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DFB" w:rsidRDefault="00545DFB" w:rsidP="00545DF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M1-M2</w:t>
      </w:r>
    </w:p>
    <w:p w:rsidR="00545DFB" w:rsidRPr="000858C4" w:rsidRDefault="00545DFB" w:rsidP="00545DFB">
      <w:pPr>
        <w:spacing w:line="276" w:lineRule="auto"/>
        <w:jc w:val="left"/>
        <w:rPr>
          <w:rFonts w:ascii="Times New Roman" w:hAnsi="Times New Roman" w:cs="Times New Roman"/>
          <w:b/>
          <w:szCs w:val="21"/>
        </w:rPr>
      </w:pPr>
      <w:r w:rsidRPr="000858C4">
        <w:rPr>
          <w:rFonts w:ascii="Times New Roman" w:hAnsi="Times New Roman" w:cs="Times New Roman" w:hint="eastAsia"/>
          <w:b/>
          <w:szCs w:val="21"/>
        </w:rPr>
        <w:t>单元知识点集锦</w:t>
      </w:r>
    </w:p>
    <w:tbl>
      <w:tblPr>
        <w:tblStyle w:val="a6"/>
        <w:tblW w:w="0" w:type="auto"/>
        <w:tblLook w:val="04A0"/>
      </w:tblPr>
      <w:tblGrid>
        <w:gridCol w:w="1951"/>
        <w:gridCol w:w="6571"/>
      </w:tblGrid>
      <w:tr w:rsidR="00545DFB" w:rsidTr="00E0562F">
        <w:tc>
          <w:tcPr>
            <w:tcW w:w="1951" w:type="dxa"/>
          </w:tcPr>
          <w:p w:rsidR="00545DFB" w:rsidRPr="00DB2EA2" w:rsidRDefault="00545DFB" w:rsidP="00E0562F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重点单词及短语</w:t>
            </w:r>
          </w:p>
        </w:tc>
        <w:tc>
          <w:tcPr>
            <w:tcW w:w="6571" w:type="dxa"/>
          </w:tcPr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more than  </w:t>
            </w:r>
            <w:r w:rsidRPr="005C19F2">
              <w:rPr>
                <w:rFonts w:ascii="Times New Roman" w:cs="Times New Roman"/>
                <w:szCs w:val="21"/>
              </w:rPr>
              <w:t>多于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tell about   </w:t>
            </w:r>
            <w:r w:rsidRPr="005C19F2">
              <w:rPr>
                <w:rFonts w:ascii="Times New Roman" w:cs="Times New Roman"/>
                <w:szCs w:val="21"/>
              </w:rPr>
              <w:t>告诉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how old    </w:t>
            </w:r>
            <w:r w:rsidRPr="005C19F2">
              <w:rPr>
                <w:rFonts w:ascii="Times New Roman" w:cs="Times New Roman"/>
                <w:szCs w:val="21"/>
              </w:rPr>
              <w:t>多大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too long    </w:t>
            </w:r>
            <w:r w:rsidRPr="005C19F2">
              <w:rPr>
                <w:rFonts w:ascii="Times New Roman" w:cs="Times New Roman"/>
                <w:szCs w:val="21"/>
              </w:rPr>
              <w:t>太长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millions of   </w:t>
            </w:r>
            <w:r w:rsidRPr="005C19F2">
              <w:rPr>
                <w:rFonts w:ascii="Times New Roman" w:cs="Times New Roman"/>
                <w:szCs w:val="21"/>
              </w:rPr>
              <w:t>数百万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want to     </w:t>
            </w:r>
            <w:r w:rsidRPr="005C19F2">
              <w:rPr>
                <w:rFonts w:ascii="Times New Roman" w:cs="Times New Roman"/>
                <w:szCs w:val="21"/>
              </w:rPr>
              <w:t>想要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fifty metres high  </w:t>
            </w:r>
            <w:r w:rsidRPr="005C19F2">
              <w:rPr>
                <w:rFonts w:ascii="Times New Roman" w:cs="Times New Roman"/>
                <w:szCs w:val="21"/>
              </w:rPr>
              <w:t>五十米高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twenty metres tall    </w:t>
            </w:r>
            <w:r w:rsidRPr="005C19F2">
              <w:rPr>
                <w:rFonts w:ascii="Times New Roman" w:cs="Times New Roman"/>
                <w:szCs w:val="21"/>
              </w:rPr>
              <w:t>二十米高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two hundred years old   </w:t>
            </w:r>
            <w:r w:rsidRPr="005C19F2">
              <w:rPr>
                <w:rFonts w:ascii="Times New Roman" w:cs="Times New Roman"/>
                <w:szCs w:val="21"/>
              </w:rPr>
              <w:t>两百岁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lots of     </w:t>
            </w:r>
            <w:r w:rsidRPr="005C19F2">
              <w:rPr>
                <w:rFonts w:ascii="Times New Roman" w:cs="Times New Roman"/>
                <w:szCs w:val="21"/>
              </w:rPr>
              <w:t>很多，大量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different from  </w:t>
            </w:r>
            <w:r w:rsidRPr="005C19F2">
              <w:rPr>
                <w:rFonts w:ascii="Times New Roman" w:cs="Times New Roman"/>
                <w:szCs w:val="21"/>
              </w:rPr>
              <w:t>与</w:t>
            </w:r>
            <w:r w:rsidRPr="005C19F2">
              <w:rPr>
                <w:rFonts w:ascii="Times New Roman" w:hAnsi="Times New Roman" w:cs="Times New Roman"/>
                <w:szCs w:val="21"/>
              </w:rPr>
              <w:t>…..</w:t>
            </w:r>
            <w:r w:rsidRPr="005C19F2">
              <w:rPr>
                <w:rFonts w:ascii="Times New Roman" w:cs="Times New Roman"/>
                <w:szCs w:val="21"/>
              </w:rPr>
              <w:t>不同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a big surprise </w:t>
            </w:r>
            <w:r w:rsidRPr="005C19F2">
              <w:rPr>
                <w:rFonts w:ascii="Times New Roman" w:cs="Times New Roman"/>
                <w:szCs w:val="21"/>
              </w:rPr>
              <w:t>一个大的惊喜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last Sunday    </w:t>
            </w:r>
            <w:r w:rsidRPr="005C19F2">
              <w:rPr>
                <w:rFonts w:ascii="Times New Roman" w:cs="Times New Roman"/>
                <w:szCs w:val="21"/>
              </w:rPr>
              <w:t>上个星期天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learn Chinese   </w:t>
            </w:r>
            <w:r w:rsidRPr="005C19F2">
              <w:rPr>
                <w:rFonts w:ascii="Times New Roman" w:cs="Times New Roman"/>
                <w:szCs w:val="21"/>
              </w:rPr>
              <w:t>学习汉语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send an email to   </w:t>
            </w:r>
            <w:r w:rsidRPr="005C19F2">
              <w:rPr>
                <w:rFonts w:ascii="Times New Roman" w:cs="Times New Roman"/>
                <w:szCs w:val="21"/>
              </w:rPr>
              <w:t>发一封电子邮件给</w:t>
            </w:r>
            <w:r w:rsidRPr="005C19F2">
              <w:rPr>
                <w:rFonts w:ascii="Times New Roman" w:hAnsi="Times New Roman" w:cs="Times New Roman"/>
                <w:szCs w:val="21"/>
              </w:rPr>
              <w:t>……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have got  </w:t>
            </w:r>
            <w:r w:rsidRPr="005C19F2">
              <w:rPr>
                <w:rFonts w:ascii="Times New Roman" w:cs="Times New Roman"/>
                <w:szCs w:val="21"/>
              </w:rPr>
              <w:t>有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go swimming  </w:t>
            </w:r>
            <w:r w:rsidRPr="005C19F2">
              <w:rPr>
                <w:rFonts w:ascii="Times New Roman" w:cs="Times New Roman"/>
                <w:szCs w:val="21"/>
              </w:rPr>
              <w:t>去游泳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a pear man  </w:t>
            </w:r>
            <w:r w:rsidRPr="005C19F2">
              <w:rPr>
                <w:rFonts w:ascii="Times New Roman" w:cs="Times New Roman"/>
                <w:szCs w:val="21"/>
              </w:rPr>
              <w:t>一个卖梨的男人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be very happy   </w:t>
            </w:r>
            <w:r w:rsidRPr="005C19F2">
              <w:rPr>
                <w:rFonts w:ascii="Times New Roman" w:cs="Times New Roman"/>
                <w:szCs w:val="21"/>
              </w:rPr>
              <w:t>非常高兴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books about America  </w:t>
            </w:r>
            <w:r w:rsidRPr="005C19F2">
              <w:rPr>
                <w:rFonts w:ascii="Times New Roman" w:cs="Times New Roman"/>
                <w:szCs w:val="21"/>
              </w:rPr>
              <w:t>关于美国的书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going to the fair  </w:t>
            </w:r>
            <w:r w:rsidRPr="005C19F2">
              <w:rPr>
                <w:rFonts w:ascii="Times New Roman" w:cs="Times New Roman"/>
                <w:szCs w:val="21"/>
              </w:rPr>
              <w:t>去集市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let me taste  </w:t>
            </w:r>
            <w:r w:rsidRPr="005C19F2">
              <w:rPr>
                <w:rFonts w:ascii="Times New Roman" w:cs="Times New Roman"/>
                <w:szCs w:val="21"/>
              </w:rPr>
              <w:t>让我尝尝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show me  </w:t>
            </w:r>
            <w:r w:rsidRPr="005C19F2">
              <w:rPr>
                <w:rFonts w:ascii="Times New Roman" w:cs="Times New Roman"/>
                <w:szCs w:val="21"/>
              </w:rPr>
              <w:t>给我看</w:t>
            </w:r>
          </w:p>
          <w:p w:rsidR="00545DFB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stone animals  </w:t>
            </w:r>
            <w:r w:rsidRPr="005C19F2">
              <w:rPr>
                <w:rFonts w:ascii="Times New Roman" w:cs="Times New Roman"/>
                <w:szCs w:val="21"/>
              </w:rPr>
              <w:t>动物石像</w:t>
            </w:r>
          </w:p>
        </w:tc>
      </w:tr>
      <w:tr w:rsidR="00545DFB" w:rsidTr="00E0562F">
        <w:tc>
          <w:tcPr>
            <w:tcW w:w="1951" w:type="dxa"/>
          </w:tcPr>
          <w:p w:rsidR="00545DFB" w:rsidRPr="00DB2EA2" w:rsidRDefault="00545DFB" w:rsidP="00E0562F">
            <w:pPr>
              <w:tabs>
                <w:tab w:val="left" w:pos="3135"/>
              </w:tabs>
              <w:jc w:val="center"/>
              <w:rPr>
                <w:rFonts w:cs="Times New Roman"/>
                <w:b/>
                <w:szCs w:val="21"/>
              </w:rPr>
            </w:pPr>
            <w:r w:rsidRPr="00DB2EA2">
              <w:rPr>
                <w:rFonts w:cs="Times New Roman" w:hint="eastAsia"/>
                <w:b/>
                <w:szCs w:val="21"/>
              </w:rPr>
              <w:t>重点句型</w:t>
            </w:r>
          </w:p>
        </w:tc>
        <w:tc>
          <w:tcPr>
            <w:tcW w:w="6571" w:type="dxa"/>
          </w:tcPr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Pr="005C19F2">
              <w:rPr>
                <w:rFonts w:ascii="Times New Roman" w:hAnsi="Times New Roman" w:cs="Times New Roman"/>
                <w:szCs w:val="21"/>
              </w:rPr>
              <w:t>How long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C19F2"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how old </w:t>
            </w:r>
            <w:r w:rsidRPr="005C19F2">
              <w:rPr>
                <w:rFonts w:ascii="Times New Roman" w:cs="Times New Roman"/>
                <w:szCs w:val="21"/>
              </w:rPr>
              <w:t>的特殊疑问句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cs="Times New Roman"/>
                <w:szCs w:val="21"/>
              </w:rPr>
              <w:t>问某物有多长我们可以用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 how long…….?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How long……? </w:t>
            </w:r>
            <w:r w:rsidRPr="005C19F2">
              <w:rPr>
                <w:rFonts w:ascii="Times New Roman" w:cs="Times New Roman"/>
                <w:szCs w:val="21"/>
              </w:rPr>
              <w:t>还可以用来询问时间长短。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How old….? </w:t>
            </w:r>
            <w:r w:rsidRPr="005C19F2">
              <w:rPr>
                <w:rFonts w:ascii="Times New Roman" w:cs="Times New Roman"/>
                <w:szCs w:val="21"/>
              </w:rPr>
              <w:t>用来提问年龄，后面的</w:t>
            </w:r>
            <w:r w:rsidRPr="005C19F2">
              <w:rPr>
                <w:rFonts w:ascii="Times New Roman" w:hAnsi="Times New Roman" w:cs="Times New Roman"/>
                <w:szCs w:val="21"/>
              </w:rPr>
              <w:t>be</w:t>
            </w:r>
            <w:r w:rsidRPr="005C19F2">
              <w:rPr>
                <w:rFonts w:ascii="Times New Roman" w:cs="Times New Roman"/>
                <w:szCs w:val="21"/>
              </w:rPr>
              <w:t>动词随着人称和数的变化而变化。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2</w:t>
            </w:r>
            <w:r>
              <w:rPr>
                <w:rFonts w:ascii="Times New Roman" w:cs="Times New Roman" w:hint="eastAsia"/>
                <w:szCs w:val="21"/>
              </w:rPr>
              <w:t>、</w:t>
            </w:r>
            <w:r>
              <w:rPr>
                <w:rFonts w:ascii="Times New Roman" w:cs="Times New Roman" w:hint="eastAsia"/>
                <w:szCs w:val="21"/>
              </w:rPr>
              <w:t xml:space="preserve"> </w:t>
            </w:r>
            <w:r w:rsidRPr="005C19F2">
              <w:rPr>
                <w:rFonts w:ascii="Times New Roman" w:cs="Times New Roman"/>
                <w:szCs w:val="21"/>
              </w:rPr>
              <w:t>比较级的用法（</w:t>
            </w:r>
            <w:r>
              <w:rPr>
                <w:rFonts w:ascii="Times New Roman" w:hAnsi="Times New Roman" w:cs="Times New Roman"/>
                <w:szCs w:val="21"/>
              </w:rPr>
              <w:t>more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 than</w:t>
            </w:r>
            <w:r w:rsidRPr="005C19F2">
              <w:rPr>
                <w:rFonts w:ascii="Times New Roman" w:cs="Times New Roman"/>
                <w:szCs w:val="21"/>
              </w:rPr>
              <w:t>）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 </w:t>
            </w:r>
            <w:r w:rsidRPr="005C19F2">
              <w:rPr>
                <w:rFonts w:ascii="Times New Roman" w:cs="Times New Roman"/>
                <w:szCs w:val="21"/>
              </w:rPr>
              <w:t>比较级可以用于高于或者低于另一方的比较，强调的是两者的比较。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.  </w:t>
            </w:r>
            <w:r w:rsidRPr="005C19F2">
              <w:rPr>
                <w:rFonts w:ascii="Times New Roman" w:cs="Times New Roman"/>
                <w:szCs w:val="21"/>
              </w:rPr>
              <w:t>辨析</w:t>
            </w:r>
            <w:r w:rsidRPr="005C19F2">
              <w:rPr>
                <w:rFonts w:ascii="Times New Roman" w:hAnsi="Times New Roman" w:cs="Times New Roman"/>
                <w:szCs w:val="21"/>
              </w:rPr>
              <w:t>too</w:t>
            </w:r>
            <w:r w:rsidRPr="005C19F2">
              <w:rPr>
                <w:rFonts w:ascii="Times New Roman" w:cs="Times New Roman"/>
                <w:szCs w:val="21"/>
              </w:rPr>
              <w:t>和</w:t>
            </w:r>
            <w:r w:rsidRPr="005C19F2">
              <w:rPr>
                <w:rFonts w:ascii="Times New Roman" w:hAnsi="Times New Roman" w:cs="Times New Roman"/>
                <w:szCs w:val="21"/>
              </w:rPr>
              <w:t>very</w:t>
            </w:r>
          </w:p>
          <w:p w:rsidR="005C19F2" w:rsidRDefault="005C19F2" w:rsidP="005C19F2">
            <w:pPr>
              <w:spacing w:line="276" w:lineRule="auto"/>
              <w:rPr>
                <w:rFonts w:ascii="Times New Roman" w:cs="Times New Roman" w:hint="eastAsia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cs="Times New Roman"/>
                <w:szCs w:val="21"/>
              </w:rPr>
              <w:t>都可以放在形容词前，起强调的作用，但</w:t>
            </w:r>
            <w:r w:rsidRPr="005C19F2">
              <w:rPr>
                <w:rFonts w:ascii="Times New Roman" w:hAnsi="Times New Roman" w:cs="Times New Roman"/>
                <w:szCs w:val="21"/>
              </w:rPr>
              <w:t>too</w:t>
            </w:r>
            <w:r w:rsidRPr="005C19F2">
              <w:rPr>
                <w:rFonts w:ascii="Times New Roman" w:cs="Times New Roman"/>
                <w:szCs w:val="21"/>
              </w:rPr>
              <w:t>在意义上比</w:t>
            </w:r>
            <w:r w:rsidRPr="005C19F2">
              <w:rPr>
                <w:rFonts w:ascii="Times New Roman" w:hAnsi="Times New Roman" w:cs="Times New Roman"/>
                <w:szCs w:val="21"/>
              </w:rPr>
              <w:t>very</w:t>
            </w:r>
            <w:r>
              <w:rPr>
                <w:rFonts w:ascii="Times New Roman" w:cs="Times New Roman"/>
                <w:szCs w:val="21"/>
              </w:rPr>
              <w:t>更强烈。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>very</w:t>
            </w:r>
            <w:r w:rsidRPr="005C19F2">
              <w:rPr>
                <w:rFonts w:ascii="Times New Roman" w:cs="Times New Roman"/>
                <w:szCs w:val="21"/>
              </w:rPr>
              <w:t>，它的意思是</w:t>
            </w:r>
            <w:r w:rsidRPr="005C19F2">
              <w:rPr>
                <w:rFonts w:ascii="Times New Roman" w:hAnsi="Times New Roman" w:cs="Times New Roman"/>
                <w:szCs w:val="21"/>
              </w:rPr>
              <w:t>“</w:t>
            </w:r>
            <w:r w:rsidRPr="005C19F2">
              <w:rPr>
                <w:rFonts w:ascii="Times New Roman" w:cs="Times New Roman"/>
                <w:szCs w:val="21"/>
              </w:rPr>
              <w:t>很，非常</w:t>
            </w:r>
            <w:r w:rsidRPr="005C19F2">
              <w:rPr>
                <w:rFonts w:ascii="Times New Roman" w:hAnsi="Times New Roman" w:cs="Times New Roman"/>
                <w:szCs w:val="21"/>
              </w:rPr>
              <w:t>”</w:t>
            </w:r>
            <w:r w:rsidRPr="005C19F2">
              <w:rPr>
                <w:rFonts w:ascii="Times New Roman" w:cs="Times New Roman"/>
                <w:szCs w:val="21"/>
              </w:rPr>
              <w:t>，</w:t>
            </w:r>
            <w:r w:rsidRPr="005C19F2">
              <w:rPr>
                <w:rFonts w:ascii="Times New Roman" w:hAnsi="Times New Roman" w:cs="Times New Roman"/>
                <w:szCs w:val="21"/>
              </w:rPr>
              <w:t>The TV is very expensive.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C19F2">
              <w:rPr>
                <w:rFonts w:ascii="Times New Roman" w:cs="Times New Roman"/>
                <w:szCs w:val="21"/>
              </w:rPr>
              <w:t>这台电视</w:t>
            </w:r>
            <w:r w:rsidRPr="005C19F2">
              <w:rPr>
                <w:rFonts w:ascii="Times New Roman" w:cs="Times New Roman"/>
                <w:szCs w:val="21"/>
              </w:rPr>
              <w:lastRenderedPageBreak/>
              <w:t>机很贵。（强调高于一般价格）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>too</w:t>
            </w:r>
            <w:r w:rsidRPr="005C19F2">
              <w:rPr>
                <w:rFonts w:ascii="Times New Roman" w:cs="Times New Roman"/>
                <w:szCs w:val="21"/>
              </w:rPr>
              <w:t>含有一定的感情色彩，有</w:t>
            </w:r>
            <w:r w:rsidRPr="005C19F2">
              <w:rPr>
                <w:rFonts w:ascii="Times New Roman" w:hAnsi="Times New Roman" w:cs="Times New Roman"/>
                <w:szCs w:val="21"/>
              </w:rPr>
              <w:t>“</w:t>
            </w:r>
            <w:r w:rsidRPr="005C19F2">
              <w:rPr>
                <w:rFonts w:ascii="Times New Roman" w:cs="Times New Roman"/>
                <w:szCs w:val="21"/>
              </w:rPr>
              <w:t>令人不能接受</w:t>
            </w:r>
            <w:r w:rsidRPr="005C19F2">
              <w:rPr>
                <w:rFonts w:ascii="Times New Roman" w:hAnsi="Times New Roman" w:cs="Times New Roman"/>
                <w:szCs w:val="21"/>
              </w:rPr>
              <w:t>”</w:t>
            </w:r>
            <w:r>
              <w:rPr>
                <w:rFonts w:ascii="Times New Roman" w:cs="Times New Roman"/>
                <w:szCs w:val="21"/>
              </w:rPr>
              <w:t>的意思，</w:t>
            </w:r>
            <w:r w:rsidRPr="005C19F2">
              <w:rPr>
                <w:rFonts w:ascii="Times New Roman" w:hAnsi="Times New Roman" w:cs="Times New Roman"/>
                <w:szCs w:val="21"/>
              </w:rPr>
              <w:t>The TV is too expensive</w:t>
            </w:r>
            <w:r w:rsidRPr="005C19F2">
              <w:rPr>
                <w:rFonts w:ascii="Times New Roman" w:cs="Times New Roman"/>
                <w:szCs w:val="21"/>
              </w:rPr>
              <w:t>（贵的令人难以接受，买不起）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4</w:t>
            </w:r>
            <w:r>
              <w:rPr>
                <w:rFonts w:ascii="Times New Roman" w:cs="Times New Roman" w:hint="eastAsia"/>
                <w:szCs w:val="21"/>
              </w:rPr>
              <w:t>、</w:t>
            </w:r>
            <w:r w:rsidRPr="005C19F2">
              <w:rPr>
                <w:rFonts w:ascii="Times New Roman" w:cs="Times New Roman"/>
                <w:szCs w:val="21"/>
              </w:rPr>
              <w:t>辨析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 tall</w:t>
            </w:r>
            <w:r w:rsidRPr="005C19F2">
              <w:rPr>
                <w:rFonts w:ascii="Times New Roman" w:cs="Times New Roman"/>
                <w:szCs w:val="21"/>
              </w:rPr>
              <w:t>和</w:t>
            </w:r>
            <w:r w:rsidRPr="005C19F2">
              <w:rPr>
                <w:rFonts w:ascii="Times New Roman" w:hAnsi="Times New Roman" w:cs="Times New Roman"/>
                <w:szCs w:val="21"/>
              </w:rPr>
              <w:t>high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cs="Times New Roman"/>
                <w:szCs w:val="21"/>
              </w:rPr>
              <w:t>都是用来形容</w:t>
            </w:r>
            <w:r w:rsidRPr="005C19F2">
              <w:rPr>
                <w:rFonts w:ascii="Times New Roman" w:hAnsi="Times New Roman" w:cs="Times New Roman"/>
                <w:szCs w:val="21"/>
              </w:rPr>
              <w:t>“</w:t>
            </w:r>
            <w:r w:rsidRPr="005C19F2">
              <w:rPr>
                <w:rFonts w:ascii="Times New Roman" w:cs="Times New Roman"/>
                <w:szCs w:val="21"/>
              </w:rPr>
              <w:t>高的</w:t>
            </w:r>
            <w:r w:rsidRPr="005C19F2">
              <w:rPr>
                <w:rFonts w:ascii="Times New Roman" w:hAnsi="Times New Roman" w:cs="Times New Roman"/>
                <w:szCs w:val="21"/>
              </w:rPr>
              <w:t>”</w:t>
            </w:r>
            <w:r>
              <w:rPr>
                <w:rFonts w:ascii="Times New Roman" w:cs="Times New Roman"/>
                <w:szCs w:val="21"/>
              </w:rPr>
              <w:t>，不过</w:t>
            </w:r>
            <w:r w:rsidRPr="005C19F2">
              <w:rPr>
                <w:rFonts w:ascii="Times New Roman" w:cs="Times New Roman"/>
                <w:szCs w:val="21"/>
              </w:rPr>
              <w:t>有区别的，</w:t>
            </w:r>
            <w:r w:rsidRPr="005C19F2">
              <w:rPr>
                <w:rFonts w:ascii="Times New Roman" w:hAnsi="Times New Roman" w:cs="Times New Roman"/>
                <w:szCs w:val="21"/>
              </w:rPr>
              <w:t>”tall”</w:t>
            </w:r>
            <w:r w:rsidRPr="005C19F2">
              <w:rPr>
                <w:rFonts w:ascii="Times New Roman" w:cs="Times New Roman"/>
                <w:szCs w:val="21"/>
              </w:rPr>
              <w:t>主要用来形容人的身高，而</w:t>
            </w:r>
            <w:r w:rsidRPr="005C19F2">
              <w:rPr>
                <w:rFonts w:ascii="Times New Roman" w:hAnsi="Times New Roman" w:cs="Times New Roman"/>
                <w:szCs w:val="21"/>
              </w:rPr>
              <w:t>”high”</w:t>
            </w:r>
            <w:r w:rsidRPr="005C19F2">
              <w:rPr>
                <w:rFonts w:ascii="Times New Roman" w:cs="Times New Roman"/>
                <w:szCs w:val="21"/>
              </w:rPr>
              <w:t>不能用来形容人的身高，而是形容建筑、山等物体。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Pr="005C19F2">
              <w:rPr>
                <w:rFonts w:ascii="Times New Roman" w:hAnsi="Times New Roman" w:cs="Times New Roman"/>
                <w:szCs w:val="21"/>
              </w:rPr>
              <w:t>tell sb about sth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tell…..about…..   </w:t>
            </w:r>
            <w:r w:rsidRPr="005C19F2">
              <w:rPr>
                <w:rFonts w:ascii="Times New Roman" w:cs="Times New Roman"/>
                <w:szCs w:val="21"/>
              </w:rPr>
              <w:t>告诉某人关于某事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tell……to……      </w:t>
            </w:r>
            <w:r w:rsidRPr="005C19F2">
              <w:rPr>
                <w:rFonts w:ascii="Times New Roman" w:cs="Times New Roman"/>
                <w:szCs w:val="21"/>
              </w:rPr>
              <w:t>对</w:t>
            </w:r>
            <w:r w:rsidRPr="005C19F2">
              <w:rPr>
                <w:rFonts w:ascii="Times New Roman" w:hAnsi="Times New Roman" w:cs="Times New Roman"/>
                <w:szCs w:val="21"/>
              </w:rPr>
              <w:t>………</w:t>
            </w:r>
            <w:r w:rsidRPr="005C19F2">
              <w:rPr>
                <w:rFonts w:ascii="Times New Roman" w:cs="Times New Roman"/>
                <w:szCs w:val="21"/>
              </w:rPr>
              <w:t>讲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ask……about…..   </w:t>
            </w:r>
            <w:r w:rsidRPr="005C19F2">
              <w:rPr>
                <w:rFonts w:ascii="Times New Roman" w:cs="Times New Roman"/>
                <w:szCs w:val="21"/>
              </w:rPr>
              <w:t>询问某人关于某事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6</w:t>
            </w:r>
            <w:r>
              <w:rPr>
                <w:rFonts w:ascii="Times New Roman" w:cs="Times New Roman" w:hint="eastAsia"/>
                <w:szCs w:val="21"/>
              </w:rPr>
              <w:t>、</w:t>
            </w:r>
            <w:r w:rsidRPr="005C19F2">
              <w:rPr>
                <w:rFonts w:ascii="Times New Roman" w:hAnsi="Times New Roman" w:cs="Times New Roman"/>
                <w:szCs w:val="21"/>
              </w:rPr>
              <w:t>There is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C19F2"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C19F2">
              <w:rPr>
                <w:rFonts w:ascii="Times New Roman" w:hAnsi="Times New Roman" w:cs="Times New Roman"/>
                <w:szCs w:val="21"/>
              </w:rPr>
              <w:t>was, There are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C19F2">
              <w:rPr>
                <w:rFonts w:ascii="Times New Roman" w:hAnsi="Times New Roman" w:cs="Times New Roman"/>
                <w:szCs w:val="21"/>
              </w:rPr>
              <w:t>/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C19F2">
              <w:rPr>
                <w:rFonts w:ascii="Times New Roman" w:hAnsi="Times New Roman" w:cs="Times New Roman"/>
                <w:szCs w:val="21"/>
              </w:rPr>
              <w:t>were</w:t>
            </w:r>
          </w:p>
          <w:p w:rsidR="005C19F2" w:rsidRDefault="005C19F2" w:rsidP="005C19F2">
            <w:pPr>
              <w:spacing w:line="276" w:lineRule="auto"/>
              <w:rPr>
                <w:rFonts w:ascii="Times New Roman" w:hAnsi="Times New Roman" w:cs="Times New Roman" w:hint="eastAsia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5C19F2">
              <w:rPr>
                <w:rFonts w:ascii="Times New Roman" w:hAnsi="Times New Roman" w:cs="Times New Roman"/>
                <w:szCs w:val="21"/>
              </w:rPr>
              <w:t>“there be”</w:t>
            </w:r>
            <w:r w:rsidRPr="005C19F2">
              <w:rPr>
                <w:rFonts w:ascii="Times New Roman" w:cs="Times New Roman"/>
                <w:szCs w:val="21"/>
              </w:rPr>
              <w:t>句型是表示</w:t>
            </w:r>
            <w:r w:rsidRPr="005C19F2">
              <w:rPr>
                <w:rFonts w:ascii="Times New Roman" w:hAnsi="Times New Roman" w:cs="Times New Roman"/>
                <w:szCs w:val="21"/>
              </w:rPr>
              <w:t>“</w:t>
            </w:r>
            <w:r w:rsidRPr="005C19F2">
              <w:rPr>
                <w:rFonts w:ascii="Times New Roman" w:cs="Times New Roman"/>
                <w:szCs w:val="21"/>
              </w:rPr>
              <w:t>某地（场所）有／存在某物</w:t>
            </w:r>
            <w:r w:rsidRPr="005C19F2">
              <w:rPr>
                <w:rFonts w:ascii="Times New Roman" w:hAnsi="Times New Roman" w:cs="Times New Roman"/>
                <w:szCs w:val="21"/>
              </w:rPr>
              <w:t>”</w:t>
            </w:r>
            <w:r w:rsidRPr="005C19F2">
              <w:rPr>
                <w:rFonts w:ascii="Times New Roman" w:cs="Times New Roman"/>
                <w:szCs w:val="21"/>
              </w:rPr>
              <w:t>。</w:t>
            </w:r>
            <w:r w:rsidRPr="005C19F2">
              <w:rPr>
                <w:rFonts w:ascii="Times New Roman" w:hAnsi="Times New Roman" w:cs="Times New Roman"/>
                <w:szCs w:val="21"/>
              </w:rPr>
              <w:t>”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>there is/are”</w:t>
            </w:r>
            <w:r w:rsidRPr="005C19F2">
              <w:rPr>
                <w:rFonts w:ascii="Times New Roman" w:cs="Times New Roman"/>
                <w:szCs w:val="21"/>
              </w:rPr>
              <w:t>的</w:t>
            </w:r>
            <w:r w:rsidRPr="005C19F2">
              <w:rPr>
                <w:rFonts w:ascii="Times New Roman" w:hAnsi="Times New Roman" w:cs="Times New Roman"/>
                <w:szCs w:val="21"/>
              </w:rPr>
              <w:t>be</w:t>
            </w:r>
            <w:r w:rsidRPr="005C19F2">
              <w:rPr>
                <w:rFonts w:ascii="Times New Roman" w:cs="Times New Roman"/>
                <w:szCs w:val="21"/>
              </w:rPr>
              <w:t>动词部分随后面名词的不同而变化。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 w:rsidRPr="005C19F2">
              <w:rPr>
                <w:rFonts w:ascii="Times New Roman" w:hAnsi="Times New Roman" w:cs="Times New Roman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 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There be </w:t>
            </w:r>
            <w:r w:rsidRPr="005C19F2">
              <w:rPr>
                <w:rFonts w:ascii="Times New Roman" w:cs="Times New Roman"/>
                <w:szCs w:val="21"/>
              </w:rPr>
              <w:t>句型的过去时态的肯定句式是：</w:t>
            </w:r>
            <w:r w:rsidRPr="005C19F2">
              <w:rPr>
                <w:rFonts w:ascii="Times New Roman" w:hAnsi="Times New Roman" w:cs="Times New Roman"/>
                <w:szCs w:val="21"/>
              </w:rPr>
              <w:t>there was/were…..</w:t>
            </w:r>
            <w:r w:rsidRPr="005C19F2">
              <w:rPr>
                <w:rFonts w:ascii="Times New Roman" w:cs="Times New Roman"/>
                <w:szCs w:val="21"/>
              </w:rPr>
              <w:t>，只要把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 is/are </w:t>
            </w:r>
            <w:r w:rsidRPr="005C19F2">
              <w:rPr>
                <w:rFonts w:ascii="Times New Roman" w:cs="Times New Roman"/>
                <w:szCs w:val="21"/>
              </w:rPr>
              <w:t>改为对应的过去式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 was/were </w:t>
            </w:r>
            <w:r w:rsidRPr="005C19F2">
              <w:rPr>
                <w:rFonts w:ascii="Times New Roman" w:cs="Times New Roman"/>
                <w:szCs w:val="21"/>
              </w:rPr>
              <w:t>就可以了，它用来描述过去有</w:t>
            </w:r>
            <w:r w:rsidRPr="005C19F2">
              <w:rPr>
                <w:rFonts w:ascii="Times New Roman" w:hAnsi="Times New Roman" w:cs="Times New Roman"/>
                <w:szCs w:val="21"/>
              </w:rPr>
              <w:t>…….</w:t>
            </w:r>
            <w:r w:rsidRPr="005C19F2">
              <w:rPr>
                <w:rFonts w:ascii="Times New Roman" w:cs="Times New Roman"/>
                <w:szCs w:val="21"/>
              </w:rPr>
              <w:t>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Pr="005C19F2">
              <w:rPr>
                <w:rFonts w:ascii="Times New Roman" w:hAnsi="Times New Roman" w:cs="Times New Roman"/>
                <w:szCs w:val="21"/>
              </w:rPr>
              <w:t>Did you……?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cs="Times New Roman"/>
                <w:szCs w:val="21"/>
              </w:rPr>
              <w:t>一般过去式的一般疑问句，一般疑问句中要用到助动词</w:t>
            </w:r>
            <w:r w:rsidRPr="005C19F2">
              <w:rPr>
                <w:rFonts w:ascii="Times New Roman" w:hAnsi="Times New Roman" w:cs="Times New Roman"/>
                <w:szCs w:val="21"/>
              </w:rPr>
              <w:t>did</w:t>
            </w:r>
            <w:r w:rsidRPr="005C19F2">
              <w:rPr>
                <w:rFonts w:ascii="Times New Roman" w:cs="Times New Roman"/>
                <w:szCs w:val="21"/>
              </w:rPr>
              <w:t>，把</w:t>
            </w:r>
            <w:r w:rsidRPr="005C19F2">
              <w:rPr>
                <w:rFonts w:ascii="Times New Roman" w:hAnsi="Times New Roman" w:cs="Times New Roman"/>
                <w:szCs w:val="21"/>
              </w:rPr>
              <w:t>did</w:t>
            </w:r>
            <w:r w:rsidRPr="005C19F2">
              <w:rPr>
                <w:rFonts w:ascii="Times New Roman" w:cs="Times New Roman"/>
                <w:szCs w:val="21"/>
              </w:rPr>
              <w:t>提至句首，其他句子结构保持不变。另外，一般疑问句中的行为动词也要用原形表示。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cs="Times New Roman"/>
                <w:szCs w:val="21"/>
              </w:rPr>
              <w:t>一般过去式的一般疑问句的回答，用</w:t>
            </w:r>
            <w:r>
              <w:rPr>
                <w:rFonts w:ascii="Times New Roman" w:hAnsi="Times New Roman" w:cs="Times New Roman" w:hint="eastAsia"/>
                <w:szCs w:val="21"/>
              </w:rPr>
              <w:t>Y</w:t>
            </w:r>
            <w:r w:rsidRPr="005C19F2">
              <w:rPr>
                <w:rFonts w:ascii="Times New Roman" w:hAnsi="Times New Roman" w:cs="Times New Roman"/>
                <w:szCs w:val="21"/>
              </w:rPr>
              <w:t>es……/No…..</w:t>
            </w:r>
            <w:r w:rsidRPr="005C19F2">
              <w:rPr>
                <w:rFonts w:ascii="Times New Roman" w:cs="Times New Roman"/>
                <w:szCs w:val="21"/>
              </w:rPr>
              <w:t>来回答。助动词要用</w:t>
            </w:r>
            <w:r w:rsidRPr="005C19F2">
              <w:rPr>
                <w:rFonts w:ascii="Times New Roman" w:hAnsi="Times New Roman" w:cs="Times New Roman"/>
                <w:szCs w:val="21"/>
              </w:rPr>
              <w:t>Did</w:t>
            </w:r>
            <w:r w:rsidRPr="005C19F2">
              <w:rPr>
                <w:rFonts w:ascii="Times New Roman" w:cs="Times New Roman"/>
                <w:szCs w:val="21"/>
              </w:rPr>
              <w:t>，以保证问句答句时态一致。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8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 w:rsidRPr="005C19F2">
              <w:rPr>
                <w:rFonts w:ascii="Times New Roman" w:hAnsi="Times New Roman" w:cs="Times New Roman"/>
                <w:szCs w:val="21"/>
              </w:rPr>
              <w:t>go doing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>“go shopping”</w:t>
            </w:r>
            <w:r w:rsidRPr="005C19F2">
              <w:rPr>
                <w:rFonts w:ascii="Times New Roman" w:cs="Times New Roman"/>
                <w:szCs w:val="21"/>
              </w:rPr>
              <w:t>这个词组的意思是</w:t>
            </w:r>
            <w:r w:rsidRPr="005C19F2">
              <w:rPr>
                <w:rFonts w:ascii="Times New Roman" w:hAnsi="Times New Roman" w:cs="Times New Roman"/>
                <w:szCs w:val="21"/>
              </w:rPr>
              <w:t>“</w:t>
            </w:r>
            <w:r w:rsidRPr="005C19F2">
              <w:rPr>
                <w:rFonts w:ascii="Times New Roman" w:cs="Times New Roman"/>
                <w:szCs w:val="21"/>
              </w:rPr>
              <w:t>购物</w:t>
            </w:r>
            <w:r w:rsidRPr="005C19F2">
              <w:rPr>
                <w:rFonts w:ascii="Times New Roman" w:hAnsi="Times New Roman" w:cs="Times New Roman"/>
                <w:szCs w:val="21"/>
              </w:rPr>
              <w:t>”</w:t>
            </w:r>
            <w:r w:rsidRPr="005C19F2">
              <w:rPr>
                <w:rFonts w:ascii="Times New Roman" w:cs="Times New Roman"/>
                <w:szCs w:val="21"/>
              </w:rPr>
              <w:t>，</w:t>
            </w:r>
            <w:r w:rsidRPr="005C19F2">
              <w:rPr>
                <w:rFonts w:ascii="Times New Roman" w:hAnsi="Times New Roman" w:cs="Times New Roman"/>
                <w:szCs w:val="21"/>
              </w:rPr>
              <w:t>“go+</w:t>
            </w:r>
            <w:r w:rsidRPr="005C19F2">
              <w:rPr>
                <w:rFonts w:ascii="Times New Roman" w:cs="Times New Roman"/>
                <w:szCs w:val="21"/>
              </w:rPr>
              <w:t>现在分词</w:t>
            </w:r>
            <w:r w:rsidRPr="005C19F2">
              <w:rPr>
                <w:rFonts w:ascii="Times New Roman" w:hAnsi="Times New Roman" w:cs="Times New Roman"/>
                <w:szCs w:val="21"/>
              </w:rPr>
              <w:t>”</w:t>
            </w:r>
            <w:r w:rsidRPr="005C19F2">
              <w:rPr>
                <w:rFonts w:ascii="Times New Roman" w:cs="Times New Roman"/>
                <w:szCs w:val="21"/>
              </w:rPr>
              <w:t>表示去干什么事情，例如：</w:t>
            </w:r>
            <w:r w:rsidRPr="005C19F2">
              <w:rPr>
                <w:rFonts w:ascii="Times New Roman" w:hAnsi="Times New Roman" w:cs="Times New Roman"/>
                <w:szCs w:val="21"/>
              </w:rPr>
              <w:t>go fishing</w:t>
            </w:r>
            <w:r w:rsidRPr="005C19F2">
              <w:rPr>
                <w:rFonts w:ascii="Times New Roman" w:cs="Times New Roman"/>
                <w:szCs w:val="21"/>
              </w:rPr>
              <w:t>（钓鱼）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  <w:r>
              <w:rPr>
                <w:rFonts w:ascii="Times New Roman" w:hAnsi="Times New Roman" w:cs="Times New Roman" w:hint="eastAsia"/>
                <w:szCs w:val="21"/>
              </w:rPr>
              <w:t>、</w:t>
            </w:r>
            <w:r>
              <w:rPr>
                <w:rFonts w:ascii="Times New Roman" w:cs="Times New Roman"/>
                <w:szCs w:val="21"/>
              </w:rPr>
              <w:t>动词的过去式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cs="Times New Roman"/>
                <w:szCs w:val="21"/>
              </w:rPr>
              <w:t>掌握以下单词的原形和过去式：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go-----went        am/is----was     are----were    </w:t>
            </w:r>
          </w:p>
          <w:p w:rsidR="005C19F2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>write---wrote       say------said     do-----did</w:t>
            </w:r>
          </w:p>
          <w:p w:rsidR="00545DFB" w:rsidRPr="005C19F2" w:rsidRDefault="005C19F2" w:rsidP="005C19F2">
            <w:pPr>
              <w:spacing w:line="276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 xml:space="preserve">   </w:t>
            </w:r>
            <w:r w:rsidRPr="005C19F2">
              <w:rPr>
                <w:rFonts w:ascii="Times New Roman" w:hAnsi="Times New Roman" w:cs="Times New Roman"/>
                <w:szCs w:val="21"/>
              </w:rPr>
              <w:t xml:space="preserve">meet---met        come---came  </w:t>
            </w:r>
          </w:p>
        </w:tc>
      </w:tr>
    </w:tbl>
    <w:p w:rsidR="00545DFB" w:rsidRPr="006D2B91" w:rsidRDefault="00545DFB" w:rsidP="00545DF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DFB" w:rsidRPr="009F4A8D" w:rsidRDefault="00545DFB" w:rsidP="00545DFB">
      <w:pPr>
        <w:pStyle w:val="a3"/>
        <w:spacing w:line="276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9F4A8D">
        <w:rPr>
          <w:rFonts w:ascii="Times New Roman" w:eastAsiaTheme="minorEastAsia" w:hAnsi="Times New Roman" w:cs="Times New Roman" w:hint="eastAsia"/>
          <w:b/>
          <w:bCs/>
          <w:sz w:val="24"/>
          <w:szCs w:val="24"/>
        </w:rPr>
        <w:t>阶段测试卷</w:t>
      </w:r>
    </w:p>
    <w:p w:rsidR="00545DFB" w:rsidRDefault="00545DFB" w:rsidP="00545DFB">
      <w:pPr>
        <w:ind w:firstLineChars="1650" w:firstLine="3465"/>
      </w:pPr>
      <w:r>
        <w:rPr>
          <w:rFonts w:hint="eastAsia"/>
        </w:rPr>
        <w:t xml:space="preserve"> </w:t>
      </w:r>
      <w:r>
        <w:rPr>
          <w:rFonts w:hint="eastAsia"/>
        </w:rPr>
        <w:t>满分：</w:t>
      </w:r>
      <w:r>
        <w:rPr>
          <w:rFonts w:hint="eastAsia"/>
        </w:rPr>
        <w:t>100</w:t>
      </w:r>
      <w:r>
        <w:rPr>
          <w:rFonts w:hint="eastAsia"/>
        </w:rPr>
        <w:t>分</w:t>
      </w:r>
    </w:p>
    <w:p w:rsidR="00545DFB" w:rsidRDefault="00545DFB" w:rsidP="00545DFB">
      <w:pPr>
        <w:ind w:firstLineChars="1650" w:firstLine="3465"/>
      </w:pPr>
    </w:p>
    <w:p w:rsidR="00545DFB" w:rsidRPr="00B80ABB" w:rsidRDefault="00545DFB" w:rsidP="00545DFB">
      <w:pPr>
        <w:pStyle w:val="a3"/>
        <w:spacing w:line="276" w:lineRule="auto"/>
        <w:jc w:val="center"/>
        <w:rPr>
          <w:rFonts w:ascii="Times New Roman" w:eastAsiaTheme="minorEastAsia" w:hAnsi="Times New Roman" w:cs="Times New Roman"/>
          <w:b/>
          <w:bCs/>
        </w:rPr>
      </w:pPr>
      <w:r>
        <w:rPr>
          <w:rFonts w:hint="eastAsia"/>
        </w:rPr>
        <w:t>班级：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姓名：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学号：</w:t>
      </w:r>
      <w:r w:rsidRPr="00A1789E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分数：</w:t>
      </w:r>
      <w:r w:rsidRPr="00A1789E">
        <w:rPr>
          <w:rFonts w:hint="eastAsia"/>
          <w:u w:val="single"/>
        </w:rPr>
        <w:t xml:space="preserve">           </w:t>
      </w:r>
    </w:p>
    <w:p w:rsidR="00545DFB" w:rsidRDefault="00545DFB" w:rsidP="00545DFB">
      <w:pPr>
        <w:tabs>
          <w:tab w:val="left" w:pos="3135"/>
        </w:tabs>
        <w:rPr>
          <w:rFonts w:ascii="GWIPA" w:hAnsi="GWIPA" w:cs="Times New Roman"/>
          <w:sz w:val="28"/>
          <w:szCs w:val="28"/>
        </w:rPr>
      </w:pPr>
    </w:p>
    <w:p w:rsidR="00545DFB" w:rsidRDefault="00545DFB" w:rsidP="00E15D29">
      <w:pPr>
        <w:pStyle w:val="a5"/>
        <w:rPr>
          <w:rFonts w:hint="eastAsia"/>
          <w:b/>
        </w:rPr>
      </w:pPr>
    </w:p>
    <w:p w:rsidR="00A40D25" w:rsidRPr="006D5E1D" w:rsidRDefault="00E15D29" w:rsidP="00E15D29">
      <w:pPr>
        <w:pStyle w:val="a5"/>
        <w:rPr>
          <w:rFonts w:hAnsi="Times New Roman"/>
          <w:b/>
        </w:rPr>
      </w:pPr>
      <w:r w:rsidRPr="006D5E1D">
        <w:rPr>
          <w:rFonts w:hint="eastAsia"/>
          <w:b/>
        </w:rPr>
        <w:t>一、</w:t>
      </w:r>
      <w:r w:rsidR="00A40D25" w:rsidRPr="006D5E1D">
        <w:rPr>
          <w:b/>
        </w:rPr>
        <w:t>你能跟据图片的意思连线吗？</w:t>
      </w:r>
      <w:r w:rsidR="00825517" w:rsidRPr="00BD2C76">
        <w:rPr>
          <w:rFonts w:ascii="Times New Roman" w:hAnsi="Times New Roman" w:cs="Times New Roman"/>
          <w:b/>
          <w:szCs w:val="21"/>
        </w:rPr>
        <w:t>（</w:t>
      </w:r>
      <w:r w:rsidR="00825517">
        <w:rPr>
          <w:rFonts w:ascii="Times New Roman" w:hAnsi="Times New Roman" w:cs="Times New Roman" w:hint="eastAsia"/>
          <w:b/>
          <w:szCs w:val="21"/>
        </w:rPr>
        <w:t>5</w:t>
      </w:r>
      <w:r w:rsidR="00825517" w:rsidRPr="00BD2C76">
        <w:rPr>
          <w:rFonts w:ascii="Times New Roman" w:hAnsi="Times New Roman" w:cs="Times New Roman"/>
          <w:b/>
          <w:szCs w:val="21"/>
        </w:rPr>
        <w:t>分）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lastRenderedPageBreak/>
        <w:t xml:space="preserve">   </w:t>
      </w:r>
      <w:r w:rsidRPr="00347A14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714375" cy="714375"/>
            <wp:effectExtent l="19050" t="0" r="9525" b="0"/>
            <wp:docPr id="1" name="图片 1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7A14">
        <w:rPr>
          <w:rFonts w:ascii="Times New Roman" w:hAnsi="Times New Roman" w:cs="Times New Roman"/>
          <w:szCs w:val="21"/>
        </w:rPr>
        <w:t xml:space="preserve"> </w:t>
      </w:r>
      <w:r w:rsidRPr="00347A14">
        <w:rPr>
          <w:rFonts w:ascii="Times New Roman" w:hAnsi="Times New Roman" w:cs="Times New Roman"/>
          <w:noProof/>
          <w:color w:val="CCCCCC"/>
          <w:szCs w:val="21"/>
        </w:rPr>
        <w:drawing>
          <wp:inline distT="0" distB="0" distL="0" distR="0">
            <wp:extent cx="742950" cy="742950"/>
            <wp:effectExtent l="19050" t="0" r="0" b="0"/>
            <wp:docPr id="2" name="图片 2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7A14">
        <w:rPr>
          <w:rFonts w:ascii="Times New Roman" w:hAnsi="Times New Roman" w:cs="Times New Roman"/>
          <w:szCs w:val="21"/>
        </w:rPr>
        <w:t xml:space="preserve"> </w:t>
      </w:r>
      <w:r w:rsidRPr="00347A14">
        <w:rPr>
          <w:rFonts w:ascii="Times New Roman" w:hAnsi="Times New Roman" w:cs="Times New Roman"/>
          <w:noProof/>
          <w:color w:val="CCCCCC"/>
          <w:szCs w:val="21"/>
        </w:rPr>
        <w:drawing>
          <wp:inline distT="0" distB="0" distL="0" distR="0">
            <wp:extent cx="733425" cy="733425"/>
            <wp:effectExtent l="19050" t="0" r="9525" b="0"/>
            <wp:docPr id="3" name="图片 3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7A14">
        <w:rPr>
          <w:rFonts w:ascii="Times New Roman" w:hAnsi="Times New Roman" w:cs="Times New Roman"/>
          <w:szCs w:val="21"/>
        </w:rPr>
        <w:t xml:space="preserve"> </w:t>
      </w:r>
      <w:r w:rsidRPr="00347A14">
        <w:rPr>
          <w:rFonts w:ascii="Times New Roman" w:hAnsi="Times New Roman" w:cs="Times New Roman"/>
          <w:noProof/>
          <w:color w:val="CCCCCC"/>
          <w:szCs w:val="21"/>
        </w:rPr>
        <w:drawing>
          <wp:inline distT="0" distB="0" distL="0" distR="0">
            <wp:extent cx="771525" cy="771525"/>
            <wp:effectExtent l="19050" t="0" r="9525" b="0"/>
            <wp:docPr id="4" name="图片 4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7A14">
        <w:rPr>
          <w:rFonts w:ascii="Times New Roman" w:hAnsi="Times New Roman" w:cs="Times New Roman"/>
          <w:szCs w:val="21"/>
        </w:rPr>
        <w:t xml:space="preserve"> </w:t>
      </w:r>
      <w:r w:rsidRPr="00347A14">
        <w:rPr>
          <w:rFonts w:ascii="Times New Roman" w:hAnsi="Times New Roman" w:cs="Times New Roman"/>
          <w:noProof/>
          <w:color w:val="CCCCCC"/>
          <w:szCs w:val="21"/>
        </w:rPr>
        <w:drawing>
          <wp:inline distT="0" distB="0" distL="0" distR="0">
            <wp:extent cx="933450" cy="710629"/>
            <wp:effectExtent l="19050" t="0" r="0" b="0"/>
            <wp:docPr id="5" name="图片 5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10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1D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 xml:space="preserve">  </w:t>
      </w:r>
    </w:p>
    <w:p w:rsidR="00A40D25" w:rsidRPr="00825517" w:rsidRDefault="006D5E1D" w:rsidP="00825517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</w:t>
      </w:r>
      <w:r w:rsidR="00A40D25" w:rsidRPr="00347A14">
        <w:rPr>
          <w:rFonts w:ascii="Times New Roman" w:hAnsi="Times New Roman" w:cs="Times New Roman"/>
          <w:szCs w:val="21"/>
        </w:rPr>
        <w:t xml:space="preserve"> warm  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 w:rsidR="00A40D25" w:rsidRPr="00347A14">
        <w:rPr>
          <w:rFonts w:ascii="Times New Roman" w:hAnsi="Times New Roman" w:cs="Times New Roman"/>
          <w:szCs w:val="21"/>
        </w:rPr>
        <w:t xml:space="preserve">snow       rain        </w:t>
      </w:r>
      <w:r>
        <w:rPr>
          <w:rFonts w:ascii="Times New Roman" w:hAnsi="Times New Roman" w:cs="Times New Roman" w:hint="eastAsia"/>
          <w:szCs w:val="21"/>
        </w:rPr>
        <w:t xml:space="preserve">    </w:t>
      </w:r>
      <w:r w:rsidR="00A40D25" w:rsidRPr="00347A14">
        <w:rPr>
          <w:rFonts w:ascii="Times New Roman" w:hAnsi="Times New Roman" w:cs="Times New Roman"/>
          <w:szCs w:val="21"/>
        </w:rPr>
        <w:t>hot          sunny</w:t>
      </w:r>
    </w:p>
    <w:p w:rsidR="00D27D9E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6F57A5" w:rsidRPr="00347A14" w:rsidRDefault="00DA0190" w:rsidP="006F57A5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51pt;margin-top:60.25pt;width:179.25pt;height:24pt;flip:x;z-index:251665408" o:connectortype="straight"/>
        </w:pict>
      </w:r>
      <w:r>
        <w:rPr>
          <w:rFonts w:ascii="Times New Roman" w:hAnsi="Times New Roman" w:cs="Times New Roman"/>
          <w:noProof/>
          <w:szCs w:val="21"/>
        </w:rPr>
        <w:pict>
          <v:shape id="_x0000_s1030" type="#_x0000_t32" style="position:absolute;left:0;text-align:left;margin-left:171pt;margin-top:60.25pt;width:3.75pt;height:24pt;z-index:251664384" o:connectortype="straight"/>
        </w:pict>
      </w:r>
      <w:r>
        <w:rPr>
          <w:rFonts w:ascii="Times New Roman" w:hAnsi="Times New Roman" w:cs="Times New Roman"/>
          <w:noProof/>
          <w:szCs w:val="21"/>
        </w:rPr>
        <w:pict>
          <v:shape id="_x0000_s1029" type="#_x0000_t32" style="position:absolute;left:0;text-align:left;margin-left:108pt;margin-top:60.25pt;width:203.25pt;height:24pt;z-index:251663360" o:connectortype="straight"/>
        </w:pict>
      </w:r>
      <w:r w:rsidR="006F57A5" w:rsidRPr="00347A14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714375" cy="714375"/>
            <wp:effectExtent l="19050" t="0" r="9525" b="0"/>
            <wp:docPr id="7" name="图片 1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57A5" w:rsidRPr="00347A14">
        <w:rPr>
          <w:rFonts w:ascii="Times New Roman" w:hAnsi="Times New Roman" w:cs="Times New Roman"/>
          <w:szCs w:val="21"/>
        </w:rPr>
        <w:t xml:space="preserve"> </w:t>
      </w:r>
      <w:r w:rsidR="006F57A5" w:rsidRPr="00347A14">
        <w:rPr>
          <w:rFonts w:ascii="Times New Roman" w:hAnsi="Times New Roman" w:cs="Times New Roman"/>
          <w:noProof/>
          <w:color w:val="CCCCCC"/>
          <w:szCs w:val="21"/>
        </w:rPr>
        <w:drawing>
          <wp:inline distT="0" distB="0" distL="0" distR="0">
            <wp:extent cx="742950" cy="742950"/>
            <wp:effectExtent l="19050" t="0" r="0" b="0"/>
            <wp:docPr id="8" name="图片 2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57A5" w:rsidRPr="00347A14">
        <w:rPr>
          <w:rFonts w:ascii="Times New Roman" w:hAnsi="Times New Roman" w:cs="Times New Roman"/>
          <w:szCs w:val="21"/>
        </w:rPr>
        <w:t xml:space="preserve"> </w:t>
      </w:r>
      <w:r w:rsidR="006F57A5" w:rsidRPr="00347A14">
        <w:rPr>
          <w:rFonts w:ascii="Times New Roman" w:hAnsi="Times New Roman" w:cs="Times New Roman"/>
          <w:noProof/>
          <w:color w:val="CCCCCC"/>
          <w:szCs w:val="21"/>
        </w:rPr>
        <w:drawing>
          <wp:inline distT="0" distB="0" distL="0" distR="0">
            <wp:extent cx="733425" cy="733425"/>
            <wp:effectExtent l="19050" t="0" r="9525" b="0"/>
            <wp:docPr id="9" name="图片 3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57A5" w:rsidRPr="00347A14">
        <w:rPr>
          <w:rFonts w:ascii="Times New Roman" w:hAnsi="Times New Roman" w:cs="Times New Roman"/>
          <w:szCs w:val="21"/>
        </w:rPr>
        <w:t xml:space="preserve"> </w:t>
      </w:r>
      <w:r w:rsidR="006F57A5" w:rsidRPr="00347A14">
        <w:rPr>
          <w:rFonts w:ascii="Times New Roman" w:hAnsi="Times New Roman" w:cs="Times New Roman"/>
          <w:noProof/>
          <w:color w:val="CCCCCC"/>
          <w:szCs w:val="21"/>
        </w:rPr>
        <w:drawing>
          <wp:inline distT="0" distB="0" distL="0" distR="0">
            <wp:extent cx="771525" cy="771525"/>
            <wp:effectExtent l="19050" t="0" r="9525" b="0"/>
            <wp:docPr id="10" name="图片 4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57A5" w:rsidRPr="00347A14">
        <w:rPr>
          <w:rFonts w:ascii="Times New Roman" w:hAnsi="Times New Roman" w:cs="Times New Roman"/>
          <w:szCs w:val="21"/>
        </w:rPr>
        <w:t xml:space="preserve"> </w:t>
      </w:r>
      <w:r w:rsidR="006F57A5" w:rsidRPr="00347A14">
        <w:rPr>
          <w:rFonts w:ascii="Times New Roman" w:hAnsi="Times New Roman" w:cs="Times New Roman"/>
          <w:noProof/>
          <w:color w:val="CCCCCC"/>
          <w:szCs w:val="21"/>
        </w:rPr>
        <w:drawing>
          <wp:inline distT="0" distB="0" distL="0" distR="0">
            <wp:extent cx="885825" cy="692863"/>
            <wp:effectExtent l="19050" t="0" r="9525" b="0"/>
            <wp:docPr id="11" name="图片 5" descr="第一好题网是国内一流教育资源下载站，完全免费，无须注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第一好题网是国内一流教育资源下载站，完全免费，无须注册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92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7A5" w:rsidRDefault="00DA0190" w:rsidP="006F57A5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pict>
          <v:shape id="_x0000_s1032" type="#_x0000_t32" style="position:absolute;left:0;text-align:left;margin-left:126pt;margin-top:5.35pt;width:159pt;height:21pt;flip:y;z-index:251666432" o:connectortype="straight"/>
        </w:pict>
      </w:r>
      <w:r>
        <w:rPr>
          <w:rFonts w:ascii="Times New Roman" w:hAnsi="Times New Roman" w:cs="Times New Roman"/>
          <w:noProof/>
          <w:szCs w:val="21"/>
        </w:rPr>
        <w:pict>
          <v:shape id="_x0000_s1028" type="#_x0000_t32" style="position:absolute;left:0;text-align:left;margin-left:42pt;margin-top:5.35pt;width:196.5pt;height:16.5pt;z-index:251662336" o:connectortype="straight"/>
        </w:pict>
      </w:r>
      <w:r w:rsidR="006F57A5" w:rsidRPr="00347A14">
        <w:rPr>
          <w:rFonts w:ascii="Times New Roman" w:hAnsi="Times New Roman" w:cs="Times New Roman"/>
          <w:szCs w:val="21"/>
        </w:rPr>
        <w:t xml:space="preserve">  </w:t>
      </w:r>
    </w:p>
    <w:p w:rsidR="006F57A5" w:rsidRPr="00825517" w:rsidRDefault="006F57A5" w:rsidP="006F57A5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</w:t>
      </w:r>
      <w:r w:rsidRPr="00347A14">
        <w:rPr>
          <w:rFonts w:ascii="Times New Roman" w:hAnsi="Times New Roman" w:cs="Times New Roman"/>
          <w:szCs w:val="21"/>
        </w:rPr>
        <w:t xml:space="preserve"> warm      </w:t>
      </w:r>
      <w:r>
        <w:rPr>
          <w:rFonts w:ascii="Times New Roman" w:hAnsi="Times New Roman" w:cs="Times New Roman" w:hint="eastAsia"/>
          <w:szCs w:val="21"/>
        </w:rPr>
        <w:t xml:space="preserve">   </w:t>
      </w:r>
      <w:r w:rsidRPr="00347A14">
        <w:rPr>
          <w:rFonts w:ascii="Times New Roman" w:hAnsi="Times New Roman" w:cs="Times New Roman"/>
          <w:szCs w:val="21"/>
        </w:rPr>
        <w:t xml:space="preserve">snow       rain        </w:t>
      </w:r>
      <w:r>
        <w:rPr>
          <w:rFonts w:ascii="Times New Roman" w:hAnsi="Times New Roman" w:cs="Times New Roman" w:hint="eastAsia"/>
          <w:szCs w:val="21"/>
        </w:rPr>
        <w:t xml:space="preserve">    </w:t>
      </w:r>
      <w:r w:rsidRPr="00347A14">
        <w:rPr>
          <w:rFonts w:ascii="Times New Roman" w:hAnsi="Times New Roman" w:cs="Times New Roman"/>
          <w:szCs w:val="21"/>
        </w:rPr>
        <w:t>hot          sunny</w:t>
      </w:r>
    </w:p>
    <w:p w:rsidR="006F57A5" w:rsidRPr="007A468C" w:rsidRDefault="006F57A5" w:rsidP="00D27D9E">
      <w:pPr>
        <w:rPr>
          <w:rFonts w:ascii="Times New Roman" w:eastAsia="宋体" w:hAnsi="Times New Roman" w:cs="Times New Roman"/>
        </w:rPr>
      </w:pPr>
    </w:p>
    <w:p w:rsidR="00D27D9E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图一显示温度计数值超高，所以对应单词</w:t>
      </w:r>
      <w:r>
        <w:rPr>
          <w:rFonts w:ascii="Times New Roman" w:hAnsi="Times New Roman" w:cs="Times New Roman" w:hint="eastAsia"/>
          <w:szCs w:val="21"/>
        </w:rPr>
        <w:t xml:space="preserve">hot </w:t>
      </w:r>
      <w:r>
        <w:rPr>
          <w:rFonts w:ascii="Times New Roman" w:hAnsi="Times New Roman" w:cs="Times New Roman" w:hint="eastAsia"/>
          <w:szCs w:val="21"/>
        </w:rPr>
        <w:t>炎热的。</w:t>
      </w:r>
    </w:p>
    <w:p w:rsidR="006F57A5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图二显示太阳，表明天气晴朗，所以对应单词</w:t>
      </w:r>
      <w:r>
        <w:rPr>
          <w:rFonts w:ascii="Times New Roman" w:hAnsi="Times New Roman" w:cs="Times New Roman" w:hint="eastAsia"/>
          <w:szCs w:val="21"/>
        </w:rPr>
        <w:t xml:space="preserve">sunny </w:t>
      </w:r>
      <w:r>
        <w:rPr>
          <w:rFonts w:ascii="Times New Roman" w:hAnsi="Times New Roman" w:cs="Times New Roman" w:hint="eastAsia"/>
          <w:szCs w:val="21"/>
        </w:rPr>
        <w:t>晴朗的。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图三显示在下雨，所以对应单词</w:t>
      </w:r>
      <w:r>
        <w:rPr>
          <w:rFonts w:ascii="Times New Roman" w:hAnsi="Times New Roman" w:cs="Times New Roman" w:hint="eastAsia"/>
          <w:szCs w:val="21"/>
        </w:rPr>
        <w:t xml:space="preserve">rain </w:t>
      </w:r>
      <w:r>
        <w:rPr>
          <w:rFonts w:ascii="Times New Roman" w:hAnsi="Times New Roman" w:cs="Times New Roman" w:hint="eastAsia"/>
          <w:szCs w:val="21"/>
        </w:rPr>
        <w:t>雨。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图四显示温度计数值平稳，表明天气温暖正常，所以对应单词</w:t>
      </w:r>
      <w:r>
        <w:rPr>
          <w:rFonts w:ascii="Times New Roman" w:hAnsi="Times New Roman" w:cs="Times New Roman" w:hint="eastAsia"/>
          <w:szCs w:val="21"/>
        </w:rPr>
        <w:t xml:space="preserve">warm </w:t>
      </w:r>
      <w:r>
        <w:rPr>
          <w:rFonts w:ascii="Times New Roman" w:hAnsi="Times New Roman" w:cs="Times New Roman" w:hint="eastAsia"/>
          <w:szCs w:val="21"/>
        </w:rPr>
        <w:t>温暖的。</w:t>
      </w:r>
    </w:p>
    <w:p w:rsidR="006F57A5" w:rsidRPr="006F57A5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图五显示雪花图像，所以对应单词</w:t>
      </w:r>
      <w:r>
        <w:rPr>
          <w:rFonts w:ascii="Times New Roman" w:hAnsi="Times New Roman" w:cs="Times New Roman" w:hint="eastAsia"/>
          <w:szCs w:val="21"/>
        </w:rPr>
        <w:t xml:space="preserve">snow </w:t>
      </w:r>
      <w:r>
        <w:rPr>
          <w:rFonts w:ascii="Times New Roman" w:hAnsi="Times New Roman" w:cs="Times New Roman" w:hint="eastAsia"/>
          <w:szCs w:val="21"/>
        </w:rPr>
        <w:t>雪。</w:t>
      </w:r>
    </w:p>
    <w:p w:rsidR="00D27D9E" w:rsidRPr="007A468C" w:rsidRDefault="00D27D9E" w:rsidP="00D27D9E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F57A5">
        <w:rPr>
          <w:rFonts w:ascii="Times New Roman" w:eastAsia="宋体" w:hAnsi="Times New Roman" w:cs="Times New Roman" w:hint="eastAsia"/>
        </w:rPr>
        <w:t>较易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</w:p>
    <w:p w:rsidR="00A40D25" w:rsidRPr="006D5E1D" w:rsidRDefault="00292E53" w:rsidP="00347A14">
      <w:pPr>
        <w:pStyle w:val="a3"/>
        <w:spacing w:line="276" w:lineRule="auto"/>
        <w:rPr>
          <w:rFonts w:ascii="Times New Roman" w:hAnsi="Times New Roman" w:cs="Times New Roman"/>
          <w:b/>
        </w:rPr>
      </w:pPr>
      <w:r w:rsidRPr="006D5E1D">
        <w:rPr>
          <w:rFonts w:ascii="Times New Roman" w:hAnsi="宋体" w:cs="Times New Roman" w:hint="eastAsia"/>
          <w:b/>
        </w:rPr>
        <w:t>二</w:t>
      </w:r>
      <w:r w:rsidR="00A40D25" w:rsidRPr="006D5E1D">
        <w:rPr>
          <w:rFonts w:ascii="Times New Roman" w:hAnsi="宋体" w:cs="Times New Roman"/>
          <w:b/>
        </w:rPr>
        <w:t>、英汉短语互译</w:t>
      </w:r>
      <w:r w:rsidR="006D5E1D" w:rsidRPr="006D5E1D">
        <w:rPr>
          <w:rFonts w:ascii="Times New Roman" w:hAnsi="Times New Roman" w:cs="Times New Roman" w:hint="eastAsia"/>
          <w:b/>
        </w:rPr>
        <w:t>。</w:t>
      </w:r>
      <w:r w:rsidR="00825517" w:rsidRPr="00BD2C76">
        <w:rPr>
          <w:rFonts w:ascii="Times New Roman" w:hAnsi="Times New Roman" w:cs="Times New Roman"/>
          <w:b/>
        </w:rPr>
        <w:t>（</w:t>
      </w:r>
      <w:r w:rsidR="00825517" w:rsidRPr="00BD2C76">
        <w:rPr>
          <w:rFonts w:ascii="Times New Roman" w:hAnsi="Times New Roman" w:cs="Times New Roman"/>
          <w:b/>
        </w:rPr>
        <w:t>1</w:t>
      </w:r>
      <w:r w:rsidR="00825517">
        <w:rPr>
          <w:rFonts w:ascii="Times New Roman" w:hAnsi="Times New Roman" w:cs="Times New Roman" w:hint="eastAsia"/>
          <w:b/>
        </w:rPr>
        <w:t>5</w:t>
      </w:r>
      <w:r w:rsidR="00825517" w:rsidRPr="00BD2C76">
        <w:rPr>
          <w:rFonts w:ascii="Times New Roman" w:hAnsi="Times New Roman" w:cs="Times New Roman"/>
          <w:b/>
        </w:rPr>
        <w:t>分）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1.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a hot dog_______ 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2.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three dollars and five cents____________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3.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多少钱</w:t>
      </w:r>
      <w:r w:rsidRPr="00347A14">
        <w:rPr>
          <w:rFonts w:ascii="Times New Roman" w:hAnsi="Times New Roman" w:cs="Times New Roman"/>
        </w:rPr>
        <w:t>_____________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4.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在</w:t>
      </w:r>
      <w:r w:rsidRPr="00347A14">
        <w:rPr>
          <w:rFonts w:ascii="Times New Roman" w:hAnsi="Times New Roman" w:cs="Times New Roman"/>
        </w:rPr>
        <w:t>12</w:t>
      </w:r>
      <w:r w:rsidRPr="00347A14">
        <w:rPr>
          <w:rFonts w:ascii="Times New Roman" w:hAnsi="宋体" w:cs="Times New Roman"/>
        </w:rPr>
        <w:t>点半</w:t>
      </w:r>
      <w:r w:rsidRPr="00347A14">
        <w:rPr>
          <w:rFonts w:ascii="Times New Roman" w:hAnsi="Times New Roman" w:cs="Times New Roman"/>
        </w:rPr>
        <w:t>______________ 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5.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have our favourite dish______________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6.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在树下</w:t>
      </w:r>
      <w:r w:rsidRPr="00347A14">
        <w:rPr>
          <w:rFonts w:ascii="Times New Roman" w:hAnsi="Times New Roman" w:cs="Times New Roman"/>
        </w:rPr>
        <w:t>__________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7.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在周四</w:t>
      </w:r>
      <w:r w:rsidRPr="00347A14">
        <w:rPr>
          <w:rFonts w:ascii="Times New Roman" w:hAnsi="Times New Roman" w:cs="Times New Roman"/>
        </w:rPr>
        <w:t>___________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8.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去公园</w:t>
      </w:r>
      <w:r w:rsidRPr="00347A14">
        <w:rPr>
          <w:rFonts w:ascii="Times New Roman" w:hAnsi="Times New Roman" w:cs="Times New Roman"/>
        </w:rPr>
        <w:t>__________ 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9.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进来</w:t>
      </w:r>
      <w:r w:rsidRPr="00347A14">
        <w:rPr>
          <w:rFonts w:ascii="Times New Roman" w:hAnsi="Times New Roman" w:cs="Times New Roman"/>
        </w:rPr>
        <w:t>__________ </w:t>
      </w:r>
    </w:p>
    <w:p w:rsidR="00A40D25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10.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want to drink____________   </w:t>
      </w:r>
    </w:p>
    <w:p w:rsidR="00D27D9E" w:rsidRPr="007A468C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6F57A5">
        <w:rPr>
          <w:rFonts w:ascii="Times New Roman" w:eastAsia="宋体" w:hAnsi="Times New Roman" w:cs="Times New Roman" w:hint="eastAsia"/>
        </w:rPr>
        <w:t xml:space="preserve">1. </w:t>
      </w:r>
      <w:r w:rsidR="006F57A5">
        <w:rPr>
          <w:rFonts w:ascii="Times New Roman" w:eastAsia="宋体" w:hAnsi="Times New Roman" w:cs="Times New Roman" w:hint="eastAsia"/>
        </w:rPr>
        <w:t>热狗</w:t>
      </w:r>
      <w:r w:rsidR="006F57A5">
        <w:rPr>
          <w:rFonts w:ascii="Times New Roman" w:eastAsia="宋体" w:hAnsi="Times New Roman" w:cs="Times New Roman" w:hint="eastAsia"/>
        </w:rPr>
        <w:t xml:space="preserve">  2. </w:t>
      </w:r>
      <w:r w:rsidR="006F57A5">
        <w:rPr>
          <w:rFonts w:ascii="Times New Roman" w:eastAsia="宋体" w:hAnsi="Times New Roman" w:cs="Times New Roman" w:hint="eastAsia"/>
        </w:rPr>
        <w:t>三美元五美分</w:t>
      </w:r>
      <w:r w:rsidR="006F57A5">
        <w:rPr>
          <w:rFonts w:ascii="Times New Roman" w:eastAsia="宋体" w:hAnsi="Times New Roman" w:cs="Times New Roman" w:hint="eastAsia"/>
        </w:rPr>
        <w:t xml:space="preserve">  3. how much  4. at half past twelve </w:t>
      </w:r>
      <w:r w:rsidR="00A53AD2">
        <w:rPr>
          <w:rFonts w:ascii="Times New Roman" w:eastAsia="宋体" w:hAnsi="Times New Roman" w:cs="Times New Roman" w:hint="eastAsia"/>
        </w:rPr>
        <w:t xml:space="preserve">/ at twelve thirty </w:t>
      </w:r>
      <w:r w:rsidR="006F57A5">
        <w:rPr>
          <w:rFonts w:ascii="Times New Roman" w:eastAsia="宋体" w:hAnsi="Times New Roman" w:cs="Times New Roman" w:hint="eastAsia"/>
        </w:rPr>
        <w:t xml:space="preserve"> 5. </w:t>
      </w:r>
      <w:r w:rsidR="006F57A5">
        <w:rPr>
          <w:rFonts w:ascii="Times New Roman" w:eastAsia="宋体" w:hAnsi="Times New Roman" w:cs="Times New Roman" w:hint="eastAsia"/>
        </w:rPr>
        <w:t>吃我们最喜欢的食物</w:t>
      </w:r>
      <w:r w:rsidR="006F57A5">
        <w:rPr>
          <w:rFonts w:ascii="Times New Roman" w:eastAsia="宋体" w:hAnsi="Times New Roman" w:cs="Times New Roman" w:hint="eastAsia"/>
        </w:rPr>
        <w:t xml:space="preserve">  6. under the tree  7. on Thursday  8. go to the park  9. come in  10. </w:t>
      </w:r>
      <w:r w:rsidR="006A0109">
        <w:rPr>
          <w:rFonts w:ascii="Times New Roman" w:eastAsia="宋体" w:hAnsi="Times New Roman" w:cs="Times New Roman" w:hint="eastAsia"/>
        </w:rPr>
        <w:t>想喝水</w:t>
      </w:r>
    </w:p>
    <w:p w:rsidR="00D27D9E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a hot dog</w:t>
      </w:r>
      <w:r>
        <w:rPr>
          <w:rFonts w:ascii="Times New Roman" w:hAnsi="Times New Roman" w:cs="Times New Roman" w:hint="eastAsia"/>
          <w:szCs w:val="21"/>
        </w:rPr>
        <w:t>的意思是：</w:t>
      </w:r>
      <w:r w:rsidR="006A0109">
        <w:rPr>
          <w:rFonts w:ascii="Times New Roman" w:eastAsia="宋体" w:hAnsi="Times New Roman" w:cs="Times New Roman" w:hint="eastAsia"/>
        </w:rPr>
        <w:t>热狗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 w:rsidR="00A53AD2">
        <w:rPr>
          <w:rFonts w:ascii="Times New Roman" w:hAnsi="Times New Roman" w:cs="Times New Roman" w:hint="eastAsia"/>
          <w:szCs w:val="21"/>
        </w:rPr>
        <w:t xml:space="preserve">three </w:t>
      </w:r>
      <w:r w:rsidR="00A53AD2">
        <w:rPr>
          <w:rFonts w:ascii="Times New Roman" w:hAnsi="Times New Roman" w:cs="Times New Roman" w:hint="eastAsia"/>
          <w:szCs w:val="21"/>
        </w:rPr>
        <w:t>三，</w:t>
      </w:r>
      <w:r w:rsidR="00A53AD2">
        <w:rPr>
          <w:rFonts w:ascii="Times New Roman" w:hAnsi="Times New Roman" w:cs="Times New Roman" w:hint="eastAsia"/>
          <w:szCs w:val="21"/>
        </w:rPr>
        <w:t xml:space="preserve">dollar </w:t>
      </w:r>
      <w:r w:rsidR="00A53AD2">
        <w:rPr>
          <w:rFonts w:ascii="Times New Roman" w:hAnsi="Times New Roman" w:cs="Times New Roman" w:hint="eastAsia"/>
          <w:szCs w:val="21"/>
        </w:rPr>
        <w:t>美元，</w:t>
      </w:r>
      <w:r w:rsidR="00A53AD2">
        <w:rPr>
          <w:rFonts w:ascii="Times New Roman" w:hAnsi="Times New Roman" w:cs="Times New Roman" w:hint="eastAsia"/>
          <w:szCs w:val="21"/>
        </w:rPr>
        <w:t xml:space="preserve">five </w:t>
      </w:r>
      <w:r w:rsidR="00A53AD2">
        <w:rPr>
          <w:rFonts w:ascii="Times New Roman" w:hAnsi="Times New Roman" w:cs="Times New Roman" w:hint="eastAsia"/>
          <w:szCs w:val="21"/>
        </w:rPr>
        <w:t>五，</w:t>
      </w:r>
      <w:r w:rsidR="00A53AD2">
        <w:rPr>
          <w:rFonts w:ascii="Times New Roman" w:hAnsi="Times New Roman" w:cs="Times New Roman" w:hint="eastAsia"/>
          <w:szCs w:val="21"/>
        </w:rPr>
        <w:t xml:space="preserve">cent </w:t>
      </w:r>
      <w:r w:rsidR="00A53AD2">
        <w:rPr>
          <w:rFonts w:ascii="Times New Roman" w:hAnsi="Times New Roman" w:cs="Times New Roman" w:hint="eastAsia"/>
          <w:szCs w:val="21"/>
        </w:rPr>
        <w:t>美分，所以答案是</w:t>
      </w:r>
      <w:r w:rsidR="006A0109">
        <w:rPr>
          <w:rFonts w:ascii="Times New Roman" w:hAnsi="Times New Roman" w:cs="Times New Roman" w:hint="eastAsia"/>
          <w:szCs w:val="21"/>
        </w:rPr>
        <w:t>：</w:t>
      </w:r>
      <w:r w:rsidR="006A0109">
        <w:rPr>
          <w:rFonts w:ascii="Times New Roman" w:eastAsia="宋体" w:hAnsi="Times New Roman" w:cs="Times New Roman" w:hint="eastAsia"/>
        </w:rPr>
        <w:t>三美元五美分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 w:rsidR="00A53AD2">
        <w:rPr>
          <w:rFonts w:ascii="Times New Roman" w:hAnsi="Times New Roman" w:cs="Times New Roman"/>
          <w:szCs w:val="21"/>
        </w:rPr>
        <w:t>“</w:t>
      </w:r>
      <w:r w:rsidR="00A53AD2">
        <w:rPr>
          <w:rFonts w:ascii="Times New Roman" w:hAnsi="Times New Roman" w:cs="Times New Roman" w:hint="eastAsia"/>
          <w:szCs w:val="21"/>
        </w:rPr>
        <w:t>多少钱</w:t>
      </w:r>
      <w:r w:rsidR="00A53AD2">
        <w:rPr>
          <w:rFonts w:ascii="Times New Roman" w:hAnsi="Times New Roman" w:cs="Times New Roman"/>
          <w:szCs w:val="21"/>
        </w:rPr>
        <w:t>”</w:t>
      </w:r>
      <w:r w:rsidR="00A53AD2">
        <w:rPr>
          <w:rFonts w:ascii="Times New Roman" w:hAnsi="Times New Roman" w:cs="Times New Roman" w:hint="eastAsia"/>
          <w:szCs w:val="21"/>
        </w:rPr>
        <w:t xml:space="preserve"> </w:t>
      </w:r>
      <w:r w:rsidR="00A53AD2">
        <w:rPr>
          <w:rFonts w:ascii="Times New Roman" w:hAnsi="Times New Roman" w:cs="Times New Roman" w:hint="eastAsia"/>
          <w:szCs w:val="21"/>
        </w:rPr>
        <w:t>用疑问词</w:t>
      </w:r>
      <w:r w:rsidR="00A53AD2">
        <w:rPr>
          <w:rFonts w:ascii="Times New Roman" w:hAnsi="Times New Roman" w:cs="Times New Roman" w:hint="eastAsia"/>
          <w:szCs w:val="21"/>
        </w:rPr>
        <w:t>how much</w:t>
      </w:r>
      <w:r w:rsidR="00A53AD2">
        <w:rPr>
          <w:rFonts w:ascii="Times New Roman" w:hAnsi="Times New Roman" w:cs="Times New Roman" w:hint="eastAsia"/>
          <w:szCs w:val="21"/>
        </w:rPr>
        <w:t>提问。</w:t>
      </w:r>
      <w:r w:rsidR="00A53AD2">
        <w:rPr>
          <w:rFonts w:ascii="Times New Roman" w:hAnsi="Times New Roman" w:cs="Times New Roman" w:hint="eastAsia"/>
          <w:szCs w:val="21"/>
        </w:rPr>
        <w:t xml:space="preserve"> 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="00A53AD2">
        <w:rPr>
          <w:rFonts w:ascii="Times New Roman" w:hAnsi="Times New Roman" w:cs="Times New Roman" w:hint="eastAsia"/>
          <w:szCs w:val="21"/>
        </w:rPr>
        <w:t>十二点半</w:t>
      </w:r>
      <w:r w:rsidR="00A53AD2">
        <w:rPr>
          <w:rFonts w:ascii="Times New Roman" w:hAnsi="Times New Roman" w:cs="Times New Roman" w:hint="eastAsia"/>
          <w:szCs w:val="21"/>
        </w:rPr>
        <w:t xml:space="preserve">half past twelve / twelve thirty, </w:t>
      </w:r>
      <w:r w:rsidR="00A53AD2">
        <w:rPr>
          <w:rFonts w:ascii="Times New Roman" w:hAnsi="Times New Roman" w:cs="Times New Roman" w:hint="eastAsia"/>
          <w:szCs w:val="21"/>
        </w:rPr>
        <w:t>时间点前用介词</w:t>
      </w:r>
      <w:r w:rsidR="00A53AD2">
        <w:rPr>
          <w:rFonts w:ascii="Times New Roman" w:hAnsi="Times New Roman" w:cs="Times New Roman" w:hint="eastAsia"/>
          <w:szCs w:val="21"/>
        </w:rPr>
        <w:t xml:space="preserve">at, </w:t>
      </w:r>
      <w:r w:rsidR="00A53AD2">
        <w:rPr>
          <w:rFonts w:ascii="Times New Roman" w:hAnsi="Times New Roman" w:cs="Times New Roman" w:hint="eastAsia"/>
          <w:szCs w:val="21"/>
        </w:rPr>
        <w:t>所以答案是</w:t>
      </w:r>
      <w:r w:rsidR="006A0109">
        <w:rPr>
          <w:rFonts w:ascii="Times New Roman" w:eastAsia="宋体" w:hAnsi="Times New Roman" w:cs="Times New Roman" w:hint="eastAsia"/>
        </w:rPr>
        <w:t>at half past twelve / at twelve thirty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lastRenderedPageBreak/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A53AD2">
        <w:rPr>
          <w:rFonts w:ascii="Times New Roman" w:hAnsi="Times New Roman" w:cs="Times New Roman" w:hint="eastAsia"/>
          <w:szCs w:val="21"/>
        </w:rPr>
        <w:t xml:space="preserve">favourite </w:t>
      </w:r>
      <w:r w:rsidR="00A53AD2">
        <w:rPr>
          <w:rFonts w:ascii="Times New Roman" w:hAnsi="Times New Roman" w:cs="Times New Roman" w:hint="eastAsia"/>
          <w:szCs w:val="21"/>
        </w:rPr>
        <w:t>最喜欢的，</w:t>
      </w:r>
      <w:r w:rsidR="00A53AD2">
        <w:rPr>
          <w:rFonts w:ascii="Times New Roman" w:hAnsi="Times New Roman" w:cs="Times New Roman" w:hint="eastAsia"/>
          <w:szCs w:val="21"/>
        </w:rPr>
        <w:t xml:space="preserve">dish </w:t>
      </w:r>
      <w:r w:rsidR="00A53AD2">
        <w:rPr>
          <w:rFonts w:ascii="Times New Roman" w:hAnsi="Times New Roman" w:cs="Times New Roman" w:hint="eastAsia"/>
          <w:szCs w:val="21"/>
        </w:rPr>
        <w:t>一盘食物，所以意思是：</w:t>
      </w:r>
      <w:r w:rsidR="006A0109">
        <w:rPr>
          <w:rFonts w:ascii="Times New Roman" w:eastAsia="宋体" w:hAnsi="Times New Roman" w:cs="Times New Roman" w:hint="eastAsia"/>
        </w:rPr>
        <w:t>吃我们最喜欢的食物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6.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A53AD2">
        <w:rPr>
          <w:rFonts w:ascii="Times New Roman" w:hAnsi="Times New Roman" w:cs="Times New Roman" w:hint="eastAsia"/>
          <w:szCs w:val="21"/>
        </w:rPr>
        <w:t>在…下面</w:t>
      </w:r>
      <w:r w:rsidR="00A53AD2">
        <w:rPr>
          <w:rFonts w:ascii="Times New Roman" w:hAnsi="Times New Roman" w:cs="Times New Roman" w:hint="eastAsia"/>
          <w:szCs w:val="21"/>
        </w:rPr>
        <w:t xml:space="preserve">under, </w:t>
      </w:r>
      <w:r w:rsidR="00A53AD2">
        <w:rPr>
          <w:rFonts w:ascii="Times New Roman" w:hAnsi="Times New Roman" w:cs="Times New Roman" w:hint="eastAsia"/>
          <w:szCs w:val="21"/>
        </w:rPr>
        <w:t>所以答案是</w:t>
      </w:r>
      <w:r w:rsidR="006A0109">
        <w:rPr>
          <w:rFonts w:ascii="Times New Roman" w:eastAsia="宋体" w:hAnsi="Times New Roman" w:cs="Times New Roman" w:hint="eastAsia"/>
        </w:rPr>
        <w:t>under the tree</w:t>
      </w:r>
    </w:p>
    <w:p w:rsidR="006F57A5" w:rsidRPr="00484612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7.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="00A53AD2">
        <w:rPr>
          <w:rFonts w:ascii="Times New Roman" w:hAnsi="Times New Roman" w:cs="Times New Roman" w:hint="eastAsia"/>
          <w:szCs w:val="21"/>
        </w:rPr>
        <w:t>周四</w:t>
      </w:r>
      <w:r w:rsidR="00A53AD2">
        <w:rPr>
          <w:rFonts w:ascii="Times New Roman" w:hAnsi="Times New Roman" w:cs="Times New Roman" w:hint="eastAsia"/>
          <w:szCs w:val="21"/>
        </w:rPr>
        <w:t xml:space="preserve">Thursday, </w:t>
      </w:r>
      <w:r w:rsidR="00A53AD2">
        <w:rPr>
          <w:rFonts w:ascii="Times New Roman" w:hAnsi="Times New Roman" w:cs="Times New Roman" w:hint="eastAsia"/>
          <w:szCs w:val="21"/>
        </w:rPr>
        <w:t>星期前用介词</w:t>
      </w:r>
      <w:r w:rsidR="00A53AD2">
        <w:rPr>
          <w:rFonts w:ascii="Times New Roman" w:hAnsi="Times New Roman" w:cs="Times New Roman" w:hint="eastAsia"/>
          <w:szCs w:val="21"/>
        </w:rPr>
        <w:t xml:space="preserve">on, </w:t>
      </w:r>
      <w:r w:rsidR="00A53AD2">
        <w:rPr>
          <w:rFonts w:ascii="Times New Roman" w:hAnsi="Times New Roman" w:cs="Times New Roman" w:hint="eastAsia"/>
          <w:szCs w:val="21"/>
        </w:rPr>
        <w:t>所以答案是</w:t>
      </w:r>
      <w:r w:rsidR="006A0109">
        <w:rPr>
          <w:rFonts w:ascii="Times New Roman" w:eastAsia="宋体" w:hAnsi="Times New Roman" w:cs="Times New Roman" w:hint="eastAsia"/>
        </w:rPr>
        <w:t>on Thursday</w:t>
      </w:r>
    </w:p>
    <w:p w:rsidR="006F57A5" w:rsidRPr="008F3F16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A53AD2">
        <w:rPr>
          <w:rFonts w:ascii="Times New Roman" w:hAnsi="Times New Roman" w:cs="Times New Roman" w:hint="eastAsia"/>
          <w:szCs w:val="21"/>
        </w:rPr>
        <w:t>去某地</w:t>
      </w:r>
      <w:r w:rsidR="00A53AD2">
        <w:rPr>
          <w:rFonts w:ascii="Times New Roman" w:hAnsi="Times New Roman" w:cs="Times New Roman" w:hint="eastAsia"/>
          <w:szCs w:val="21"/>
        </w:rPr>
        <w:t xml:space="preserve">go to ... </w:t>
      </w:r>
      <w:r w:rsidR="00A53AD2">
        <w:rPr>
          <w:rFonts w:ascii="Times New Roman" w:hAnsi="Times New Roman" w:cs="Times New Roman" w:hint="eastAsia"/>
          <w:szCs w:val="21"/>
        </w:rPr>
        <w:t>公园</w:t>
      </w:r>
      <w:r w:rsidR="00A53AD2">
        <w:rPr>
          <w:rFonts w:ascii="Times New Roman" w:hAnsi="Times New Roman" w:cs="Times New Roman" w:hint="eastAsia"/>
          <w:szCs w:val="21"/>
        </w:rPr>
        <w:t xml:space="preserve">the park, </w:t>
      </w:r>
      <w:r w:rsidR="00A53AD2">
        <w:rPr>
          <w:rFonts w:ascii="Times New Roman" w:hAnsi="Times New Roman" w:cs="Times New Roman" w:hint="eastAsia"/>
          <w:szCs w:val="21"/>
        </w:rPr>
        <w:t>所以答案是</w:t>
      </w:r>
      <w:r w:rsidR="006A0109">
        <w:rPr>
          <w:rFonts w:ascii="Times New Roman" w:eastAsia="宋体" w:hAnsi="Times New Roman" w:cs="Times New Roman" w:hint="eastAsia"/>
        </w:rPr>
        <w:t>go to the park</w:t>
      </w:r>
    </w:p>
    <w:p w:rsidR="006F57A5" w:rsidRPr="008F3F16" w:rsidRDefault="006F57A5" w:rsidP="006F57A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9.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A0109">
        <w:rPr>
          <w:rFonts w:ascii="Times New Roman" w:hAnsi="Times New Roman" w:cs="Times New Roman" w:hint="eastAsia"/>
          <w:szCs w:val="21"/>
        </w:rPr>
        <w:t>进来</w:t>
      </w:r>
      <w:r w:rsidR="006A0109">
        <w:rPr>
          <w:rFonts w:ascii="Times New Roman" w:hAnsi="Times New Roman" w:cs="Times New Roman" w:hint="eastAsia"/>
          <w:szCs w:val="21"/>
        </w:rPr>
        <w:t xml:space="preserve"> come in</w:t>
      </w:r>
    </w:p>
    <w:p w:rsidR="006F57A5" w:rsidRPr="006A0109" w:rsidRDefault="006F57A5" w:rsidP="006A010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10.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6A0109">
        <w:rPr>
          <w:rFonts w:ascii="Times New Roman" w:hAnsi="Times New Roman" w:cs="Times New Roman" w:hint="eastAsia"/>
          <w:szCs w:val="21"/>
        </w:rPr>
        <w:t xml:space="preserve">want to do sth </w:t>
      </w:r>
      <w:r w:rsidR="006A0109">
        <w:rPr>
          <w:rFonts w:ascii="Times New Roman" w:hAnsi="Times New Roman" w:cs="Times New Roman" w:hint="eastAsia"/>
          <w:szCs w:val="21"/>
        </w:rPr>
        <w:t>想做某事，</w:t>
      </w:r>
      <w:r w:rsidR="006A0109">
        <w:rPr>
          <w:rFonts w:ascii="Times New Roman" w:hAnsi="Times New Roman" w:cs="Times New Roman" w:hint="eastAsia"/>
          <w:szCs w:val="21"/>
        </w:rPr>
        <w:t xml:space="preserve">drink </w:t>
      </w:r>
      <w:r w:rsidR="006A0109">
        <w:rPr>
          <w:rFonts w:ascii="Times New Roman" w:hAnsi="Times New Roman" w:cs="Times New Roman" w:hint="eastAsia"/>
          <w:szCs w:val="21"/>
        </w:rPr>
        <w:t>喝水，所以答案是：想喝水</w:t>
      </w:r>
    </w:p>
    <w:p w:rsidR="00D27D9E" w:rsidRPr="007A468C" w:rsidRDefault="00D27D9E" w:rsidP="00D27D9E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6A0109">
        <w:rPr>
          <w:rFonts w:ascii="Times New Roman" w:eastAsia="宋体" w:hAnsi="Times New Roman" w:cs="Times New Roman" w:hint="eastAsia"/>
        </w:rPr>
        <w:t>一般</w:t>
      </w:r>
    </w:p>
    <w:p w:rsidR="00292E53" w:rsidRPr="00347A14" w:rsidRDefault="00292E53" w:rsidP="00347A14">
      <w:pPr>
        <w:pStyle w:val="a3"/>
        <w:spacing w:line="276" w:lineRule="auto"/>
        <w:rPr>
          <w:rFonts w:ascii="Times New Roman" w:hAnsi="Times New Roman" w:cs="Times New Roman"/>
        </w:rPr>
      </w:pPr>
    </w:p>
    <w:p w:rsidR="00A40D25" w:rsidRPr="006D5E1D" w:rsidRDefault="00292E53" w:rsidP="00347A14">
      <w:pPr>
        <w:pStyle w:val="a3"/>
        <w:spacing w:line="276" w:lineRule="auto"/>
        <w:rPr>
          <w:rFonts w:ascii="Times New Roman" w:hAnsi="Times New Roman" w:cs="Times New Roman"/>
          <w:b/>
        </w:rPr>
      </w:pPr>
      <w:r w:rsidRPr="006D5E1D">
        <w:rPr>
          <w:rFonts w:ascii="Times New Roman" w:hAnsi="宋体" w:cs="Times New Roman" w:hint="eastAsia"/>
          <w:b/>
        </w:rPr>
        <w:t>三</w:t>
      </w:r>
      <w:r w:rsidR="00A40D25" w:rsidRPr="006D5E1D">
        <w:rPr>
          <w:rFonts w:ascii="Times New Roman" w:hAnsi="宋体" w:cs="Times New Roman"/>
          <w:b/>
        </w:rPr>
        <w:t>、写出下列单词的相应形式</w:t>
      </w:r>
      <w:r w:rsidR="006D5E1D" w:rsidRPr="006D5E1D">
        <w:rPr>
          <w:rFonts w:ascii="Times New Roman" w:hAnsi="宋体" w:cs="Times New Roman" w:hint="eastAsia"/>
          <w:b/>
        </w:rPr>
        <w:t>。</w:t>
      </w:r>
      <w:r w:rsidR="00825517" w:rsidRPr="00BD2C76">
        <w:rPr>
          <w:rFonts w:ascii="Times New Roman" w:hAnsi="Times New Roman" w:cs="Times New Roman"/>
          <w:b/>
        </w:rPr>
        <w:t>（</w:t>
      </w:r>
      <w:r w:rsidR="00825517" w:rsidRPr="00BD2C76">
        <w:rPr>
          <w:rFonts w:ascii="Times New Roman" w:hAnsi="Times New Roman" w:cs="Times New Roman"/>
          <w:b/>
        </w:rPr>
        <w:t>1</w:t>
      </w:r>
      <w:r w:rsidR="00825517">
        <w:rPr>
          <w:rFonts w:ascii="Times New Roman" w:hAnsi="Times New Roman" w:cs="Times New Roman" w:hint="eastAsia"/>
          <w:b/>
        </w:rPr>
        <w:t>5</w:t>
      </w:r>
      <w:r w:rsidR="00825517" w:rsidRPr="00BD2C76">
        <w:rPr>
          <w:rFonts w:ascii="Times New Roman" w:hAnsi="Times New Roman" w:cs="Times New Roman"/>
          <w:b/>
        </w:rPr>
        <w:t>分）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1.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know(</w:t>
      </w:r>
      <w:r w:rsidRPr="00347A14">
        <w:rPr>
          <w:rFonts w:ascii="Times New Roman" w:hAnsi="宋体" w:cs="Times New Roman"/>
        </w:rPr>
        <w:t>同音词</w:t>
      </w:r>
      <w:r w:rsidRPr="00347A14">
        <w:rPr>
          <w:rFonts w:ascii="Times New Roman" w:hAnsi="Times New Roman" w:cs="Times New Roman"/>
        </w:rPr>
        <w:t>)_________  </w:t>
      </w:r>
      <w:r w:rsidR="006D5E1D">
        <w:rPr>
          <w:rFonts w:ascii="Times New Roman" w:hAnsi="Times New Roman" w:cs="Times New Roman" w:hint="eastAsia"/>
        </w:rPr>
        <w:tab/>
      </w:r>
      <w:r w:rsidR="006D5E1D">
        <w:rPr>
          <w:rFonts w:ascii="Times New Roman" w:hAnsi="Times New Roman" w:cs="Times New Roman" w:hint="eastAsia"/>
        </w:rPr>
        <w:tab/>
      </w:r>
      <w:r w:rsidR="006D5E1D">
        <w:rPr>
          <w:rFonts w:ascii="Times New Roman" w:hAnsi="Times New Roman" w:cs="Times New Roman" w:hint="eastAsia"/>
        </w:rPr>
        <w:tab/>
      </w:r>
      <w:r w:rsidRPr="00347A14">
        <w:rPr>
          <w:rFonts w:ascii="Times New Roman" w:hAnsi="Times New Roman" w:cs="Times New Roman"/>
        </w:rPr>
        <w:t>2.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hot(</w:t>
      </w:r>
      <w:r w:rsidRPr="00347A14">
        <w:rPr>
          <w:rFonts w:ascii="Times New Roman" w:hAnsi="宋体" w:cs="Times New Roman"/>
        </w:rPr>
        <w:t>反义词</w:t>
      </w:r>
      <w:r w:rsidRPr="00347A14">
        <w:rPr>
          <w:rFonts w:ascii="Times New Roman" w:hAnsi="Times New Roman" w:cs="Times New Roman"/>
        </w:rPr>
        <w:t>)________ 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3.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for(</w:t>
      </w:r>
      <w:r w:rsidRPr="00347A14">
        <w:rPr>
          <w:rFonts w:ascii="Times New Roman" w:hAnsi="宋体" w:cs="Times New Roman"/>
        </w:rPr>
        <w:t>同音词</w:t>
      </w:r>
      <w:r w:rsidRPr="00347A14">
        <w:rPr>
          <w:rFonts w:ascii="Times New Roman" w:hAnsi="Times New Roman" w:cs="Times New Roman"/>
        </w:rPr>
        <w:t>)___________  </w:t>
      </w:r>
      <w:r w:rsidR="006D5E1D">
        <w:rPr>
          <w:rFonts w:ascii="Times New Roman" w:hAnsi="Times New Roman" w:cs="Times New Roman" w:hint="eastAsia"/>
        </w:rPr>
        <w:tab/>
      </w:r>
      <w:r w:rsidR="006D5E1D">
        <w:rPr>
          <w:rFonts w:ascii="Times New Roman" w:hAnsi="Times New Roman" w:cs="Times New Roman" w:hint="eastAsia"/>
        </w:rPr>
        <w:tab/>
      </w:r>
      <w:r w:rsidR="006D5E1D">
        <w:rPr>
          <w:rFonts w:ascii="Times New Roman" w:hAnsi="Times New Roman" w:cs="Times New Roman" w:hint="eastAsia"/>
        </w:rPr>
        <w:tab/>
      </w:r>
      <w:r w:rsidRPr="00347A14">
        <w:rPr>
          <w:rFonts w:ascii="Times New Roman" w:hAnsi="Times New Roman" w:cs="Times New Roman"/>
        </w:rPr>
        <w:t>4.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cent(</w:t>
      </w:r>
      <w:r w:rsidRPr="00347A14">
        <w:rPr>
          <w:rFonts w:ascii="Times New Roman" w:hAnsi="宋体" w:cs="Times New Roman"/>
        </w:rPr>
        <w:t>同音词</w:t>
      </w:r>
      <w:r w:rsidR="006D5E1D">
        <w:rPr>
          <w:rFonts w:ascii="Times New Roman" w:hAnsi="Times New Roman" w:cs="Times New Roman"/>
        </w:rPr>
        <w:t>)_________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5.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don’t(</w:t>
      </w:r>
      <w:r w:rsidRPr="00347A14">
        <w:rPr>
          <w:rFonts w:ascii="Times New Roman" w:hAnsi="宋体" w:cs="Times New Roman"/>
        </w:rPr>
        <w:t>完全形式</w:t>
      </w:r>
      <w:r w:rsidRPr="00347A14">
        <w:rPr>
          <w:rFonts w:ascii="Times New Roman" w:hAnsi="Times New Roman" w:cs="Times New Roman"/>
        </w:rPr>
        <w:t>)</w:t>
      </w:r>
      <w:r w:rsidRPr="00347A14">
        <w:rPr>
          <w:rFonts w:ascii="Times New Roman" w:hAnsi="Times New Roman" w:cs="Times New Roman"/>
          <w:u w:val="single"/>
        </w:rPr>
        <w:t xml:space="preserve">       </w:t>
      </w:r>
      <w:r w:rsidRPr="00347A14">
        <w:rPr>
          <w:rFonts w:ascii="Times New Roman" w:hAnsi="Times New Roman" w:cs="Times New Roman"/>
        </w:rPr>
        <w:t xml:space="preserve"> </w:t>
      </w:r>
      <w:r w:rsidR="006D5E1D">
        <w:rPr>
          <w:rFonts w:ascii="Times New Roman" w:hAnsi="Times New Roman" w:cs="Times New Roman" w:hint="eastAsia"/>
        </w:rPr>
        <w:tab/>
      </w:r>
      <w:r w:rsidR="006D5E1D">
        <w:rPr>
          <w:rFonts w:ascii="Times New Roman" w:hAnsi="Times New Roman" w:cs="Times New Roman" w:hint="eastAsia"/>
        </w:rPr>
        <w:tab/>
      </w:r>
      <w:r w:rsidR="006D5E1D">
        <w:rPr>
          <w:rFonts w:ascii="Times New Roman" w:hAnsi="Times New Roman" w:cs="Times New Roman" w:hint="eastAsia"/>
        </w:rPr>
        <w:tab/>
      </w:r>
      <w:r w:rsidRPr="00347A14">
        <w:rPr>
          <w:rFonts w:ascii="Times New Roman" w:hAnsi="Times New Roman" w:cs="Times New Roman"/>
        </w:rPr>
        <w:t>6.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too(</w:t>
      </w:r>
      <w:r w:rsidRPr="00347A14">
        <w:rPr>
          <w:rFonts w:ascii="Times New Roman" w:hAnsi="宋体" w:cs="Times New Roman"/>
        </w:rPr>
        <w:t>同音词</w:t>
      </w:r>
      <w:r w:rsidRPr="00347A14">
        <w:rPr>
          <w:rFonts w:ascii="Times New Roman" w:hAnsi="Times New Roman" w:cs="Times New Roman"/>
        </w:rPr>
        <w:t>)______</w:t>
      </w:r>
      <w:r w:rsidR="006D5E1D">
        <w:rPr>
          <w:rFonts w:ascii="Times New Roman" w:hAnsi="Times New Roman" w:cs="Times New Roman" w:hint="eastAsia"/>
        </w:rPr>
        <w:t>__</w:t>
      </w:r>
      <w:r w:rsidRPr="00347A14">
        <w:rPr>
          <w:rFonts w:ascii="Times New Roman" w:hAnsi="Times New Roman" w:cs="Times New Roman"/>
        </w:rPr>
        <w:t>__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7.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here((</w:t>
      </w:r>
      <w:r w:rsidRPr="00347A14">
        <w:rPr>
          <w:rFonts w:ascii="Times New Roman" w:hAnsi="宋体" w:cs="Times New Roman"/>
        </w:rPr>
        <w:t>同音词</w:t>
      </w:r>
      <w:r w:rsidR="006D5E1D">
        <w:rPr>
          <w:rFonts w:ascii="Times New Roman" w:hAnsi="Times New Roman" w:cs="Times New Roman"/>
        </w:rPr>
        <w:t>)_________</w:t>
      </w:r>
      <w:r w:rsidR="006D5E1D">
        <w:rPr>
          <w:rFonts w:ascii="Times New Roman" w:hAnsi="Times New Roman" w:cs="Times New Roman" w:hint="eastAsia"/>
        </w:rPr>
        <w:tab/>
      </w:r>
      <w:r w:rsidRPr="00347A14">
        <w:rPr>
          <w:rFonts w:ascii="Times New Roman" w:hAnsi="Times New Roman" w:cs="Times New Roman"/>
        </w:rPr>
        <w:t>  </w:t>
      </w:r>
      <w:r w:rsidR="006D5E1D">
        <w:rPr>
          <w:rFonts w:ascii="Times New Roman" w:hAnsi="Times New Roman" w:cs="Times New Roman" w:hint="eastAsia"/>
        </w:rPr>
        <w:tab/>
      </w:r>
      <w:r w:rsidR="006D5E1D">
        <w:rPr>
          <w:rFonts w:ascii="Times New Roman" w:hAnsi="Times New Roman" w:cs="Times New Roman" w:hint="eastAsia"/>
        </w:rPr>
        <w:tab/>
      </w:r>
      <w:r w:rsidRPr="00347A14">
        <w:rPr>
          <w:rFonts w:ascii="Times New Roman" w:hAnsi="Times New Roman" w:cs="Times New Roman"/>
        </w:rPr>
        <w:t>8.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dish(</w:t>
      </w:r>
      <w:r w:rsidRPr="00347A14">
        <w:rPr>
          <w:rFonts w:ascii="Times New Roman" w:hAnsi="宋体" w:cs="Times New Roman"/>
        </w:rPr>
        <w:t>复数</w:t>
      </w:r>
      <w:r w:rsidRPr="00347A14">
        <w:rPr>
          <w:rFonts w:ascii="Times New Roman" w:hAnsi="Times New Roman" w:cs="Times New Roman"/>
        </w:rPr>
        <w:t>)_______</w:t>
      </w:r>
      <w:r w:rsidR="006D5E1D">
        <w:rPr>
          <w:rFonts w:ascii="Times New Roman" w:hAnsi="Times New Roman" w:cs="Times New Roman" w:hint="eastAsia"/>
        </w:rPr>
        <w:t>___</w:t>
      </w:r>
      <w:r w:rsidRPr="00347A14">
        <w:rPr>
          <w:rFonts w:ascii="Times New Roman" w:hAnsi="Times New Roman" w:cs="Times New Roman"/>
        </w:rPr>
        <w:t>_ </w:t>
      </w:r>
    </w:p>
    <w:p w:rsidR="00A40D25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9.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our(</w:t>
      </w:r>
      <w:r w:rsidRPr="00347A14">
        <w:rPr>
          <w:rFonts w:ascii="Times New Roman" w:hAnsi="宋体" w:cs="Times New Roman"/>
        </w:rPr>
        <w:t>主格</w:t>
      </w:r>
      <w:r w:rsidRPr="00347A14">
        <w:rPr>
          <w:rFonts w:ascii="Times New Roman" w:hAnsi="Times New Roman" w:cs="Times New Roman"/>
        </w:rPr>
        <w:t>)</w:t>
      </w:r>
      <w:r w:rsidR="006D5E1D" w:rsidRPr="006D5E1D">
        <w:rPr>
          <w:rFonts w:ascii="Times New Roman" w:hAnsi="Times New Roman" w:cs="Times New Roman"/>
        </w:rPr>
        <w:t xml:space="preserve"> </w:t>
      </w:r>
      <w:r w:rsidR="006D5E1D">
        <w:rPr>
          <w:rFonts w:ascii="Times New Roman" w:hAnsi="Times New Roman" w:cs="Times New Roman"/>
        </w:rPr>
        <w:t>_________</w:t>
      </w:r>
      <w:r w:rsidR="006D5E1D">
        <w:rPr>
          <w:rFonts w:ascii="Times New Roman" w:hAnsi="Times New Roman" w:cs="Times New Roman" w:hint="eastAsia"/>
        </w:rPr>
        <w:t>___</w:t>
      </w:r>
      <w:r w:rsidR="006D5E1D">
        <w:rPr>
          <w:rFonts w:ascii="Times New Roman" w:hAnsi="宋体" w:cs="Times New Roman" w:hint="eastAsia"/>
        </w:rPr>
        <w:tab/>
      </w:r>
      <w:r w:rsidR="006D5E1D">
        <w:rPr>
          <w:rFonts w:ascii="Times New Roman" w:hAnsi="宋体" w:cs="Times New Roman" w:hint="eastAsia"/>
        </w:rPr>
        <w:tab/>
      </w:r>
      <w:r w:rsidR="006D5E1D">
        <w:rPr>
          <w:rFonts w:ascii="Times New Roman" w:hAnsi="宋体" w:cs="Times New Roman" w:hint="eastAsia"/>
        </w:rPr>
        <w:tab/>
      </w:r>
      <w:r w:rsidRPr="00347A14">
        <w:rPr>
          <w:rFonts w:ascii="Times New Roman" w:hAnsi="Times New Roman" w:cs="Times New Roman"/>
        </w:rPr>
        <w:t>10.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cola(</w:t>
      </w:r>
      <w:r w:rsidRPr="00347A14">
        <w:rPr>
          <w:rFonts w:ascii="Times New Roman" w:hAnsi="宋体" w:cs="Times New Roman"/>
        </w:rPr>
        <w:t>复数</w:t>
      </w:r>
      <w:r w:rsidRPr="00347A14">
        <w:rPr>
          <w:rFonts w:ascii="Times New Roman" w:hAnsi="Times New Roman" w:cs="Times New Roman"/>
        </w:rPr>
        <w:t>)______</w:t>
      </w:r>
      <w:r w:rsidR="006D5E1D">
        <w:rPr>
          <w:rFonts w:ascii="Times New Roman" w:hAnsi="Times New Roman" w:cs="Times New Roman" w:hint="eastAsia"/>
        </w:rPr>
        <w:t>____</w:t>
      </w:r>
      <w:r w:rsidRPr="00347A14">
        <w:rPr>
          <w:rFonts w:ascii="Times New Roman" w:hAnsi="Times New Roman" w:cs="Times New Roman"/>
        </w:rPr>
        <w:t> </w:t>
      </w:r>
    </w:p>
    <w:p w:rsidR="00D27D9E" w:rsidRPr="007A468C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A347E7">
        <w:rPr>
          <w:rFonts w:ascii="Times New Roman" w:eastAsia="宋体" w:hAnsi="Times New Roman" w:cs="Times New Roman" w:hint="eastAsia"/>
        </w:rPr>
        <w:t>1. no  2. cold  3. four  4. sent  5. do not  6. to / two  7. hear  8. dishes  9. we  10. colas</w:t>
      </w:r>
    </w:p>
    <w:p w:rsidR="00D27D9E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A347E7" w:rsidRPr="00484612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know</w:t>
      </w:r>
      <w:r>
        <w:rPr>
          <w:rFonts w:ascii="Times New Roman" w:hAnsi="Times New Roman" w:cs="Times New Roman" w:hint="eastAsia"/>
          <w:szCs w:val="21"/>
        </w:rPr>
        <w:t>的同音词是</w:t>
      </w:r>
      <w:r>
        <w:rPr>
          <w:rFonts w:ascii="Times New Roman" w:hAnsi="Times New Roman" w:cs="Times New Roman" w:hint="eastAsia"/>
          <w:szCs w:val="21"/>
        </w:rPr>
        <w:t>no</w:t>
      </w:r>
      <w:r>
        <w:rPr>
          <w:rFonts w:ascii="Times New Roman" w:hAnsi="Times New Roman" w:cs="Times New Roman" w:hint="eastAsia"/>
          <w:szCs w:val="21"/>
        </w:rPr>
        <w:t>，都发</w:t>
      </w:r>
      <w:r>
        <w:rPr>
          <w:rFonts w:ascii="Times New Roman" w:hAnsi="Times New Roman" w:cs="Times New Roman" w:hint="eastAsia"/>
          <w:szCs w:val="21"/>
        </w:rPr>
        <w:t>/</w:t>
      </w:r>
      <w:r w:rsidRPr="00A347E7">
        <w:rPr>
          <w:rFonts w:ascii="Times New Roman" w:hAnsi="Times New Roman" w:cs="Times New Roman"/>
          <w:szCs w:val="21"/>
        </w:rPr>
        <w:t>nəu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音。</w:t>
      </w:r>
    </w:p>
    <w:p w:rsidR="00A347E7" w:rsidRPr="00484612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 xml:space="preserve">hot </w:t>
      </w:r>
      <w:r>
        <w:rPr>
          <w:rFonts w:ascii="Times New Roman" w:hAnsi="Times New Roman" w:cs="Times New Roman" w:hint="eastAsia"/>
          <w:szCs w:val="21"/>
        </w:rPr>
        <w:t>炎热的，其反义词是</w:t>
      </w:r>
      <w:r>
        <w:rPr>
          <w:rFonts w:ascii="Times New Roman" w:hAnsi="Times New Roman" w:cs="Times New Roman" w:hint="eastAsia"/>
          <w:szCs w:val="21"/>
        </w:rPr>
        <w:t xml:space="preserve">cold </w:t>
      </w:r>
      <w:r>
        <w:rPr>
          <w:rFonts w:ascii="Times New Roman" w:hAnsi="Times New Roman" w:cs="Times New Roman" w:hint="eastAsia"/>
          <w:szCs w:val="21"/>
        </w:rPr>
        <w:t>寒冷的。</w:t>
      </w:r>
    </w:p>
    <w:p w:rsidR="00A347E7" w:rsidRPr="00484612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 xml:space="preserve">for </w:t>
      </w:r>
      <w:r>
        <w:rPr>
          <w:rFonts w:ascii="Times New Roman" w:hAnsi="Times New Roman" w:cs="Times New Roman" w:hint="eastAsia"/>
          <w:szCs w:val="21"/>
        </w:rPr>
        <w:t>同音词是</w:t>
      </w:r>
      <w:r>
        <w:rPr>
          <w:rFonts w:ascii="Times New Roman" w:hAnsi="Times New Roman" w:cs="Times New Roman" w:hint="eastAsia"/>
          <w:szCs w:val="21"/>
        </w:rPr>
        <w:t>four</w:t>
      </w:r>
      <w:r>
        <w:rPr>
          <w:rFonts w:ascii="Times New Roman" w:hAnsi="Times New Roman" w:cs="Times New Roman" w:hint="eastAsia"/>
          <w:szCs w:val="21"/>
        </w:rPr>
        <w:t>，都发</w:t>
      </w:r>
      <w:r>
        <w:rPr>
          <w:rFonts w:ascii="Times New Roman" w:hAnsi="Times New Roman" w:cs="Times New Roman" w:hint="eastAsia"/>
          <w:szCs w:val="21"/>
        </w:rPr>
        <w:t>/</w:t>
      </w:r>
      <w:r w:rsidRPr="00A347E7">
        <w:rPr>
          <w:rFonts w:ascii="Times New Roman" w:hAnsi="Times New Roman" w:cs="Times New Roman"/>
          <w:szCs w:val="21"/>
        </w:rPr>
        <w:t>fɔ: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音。</w:t>
      </w:r>
    </w:p>
    <w:p w:rsidR="00A347E7" w:rsidRPr="00484612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 xml:space="preserve">cent </w:t>
      </w:r>
      <w:r>
        <w:rPr>
          <w:rFonts w:ascii="Times New Roman" w:hAnsi="Times New Roman" w:cs="Times New Roman" w:hint="eastAsia"/>
          <w:szCs w:val="21"/>
        </w:rPr>
        <w:t>同音词是</w:t>
      </w:r>
      <w:r>
        <w:rPr>
          <w:rFonts w:ascii="Times New Roman" w:hAnsi="Times New Roman" w:cs="Times New Roman" w:hint="eastAsia"/>
          <w:szCs w:val="21"/>
        </w:rPr>
        <w:t>sent</w:t>
      </w:r>
      <w:r>
        <w:rPr>
          <w:rFonts w:ascii="Times New Roman" w:hAnsi="Times New Roman" w:cs="Times New Roman" w:hint="eastAsia"/>
          <w:szCs w:val="21"/>
        </w:rPr>
        <w:t>，都发</w:t>
      </w:r>
      <w:r>
        <w:rPr>
          <w:rFonts w:ascii="Times New Roman" w:hAnsi="Times New Roman" w:cs="Times New Roman" w:hint="eastAsia"/>
          <w:szCs w:val="21"/>
        </w:rPr>
        <w:t>/</w:t>
      </w:r>
      <w:r w:rsidRPr="00A347E7">
        <w:rPr>
          <w:rFonts w:ascii="Times New Roman" w:hAnsi="Times New Roman" w:cs="Times New Roman"/>
          <w:szCs w:val="21"/>
        </w:rPr>
        <w:t>sent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音。</w:t>
      </w:r>
    </w:p>
    <w:p w:rsidR="00A347E7" w:rsidRPr="00484612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don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</w:t>
      </w:r>
      <w:r>
        <w:rPr>
          <w:rFonts w:ascii="Times New Roman" w:hAnsi="Times New Roman" w:cs="Times New Roman" w:hint="eastAsia"/>
          <w:szCs w:val="21"/>
        </w:rPr>
        <w:t>的完全形式是</w:t>
      </w:r>
      <w:r>
        <w:rPr>
          <w:rFonts w:ascii="Times New Roman" w:hAnsi="Times New Roman" w:cs="Times New Roman" w:hint="eastAsia"/>
          <w:szCs w:val="21"/>
        </w:rPr>
        <w:t>do not.</w:t>
      </w:r>
    </w:p>
    <w:p w:rsidR="00A347E7" w:rsidRPr="00484612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6.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too </w:t>
      </w:r>
      <w:r>
        <w:rPr>
          <w:rFonts w:ascii="Times New Roman" w:hAnsi="Times New Roman" w:cs="Times New Roman" w:hint="eastAsia"/>
          <w:szCs w:val="21"/>
        </w:rPr>
        <w:t>同音词是</w:t>
      </w:r>
      <w:r>
        <w:rPr>
          <w:rFonts w:ascii="Times New Roman" w:hAnsi="Times New Roman" w:cs="Times New Roman" w:hint="eastAsia"/>
          <w:szCs w:val="21"/>
        </w:rPr>
        <w:t>to / two</w:t>
      </w:r>
      <w:r>
        <w:rPr>
          <w:rFonts w:ascii="Times New Roman" w:hAnsi="Times New Roman" w:cs="Times New Roman" w:hint="eastAsia"/>
          <w:szCs w:val="21"/>
        </w:rPr>
        <w:t>，都发</w:t>
      </w:r>
      <w:r>
        <w:rPr>
          <w:rFonts w:ascii="Times New Roman" w:hAnsi="Times New Roman" w:cs="Times New Roman" w:hint="eastAsia"/>
          <w:szCs w:val="21"/>
        </w:rPr>
        <w:t>/</w:t>
      </w:r>
      <w:r w:rsidRPr="00A347E7">
        <w:t xml:space="preserve"> </w:t>
      </w:r>
      <w:r w:rsidRPr="00A347E7">
        <w:rPr>
          <w:rFonts w:ascii="Times New Roman" w:hAnsi="Times New Roman" w:cs="Times New Roman"/>
          <w:szCs w:val="21"/>
        </w:rPr>
        <w:t>tu:</w:t>
      </w:r>
      <w:r w:rsidRPr="00A347E7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音。</w:t>
      </w:r>
    </w:p>
    <w:p w:rsidR="00A347E7" w:rsidRPr="00484612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7.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here </w:t>
      </w:r>
      <w:r>
        <w:rPr>
          <w:rFonts w:ascii="Times New Roman" w:hAnsi="Times New Roman" w:cs="Times New Roman" w:hint="eastAsia"/>
          <w:szCs w:val="21"/>
        </w:rPr>
        <w:t>同音词是</w:t>
      </w:r>
      <w:r>
        <w:rPr>
          <w:rFonts w:ascii="Times New Roman" w:hAnsi="Times New Roman" w:cs="Times New Roman" w:hint="eastAsia"/>
          <w:szCs w:val="21"/>
        </w:rPr>
        <w:t>hear</w:t>
      </w:r>
      <w:r>
        <w:rPr>
          <w:rFonts w:ascii="Times New Roman" w:hAnsi="Times New Roman" w:cs="Times New Roman" w:hint="eastAsia"/>
          <w:szCs w:val="21"/>
        </w:rPr>
        <w:t>，都发</w:t>
      </w:r>
      <w:r>
        <w:rPr>
          <w:rFonts w:ascii="Times New Roman" w:hAnsi="Times New Roman" w:cs="Times New Roman" w:hint="eastAsia"/>
          <w:szCs w:val="21"/>
        </w:rPr>
        <w:t>/</w:t>
      </w:r>
      <w:r w:rsidRPr="00A347E7">
        <w:t xml:space="preserve"> </w:t>
      </w:r>
      <w:r w:rsidRPr="00A347E7">
        <w:rPr>
          <w:rFonts w:ascii="Times New Roman" w:hAnsi="Times New Roman" w:cs="Times New Roman"/>
          <w:szCs w:val="21"/>
        </w:rPr>
        <w:t>hiə</w:t>
      </w:r>
      <w:r w:rsidRPr="00A347E7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/</w:t>
      </w:r>
      <w:r>
        <w:rPr>
          <w:rFonts w:ascii="Times New Roman" w:hAnsi="Times New Roman" w:cs="Times New Roman" w:hint="eastAsia"/>
          <w:szCs w:val="21"/>
        </w:rPr>
        <w:t>音。</w:t>
      </w:r>
    </w:p>
    <w:p w:rsidR="00A347E7" w:rsidRPr="008F3F16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8.</w:t>
      </w:r>
      <w:r>
        <w:rPr>
          <w:rFonts w:ascii="Times New Roman" w:hAnsi="Times New Roman" w:cs="Times New Roman" w:hint="eastAsia"/>
          <w:szCs w:val="21"/>
        </w:rPr>
        <w:t xml:space="preserve"> dish</w:t>
      </w:r>
      <w:r>
        <w:rPr>
          <w:rFonts w:ascii="Times New Roman" w:hAnsi="Times New Roman" w:cs="Times New Roman" w:hint="eastAsia"/>
          <w:szCs w:val="21"/>
        </w:rPr>
        <w:t>以</w:t>
      </w:r>
      <w:r>
        <w:rPr>
          <w:rFonts w:ascii="Times New Roman" w:hAnsi="Times New Roman" w:cs="Times New Roman" w:hint="eastAsia"/>
          <w:szCs w:val="21"/>
        </w:rPr>
        <w:t>sh</w:t>
      </w:r>
      <w:r>
        <w:rPr>
          <w:rFonts w:ascii="Times New Roman" w:hAnsi="Times New Roman" w:cs="Times New Roman" w:hint="eastAsia"/>
          <w:szCs w:val="21"/>
        </w:rPr>
        <w:t>结尾，其复数在词尾加</w:t>
      </w:r>
      <w:r>
        <w:rPr>
          <w:rFonts w:ascii="Times New Roman" w:hAnsi="Times New Roman" w:cs="Times New Roman" w:hint="eastAsia"/>
          <w:szCs w:val="21"/>
        </w:rPr>
        <w:t>es</w:t>
      </w:r>
      <w:r>
        <w:rPr>
          <w:rFonts w:ascii="Times New Roman" w:hAnsi="Times New Roman" w:cs="Times New Roman" w:hint="eastAsia"/>
          <w:szCs w:val="21"/>
        </w:rPr>
        <w:t>，即</w:t>
      </w:r>
      <w:r>
        <w:rPr>
          <w:rFonts w:ascii="Times New Roman" w:hAnsi="Times New Roman" w:cs="Times New Roman" w:hint="eastAsia"/>
          <w:szCs w:val="21"/>
        </w:rPr>
        <w:t>dishes.</w:t>
      </w:r>
    </w:p>
    <w:p w:rsidR="00A347E7" w:rsidRPr="008F3F16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9.</w:t>
      </w:r>
      <w:r>
        <w:rPr>
          <w:rFonts w:ascii="Times New Roman" w:hAnsi="Times New Roman" w:cs="Times New Roman" w:hint="eastAsia"/>
          <w:szCs w:val="21"/>
        </w:rPr>
        <w:t xml:space="preserve"> our</w:t>
      </w:r>
      <w:r>
        <w:rPr>
          <w:rFonts w:ascii="Times New Roman" w:hAnsi="Times New Roman" w:cs="Times New Roman" w:hint="eastAsia"/>
          <w:szCs w:val="21"/>
        </w:rPr>
        <w:t>的主格形式是</w:t>
      </w:r>
      <w:r>
        <w:rPr>
          <w:rFonts w:ascii="Times New Roman" w:hAnsi="Times New Roman" w:cs="Times New Roman" w:hint="eastAsia"/>
          <w:szCs w:val="21"/>
        </w:rPr>
        <w:t>we.</w:t>
      </w:r>
    </w:p>
    <w:p w:rsidR="00A347E7" w:rsidRPr="00A347E7" w:rsidRDefault="00A347E7" w:rsidP="00A347E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8F3F16">
        <w:rPr>
          <w:rFonts w:ascii="Times New Roman" w:hAnsi="Times New Roman" w:cs="Times New Roman"/>
          <w:szCs w:val="21"/>
        </w:rPr>
        <w:t>10.</w:t>
      </w:r>
      <w:r>
        <w:rPr>
          <w:rFonts w:ascii="Times New Roman" w:hAnsi="Times New Roman" w:cs="Times New Roman" w:hint="eastAsia"/>
          <w:szCs w:val="21"/>
        </w:rPr>
        <w:t xml:space="preserve"> cola</w:t>
      </w:r>
      <w:r>
        <w:rPr>
          <w:rFonts w:ascii="Times New Roman" w:hAnsi="Times New Roman" w:cs="Times New Roman" w:hint="eastAsia"/>
          <w:szCs w:val="21"/>
        </w:rPr>
        <w:t>的复数是</w:t>
      </w:r>
      <w:r>
        <w:rPr>
          <w:rFonts w:ascii="Times New Roman" w:hAnsi="Times New Roman" w:cs="Times New Roman" w:hint="eastAsia"/>
          <w:szCs w:val="21"/>
        </w:rPr>
        <w:t>colas.</w:t>
      </w:r>
    </w:p>
    <w:p w:rsidR="00D27D9E" w:rsidRPr="007A468C" w:rsidRDefault="00D27D9E" w:rsidP="00D27D9E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A347E7">
        <w:rPr>
          <w:rFonts w:ascii="Times New Roman" w:eastAsia="宋体" w:hAnsi="Times New Roman" w:cs="Times New Roman" w:hint="eastAsia"/>
        </w:rPr>
        <w:t>较难</w:t>
      </w:r>
    </w:p>
    <w:p w:rsidR="00292E53" w:rsidRPr="00347A14" w:rsidRDefault="00292E53" w:rsidP="00347A14">
      <w:pPr>
        <w:pStyle w:val="a3"/>
        <w:spacing w:line="276" w:lineRule="auto"/>
        <w:rPr>
          <w:rFonts w:ascii="Times New Roman" w:hAnsi="Times New Roman" w:cs="Times New Roman"/>
        </w:rPr>
      </w:pPr>
    </w:p>
    <w:p w:rsidR="00A40D25" w:rsidRPr="006D5E1D" w:rsidRDefault="00292E53" w:rsidP="00347A14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6D5E1D">
        <w:rPr>
          <w:rFonts w:ascii="Times New Roman" w:hAnsi="Arial" w:cs="Times New Roman" w:hint="eastAsia"/>
          <w:b/>
          <w:szCs w:val="21"/>
        </w:rPr>
        <w:t>四</w:t>
      </w:r>
      <w:r w:rsidR="00A40D25" w:rsidRPr="006D5E1D">
        <w:rPr>
          <w:rFonts w:ascii="Times New Roman" w:hAnsi="Arial" w:cs="Times New Roman"/>
          <w:b/>
          <w:szCs w:val="21"/>
        </w:rPr>
        <w:t>、选出与其它单词不同类的一项。</w:t>
      </w:r>
      <w:r w:rsidR="00825517" w:rsidRPr="00BD2C76">
        <w:rPr>
          <w:rFonts w:ascii="Times New Roman" w:hAnsi="Times New Roman" w:cs="Times New Roman"/>
          <w:b/>
          <w:szCs w:val="21"/>
        </w:rPr>
        <w:t>（</w:t>
      </w:r>
      <w:r w:rsidR="00825517" w:rsidRPr="00BD2C76">
        <w:rPr>
          <w:rFonts w:ascii="Times New Roman" w:hAnsi="Times New Roman" w:cs="Times New Roman"/>
          <w:b/>
          <w:szCs w:val="21"/>
        </w:rPr>
        <w:t>1</w:t>
      </w:r>
      <w:r w:rsidR="00825517">
        <w:rPr>
          <w:rFonts w:ascii="Times New Roman" w:hAnsi="Times New Roman" w:cs="Times New Roman" w:hint="eastAsia"/>
          <w:b/>
          <w:szCs w:val="21"/>
        </w:rPr>
        <w:t>0</w:t>
      </w:r>
      <w:r w:rsidR="00825517" w:rsidRPr="00BD2C76">
        <w:rPr>
          <w:rFonts w:ascii="Times New Roman" w:hAnsi="Times New Roman" w:cs="Times New Roman"/>
          <w:b/>
          <w:szCs w:val="21"/>
        </w:rPr>
        <w:t>分）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(   </w:t>
      </w:r>
      <w:r w:rsidR="006D5E1D">
        <w:rPr>
          <w:rFonts w:ascii="Times New Roman" w:hAnsi="Times New Roman" w:cs="Times New Roman" w:hint="eastAsia"/>
          <w:szCs w:val="21"/>
        </w:rPr>
        <w:t xml:space="preserve"> </w:t>
      </w:r>
      <w:r w:rsidRPr="00347A14">
        <w:rPr>
          <w:rFonts w:ascii="Times New Roman" w:hAnsi="Times New Roman" w:cs="Times New Roman"/>
          <w:szCs w:val="21"/>
        </w:rPr>
        <w:t xml:space="preserve"> )1. A. hamburger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 xml:space="preserve">B. cola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 xml:space="preserve">C. hot dog   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>D. noodles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(  </w:t>
      </w:r>
      <w:r w:rsidR="006D5E1D">
        <w:rPr>
          <w:rFonts w:ascii="Times New Roman" w:hAnsi="Times New Roman" w:cs="Times New Roman" w:hint="eastAsia"/>
          <w:szCs w:val="21"/>
        </w:rPr>
        <w:t xml:space="preserve"> </w:t>
      </w:r>
      <w:r w:rsidRPr="00347A14">
        <w:rPr>
          <w:rFonts w:ascii="Times New Roman" w:hAnsi="Times New Roman" w:cs="Times New Roman"/>
          <w:szCs w:val="21"/>
        </w:rPr>
        <w:t xml:space="preserve">  )2. A. Monday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 xml:space="preserve">B. yesterday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 xml:space="preserve">C. Friday     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>D. Sunday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  <w:lang w:val="it-IT"/>
        </w:rPr>
      </w:pPr>
      <w:r w:rsidRPr="00347A14">
        <w:rPr>
          <w:rFonts w:ascii="Times New Roman" w:hAnsi="Times New Roman" w:cs="Times New Roman"/>
          <w:szCs w:val="21"/>
          <w:lang w:val="it-IT"/>
        </w:rPr>
        <w:t>(  </w:t>
      </w:r>
      <w:r w:rsidR="006D5E1D">
        <w:rPr>
          <w:rFonts w:ascii="Times New Roman" w:hAnsi="Times New Roman" w:cs="Times New Roman" w:hint="eastAsia"/>
          <w:szCs w:val="21"/>
          <w:lang w:val="it-IT"/>
        </w:rPr>
        <w:t xml:space="preserve"> </w:t>
      </w:r>
      <w:r w:rsidRPr="00347A14">
        <w:rPr>
          <w:rFonts w:ascii="Times New Roman" w:hAnsi="Times New Roman" w:cs="Times New Roman"/>
          <w:szCs w:val="21"/>
          <w:lang w:val="it-IT"/>
        </w:rPr>
        <w:t xml:space="preserve">  )3. A. cola         </w:t>
      </w:r>
      <w:r w:rsidR="006D5E1D">
        <w:rPr>
          <w:rFonts w:ascii="Times New Roman" w:hAnsi="Times New Roman" w:cs="Times New Roman" w:hint="eastAsia"/>
          <w:szCs w:val="21"/>
          <w:lang w:val="it-IT"/>
        </w:rPr>
        <w:tab/>
      </w:r>
      <w:r w:rsidR="006D5E1D">
        <w:rPr>
          <w:rFonts w:ascii="Times New Roman" w:hAnsi="Times New Roman" w:cs="Times New Roman" w:hint="eastAsia"/>
          <w:szCs w:val="21"/>
          <w:lang w:val="it-IT"/>
        </w:rPr>
        <w:tab/>
      </w:r>
      <w:r w:rsidRPr="00347A14">
        <w:rPr>
          <w:rFonts w:ascii="Times New Roman" w:hAnsi="Times New Roman" w:cs="Times New Roman"/>
          <w:szCs w:val="21"/>
          <w:lang w:val="it-IT"/>
        </w:rPr>
        <w:t xml:space="preserve">B. tea       </w:t>
      </w:r>
      <w:r w:rsidR="006D5E1D">
        <w:rPr>
          <w:rFonts w:ascii="Times New Roman" w:hAnsi="Times New Roman" w:cs="Times New Roman" w:hint="eastAsia"/>
          <w:szCs w:val="21"/>
          <w:lang w:val="it-IT"/>
        </w:rPr>
        <w:tab/>
      </w:r>
      <w:r w:rsidR="006D5E1D">
        <w:rPr>
          <w:rFonts w:ascii="Times New Roman" w:hAnsi="Times New Roman" w:cs="Times New Roman" w:hint="eastAsia"/>
          <w:szCs w:val="21"/>
          <w:lang w:val="it-IT"/>
        </w:rPr>
        <w:tab/>
      </w:r>
      <w:r w:rsidRPr="00347A14">
        <w:rPr>
          <w:rFonts w:ascii="Times New Roman" w:hAnsi="Times New Roman" w:cs="Times New Roman"/>
          <w:szCs w:val="21"/>
          <w:lang w:val="it-IT"/>
        </w:rPr>
        <w:t xml:space="preserve">C. milk          </w:t>
      </w:r>
      <w:r w:rsidR="006D5E1D">
        <w:rPr>
          <w:rFonts w:ascii="Times New Roman" w:hAnsi="Times New Roman" w:cs="Times New Roman" w:hint="eastAsia"/>
          <w:szCs w:val="21"/>
          <w:lang w:val="it-IT"/>
        </w:rPr>
        <w:tab/>
      </w:r>
      <w:r w:rsidR="006D5E1D">
        <w:rPr>
          <w:rFonts w:ascii="Times New Roman" w:hAnsi="Times New Roman" w:cs="Times New Roman" w:hint="eastAsia"/>
          <w:szCs w:val="21"/>
          <w:lang w:val="it-IT"/>
        </w:rPr>
        <w:tab/>
      </w:r>
      <w:r w:rsidRPr="00347A14">
        <w:rPr>
          <w:rFonts w:ascii="Times New Roman" w:hAnsi="Times New Roman" w:cs="Times New Roman"/>
          <w:szCs w:val="21"/>
          <w:lang w:val="it-IT"/>
        </w:rPr>
        <w:t>D. rice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(   </w:t>
      </w:r>
      <w:r w:rsidR="006D5E1D">
        <w:rPr>
          <w:rFonts w:ascii="Times New Roman" w:hAnsi="Times New Roman" w:cs="Times New Roman" w:hint="eastAsia"/>
          <w:szCs w:val="21"/>
        </w:rPr>
        <w:t xml:space="preserve"> </w:t>
      </w:r>
      <w:r w:rsidRPr="00347A14">
        <w:rPr>
          <w:rFonts w:ascii="Times New Roman" w:hAnsi="Times New Roman" w:cs="Times New Roman"/>
          <w:szCs w:val="21"/>
        </w:rPr>
        <w:t xml:space="preserve"> )4. A. sunny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 xml:space="preserve">B. windy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 xml:space="preserve">C. Tuesday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>D. hot</w:t>
      </w:r>
      <w:r w:rsidRPr="00347A14">
        <w:rPr>
          <w:rFonts w:ascii="Times New Roman" w:hAnsi="Times New Roman" w:cs="Times New Roman"/>
          <w:color w:val="FFFFFF"/>
          <w:szCs w:val="21"/>
        </w:rPr>
        <w:t xml:space="preserve"> 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(   </w:t>
      </w:r>
      <w:r w:rsidR="006D5E1D">
        <w:rPr>
          <w:rFonts w:ascii="Times New Roman" w:hAnsi="Times New Roman" w:cs="Times New Roman" w:hint="eastAsia"/>
          <w:szCs w:val="21"/>
        </w:rPr>
        <w:t xml:space="preserve"> </w:t>
      </w:r>
      <w:r w:rsidRPr="00347A14">
        <w:rPr>
          <w:rFonts w:ascii="Times New Roman" w:hAnsi="Times New Roman" w:cs="Times New Roman"/>
          <w:szCs w:val="21"/>
        </w:rPr>
        <w:t xml:space="preserve"> )5. A. Harbin  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 xml:space="preserve">B. China                 C. Beijing       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>D. Shandong</w:t>
      </w:r>
    </w:p>
    <w:p w:rsidR="00D27D9E" w:rsidRPr="007A468C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C27335">
        <w:rPr>
          <w:rFonts w:ascii="Times New Roman" w:eastAsia="宋体" w:hAnsi="Times New Roman" w:cs="Times New Roman" w:hint="eastAsia"/>
        </w:rPr>
        <w:t>1. B  2. B  3. D  4. C  5. B</w:t>
      </w:r>
    </w:p>
    <w:p w:rsidR="00D27D9E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C27335" w:rsidRPr="00484612" w:rsidRDefault="00C27335" w:rsidP="00C2733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 w:rsidRPr="00347A14">
        <w:rPr>
          <w:rFonts w:ascii="Times New Roman" w:hAnsi="Times New Roman" w:cs="Times New Roman"/>
          <w:szCs w:val="21"/>
        </w:rPr>
        <w:t>hamburger</w:t>
      </w:r>
      <w:r>
        <w:rPr>
          <w:rFonts w:ascii="Times New Roman" w:hAnsi="Times New Roman" w:cs="Times New Roman" w:hint="eastAsia"/>
          <w:szCs w:val="21"/>
        </w:rPr>
        <w:t>汉堡</w:t>
      </w:r>
      <w:r>
        <w:rPr>
          <w:rFonts w:ascii="Times New Roman" w:hAnsi="Times New Roman" w:cs="Times New Roman" w:hint="eastAsia"/>
          <w:szCs w:val="21"/>
        </w:rPr>
        <w:t xml:space="preserve">; </w:t>
      </w:r>
      <w:r w:rsidRPr="00347A14">
        <w:rPr>
          <w:rFonts w:ascii="Times New Roman" w:hAnsi="Times New Roman" w:cs="Times New Roman"/>
          <w:szCs w:val="21"/>
        </w:rPr>
        <w:t>hot dog</w:t>
      </w:r>
      <w:r>
        <w:rPr>
          <w:rFonts w:ascii="Times New Roman" w:hAnsi="Times New Roman" w:cs="Times New Roman" w:hint="eastAsia"/>
          <w:szCs w:val="21"/>
        </w:rPr>
        <w:t>热狗</w:t>
      </w:r>
      <w:r>
        <w:rPr>
          <w:rFonts w:ascii="Times New Roman" w:hAnsi="Times New Roman" w:cs="Times New Roman" w:hint="eastAsia"/>
          <w:szCs w:val="21"/>
        </w:rPr>
        <w:t xml:space="preserve">; </w:t>
      </w:r>
      <w:r w:rsidRPr="00347A14">
        <w:rPr>
          <w:rFonts w:ascii="Times New Roman" w:hAnsi="Times New Roman" w:cs="Times New Roman"/>
          <w:szCs w:val="21"/>
        </w:rPr>
        <w:t>noodles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面条，都是吃的；</w:t>
      </w:r>
      <w:r>
        <w:rPr>
          <w:rFonts w:ascii="Times New Roman" w:hAnsi="Times New Roman" w:cs="Times New Roman" w:hint="eastAsia"/>
          <w:szCs w:val="21"/>
        </w:rPr>
        <w:t xml:space="preserve">cola </w:t>
      </w:r>
      <w:r>
        <w:rPr>
          <w:rFonts w:ascii="Times New Roman" w:hAnsi="Times New Roman" w:cs="Times New Roman" w:hint="eastAsia"/>
          <w:szCs w:val="21"/>
        </w:rPr>
        <w:t>可乐（喝的饮料），与其余不同类。</w:t>
      </w:r>
    </w:p>
    <w:p w:rsidR="00C27335" w:rsidRPr="00484612" w:rsidRDefault="00C27335" w:rsidP="00C27335">
      <w:pPr>
        <w:spacing w:line="276" w:lineRule="auto"/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 w:rsidRPr="00347A14">
        <w:rPr>
          <w:rFonts w:ascii="Times New Roman" w:hAnsi="Times New Roman" w:cs="Times New Roman"/>
          <w:szCs w:val="21"/>
        </w:rPr>
        <w:t>Monday</w:t>
      </w:r>
      <w:r>
        <w:rPr>
          <w:rFonts w:ascii="Times New Roman" w:hAnsi="Times New Roman" w:cs="Times New Roman" w:hint="eastAsia"/>
          <w:szCs w:val="21"/>
        </w:rPr>
        <w:t>周一</w:t>
      </w:r>
      <w:r>
        <w:rPr>
          <w:rFonts w:ascii="Times New Roman" w:hAnsi="Times New Roman" w:cs="Times New Roman" w:hint="eastAsia"/>
          <w:szCs w:val="21"/>
        </w:rPr>
        <w:t xml:space="preserve">; </w:t>
      </w:r>
      <w:r w:rsidRPr="00347A14">
        <w:rPr>
          <w:rFonts w:ascii="Times New Roman" w:hAnsi="Times New Roman" w:cs="Times New Roman"/>
          <w:szCs w:val="21"/>
        </w:rPr>
        <w:t>Friday</w:t>
      </w:r>
      <w:r>
        <w:rPr>
          <w:rFonts w:ascii="Times New Roman" w:hAnsi="Times New Roman" w:cs="Times New Roman" w:hint="eastAsia"/>
          <w:szCs w:val="21"/>
        </w:rPr>
        <w:t>周五</w:t>
      </w:r>
      <w:r>
        <w:rPr>
          <w:rFonts w:ascii="Times New Roman" w:hAnsi="Times New Roman" w:cs="Times New Roman" w:hint="eastAsia"/>
          <w:szCs w:val="21"/>
        </w:rPr>
        <w:t xml:space="preserve">; </w:t>
      </w:r>
      <w:r w:rsidRPr="00347A14">
        <w:rPr>
          <w:rFonts w:ascii="Times New Roman" w:hAnsi="Times New Roman" w:cs="Times New Roman"/>
          <w:szCs w:val="21"/>
        </w:rPr>
        <w:t>Sunday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周日，都表示星期几；</w:t>
      </w:r>
      <w:r>
        <w:rPr>
          <w:rFonts w:ascii="Times New Roman" w:hAnsi="Times New Roman" w:cs="Times New Roman" w:hint="eastAsia"/>
          <w:szCs w:val="21"/>
        </w:rPr>
        <w:t xml:space="preserve">yesterday </w:t>
      </w:r>
      <w:r>
        <w:rPr>
          <w:rFonts w:ascii="Times New Roman" w:hAnsi="Times New Roman" w:cs="Times New Roman" w:hint="eastAsia"/>
          <w:szCs w:val="21"/>
        </w:rPr>
        <w:t>昨天，与其余不同类。</w:t>
      </w:r>
    </w:p>
    <w:p w:rsidR="00C27335" w:rsidRPr="00484612" w:rsidRDefault="00C27335" w:rsidP="00C2733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 w:rsidRPr="00347A14">
        <w:rPr>
          <w:rFonts w:ascii="Times New Roman" w:hAnsi="Times New Roman" w:cs="Times New Roman"/>
          <w:szCs w:val="21"/>
          <w:lang w:val="it-IT"/>
        </w:rPr>
        <w:t>cola</w:t>
      </w:r>
      <w:r>
        <w:rPr>
          <w:rFonts w:ascii="Times New Roman" w:hAnsi="Times New Roman" w:cs="Times New Roman" w:hint="eastAsia"/>
          <w:szCs w:val="21"/>
          <w:lang w:val="it-IT"/>
        </w:rPr>
        <w:t>可乐</w:t>
      </w:r>
      <w:r>
        <w:rPr>
          <w:rFonts w:ascii="Times New Roman" w:hAnsi="Times New Roman" w:cs="Times New Roman" w:hint="eastAsia"/>
          <w:szCs w:val="21"/>
          <w:lang w:val="it-IT"/>
        </w:rPr>
        <w:t xml:space="preserve">; </w:t>
      </w:r>
      <w:r w:rsidRPr="00347A14">
        <w:rPr>
          <w:rFonts w:ascii="Times New Roman" w:hAnsi="Times New Roman" w:cs="Times New Roman"/>
          <w:szCs w:val="21"/>
          <w:lang w:val="it-IT"/>
        </w:rPr>
        <w:t>tea</w:t>
      </w:r>
      <w:r>
        <w:rPr>
          <w:rFonts w:ascii="Times New Roman" w:hAnsi="Times New Roman" w:cs="Times New Roman" w:hint="eastAsia"/>
          <w:szCs w:val="21"/>
          <w:lang w:val="it-IT"/>
        </w:rPr>
        <w:t>茶</w:t>
      </w:r>
      <w:r>
        <w:rPr>
          <w:rFonts w:ascii="Times New Roman" w:hAnsi="Times New Roman" w:cs="Times New Roman" w:hint="eastAsia"/>
          <w:szCs w:val="21"/>
          <w:lang w:val="it-IT"/>
        </w:rPr>
        <w:t xml:space="preserve">; </w:t>
      </w:r>
      <w:r w:rsidRPr="00347A14">
        <w:rPr>
          <w:rFonts w:ascii="Times New Roman" w:hAnsi="Times New Roman" w:cs="Times New Roman"/>
          <w:szCs w:val="21"/>
          <w:lang w:val="it-IT"/>
        </w:rPr>
        <w:t>milk</w:t>
      </w:r>
      <w:r>
        <w:rPr>
          <w:rFonts w:ascii="Times New Roman" w:hAnsi="Times New Roman" w:cs="Times New Roman" w:hint="eastAsia"/>
          <w:szCs w:val="21"/>
          <w:lang w:val="it-IT"/>
        </w:rPr>
        <w:t xml:space="preserve"> </w:t>
      </w:r>
      <w:r>
        <w:rPr>
          <w:rFonts w:ascii="Times New Roman" w:hAnsi="Times New Roman" w:cs="Times New Roman" w:hint="eastAsia"/>
          <w:szCs w:val="21"/>
          <w:lang w:val="it-IT"/>
        </w:rPr>
        <w:t>牛奶，都是喝的；</w:t>
      </w:r>
      <w:r w:rsidRPr="00347A14">
        <w:rPr>
          <w:rFonts w:ascii="Times New Roman" w:hAnsi="Times New Roman" w:cs="Times New Roman"/>
          <w:szCs w:val="21"/>
          <w:lang w:val="it-IT"/>
        </w:rPr>
        <w:t> rice</w:t>
      </w:r>
      <w:r>
        <w:rPr>
          <w:rFonts w:ascii="Times New Roman" w:hAnsi="Times New Roman" w:cs="Times New Roman" w:hint="eastAsia"/>
          <w:szCs w:val="21"/>
          <w:lang w:val="it-IT"/>
        </w:rPr>
        <w:t xml:space="preserve"> </w:t>
      </w:r>
      <w:r>
        <w:rPr>
          <w:rFonts w:ascii="Times New Roman" w:hAnsi="Times New Roman" w:cs="Times New Roman" w:hint="eastAsia"/>
          <w:szCs w:val="21"/>
          <w:lang w:val="it-IT"/>
        </w:rPr>
        <w:t>米饭（吃的主食），</w:t>
      </w:r>
      <w:r>
        <w:rPr>
          <w:rFonts w:ascii="Times New Roman" w:hAnsi="Times New Roman" w:cs="Times New Roman" w:hint="eastAsia"/>
          <w:szCs w:val="21"/>
        </w:rPr>
        <w:t>与其余不同类。</w:t>
      </w:r>
    </w:p>
    <w:p w:rsidR="00C27335" w:rsidRPr="00484612" w:rsidRDefault="00C27335" w:rsidP="00C2733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 w:rsidRPr="00347A14">
        <w:rPr>
          <w:rFonts w:ascii="Times New Roman" w:hAnsi="Times New Roman" w:cs="Times New Roman"/>
          <w:szCs w:val="21"/>
        </w:rPr>
        <w:t>sunny</w:t>
      </w:r>
      <w:r>
        <w:rPr>
          <w:rFonts w:ascii="Times New Roman" w:hAnsi="Times New Roman" w:cs="Times New Roman" w:hint="eastAsia"/>
          <w:szCs w:val="21"/>
        </w:rPr>
        <w:t>晴朗的</w:t>
      </w:r>
      <w:r>
        <w:rPr>
          <w:rFonts w:ascii="Times New Roman" w:hAnsi="Times New Roman" w:cs="Times New Roman" w:hint="eastAsia"/>
          <w:szCs w:val="21"/>
        </w:rPr>
        <w:t xml:space="preserve">; </w:t>
      </w:r>
      <w:r w:rsidRPr="00347A14">
        <w:rPr>
          <w:rFonts w:ascii="Times New Roman" w:hAnsi="Times New Roman" w:cs="Times New Roman"/>
          <w:szCs w:val="21"/>
        </w:rPr>
        <w:t>windy</w:t>
      </w:r>
      <w:r>
        <w:rPr>
          <w:rFonts w:ascii="Times New Roman" w:hAnsi="Times New Roman" w:cs="Times New Roman" w:hint="eastAsia"/>
          <w:szCs w:val="21"/>
        </w:rPr>
        <w:t>有风的</w:t>
      </w:r>
      <w:r>
        <w:rPr>
          <w:rFonts w:ascii="Times New Roman" w:hAnsi="Times New Roman" w:cs="Times New Roman" w:hint="eastAsia"/>
          <w:szCs w:val="21"/>
        </w:rPr>
        <w:t xml:space="preserve">; </w:t>
      </w:r>
      <w:r w:rsidRPr="00347A14">
        <w:rPr>
          <w:rFonts w:ascii="Times New Roman" w:hAnsi="Times New Roman" w:cs="Times New Roman"/>
          <w:szCs w:val="21"/>
        </w:rPr>
        <w:t>hot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炎热的，都表示天气情况；</w:t>
      </w:r>
      <w:r>
        <w:rPr>
          <w:rFonts w:ascii="Times New Roman" w:hAnsi="Times New Roman" w:cs="Times New Roman" w:hint="eastAsia"/>
          <w:szCs w:val="21"/>
        </w:rPr>
        <w:t xml:space="preserve">Tuesday </w:t>
      </w:r>
      <w:r>
        <w:rPr>
          <w:rFonts w:ascii="Times New Roman" w:hAnsi="Times New Roman" w:cs="Times New Roman" w:hint="eastAsia"/>
          <w:szCs w:val="21"/>
        </w:rPr>
        <w:t>周二，与其余不同</w:t>
      </w:r>
      <w:r>
        <w:rPr>
          <w:rFonts w:ascii="Times New Roman" w:hAnsi="Times New Roman" w:cs="Times New Roman" w:hint="eastAsia"/>
          <w:szCs w:val="21"/>
        </w:rPr>
        <w:lastRenderedPageBreak/>
        <w:t>类。</w:t>
      </w:r>
    </w:p>
    <w:p w:rsidR="00C27335" w:rsidRPr="00C27335" w:rsidRDefault="00C27335" w:rsidP="00C27335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 w:rsidRPr="00347A14">
        <w:rPr>
          <w:rFonts w:ascii="Times New Roman" w:hAnsi="Times New Roman" w:cs="Times New Roman"/>
          <w:szCs w:val="21"/>
        </w:rPr>
        <w:t>Harbin</w:t>
      </w:r>
      <w:r>
        <w:rPr>
          <w:rFonts w:ascii="Times New Roman" w:hAnsi="Times New Roman" w:cs="Times New Roman" w:hint="eastAsia"/>
          <w:szCs w:val="21"/>
        </w:rPr>
        <w:t>哈尔滨</w:t>
      </w:r>
      <w:r>
        <w:rPr>
          <w:rFonts w:ascii="Times New Roman" w:hAnsi="Times New Roman" w:cs="Times New Roman" w:hint="eastAsia"/>
          <w:szCs w:val="21"/>
        </w:rPr>
        <w:t xml:space="preserve">; </w:t>
      </w:r>
      <w:r w:rsidRPr="00347A14">
        <w:rPr>
          <w:rFonts w:ascii="Times New Roman" w:hAnsi="Times New Roman" w:cs="Times New Roman"/>
          <w:szCs w:val="21"/>
        </w:rPr>
        <w:t>Beijing</w:t>
      </w:r>
      <w:r>
        <w:rPr>
          <w:rFonts w:ascii="Times New Roman" w:hAnsi="Times New Roman" w:cs="Times New Roman" w:hint="eastAsia"/>
          <w:szCs w:val="21"/>
        </w:rPr>
        <w:t>北京</w:t>
      </w:r>
      <w:r>
        <w:rPr>
          <w:rFonts w:ascii="Times New Roman" w:hAnsi="Times New Roman" w:cs="Times New Roman" w:hint="eastAsia"/>
          <w:szCs w:val="21"/>
        </w:rPr>
        <w:t xml:space="preserve">; </w:t>
      </w:r>
      <w:r w:rsidRPr="00347A14">
        <w:rPr>
          <w:rFonts w:ascii="Times New Roman" w:hAnsi="Times New Roman" w:cs="Times New Roman"/>
          <w:szCs w:val="21"/>
        </w:rPr>
        <w:t>Shandong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山东，都是中国的城市；</w:t>
      </w:r>
      <w:r>
        <w:rPr>
          <w:rFonts w:ascii="Times New Roman" w:hAnsi="Times New Roman" w:cs="Times New Roman" w:hint="eastAsia"/>
          <w:szCs w:val="21"/>
        </w:rPr>
        <w:t xml:space="preserve">China </w:t>
      </w:r>
      <w:r>
        <w:rPr>
          <w:rFonts w:ascii="Times New Roman" w:hAnsi="Times New Roman" w:cs="Times New Roman" w:hint="eastAsia"/>
          <w:szCs w:val="21"/>
        </w:rPr>
        <w:t>中国，与其余不同类。</w:t>
      </w:r>
    </w:p>
    <w:p w:rsidR="00D27D9E" w:rsidRPr="007A468C" w:rsidRDefault="00D27D9E" w:rsidP="00D27D9E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C27335">
        <w:rPr>
          <w:rFonts w:ascii="Times New Roman" w:eastAsia="宋体" w:hAnsi="Times New Roman" w:cs="Times New Roman" w:hint="eastAsia"/>
        </w:rPr>
        <w:t>一般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</w:p>
    <w:p w:rsidR="00A40D25" w:rsidRPr="00825517" w:rsidRDefault="00292E53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6D5E1D">
        <w:rPr>
          <w:rFonts w:ascii="Times New Roman" w:hAnsi="宋体" w:cs="Times New Roman" w:hint="eastAsia"/>
          <w:b/>
        </w:rPr>
        <w:t>五</w:t>
      </w:r>
      <w:r w:rsidR="00A40D25" w:rsidRPr="006D5E1D">
        <w:rPr>
          <w:rFonts w:ascii="Times New Roman" w:hAnsi="宋体" w:cs="Times New Roman"/>
          <w:b/>
        </w:rPr>
        <w:t>、用所给动词的适当形式填空</w:t>
      </w:r>
      <w:r w:rsidR="006D5E1D" w:rsidRPr="006D5E1D">
        <w:rPr>
          <w:rFonts w:ascii="Times New Roman" w:hAnsi="宋体" w:cs="Times New Roman" w:hint="eastAsia"/>
          <w:b/>
        </w:rPr>
        <w:t>。</w:t>
      </w:r>
      <w:r w:rsidR="00825517" w:rsidRPr="00BD2C76">
        <w:rPr>
          <w:rFonts w:ascii="Times New Roman" w:hAnsi="Times New Roman" w:cs="Times New Roman"/>
          <w:b/>
        </w:rPr>
        <w:t>（</w:t>
      </w:r>
      <w:r w:rsidR="00825517" w:rsidRPr="00BD2C76">
        <w:rPr>
          <w:rFonts w:ascii="Times New Roman" w:hAnsi="Times New Roman" w:cs="Times New Roman"/>
          <w:b/>
        </w:rPr>
        <w:t>1</w:t>
      </w:r>
      <w:r w:rsidR="00825517">
        <w:rPr>
          <w:rFonts w:ascii="Times New Roman" w:hAnsi="Times New Roman" w:cs="Times New Roman" w:hint="eastAsia"/>
          <w:b/>
        </w:rPr>
        <w:t>0</w:t>
      </w:r>
      <w:r w:rsidR="00825517" w:rsidRPr="00BD2C76">
        <w:rPr>
          <w:rFonts w:ascii="Times New Roman" w:hAnsi="Times New Roman" w:cs="Times New Roman"/>
          <w:b/>
        </w:rPr>
        <w:t>分）</w:t>
      </w:r>
    </w:p>
    <w:p w:rsidR="00A40D25" w:rsidRPr="00347A14" w:rsidRDefault="006D5E1D" w:rsidP="00347A14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</w:t>
      </w:r>
      <w:r w:rsidR="00A40D25" w:rsidRPr="00347A1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="00A40D25" w:rsidRPr="00347A14">
        <w:rPr>
          <w:rFonts w:ascii="Times New Roman" w:hAnsi="Times New Roman" w:cs="Times New Roman"/>
        </w:rPr>
        <w:t>My father______(want) a cola and I_____(want)some milk.</w:t>
      </w:r>
    </w:p>
    <w:p w:rsidR="00A40D25" w:rsidRPr="00347A14" w:rsidRDefault="006D5E1D" w:rsidP="00347A14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 w:rsidR="00A40D25" w:rsidRPr="00347A1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="00A40D25" w:rsidRPr="00347A14">
        <w:rPr>
          <w:rFonts w:ascii="Times New Roman" w:hAnsi="Times New Roman" w:cs="Times New Roman"/>
        </w:rPr>
        <w:t>Do you_______(want)_______(eat) noodles? </w:t>
      </w:r>
      <w:r w:rsidR="00B16CC7">
        <w:rPr>
          <w:rFonts w:ascii="Times New Roman" w:hAnsi="Times New Roman" w:cs="Times New Roman" w:hint="eastAsia"/>
        </w:rPr>
        <w:t xml:space="preserve">   </w:t>
      </w:r>
      <w:r w:rsidR="00A40D25" w:rsidRPr="00347A14">
        <w:rPr>
          <w:rFonts w:ascii="Times New Roman" w:hAnsi="Times New Roman" w:cs="Times New Roman"/>
        </w:rPr>
        <w:t>No. </w:t>
      </w:r>
    </w:p>
    <w:p w:rsidR="00292E53" w:rsidRDefault="006D5E1D" w:rsidP="00347A14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 w:rsidR="00A40D25" w:rsidRPr="00347A1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="00A40D25" w:rsidRPr="00347A14">
        <w:rPr>
          <w:rFonts w:ascii="Times New Roman" w:hAnsi="Times New Roman" w:cs="Times New Roman"/>
        </w:rPr>
        <w:t>Let’s go and help___</w:t>
      </w:r>
      <w:r>
        <w:rPr>
          <w:rFonts w:ascii="Times New Roman" w:hAnsi="Times New Roman" w:cs="Times New Roman" w:hint="eastAsia"/>
        </w:rPr>
        <w:t>___</w:t>
      </w:r>
      <w:r w:rsidR="00A40D25" w:rsidRPr="00347A14">
        <w:rPr>
          <w:rFonts w:ascii="Times New Roman" w:hAnsi="Times New Roman" w:cs="Times New Roman"/>
        </w:rPr>
        <w:t>_(he). </w:t>
      </w:r>
    </w:p>
    <w:p w:rsidR="00A40D25" w:rsidRPr="00347A14" w:rsidRDefault="006D5E1D" w:rsidP="00347A14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 w:rsidR="00A40D25" w:rsidRPr="00347A1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="00A40D25" w:rsidRPr="00347A14">
        <w:rPr>
          <w:rFonts w:ascii="Times New Roman" w:hAnsi="Times New Roman" w:cs="Times New Roman"/>
        </w:rPr>
        <w:t>_________(not close) the window,</w:t>
      </w:r>
      <w:r w:rsidR="00B16CC7">
        <w:rPr>
          <w:rFonts w:ascii="Times New Roman" w:hAnsi="Times New Roman" w:cs="Times New Roman" w:hint="eastAsia"/>
        </w:rPr>
        <w:t xml:space="preserve"> </w:t>
      </w:r>
      <w:r w:rsidR="00A40D25" w:rsidRPr="00347A14">
        <w:rPr>
          <w:rFonts w:ascii="Times New Roman" w:hAnsi="Times New Roman" w:cs="Times New Roman"/>
        </w:rPr>
        <w:t>please. </w:t>
      </w:r>
    </w:p>
    <w:p w:rsidR="00A40D25" w:rsidRPr="00292E53" w:rsidRDefault="006D5E1D" w:rsidP="00292E53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 w:rsidR="00A40D25" w:rsidRPr="00347A1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 w:hint="eastAsia"/>
        </w:rPr>
        <w:t xml:space="preserve"> </w:t>
      </w:r>
      <w:r w:rsidR="00A40D25" w:rsidRPr="00347A14">
        <w:rPr>
          <w:rFonts w:ascii="Times New Roman" w:hAnsi="Times New Roman" w:cs="Times New Roman"/>
        </w:rPr>
        <w:t>All our food_______(be) very very nice. </w:t>
      </w:r>
    </w:p>
    <w:p w:rsidR="00D27D9E" w:rsidRPr="007A468C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B16CC7">
        <w:rPr>
          <w:rFonts w:ascii="Times New Roman" w:eastAsia="宋体" w:hAnsi="Times New Roman" w:cs="Times New Roman" w:hint="eastAsia"/>
        </w:rPr>
        <w:t>1. wants, want  2. want, to eat  3. him  4. Don</w:t>
      </w:r>
      <w:r w:rsidR="00B16CC7">
        <w:rPr>
          <w:rFonts w:ascii="Times New Roman" w:eastAsia="宋体" w:hAnsi="Times New Roman" w:cs="Times New Roman"/>
        </w:rPr>
        <w:t>’</w:t>
      </w:r>
      <w:r w:rsidR="00B16CC7">
        <w:rPr>
          <w:rFonts w:ascii="Times New Roman" w:eastAsia="宋体" w:hAnsi="Times New Roman" w:cs="Times New Roman" w:hint="eastAsia"/>
        </w:rPr>
        <w:t xml:space="preserve">t close  5. is </w:t>
      </w:r>
    </w:p>
    <w:p w:rsidR="00D27D9E" w:rsidRDefault="00D27D9E" w:rsidP="00D27D9E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B16CC7" w:rsidRPr="00484612" w:rsidRDefault="00B16CC7" w:rsidP="00B16CC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my father</w:t>
      </w:r>
      <w:r>
        <w:rPr>
          <w:rFonts w:ascii="Times New Roman" w:hAnsi="Times New Roman" w:cs="Times New Roman" w:hint="eastAsia"/>
          <w:szCs w:val="21"/>
        </w:rPr>
        <w:t>是单数第三人称，所以</w:t>
      </w:r>
      <w:r>
        <w:rPr>
          <w:rFonts w:ascii="Times New Roman" w:hAnsi="Times New Roman" w:cs="Times New Roman" w:hint="eastAsia"/>
          <w:szCs w:val="21"/>
        </w:rPr>
        <w:t>want</w:t>
      </w:r>
      <w:r>
        <w:rPr>
          <w:rFonts w:ascii="Times New Roman" w:hAnsi="Times New Roman" w:cs="Times New Roman" w:hint="eastAsia"/>
          <w:szCs w:val="21"/>
        </w:rPr>
        <w:t>用单三形式</w:t>
      </w:r>
      <w:r>
        <w:rPr>
          <w:rFonts w:ascii="Times New Roman" w:hAnsi="Times New Roman" w:cs="Times New Roman" w:hint="eastAsia"/>
          <w:szCs w:val="21"/>
        </w:rPr>
        <w:t>wants</w:t>
      </w:r>
      <w:r>
        <w:rPr>
          <w:rFonts w:ascii="Times New Roman" w:hAnsi="Times New Roman" w:cs="Times New Roman" w:hint="eastAsia"/>
          <w:szCs w:val="21"/>
        </w:rPr>
        <w:t>；主语</w:t>
      </w:r>
      <w:r>
        <w:rPr>
          <w:rFonts w:ascii="Times New Roman" w:hAnsi="Times New Roman" w:cs="Times New Roman" w:hint="eastAsia"/>
          <w:szCs w:val="21"/>
        </w:rPr>
        <w:t>I</w:t>
      </w:r>
      <w:r>
        <w:rPr>
          <w:rFonts w:ascii="Times New Roman" w:hAnsi="Times New Roman" w:cs="Times New Roman" w:hint="eastAsia"/>
          <w:szCs w:val="21"/>
        </w:rPr>
        <w:t>是第一人称，动词</w:t>
      </w:r>
      <w:r>
        <w:rPr>
          <w:rFonts w:ascii="Times New Roman" w:hAnsi="Times New Roman" w:cs="Times New Roman" w:hint="eastAsia"/>
          <w:szCs w:val="21"/>
        </w:rPr>
        <w:t>want</w:t>
      </w:r>
      <w:r>
        <w:rPr>
          <w:rFonts w:ascii="Times New Roman" w:hAnsi="Times New Roman" w:cs="Times New Roman" w:hint="eastAsia"/>
          <w:szCs w:val="21"/>
        </w:rPr>
        <w:t>用原形。</w:t>
      </w:r>
    </w:p>
    <w:p w:rsidR="00B16CC7" w:rsidRPr="00484612" w:rsidRDefault="00B16CC7" w:rsidP="00B16CC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疑问句中主语后面的动词用原形，所以填</w:t>
      </w:r>
      <w:r>
        <w:rPr>
          <w:rFonts w:ascii="Times New Roman" w:hAnsi="Times New Roman" w:cs="Times New Roman" w:hint="eastAsia"/>
          <w:szCs w:val="21"/>
        </w:rPr>
        <w:t>want</w:t>
      </w:r>
      <w:r>
        <w:rPr>
          <w:rFonts w:ascii="Times New Roman" w:hAnsi="Times New Roman" w:cs="Times New Roman" w:hint="eastAsia"/>
          <w:szCs w:val="21"/>
        </w:rPr>
        <w:t>；想做某事</w:t>
      </w:r>
      <w:r>
        <w:rPr>
          <w:rFonts w:ascii="Times New Roman" w:hAnsi="Times New Roman" w:cs="Times New Roman" w:hint="eastAsia"/>
          <w:szCs w:val="21"/>
        </w:rPr>
        <w:t xml:space="preserve">want to do sth. </w:t>
      </w:r>
      <w:r>
        <w:rPr>
          <w:rFonts w:ascii="Times New Roman" w:hAnsi="Times New Roman" w:cs="Times New Roman" w:hint="eastAsia"/>
          <w:szCs w:val="21"/>
        </w:rPr>
        <w:t>所以第二个空填</w:t>
      </w:r>
      <w:r>
        <w:rPr>
          <w:rFonts w:ascii="Times New Roman" w:hAnsi="Times New Roman" w:cs="Times New Roman" w:hint="eastAsia"/>
          <w:szCs w:val="21"/>
        </w:rPr>
        <w:t>to eat.</w:t>
      </w:r>
    </w:p>
    <w:p w:rsidR="00B16CC7" w:rsidRPr="00484612" w:rsidRDefault="00B16CC7" w:rsidP="00B16CC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动词</w:t>
      </w:r>
      <w:r>
        <w:rPr>
          <w:rFonts w:ascii="Times New Roman" w:hAnsi="Times New Roman" w:cs="Times New Roman" w:hint="eastAsia"/>
          <w:szCs w:val="21"/>
        </w:rPr>
        <w:t>help</w:t>
      </w:r>
      <w:r>
        <w:rPr>
          <w:rFonts w:ascii="Times New Roman" w:hAnsi="Times New Roman" w:cs="Times New Roman" w:hint="eastAsia"/>
          <w:szCs w:val="21"/>
        </w:rPr>
        <w:t>后接人称代词宾格形式，所以填</w:t>
      </w:r>
      <w:r>
        <w:rPr>
          <w:rFonts w:ascii="Times New Roman" w:hAnsi="Times New Roman" w:cs="Times New Roman" w:hint="eastAsia"/>
          <w:szCs w:val="21"/>
        </w:rPr>
        <w:t>him.</w:t>
      </w:r>
    </w:p>
    <w:p w:rsidR="00B16CC7" w:rsidRPr="00484612" w:rsidRDefault="00B16CC7" w:rsidP="00B16CC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根据题干可知句意是：请别关窗户。句子是否定祈使句，所以填</w:t>
      </w:r>
      <w:r>
        <w:rPr>
          <w:rFonts w:ascii="Times New Roman" w:hAnsi="Times New Roman" w:cs="Times New Roman" w:hint="eastAsia"/>
          <w:szCs w:val="21"/>
        </w:rPr>
        <w:t>Don</w:t>
      </w:r>
      <w:r>
        <w:rPr>
          <w:rFonts w:ascii="Times New Roman" w:hAnsi="Times New Roman" w:cs="Times New Roman"/>
          <w:szCs w:val="21"/>
        </w:rPr>
        <w:t>’</w:t>
      </w:r>
      <w:r>
        <w:rPr>
          <w:rFonts w:ascii="Times New Roman" w:hAnsi="Times New Roman" w:cs="Times New Roman" w:hint="eastAsia"/>
          <w:szCs w:val="21"/>
        </w:rPr>
        <w:t>t close.</w:t>
      </w:r>
    </w:p>
    <w:p w:rsidR="00B16CC7" w:rsidRPr="00B16CC7" w:rsidRDefault="00B16CC7" w:rsidP="00B16CC7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 xml:space="preserve">all our food </w:t>
      </w:r>
      <w:r>
        <w:rPr>
          <w:rFonts w:ascii="Times New Roman" w:hAnsi="Times New Roman" w:cs="Times New Roman" w:hint="eastAsia"/>
          <w:szCs w:val="21"/>
        </w:rPr>
        <w:t>是不可数名词，视为单数第三人称，所以</w:t>
      </w:r>
      <w:r>
        <w:rPr>
          <w:rFonts w:ascii="Times New Roman" w:hAnsi="Times New Roman" w:cs="Times New Roman" w:hint="eastAsia"/>
          <w:szCs w:val="21"/>
        </w:rPr>
        <w:t>be</w:t>
      </w:r>
      <w:r>
        <w:rPr>
          <w:rFonts w:ascii="Times New Roman" w:hAnsi="Times New Roman" w:cs="Times New Roman" w:hint="eastAsia"/>
          <w:szCs w:val="21"/>
        </w:rPr>
        <w:t>动词用</w:t>
      </w:r>
      <w:r>
        <w:rPr>
          <w:rFonts w:ascii="Times New Roman" w:hAnsi="Times New Roman" w:cs="Times New Roman" w:hint="eastAsia"/>
          <w:szCs w:val="21"/>
        </w:rPr>
        <w:t>is.</w:t>
      </w:r>
    </w:p>
    <w:p w:rsidR="00D27D9E" w:rsidRPr="007A468C" w:rsidRDefault="00D27D9E" w:rsidP="00D27D9E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B16CC7">
        <w:rPr>
          <w:rFonts w:ascii="Times New Roman" w:eastAsia="宋体" w:hAnsi="Times New Roman" w:cs="Times New Roman" w:hint="eastAsia"/>
        </w:rPr>
        <w:t>较难</w:t>
      </w:r>
    </w:p>
    <w:p w:rsidR="00292E53" w:rsidRPr="00347A14" w:rsidRDefault="00292E53" w:rsidP="00347A14">
      <w:pPr>
        <w:widowControl/>
        <w:shd w:val="clear" w:color="auto" w:fill="FFFFFF"/>
        <w:spacing w:line="276" w:lineRule="auto"/>
        <w:ind w:left="360" w:hanging="360"/>
        <w:jc w:val="left"/>
        <w:rPr>
          <w:rFonts w:ascii="Times New Roman" w:hAnsi="Times New Roman" w:cs="Times New Roman"/>
          <w:color w:val="000000"/>
          <w:kern w:val="0"/>
          <w:szCs w:val="21"/>
        </w:rPr>
      </w:pPr>
    </w:p>
    <w:p w:rsidR="00A40D25" w:rsidRPr="006D5E1D" w:rsidRDefault="00292E53" w:rsidP="00347A14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6D5E1D">
        <w:rPr>
          <w:rFonts w:ascii="Times New Roman" w:hAnsi="Arial" w:cs="Times New Roman" w:hint="eastAsia"/>
          <w:b/>
          <w:szCs w:val="21"/>
        </w:rPr>
        <w:t>六</w:t>
      </w:r>
      <w:r w:rsidR="00A40D25" w:rsidRPr="006D5E1D">
        <w:rPr>
          <w:rFonts w:ascii="Times New Roman" w:hAnsi="Arial" w:cs="Times New Roman"/>
          <w:b/>
          <w:szCs w:val="21"/>
        </w:rPr>
        <w:t>、选择题</w:t>
      </w:r>
      <w:r w:rsidR="006D5E1D" w:rsidRPr="006D5E1D">
        <w:rPr>
          <w:rFonts w:ascii="Times New Roman" w:hAnsi="Arial" w:cs="Times New Roman" w:hint="eastAsia"/>
          <w:b/>
          <w:szCs w:val="21"/>
        </w:rPr>
        <w:t>。</w:t>
      </w:r>
      <w:r w:rsidR="00825517" w:rsidRPr="00BD2C76">
        <w:rPr>
          <w:rFonts w:ascii="Times New Roman" w:hAnsi="Times New Roman" w:cs="Times New Roman"/>
          <w:b/>
          <w:szCs w:val="21"/>
        </w:rPr>
        <w:t>（</w:t>
      </w:r>
      <w:r w:rsidR="00825517" w:rsidRPr="00BD2C76">
        <w:rPr>
          <w:rFonts w:ascii="Times New Roman" w:hAnsi="Times New Roman" w:cs="Times New Roman"/>
          <w:b/>
          <w:szCs w:val="21"/>
        </w:rPr>
        <w:t>1</w:t>
      </w:r>
      <w:r w:rsidR="00825517">
        <w:rPr>
          <w:rFonts w:ascii="Times New Roman" w:hAnsi="Times New Roman" w:cs="Times New Roman" w:hint="eastAsia"/>
          <w:b/>
          <w:szCs w:val="21"/>
        </w:rPr>
        <w:t>0</w:t>
      </w:r>
      <w:r w:rsidR="00825517" w:rsidRPr="00BD2C76">
        <w:rPr>
          <w:rFonts w:ascii="Times New Roman" w:hAnsi="Times New Roman" w:cs="Times New Roman"/>
          <w:b/>
          <w:szCs w:val="21"/>
        </w:rPr>
        <w:t>分）</w:t>
      </w:r>
    </w:p>
    <w:p w:rsidR="00A40D25" w:rsidRPr="00347A14" w:rsidRDefault="00A40D25" w:rsidP="00347A14">
      <w:pPr>
        <w:spacing w:line="276" w:lineRule="auto"/>
        <w:ind w:firstLineChars="50" w:firstLine="105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(    )1. We’re</w:t>
      </w:r>
      <w:r w:rsidRPr="00347A14">
        <w:rPr>
          <w:rFonts w:ascii="Times New Roman" w:hAnsi="Times New Roman" w:cs="Times New Roman"/>
          <w:szCs w:val="21"/>
          <w:u w:val="single"/>
        </w:rPr>
        <w:t xml:space="preserve">       </w:t>
      </w:r>
      <w:r w:rsidRPr="00347A14">
        <w:rPr>
          <w:rFonts w:ascii="Times New Roman" w:hAnsi="Times New Roman" w:cs="Times New Roman"/>
          <w:szCs w:val="21"/>
        </w:rPr>
        <w:t>have a picnic in the park.</w:t>
      </w:r>
    </w:p>
    <w:p w:rsidR="00A40D25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 xml:space="preserve">          </w:t>
      </w:r>
      <w:r w:rsidR="006D5E1D">
        <w:rPr>
          <w:rFonts w:ascii="Times New Roman" w:hAnsi="Times New Roman" w:cs="Times New Roman" w:hint="eastAsia"/>
          <w:szCs w:val="21"/>
        </w:rPr>
        <w:t xml:space="preserve"> </w:t>
      </w:r>
      <w:r w:rsidRPr="00347A14">
        <w:rPr>
          <w:rFonts w:ascii="Times New Roman" w:hAnsi="Times New Roman" w:cs="Times New Roman"/>
          <w:szCs w:val="21"/>
        </w:rPr>
        <w:t xml:space="preserve">A.  go to      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 xml:space="preserve">B. going to              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>C. going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B16CC7">
        <w:rPr>
          <w:rFonts w:ascii="Times New Roman" w:eastAsia="宋体" w:hAnsi="Times New Roman" w:cs="Times New Roman" w:hint="eastAsia"/>
        </w:rPr>
        <w:t>B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B16CC7">
        <w:rPr>
          <w:rFonts w:ascii="Times New Roman" w:eastAsia="宋体" w:hAnsi="Times New Roman" w:cs="Times New Roman" w:hint="eastAsia"/>
        </w:rPr>
        <w:t>打算去做某事</w:t>
      </w:r>
      <w:r w:rsidR="00B16CC7">
        <w:rPr>
          <w:rFonts w:ascii="Times New Roman" w:eastAsia="宋体" w:hAnsi="Times New Roman" w:cs="Times New Roman" w:hint="eastAsia"/>
        </w:rPr>
        <w:t xml:space="preserve">be going to do sth. </w:t>
      </w:r>
      <w:r w:rsidR="00B16CC7">
        <w:rPr>
          <w:rFonts w:ascii="Times New Roman" w:eastAsia="宋体" w:hAnsi="Times New Roman" w:cs="Times New Roman" w:hint="eastAsia"/>
        </w:rPr>
        <w:t>句意：我们打算去公园野餐。</w:t>
      </w:r>
    </w:p>
    <w:p w:rsidR="006F57A5" w:rsidRPr="007A468C" w:rsidRDefault="006F57A5" w:rsidP="006F57A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B16CC7">
        <w:rPr>
          <w:rFonts w:ascii="Times New Roman" w:eastAsia="宋体" w:hAnsi="Times New Roman" w:cs="Times New Roman" w:hint="eastAsia"/>
        </w:rPr>
        <w:t>容易</w:t>
      </w:r>
    </w:p>
    <w:p w:rsidR="00D27D9E" w:rsidRPr="00347A14" w:rsidRDefault="00D27D9E" w:rsidP="00347A14">
      <w:pPr>
        <w:spacing w:line="276" w:lineRule="auto"/>
        <w:rPr>
          <w:rFonts w:ascii="Times New Roman" w:hAnsi="Times New Roman" w:cs="Times New Roman"/>
          <w:szCs w:val="21"/>
        </w:rPr>
      </w:pPr>
    </w:p>
    <w:p w:rsidR="00A40D25" w:rsidRPr="00347A14" w:rsidRDefault="00A40D25" w:rsidP="00347A14">
      <w:pPr>
        <w:spacing w:line="276" w:lineRule="auto"/>
        <w:ind w:firstLineChars="50" w:firstLine="105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 xml:space="preserve">(    )2. </w:t>
      </w:r>
      <w:r w:rsidR="006D5E1D">
        <w:rPr>
          <w:rFonts w:ascii="Times New Roman" w:hAnsi="Times New Roman" w:cs="Times New Roman" w:hint="eastAsia"/>
          <w:szCs w:val="21"/>
        </w:rPr>
        <w:t>---</w:t>
      </w:r>
      <w:r w:rsidRPr="00347A14">
        <w:rPr>
          <w:rFonts w:ascii="Times New Roman" w:hAnsi="Times New Roman" w:cs="Times New Roman"/>
          <w:szCs w:val="21"/>
        </w:rPr>
        <w:t> </w:t>
      </w:r>
      <w:r w:rsidRPr="00347A14">
        <w:rPr>
          <w:rFonts w:ascii="Times New Roman" w:hAnsi="Times New Roman" w:cs="Times New Roman"/>
          <w:szCs w:val="21"/>
          <w:u w:val="single"/>
        </w:rPr>
        <w:t>        </w:t>
      </w:r>
      <w:r w:rsidRPr="00347A14">
        <w:rPr>
          <w:rFonts w:ascii="Times New Roman" w:hAnsi="Times New Roman" w:cs="Times New Roman"/>
          <w:szCs w:val="21"/>
        </w:rPr>
        <w:t xml:space="preserve">is it?  </w:t>
      </w:r>
      <w:r w:rsidR="006D5E1D">
        <w:rPr>
          <w:rFonts w:ascii="Times New Roman" w:hAnsi="Times New Roman" w:cs="Times New Roman" w:hint="eastAsia"/>
          <w:szCs w:val="21"/>
        </w:rPr>
        <w:t xml:space="preserve">  ---</w:t>
      </w:r>
      <w:r w:rsidRPr="00347A14">
        <w:rPr>
          <w:rFonts w:ascii="Times New Roman" w:hAnsi="Times New Roman" w:cs="Times New Roman"/>
          <w:szCs w:val="21"/>
        </w:rPr>
        <w:t>t’s eighty dollars.</w:t>
      </w:r>
    </w:p>
    <w:p w:rsidR="00A40D25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 xml:space="preserve">               A. How many 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 xml:space="preserve">B. How much              </w:t>
      </w:r>
      <w:r w:rsidR="006D5E1D">
        <w:rPr>
          <w:rFonts w:ascii="Times New Roman" w:hAnsi="Times New Roman" w:cs="Times New Roman" w:hint="eastAsia"/>
          <w:szCs w:val="21"/>
        </w:rPr>
        <w:tab/>
      </w:r>
      <w:r w:rsidR="006D5E1D">
        <w:rPr>
          <w:rFonts w:ascii="Times New Roman" w:hAnsi="Times New Roman" w:cs="Times New Roman" w:hint="eastAsia"/>
          <w:szCs w:val="21"/>
        </w:rPr>
        <w:tab/>
      </w:r>
      <w:r w:rsidRPr="00347A14">
        <w:rPr>
          <w:rFonts w:ascii="Times New Roman" w:hAnsi="Times New Roman" w:cs="Times New Roman"/>
          <w:szCs w:val="21"/>
        </w:rPr>
        <w:t>C. How old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B16CC7">
        <w:rPr>
          <w:rFonts w:ascii="Times New Roman" w:eastAsia="宋体" w:hAnsi="Times New Roman" w:cs="Times New Roman" w:hint="eastAsia"/>
        </w:rPr>
        <w:t>B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B16CC7">
        <w:rPr>
          <w:rFonts w:ascii="Times New Roman" w:eastAsia="宋体" w:hAnsi="Times New Roman" w:cs="Times New Roman" w:hint="eastAsia"/>
        </w:rPr>
        <w:t>根据答语“八十美元”可知在问价格，所以应用疑问词</w:t>
      </w:r>
      <w:r w:rsidR="00B16CC7">
        <w:rPr>
          <w:rFonts w:ascii="Times New Roman" w:eastAsia="宋体" w:hAnsi="Times New Roman" w:cs="Times New Roman" w:hint="eastAsia"/>
        </w:rPr>
        <w:t xml:space="preserve">how much. how many </w:t>
      </w:r>
      <w:r w:rsidR="00B16CC7">
        <w:rPr>
          <w:rFonts w:ascii="Times New Roman" w:eastAsia="宋体" w:hAnsi="Times New Roman" w:cs="Times New Roman" w:hint="eastAsia"/>
        </w:rPr>
        <w:t>多少，询问数量，</w:t>
      </w:r>
      <w:r w:rsidR="00B16CC7">
        <w:rPr>
          <w:rFonts w:ascii="Times New Roman" w:eastAsia="宋体" w:hAnsi="Times New Roman" w:cs="Times New Roman" w:hint="eastAsia"/>
        </w:rPr>
        <w:t xml:space="preserve">how old </w:t>
      </w:r>
      <w:r w:rsidR="00B16CC7">
        <w:rPr>
          <w:rFonts w:ascii="Times New Roman" w:eastAsia="宋体" w:hAnsi="Times New Roman" w:cs="Times New Roman" w:hint="eastAsia"/>
        </w:rPr>
        <w:t>多大，询问年龄。</w:t>
      </w:r>
    </w:p>
    <w:p w:rsidR="006F57A5" w:rsidRPr="007A468C" w:rsidRDefault="006F57A5" w:rsidP="006F57A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B16CC7">
        <w:rPr>
          <w:rFonts w:ascii="Times New Roman" w:eastAsia="宋体" w:hAnsi="Times New Roman" w:cs="Times New Roman" w:hint="eastAsia"/>
        </w:rPr>
        <w:t>容易</w:t>
      </w:r>
    </w:p>
    <w:p w:rsidR="006F57A5" w:rsidRPr="00347A14" w:rsidRDefault="006F57A5" w:rsidP="00347A14">
      <w:pPr>
        <w:spacing w:line="276" w:lineRule="auto"/>
        <w:rPr>
          <w:rFonts w:ascii="Times New Roman" w:hAnsi="Times New Roman" w:cs="Times New Roman"/>
          <w:szCs w:val="21"/>
        </w:rPr>
      </w:pP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 xml:space="preserve"> (    )3. It’s raining and we are ________a tree.</w:t>
      </w:r>
    </w:p>
    <w:p w:rsidR="00A40D25" w:rsidRDefault="006D5E1D" w:rsidP="00347A14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              </w:t>
      </w:r>
      <w:r w:rsidR="00A40D25" w:rsidRPr="00347A14">
        <w:rPr>
          <w:rFonts w:ascii="Times New Roman" w:hAnsi="Times New Roman" w:cs="Times New Roman"/>
          <w:szCs w:val="21"/>
        </w:rPr>
        <w:t xml:space="preserve">A. in                        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40D25" w:rsidRPr="00347A14">
        <w:rPr>
          <w:rFonts w:ascii="Times New Roman" w:hAnsi="Times New Roman" w:cs="Times New Roman"/>
          <w:szCs w:val="21"/>
        </w:rPr>
        <w:t xml:space="preserve">B. under                     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40D25" w:rsidRPr="00347A14">
        <w:rPr>
          <w:rFonts w:ascii="Times New Roman" w:hAnsi="Times New Roman" w:cs="Times New Roman"/>
          <w:szCs w:val="21"/>
        </w:rPr>
        <w:t>C. on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B16CC7">
        <w:rPr>
          <w:rFonts w:ascii="Times New Roman" w:eastAsia="宋体" w:hAnsi="Times New Roman" w:cs="Times New Roman" w:hint="eastAsia"/>
        </w:rPr>
        <w:t>B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B16CC7">
        <w:rPr>
          <w:rFonts w:ascii="Times New Roman" w:eastAsia="宋体" w:hAnsi="Times New Roman" w:cs="Times New Roman" w:hint="eastAsia"/>
        </w:rPr>
        <w:t>根据题干可知句意：正在下雨，我们在树下。</w:t>
      </w:r>
      <w:r w:rsidR="00B16CC7">
        <w:rPr>
          <w:rFonts w:ascii="Times New Roman" w:eastAsia="宋体" w:hAnsi="Times New Roman" w:cs="Times New Roman" w:hint="eastAsia"/>
        </w:rPr>
        <w:t xml:space="preserve">in </w:t>
      </w:r>
      <w:r w:rsidR="00B16CC7">
        <w:rPr>
          <w:rFonts w:ascii="Times New Roman" w:eastAsia="宋体" w:hAnsi="Times New Roman" w:cs="Times New Roman" w:hint="eastAsia"/>
        </w:rPr>
        <w:t>在…里面，</w:t>
      </w:r>
      <w:r w:rsidR="00B16CC7">
        <w:rPr>
          <w:rFonts w:ascii="Times New Roman" w:eastAsia="宋体" w:hAnsi="Times New Roman" w:cs="Times New Roman" w:hint="eastAsia"/>
        </w:rPr>
        <w:t xml:space="preserve">under </w:t>
      </w:r>
      <w:r w:rsidR="00B16CC7">
        <w:rPr>
          <w:rFonts w:ascii="Times New Roman" w:eastAsia="宋体" w:hAnsi="Times New Roman" w:cs="Times New Roman" w:hint="eastAsia"/>
        </w:rPr>
        <w:t>在…下面，</w:t>
      </w:r>
      <w:r w:rsidR="00B16CC7">
        <w:rPr>
          <w:rFonts w:ascii="Times New Roman" w:eastAsia="宋体" w:hAnsi="Times New Roman" w:cs="Times New Roman" w:hint="eastAsia"/>
        </w:rPr>
        <w:t xml:space="preserve">on </w:t>
      </w:r>
      <w:r w:rsidR="00B16CC7">
        <w:rPr>
          <w:rFonts w:ascii="Times New Roman" w:eastAsia="宋体" w:hAnsi="Times New Roman" w:cs="Times New Roman" w:hint="eastAsia"/>
        </w:rPr>
        <w:t>在…上面。</w:t>
      </w:r>
    </w:p>
    <w:p w:rsidR="006F57A5" w:rsidRPr="007A468C" w:rsidRDefault="006F57A5" w:rsidP="006F57A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B16CC7">
        <w:rPr>
          <w:rFonts w:ascii="Times New Roman" w:eastAsia="宋体" w:hAnsi="Times New Roman" w:cs="Times New Roman" w:hint="eastAsia"/>
        </w:rPr>
        <w:t>较易</w:t>
      </w:r>
    </w:p>
    <w:p w:rsidR="006F57A5" w:rsidRPr="00347A14" w:rsidRDefault="006F57A5" w:rsidP="00347A14">
      <w:pPr>
        <w:spacing w:line="276" w:lineRule="auto"/>
        <w:rPr>
          <w:rFonts w:ascii="Times New Roman" w:hAnsi="Times New Roman" w:cs="Times New Roman"/>
          <w:szCs w:val="21"/>
        </w:rPr>
      </w:pP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 xml:space="preserve"> (    )4. </w:t>
      </w:r>
      <w:r w:rsidR="006D5E1D">
        <w:rPr>
          <w:rFonts w:ascii="Times New Roman" w:hAnsi="Times New Roman" w:cs="Times New Roman" w:hint="eastAsia"/>
          <w:szCs w:val="21"/>
        </w:rPr>
        <w:t>---</w:t>
      </w:r>
      <w:r w:rsidRPr="00347A14">
        <w:rPr>
          <w:rFonts w:ascii="Times New Roman" w:hAnsi="Times New Roman" w:cs="Times New Roman"/>
          <w:szCs w:val="21"/>
        </w:rPr>
        <w:t> </w:t>
      </w:r>
      <w:r w:rsidRPr="00347A14">
        <w:rPr>
          <w:rFonts w:ascii="Times New Roman" w:hAnsi="Times New Roman" w:cs="Times New Roman"/>
          <w:szCs w:val="21"/>
          <w:u w:val="single"/>
        </w:rPr>
        <w:t>      </w:t>
      </w:r>
      <w:r w:rsidRPr="00347A14">
        <w:rPr>
          <w:rFonts w:ascii="Times New Roman" w:hAnsi="Times New Roman" w:cs="Times New Roman"/>
          <w:szCs w:val="21"/>
        </w:rPr>
        <w:t xml:space="preserve">are we going to eat? </w:t>
      </w:r>
      <w:r w:rsidR="006D5E1D">
        <w:rPr>
          <w:rFonts w:ascii="Times New Roman" w:hAnsi="Times New Roman" w:cs="Times New Roman" w:hint="eastAsia"/>
          <w:szCs w:val="21"/>
        </w:rPr>
        <w:t xml:space="preserve">   ---</w:t>
      </w:r>
      <w:r w:rsidRPr="00347A14">
        <w:rPr>
          <w:rFonts w:ascii="Times New Roman" w:hAnsi="Times New Roman" w:cs="Times New Roman"/>
          <w:szCs w:val="21"/>
        </w:rPr>
        <w:t>At half past twelve.</w:t>
      </w:r>
    </w:p>
    <w:p w:rsidR="00A40D25" w:rsidRDefault="006D5E1D" w:rsidP="00347A14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              </w:t>
      </w:r>
      <w:r w:rsidR="00A40D25" w:rsidRPr="00347A14">
        <w:rPr>
          <w:rFonts w:ascii="Times New Roman" w:hAnsi="Times New Roman" w:cs="Times New Roman"/>
          <w:szCs w:val="21"/>
        </w:rPr>
        <w:t xml:space="preserve">A. When               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40D25" w:rsidRPr="00347A14">
        <w:rPr>
          <w:rFonts w:ascii="Times New Roman" w:hAnsi="Times New Roman" w:cs="Times New Roman"/>
          <w:szCs w:val="21"/>
        </w:rPr>
        <w:t xml:space="preserve">B. What                      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40D25" w:rsidRPr="00347A14">
        <w:rPr>
          <w:rFonts w:ascii="Times New Roman" w:hAnsi="Times New Roman" w:cs="Times New Roman"/>
          <w:szCs w:val="21"/>
        </w:rPr>
        <w:t>C. Where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B16CC7">
        <w:rPr>
          <w:rFonts w:ascii="Times New Roman" w:eastAsia="宋体" w:hAnsi="Times New Roman" w:cs="Times New Roman" w:hint="eastAsia"/>
        </w:rPr>
        <w:t>A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B16CC7">
        <w:rPr>
          <w:rFonts w:ascii="Times New Roman" w:eastAsia="宋体" w:hAnsi="Times New Roman" w:cs="Times New Roman" w:hint="eastAsia"/>
        </w:rPr>
        <w:t>根据答句“在十二点半”可知在询问时间。</w:t>
      </w:r>
      <w:r w:rsidR="00B16CC7">
        <w:rPr>
          <w:rFonts w:ascii="Times New Roman" w:eastAsia="宋体" w:hAnsi="Times New Roman" w:cs="Times New Roman" w:hint="eastAsia"/>
        </w:rPr>
        <w:t xml:space="preserve">when </w:t>
      </w:r>
      <w:r w:rsidR="00B16CC7">
        <w:rPr>
          <w:rFonts w:ascii="Times New Roman" w:eastAsia="宋体" w:hAnsi="Times New Roman" w:cs="Times New Roman" w:hint="eastAsia"/>
        </w:rPr>
        <w:t>什么时候，</w:t>
      </w:r>
      <w:r w:rsidR="00B16CC7">
        <w:rPr>
          <w:rFonts w:ascii="Times New Roman" w:eastAsia="宋体" w:hAnsi="Times New Roman" w:cs="Times New Roman" w:hint="eastAsia"/>
        </w:rPr>
        <w:t xml:space="preserve">what </w:t>
      </w:r>
      <w:r w:rsidR="00B16CC7">
        <w:rPr>
          <w:rFonts w:ascii="Times New Roman" w:eastAsia="宋体" w:hAnsi="Times New Roman" w:cs="Times New Roman" w:hint="eastAsia"/>
        </w:rPr>
        <w:t>什么，</w:t>
      </w:r>
      <w:r w:rsidR="00B16CC7">
        <w:rPr>
          <w:rFonts w:ascii="Times New Roman" w:eastAsia="宋体" w:hAnsi="Times New Roman" w:cs="Times New Roman" w:hint="eastAsia"/>
        </w:rPr>
        <w:t xml:space="preserve">where </w:t>
      </w:r>
      <w:r w:rsidR="00B16CC7">
        <w:rPr>
          <w:rFonts w:ascii="Times New Roman" w:eastAsia="宋体" w:hAnsi="Times New Roman" w:cs="Times New Roman" w:hint="eastAsia"/>
        </w:rPr>
        <w:t>在哪儿</w:t>
      </w:r>
    </w:p>
    <w:p w:rsidR="006F57A5" w:rsidRDefault="006F57A5" w:rsidP="00B16CC7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B16CC7">
        <w:rPr>
          <w:rFonts w:ascii="Times New Roman" w:eastAsia="宋体" w:hAnsi="Times New Roman" w:cs="Times New Roman" w:hint="eastAsia"/>
        </w:rPr>
        <w:t>容易</w:t>
      </w:r>
    </w:p>
    <w:p w:rsidR="00B16CC7" w:rsidRPr="00347A14" w:rsidRDefault="00B16CC7" w:rsidP="00B16CC7">
      <w:pPr>
        <w:rPr>
          <w:rFonts w:ascii="Times New Roman" w:hAnsi="Times New Roman" w:cs="Times New Roman"/>
          <w:szCs w:val="21"/>
        </w:rPr>
      </w:pPr>
    </w:p>
    <w:p w:rsidR="00A40D25" w:rsidRPr="00347A14" w:rsidRDefault="00A40D25" w:rsidP="00347A14">
      <w:pPr>
        <w:spacing w:line="276" w:lineRule="auto"/>
        <w:ind w:firstLineChars="50" w:firstLine="105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 xml:space="preserve">(    )5. </w:t>
      </w:r>
      <w:r w:rsidR="006D5E1D">
        <w:rPr>
          <w:rFonts w:ascii="Times New Roman" w:hAnsi="Times New Roman" w:cs="Times New Roman" w:hint="eastAsia"/>
          <w:szCs w:val="21"/>
        </w:rPr>
        <w:t>---</w:t>
      </w:r>
      <w:r w:rsidRPr="00347A14">
        <w:rPr>
          <w:rFonts w:ascii="Times New Roman" w:hAnsi="Times New Roman" w:cs="Times New Roman"/>
          <w:szCs w:val="21"/>
          <w:u w:val="single"/>
        </w:rPr>
        <w:t>        </w:t>
      </w:r>
      <w:r w:rsidRPr="00347A14">
        <w:rPr>
          <w:rFonts w:ascii="Times New Roman" w:hAnsi="Times New Roman" w:cs="Times New Roman"/>
          <w:szCs w:val="21"/>
        </w:rPr>
        <w:t>are you wearing these clothes?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 xml:space="preserve">          </w:t>
      </w:r>
      <w:r w:rsidR="006D5E1D">
        <w:rPr>
          <w:rFonts w:ascii="Times New Roman" w:hAnsi="Times New Roman" w:cs="Times New Roman" w:hint="eastAsia"/>
          <w:szCs w:val="21"/>
        </w:rPr>
        <w:t xml:space="preserve"> ---</w:t>
      </w:r>
      <w:r w:rsidR="00B16CC7">
        <w:rPr>
          <w:rFonts w:ascii="Times New Roman" w:hAnsi="Times New Roman" w:cs="Times New Roman"/>
          <w:szCs w:val="21"/>
        </w:rPr>
        <w:t>Because I’</w:t>
      </w:r>
      <w:r w:rsidRPr="00347A14">
        <w:rPr>
          <w:rFonts w:ascii="Times New Roman" w:hAnsi="Times New Roman" w:cs="Times New Roman"/>
          <w:szCs w:val="21"/>
        </w:rPr>
        <w:t>m a dancer.</w:t>
      </w:r>
    </w:p>
    <w:p w:rsidR="00A40D25" w:rsidRPr="00347A14" w:rsidRDefault="006D5E1D" w:rsidP="00347A14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               </w:t>
      </w:r>
      <w:r w:rsidR="00A40D25" w:rsidRPr="00347A14">
        <w:rPr>
          <w:rFonts w:ascii="Times New Roman" w:hAnsi="Times New Roman" w:cs="Times New Roman"/>
          <w:szCs w:val="21"/>
        </w:rPr>
        <w:t xml:space="preserve">A. What               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40D25" w:rsidRPr="00347A14">
        <w:rPr>
          <w:rFonts w:ascii="Times New Roman" w:hAnsi="Times New Roman" w:cs="Times New Roman"/>
          <w:szCs w:val="21"/>
        </w:rPr>
        <w:t xml:space="preserve">B. When                      </w:t>
      </w:r>
      <w:r>
        <w:rPr>
          <w:rFonts w:ascii="Times New Roman" w:hAnsi="Times New Roman" w:cs="Times New Roman" w:hint="eastAsia"/>
          <w:szCs w:val="21"/>
        </w:rPr>
        <w:tab/>
      </w:r>
      <w:r>
        <w:rPr>
          <w:rFonts w:ascii="Times New Roman" w:hAnsi="Times New Roman" w:cs="Times New Roman" w:hint="eastAsia"/>
          <w:szCs w:val="21"/>
        </w:rPr>
        <w:tab/>
      </w:r>
      <w:r w:rsidR="00A40D25" w:rsidRPr="00347A14">
        <w:rPr>
          <w:rFonts w:ascii="Times New Roman" w:hAnsi="Times New Roman" w:cs="Times New Roman"/>
          <w:szCs w:val="21"/>
        </w:rPr>
        <w:t>C. Why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B16CC7">
        <w:rPr>
          <w:rFonts w:ascii="Times New Roman" w:eastAsia="宋体" w:hAnsi="Times New Roman" w:cs="Times New Roman" w:hint="eastAsia"/>
        </w:rPr>
        <w:t>C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  <w:r w:rsidR="00B16CC7">
        <w:rPr>
          <w:rFonts w:ascii="Times New Roman" w:eastAsia="宋体" w:hAnsi="Times New Roman" w:cs="Times New Roman" w:hint="eastAsia"/>
        </w:rPr>
        <w:t>根据答句“因为我是一名舞者”可知在问原因。句意：你为什么穿这些衣服？因为我是一名舞者。</w:t>
      </w:r>
      <w:r w:rsidR="00B16CC7">
        <w:rPr>
          <w:rFonts w:ascii="Times New Roman" w:eastAsia="宋体" w:hAnsi="Times New Roman" w:cs="Times New Roman" w:hint="eastAsia"/>
        </w:rPr>
        <w:t xml:space="preserve">what </w:t>
      </w:r>
      <w:r w:rsidR="00B16CC7">
        <w:rPr>
          <w:rFonts w:ascii="Times New Roman" w:eastAsia="宋体" w:hAnsi="Times New Roman" w:cs="Times New Roman" w:hint="eastAsia"/>
        </w:rPr>
        <w:t>什么，</w:t>
      </w:r>
      <w:r w:rsidR="00B16CC7">
        <w:rPr>
          <w:rFonts w:ascii="Times New Roman" w:eastAsia="宋体" w:hAnsi="Times New Roman" w:cs="Times New Roman" w:hint="eastAsia"/>
        </w:rPr>
        <w:t xml:space="preserve">when </w:t>
      </w:r>
      <w:r w:rsidR="00B16CC7">
        <w:rPr>
          <w:rFonts w:ascii="Times New Roman" w:eastAsia="宋体" w:hAnsi="Times New Roman" w:cs="Times New Roman" w:hint="eastAsia"/>
        </w:rPr>
        <w:t>什么时间，</w:t>
      </w:r>
      <w:r w:rsidR="00B16CC7">
        <w:rPr>
          <w:rFonts w:ascii="Times New Roman" w:eastAsia="宋体" w:hAnsi="Times New Roman" w:cs="Times New Roman" w:hint="eastAsia"/>
        </w:rPr>
        <w:t xml:space="preserve">why </w:t>
      </w:r>
      <w:r w:rsidR="00B16CC7">
        <w:rPr>
          <w:rFonts w:ascii="Times New Roman" w:eastAsia="宋体" w:hAnsi="Times New Roman" w:cs="Times New Roman" w:hint="eastAsia"/>
        </w:rPr>
        <w:t>为什么</w:t>
      </w:r>
    </w:p>
    <w:p w:rsidR="006F57A5" w:rsidRPr="007A468C" w:rsidRDefault="006F57A5" w:rsidP="006F57A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B16CC7">
        <w:rPr>
          <w:rFonts w:ascii="Times New Roman" w:eastAsia="宋体" w:hAnsi="Times New Roman" w:cs="Times New Roman" w:hint="eastAsia"/>
        </w:rPr>
        <w:t>容易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</w:p>
    <w:p w:rsidR="00A40D25" w:rsidRPr="006D5E1D" w:rsidRDefault="00292E53" w:rsidP="00347A14">
      <w:pPr>
        <w:pStyle w:val="a3"/>
        <w:spacing w:line="276" w:lineRule="auto"/>
        <w:rPr>
          <w:rFonts w:ascii="Times New Roman" w:hAnsi="Times New Roman" w:cs="Times New Roman"/>
          <w:b/>
        </w:rPr>
      </w:pPr>
      <w:r w:rsidRPr="006D5E1D">
        <w:rPr>
          <w:rFonts w:ascii="Times New Roman" w:hAnsi="宋体" w:cs="Times New Roman" w:hint="eastAsia"/>
          <w:b/>
        </w:rPr>
        <w:t>七</w:t>
      </w:r>
      <w:r w:rsidR="00A40D25" w:rsidRPr="006D5E1D">
        <w:rPr>
          <w:rFonts w:ascii="Times New Roman" w:hAnsi="宋体" w:cs="Times New Roman"/>
          <w:b/>
        </w:rPr>
        <w:t>、根据汉语意思完成句子</w:t>
      </w:r>
      <w:r w:rsidR="006D5E1D" w:rsidRPr="006D5E1D">
        <w:rPr>
          <w:rFonts w:ascii="Times New Roman" w:hAnsi="宋体" w:cs="Times New Roman" w:hint="eastAsia"/>
          <w:b/>
        </w:rPr>
        <w:t>。</w:t>
      </w:r>
      <w:r w:rsidR="00825517" w:rsidRPr="00BD2C76">
        <w:rPr>
          <w:rFonts w:ascii="Times New Roman" w:hAnsi="Times New Roman" w:cs="Times New Roman"/>
          <w:b/>
        </w:rPr>
        <w:t>（</w:t>
      </w:r>
      <w:r w:rsidR="00825517" w:rsidRPr="00BD2C76">
        <w:rPr>
          <w:rFonts w:ascii="Times New Roman" w:hAnsi="Times New Roman" w:cs="Times New Roman"/>
          <w:b/>
        </w:rPr>
        <w:t>1</w:t>
      </w:r>
      <w:r w:rsidR="00825517">
        <w:rPr>
          <w:rFonts w:ascii="Times New Roman" w:hAnsi="Times New Roman" w:cs="Times New Roman" w:hint="eastAsia"/>
          <w:b/>
        </w:rPr>
        <w:t>0</w:t>
      </w:r>
      <w:r w:rsidR="00825517" w:rsidRPr="00BD2C76">
        <w:rPr>
          <w:rFonts w:ascii="Times New Roman" w:hAnsi="Times New Roman" w:cs="Times New Roman"/>
          <w:b/>
        </w:rPr>
        <w:t>分）</w:t>
      </w:r>
    </w:p>
    <w:p w:rsidR="006D5E1D" w:rsidRDefault="00A40D25" w:rsidP="00347A14">
      <w:pPr>
        <w:pStyle w:val="a3"/>
        <w:spacing w:line="276" w:lineRule="auto"/>
        <w:rPr>
          <w:rFonts w:ascii="Times New Roman" w:hAnsi="宋体" w:cs="Times New Roman"/>
        </w:rPr>
      </w:pPr>
      <w:r w:rsidRPr="00347A14">
        <w:rPr>
          <w:rFonts w:ascii="Times New Roman" w:hAnsi="Times New Roman" w:cs="Times New Roman"/>
        </w:rPr>
        <w:t>1</w:t>
      </w:r>
      <w:r w:rsidR="006D5E1D">
        <w:rPr>
          <w:rFonts w:ascii="Times New Roman" w:hAnsi="宋体" w:cs="Times New Roman" w:hint="eastAsia"/>
        </w:rPr>
        <w:t xml:space="preserve">. </w:t>
      </w:r>
      <w:r w:rsidRPr="00347A14">
        <w:rPr>
          <w:rFonts w:ascii="Times New Roman" w:hAnsi="宋体" w:cs="Times New Roman"/>
        </w:rPr>
        <w:t>你想要吃点什么？</w:t>
      </w:r>
    </w:p>
    <w:p w:rsidR="00A40D25" w:rsidRPr="00347A14" w:rsidRDefault="006D5E1D" w:rsidP="00347A14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</w:t>
      </w:r>
      <w:r w:rsidR="00A40D25" w:rsidRPr="00347A14">
        <w:rPr>
          <w:rFonts w:ascii="Times New Roman" w:hAnsi="Times New Roman" w:cs="Times New Roman"/>
        </w:rPr>
        <w:t>_______do you______to _____? </w:t>
      </w:r>
    </w:p>
    <w:p w:rsidR="006D5E1D" w:rsidRDefault="00A40D25" w:rsidP="00347A14">
      <w:pPr>
        <w:pStyle w:val="a3"/>
        <w:spacing w:line="276" w:lineRule="auto"/>
        <w:rPr>
          <w:rFonts w:ascii="Times New Roman" w:hAnsi="宋体" w:cs="Times New Roman"/>
        </w:rPr>
      </w:pPr>
      <w:r w:rsidRPr="00347A14">
        <w:rPr>
          <w:rFonts w:ascii="Times New Roman" w:hAnsi="Times New Roman" w:cs="Times New Roman"/>
        </w:rPr>
        <w:t>2.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我想要些米饭和鸡肉。</w:t>
      </w:r>
    </w:p>
    <w:p w:rsidR="00A40D25" w:rsidRPr="00347A14" w:rsidRDefault="006D5E1D" w:rsidP="00347A14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</w:t>
      </w:r>
      <w:r w:rsidR="00A40D25" w:rsidRPr="00347A14">
        <w:rPr>
          <w:rFonts w:ascii="Times New Roman" w:hAnsi="Times New Roman" w:cs="Times New Roman"/>
        </w:rPr>
        <w:t>I want some_______and_______. </w:t>
      </w:r>
    </w:p>
    <w:p w:rsidR="006D5E1D" w:rsidRDefault="00A40D25" w:rsidP="00347A14">
      <w:pPr>
        <w:pStyle w:val="a3"/>
        <w:spacing w:line="276" w:lineRule="auto"/>
        <w:rPr>
          <w:rFonts w:ascii="Times New Roman" w:hAnsi="宋体" w:cs="Times New Roman"/>
        </w:rPr>
      </w:pPr>
      <w:r w:rsidRPr="00347A14">
        <w:rPr>
          <w:rFonts w:ascii="Times New Roman" w:hAnsi="Times New Roman" w:cs="Times New Roman"/>
        </w:rPr>
        <w:t>3.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它看起来不错。</w:t>
      </w:r>
    </w:p>
    <w:p w:rsidR="00A40D25" w:rsidRPr="00347A14" w:rsidRDefault="006D5E1D" w:rsidP="00347A14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</w:t>
      </w:r>
      <w:r w:rsidR="00A40D25" w:rsidRPr="00347A14">
        <w:rPr>
          <w:rFonts w:ascii="Times New Roman" w:hAnsi="Times New Roman" w:cs="Times New Roman"/>
        </w:rPr>
        <w:t>It_______good!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4.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总共是</w:t>
      </w:r>
      <w:r w:rsidRPr="00347A14">
        <w:rPr>
          <w:rFonts w:ascii="Times New Roman" w:hAnsi="Times New Roman" w:cs="Times New Roman"/>
        </w:rPr>
        <w:t>13</w:t>
      </w:r>
      <w:r w:rsidRPr="00347A14">
        <w:rPr>
          <w:rFonts w:ascii="Times New Roman" w:hAnsi="宋体" w:cs="Times New Roman"/>
        </w:rPr>
        <w:t>美元</w:t>
      </w:r>
      <w:r w:rsidRPr="00347A14">
        <w:rPr>
          <w:rFonts w:ascii="Times New Roman" w:hAnsi="Times New Roman" w:cs="Times New Roman"/>
        </w:rPr>
        <w:t>25</w:t>
      </w:r>
      <w:r w:rsidRPr="00347A14">
        <w:rPr>
          <w:rFonts w:ascii="Times New Roman" w:hAnsi="宋体" w:cs="Times New Roman"/>
        </w:rPr>
        <w:t>美分。</w:t>
      </w:r>
    </w:p>
    <w:p w:rsidR="00A40D25" w:rsidRPr="00347A14" w:rsidRDefault="006D5E1D" w:rsidP="00347A14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</w:t>
      </w:r>
      <w:r w:rsidR="00A40D25" w:rsidRPr="00347A14">
        <w:rPr>
          <w:rFonts w:ascii="Times New Roman" w:hAnsi="Times New Roman" w:cs="Times New Roman"/>
        </w:rPr>
        <w:t>It’s________dollars and twenty-five_______. </w:t>
      </w:r>
    </w:p>
    <w:p w:rsidR="006D5E1D" w:rsidRDefault="00A40D25" w:rsidP="00347A14">
      <w:pPr>
        <w:pStyle w:val="a3"/>
        <w:spacing w:line="276" w:lineRule="auto"/>
        <w:rPr>
          <w:rFonts w:ascii="Times New Roman" w:hAnsi="宋体" w:cs="Times New Roman"/>
        </w:rPr>
      </w:pPr>
      <w:r w:rsidRPr="00347A14">
        <w:rPr>
          <w:rFonts w:ascii="Times New Roman" w:hAnsi="Times New Roman" w:cs="Times New Roman"/>
        </w:rPr>
        <w:t>5.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宋体" w:cs="Times New Roman"/>
        </w:rPr>
        <w:t>它真的是一只狗吗？</w:t>
      </w:r>
    </w:p>
    <w:p w:rsidR="00A40D25" w:rsidRDefault="006D5E1D" w:rsidP="00347A14">
      <w:pPr>
        <w:pStyle w:val="a3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</w:t>
      </w:r>
      <w:r w:rsidR="00A40D25" w:rsidRPr="00347A14">
        <w:rPr>
          <w:rFonts w:ascii="Times New Roman" w:hAnsi="Times New Roman" w:cs="Times New Roman"/>
        </w:rPr>
        <w:t>________it_________a dog? </w:t>
      </w:r>
    </w:p>
    <w:p w:rsidR="006F57A5" w:rsidRPr="007A468C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 w:rsidR="004747B1">
        <w:rPr>
          <w:rFonts w:ascii="Times New Roman" w:eastAsia="宋体" w:hAnsi="Times New Roman" w:cs="Times New Roman" w:hint="eastAsia"/>
        </w:rPr>
        <w:t>1. What, want, eat  2. rice, chicken  3. looks  4. thirteen, cents  5. Is, really</w:t>
      </w:r>
    </w:p>
    <w:p w:rsidR="006F57A5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什么</w:t>
      </w:r>
      <w:r>
        <w:rPr>
          <w:rFonts w:ascii="Times New Roman" w:hAnsi="Times New Roman" w:cs="Times New Roman" w:hint="eastAsia"/>
          <w:szCs w:val="21"/>
        </w:rPr>
        <w:t xml:space="preserve">what, </w:t>
      </w:r>
      <w:r>
        <w:rPr>
          <w:rFonts w:ascii="Times New Roman" w:hAnsi="Times New Roman" w:cs="Times New Roman" w:hint="eastAsia"/>
          <w:szCs w:val="21"/>
        </w:rPr>
        <w:t>想</w:t>
      </w:r>
      <w:r>
        <w:rPr>
          <w:rFonts w:ascii="Times New Roman" w:hAnsi="Times New Roman" w:cs="Times New Roman" w:hint="eastAsia"/>
          <w:szCs w:val="21"/>
        </w:rPr>
        <w:t xml:space="preserve">want, </w:t>
      </w:r>
      <w:r>
        <w:rPr>
          <w:rFonts w:ascii="Times New Roman" w:hAnsi="Times New Roman" w:cs="Times New Roman" w:hint="eastAsia"/>
          <w:szCs w:val="21"/>
        </w:rPr>
        <w:t>吃</w:t>
      </w:r>
      <w:r>
        <w:rPr>
          <w:rFonts w:ascii="Times New Roman" w:hAnsi="Times New Roman" w:cs="Times New Roman" w:hint="eastAsia"/>
          <w:szCs w:val="21"/>
        </w:rPr>
        <w:t xml:space="preserve">eat,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eastAsia="宋体" w:hAnsi="Times New Roman" w:cs="Times New Roman" w:hint="eastAsia"/>
        </w:rPr>
        <w:t>What, want, eat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米饭</w:t>
      </w:r>
      <w:r>
        <w:rPr>
          <w:rFonts w:ascii="Times New Roman" w:hAnsi="Times New Roman" w:cs="Times New Roman" w:hint="eastAsia"/>
          <w:szCs w:val="21"/>
        </w:rPr>
        <w:t xml:space="preserve">rice, </w:t>
      </w:r>
      <w:r>
        <w:rPr>
          <w:rFonts w:ascii="Times New Roman" w:hAnsi="Times New Roman" w:cs="Times New Roman" w:hint="eastAsia"/>
          <w:szCs w:val="21"/>
        </w:rPr>
        <w:t>鸡肉</w:t>
      </w:r>
      <w:r>
        <w:rPr>
          <w:rFonts w:ascii="Times New Roman" w:hAnsi="Times New Roman" w:cs="Times New Roman" w:hint="eastAsia"/>
          <w:szCs w:val="21"/>
        </w:rPr>
        <w:t xml:space="preserve">chicken,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eastAsia="宋体" w:hAnsi="Times New Roman" w:cs="Times New Roman" w:hint="eastAsia"/>
        </w:rPr>
        <w:t>rice, chicken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看起来</w:t>
      </w:r>
      <w:r>
        <w:rPr>
          <w:rFonts w:ascii="Times New Roman" w:hAnsi="Times New Roman" w:cs="Times New Roman" w:hint="eastAsia"/>
          <w:szCs w:val="21"/>
        </w:rPr>
        <w:t xml:space="preserve">look, </w:t>
      </w:r>
      <w:r>
        <w:rPr>
          <w:rFonts w:ascii="Times New Roman" w:hAnsi="Times New Roman" w:cs="Times New Roman" w:hint="eastAsia"/>
          <w:szCs w:val="21"/>
        </w:rPr>
        <w:t>主语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 w:hint="eastAsia"/>
          <w:szCs w:val="21"/>
        </w:rPr>
        <w:t>是单数第三人称，所以</w:t>
      </w:r>
      <w:r>
        <w:rPr>
          <w:rFonts w:ascii="Times New Roman" w:hAnsi="Times New Roman" w:cs="Times New Roman" w:hint="eastAsia"/>
          <w:szCs w:val="21"/>
        </w:rPr>
        <w:t>look</w:t>
      </w:r>
      <w:r>
        <w:rPr>
          <w:rFonts w:ascii="Times New Roman" w:hAnsi="Times New Roman" w:cs="Times New Roman" w:hint="eastAsia"/>
          <w:szCs w:val="21"/>
        </w:rPr>
        <w:t>用单三形式</w:t>
      </w:r>
      <w:r>
        <w:rPr>
          <w:rFonts w:ascii="Times New Roman" w:hAnsi="Times New Roman" w:cs="Times New Roman" w:hint="eastAsia"/>
          <w:szCs w:val="21"/>
        </w:rPr>
        <w:t>looks.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十三</w:t>
      </w:r>
      <w:r>
        <w:rPr>
          <w:rFonts w:ascii="Times New Roman" w:hAnsi="Times New Roman" w:cs="Times New Roman" w:hint="eastAsia"/>
          <w:szCs w:val="21"/>
        </w:rPr>
        <w:t xml:space="preserve">thirteen, </w:t>
      </w:r>
      <w:r>
        <w:rPr>
          <w:rFonts w:ascii="Times New Roman" w:hAnsi="Times New Roman" w:cs="Times New Roman" w:hint="eastAsia"/>
          <w:szCs w:val="21"/>
        </w:rPr>
        <w:t>美分</w:t>
      </w:r>
      <w:r>
        <w:rPr>
          <w:rFonts w:ascii="Times New Roman" w:hAnsi="Times New Roman" w:cs="Times New Roman" w:hint="eastAsia"/>
          <w:szCs w:val="21"/>
        </w:rPr>
        <w:t xml:space="preserve">cent, </w:t>
      </w:r>
      <w:r>
        <w:rPr>
          <w:rFonts w:ascii="Times New Roman" w:hAnsi="Times New Roman" w:cs="Times New Roman" w:hint="eastAsia"/>
          <w:szCs w:val="21"/>
        </w:rPr>
        <w:t>此处应用</w:t>
      </w:r>
      <w:r>
        <w:rPr>
          <w:rFonts w:ascii="Times New Roman" w:hAnsi="Times New Roman" w:cs="Times New Roman" w:hint="eastAsia"/>
          <w:szCs w:val="21"/>
        </w:rPr>
        <w:t>cent</w:t>
      </w:r>
      <w:r>
        <w:rPr>
          <w:rFonts w:ascii="Times New Roman" w:hAnsi="Times New Roman" w:cs="Times New Roman" w:hint="eastAsia"/>
          <w:szCs w:val="21"/>
        </w:rPr>
        <w:t>的复数形式</w:t>
      </w:r>
      <w:r>
        <w:rPr>
          <w:rFonts w:ascii="Times New Roman" w:hAnsi="Times New Roman" w:cs="Times New Roman" w:hint="eastAsia"/>
          <w:szCs w:val="21"/>
        </w:rPr>
        <w:t xml:space="preserve">cents,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eastAsia="宋体" w:hAnsi="Times New Roman" w:cs="Times New Roman" w:hint="eastAsia"/>
        </w:rPr>
        <w:t>thirteen, cents</w:t>
      </w:r>
    </w:p>
    <w:p w:rsidR="004747B1" w:rsidRPr="004747B1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是</w:t>
      </w:r>
      <w:r>
        <w:rPr>
          <w:rFonts w:ascii="Times New Roman" w:hAnsi="Times New Roman" w:cs="Times New Roman" w:hint="eastAsia"/>
          <w:szCs w:val="21"/>
        </w:rPr>
        <w:t xml:space="preserve">is, </w:t>
      </w:r>
      <w:r>
        <w:rPr>
          <w:rFonts w:ascii="Times New Roman" w:hAnsi="Times New Roman" w:cs="Times New Roman" w:hint="eastAsia"/>
          <w:szCs w:val="21"/>
        </w:rPr>
        <w:t>真的</w:t>
      </w:r>
      <w:r>
        <w:rPr>
          <w:rFonts w:ascii="Times New Roman" w:hAnsi="Times New Roman" w:cs="Times New Roman" w:hint="eastAsia"/>
          <w:szCs w:val="21"/>
        </w:rPr>
        <w:t xml:space="preserve">really,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eastAsia="宋体" w:hAnsi="Times New Roman" w:cs="Times New Roman" w:hint="eastAsia"/>
        </w:rPr>
        <w:t>Is, really</w:t>
      </w:r>
    </w:p>
    <w:p w:rsidR="006F57A5" w:rsidRPr="007A468C" w:rsidRDefault="006F57A5" w:rsidP="006F57A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4747B1">
        <w:rPr>
          <w:rFonts w:ascii="Times New Roman" w:eastAsia="宋体" w:hAnsi="Times New Roman" w:cs="Times New Roman" w:hint="eastAsia"/>
        </w:rPr>
        <w:t>一般</w:t>
      </w:r>
    </w:p>
    <w:p w:rsidR="00292E53" w:rsidRPr="00347A14" w:rsidRDefault="00292E53" w:rsidP="00347A14">
      <w:pPr>
        <w:pStyle w:val="a3"/>
        <w:spacing w:line="276" w:lineRule="auto"/>
        <w:rPr>
          <w:rFonts w:ascii="Times New Roman" w:hAnsi="Times New Roman" w:cs="Times New Roman"/>
        </w:rPr>
      </w:pPr>
    </w:p>
    <w:p w:rsidR="00A40D25" w:rsidRPr="006D5E1D" w:rsidRDefault="00292E53" w:rsidP="00347A14">
      <w:pPr>
        <w:pStyle w:val="a3"/>
        <w:spacing w:line="276" w:lineRule="auto"/>
        <w:rPr>
          <w:rFonts w:ascii="Times New Roman" w:hAnsi="Times New Roman" w:cs="Times New Roman"/>
          <w:b/>
        </w:rPr>
      </w:pPr>
      <w:r w:rsidRPr="006D5E1D">
        <w:rPr>
          <w:rFonts w:ascii="Times New Roman" w:hAnsi="宋体" w:cs="Times New Roman" w:hint="eastAsia"/>
          <w:b/>
        </w:rPr>
        <w:t>八</w:t>
      </w:r>
      <w:r w:rsidR="00A40D25" w:rsidRPr="006D5E1D">
        <w:rPr>
          <w:rFonts w:ascii="Times New Roman" w:hAnsi="宋体" w:cs="Times New Roman"/>
          <w:b/>
        </w:rPr>
        <w:t>、连词组句</w:t>
      </w:r>
      <w:r w:rsidR="006D5E1D" w:rsidRPr="006D5E1D">
        <w:rPr>
          <w:rFonts w:ascii="Times New Roman" w:hAnsi="宋体" w:cs="Times New Roman" w:hint="eastAsia"/>
          <w:b/>
        </w:rPr>
        <w:t>。</w:t>
      </w:r>
      <w:r w:rsidR="00825517" w:rsidRPr="00BD2C76">
        <w:rPr>
          <w:rFonts w:ascii="Times New Roman" w:hAnsi="Times New Roman" w:cs="Times New Roman"/>
          <w:b/>
        </w:rPr>
        <w:t>（</w:t>
      </w:r>
      <w:r w:rsidR="00825517" w:rsidRPr="00BD2C76">
        <w:rPr>
          <w:rFonts w:ascii="Times New Roman" w:hAnsi="Times New Roman" w:cs="Times New Roman"/>
          <w:b/>
        </w:rPr>
        <w:t>1</w:t>
      </w:r>
      <w:r w:rsidR="00825517">
        <w:rPr>
          <w:rFonts w:ascii="Times New Roman" w:hAnsi="Times New Roman" w:cs="Times New Roman" w:hint="eastAsia"/>
          <w:b/>
        </w:rPr>
        <w:t>5</w:t>
      </w:r>
      <w:r w:rsidR="00825517" w:rsidRPr="00BD2C76">
        <w:rPr>
          <w:rFonts w:ascii="Times New Roman" w:hAnsi="Times New Roman" w:cs="Times New Roman"/>
          <w:b/>
        </w:rPr>
        <w:t>分）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1. you, do, what, drink, to, want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(?)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____________________________________</w:t>
      </w:r>
      <w:r w:rsidR="006F57A5">
        <w:rPr>
          <w:rFonts w:ascii="Times New Roman" w:hAnsi="Times New Roman" w:cs="Times New Roman" w:hint="eastAsia"/>
        </w:rPr>
        <w:t>____</w:t>
      </w:r>
      <w:r w:rsidRPr="00347A14">
        <w:rPr>
          <w:rFonts w:ascii="Times New Roman" w:hAnsi="Times New Roman" w:cs="Times New Roman"/>
        </w:rPr>
        <w:t>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2.</w:t>
      </w:r>
      <w:r w:rsidR="00BD2C76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cola, how much, a, is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(?)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______________________________</w:t>
      </w:r>
      <w:r w:rsidR="006F57A5">
        <w:rPr>
          <w:rFonts w:ascii="Times New Roman" w:hAnsi="Times New Roman" w:cs="Times New Roman" w:hint="eastAsia"/>
        </w:rPr>
        <w:t>__________</w:t>
      </w:r>
      <w:r w:rsidRPr="00347A14">
        <w:rPr>
          <w:rFonts w:ascii="Times New Roman" w:hAnsi="Times New Roman" w:cs="Times New Roman"/>
        </w:rPr>
        <w:t>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lastRenderedPageBreak/>
        <w:t>3.</w:t>
      </w:r>
      <w:r w:rsidR="00BD2C76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want, I, chicken, please, some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( .)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________________________________________ 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4.</w:t>
      </w:r>
      <w:r w:rsidR="00BD2C76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what, does, eat, Daming, to, want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( ?)</w:t>
      </w:r>
    </w:p>
    <w:p w:rsidR="00A40D25" w:rsidRPr="00347A14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_____________________________</w:t>
      </w:r>
      <w:r w:rsidR="006F57A5">
        <w:rPr>
          <w:rFonts w:ascii="Times New Roman" w:hAnsi="Times New Roman" w:cs="Times New Roman" w:hint="eastAsia"/>
        </w:rPr>
        <w:t>_____</w:t>
      </w:r>
      <w:r w:rsidRPr="00347A14">
        <w:rPr>
          <w:rFonts w:ascii="Times New Roman" w:hAnsi="Times New Roman" w:cs="Times New Roman"/>
        </w:rPr>
        <w:t>______ </w:t>
      </w:r>
    </w:p>
    <w:p w:rsidR="00A40D25" w:rsidRDefault="00A40D2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5.</w:t>
      </w:r>
      <w:r w:rsidR="00BD2C76">
        <w:rPr>
          <w:rFonts w:ascii="Times New Roman" w:hAnsi="Times New Roman" w:cs="Times New Roman" w:hint="eastAsia"/>
        </w:rPr>
        <w:t xml:space="preserve"> </w:t>
      </w:r>
      <w:r w:rsidR="004747B1" w:rsidRPr="00347A14">
        <w:rPr>
          <w:rFonts w:ascii="Times New Roman" w:hAnsi="Times New Roman" w:cs="Times New Roman"/>
        </w:rPr>
        <w:t xml:space="preserve">twenty </w:t>
      </w:r>
      <w:r w:rsidRPr="00347A14">
        <w:rPr>
          <w:rFonts w:ascii="Times New Roman" w:hAnsi="Times New Roman" w:cs="Times New Roman"/>
        </w:rPr>
        <w:t>dollars, </w:t>
      </w:r>
      <w:r w:rsidR="004747B1">
        <w:rPr>
          <w:rFonts w:ascii="Times New Roman" w:hAnsi="Times New Roman" w:cs="Times New Roman" w:hint="eastAsia"/>
        </w:rPr>
        <w:t xml:space="preserve">five </w:t>
      </w:r>
      <w:r w:rsidRPr="00347A14">
        <w:rPr>
          <w:rFonts w:ascii="Times New Roman" w:hAnsi="Times New Roman" w:cs="Times New Roman"/>
        </w:rPr>
        <w:t>cent</w:t>
      </w:r>
      <w:r w:rsidR="004747B1">
        <w:rPr>
          <w:rFonts w:ascii="Times New Roman" w:hAnsi="Times New Roman" w:cs="Times New Roman" w:hint="eastAsia"/>
        </w:rPr>
        <w:t>s</w:t>
      </w:r>
      <w:r w:rsidRPr="00347A14">
        <w:rPr>
          <w:rFonts w:ascii="Times New Roman" w:hAnsi="Times New Roman" w:cs="Times New Roman"/>
        </w:rPr>
        <w:t>, and, is, it</w:t>
      </w:r>
      <w:r w:rsidR="006D5E1D">
        <w:rPr>
          <w:rFonts w:ascii="Times New Roman" w:hAnsi="Times New Roman" w:cs="Times New Roman" w:hint="eastAsia"/>
        </w:rPr>
        <w:t xml:space="preserve"> </w:t>
      </w:r>
      <w:r w:rsidRPr="00347A14">
        <w:rPr>
          <w:rFonts w:ascii="Times New Roman" w:hAnsi="Times New Roman" w:cs="Times New Roman"/>
        </w:rPr>
        <w:t>( . )</w:t>
      </w:r>
    </w:p>
    <w:p w:rsidR="006F57A5" w:rsidRDefault="006F57A5" w:rsidP="00347A14">
      <w:pPr>
        <w:pStyle w:val="a3"/>
        <w:spacing w:line="276" w:lineRule="auto"/>
        <w:rPr>
          <w:rFonts w:ascii="Times New Roman" w:hAnsi="Times New Roman" w:cs="Times New Roman"/>
        </w:rPr>
      </w:pPr>
      <w:r w:rsidRPr="00347A14">
        <w:rPr>
          <w:rFonts w:ascii="Times New Roman" w:hAnsi="Times New Roman" w:cs="Times New Roman"/>
        </w:rPr>
        <w:t>______________________________</w:t>
      </w:r>
      <w:r>
        <w:rPr>
          <w:rFonts w:ascii="Times New Roman" w:hAnsi="Times New Roman" w:cs="Times New Roman" w:hint="eastAsia"/>
        </w:rPr>
        <w:t>_____</w:t>
      </w:r>
      <w:r w:rsidRPr="00347A14">
        <w:rPr>
          <w:rFonts w:ascii="Times New Roman" w:hAnsi="Times New Roman" w:cs="Times New Roman"/>
        </w:rPr>
        <w:t>_____ </w:t>
      </w:r>
    </w:p>
    <w:p w:rsidR="006F57A5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What do you want to drink?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How much is a cola?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I want some chicken, please.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What does Daming want to eat?</w:t>
      </w:r>
    </w:p>
    <w:p w:rsidR="004747B1" w:rsidRPr="004747B1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It is twenty dollars and five cents.</w:t>
      </w:r>
    </w:p>
    <w:p w:rsidR="006F57A5" w:rsidRDefault="006F57A5" w:rsidP="006F57A5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根据所给单词和标点可知句意是：你想喝点什么？想喝…</w:t>
      </w:r>
      <w:r>
        <w:rPr>
          <w:rFonts w:ascii="Times New Roman" w:hAnsi="Times New Roman" w:cs="Times New Roman" w:hint="eastAsia"/>
          <w:szCs w:val="21"/>
        </w:rPr>
        <w:t xml:space="preserve">want to drink,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What do you want to drink?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根据所给单词和标点可知句意是：一杯可乐多少钱？多少钱</w:t>
      </w:r>
      <w:r>
        <w:rPr>
          <w:rFonts w:ascii="Times New Roman" w:hAnsi="Times New Roman" w:cs="Times New Roman" w:hint="eastAsia"/>
          <w:szCs w:val="21"/>
        </w:rPr>
        <w:t xml:space="preserve">how much,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How much is a cola?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根据所给单词和标点可知句意是：我想来一些鸡肉。所以答案是</w:t>
      </w:r>
      <w:r>
        <w:rPr>
          <w:rFonts w:ascii="Times New Roman" w:hAnsi="Times New Roman" w:cs="Times New Roman" w:hint="eastAsia"/>
          <w:szCs w:val="21"/>
        </w:rPr>
        <w:t>I want some chicken, please.</w:t>
      </w:r>
    </w:p>
    <w:p w:rsidR="004747B1" w:rsidRPr="00484612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根据所给单词和标点可知句意是：大明想吃什么？想吃…</w:t>
      </w:r>
      <w:r>
        <w:rPr>
          <w:rFonts w:ascii="Times New Roman" w:hAnsi="Times New Roman" w:cs="Times New Roman" w:hint="eastAsia"/>
          <w:szCs w:val="21"/>
        </w:rPr>
        <w:t xml:space="preserve">want to eat, </w:t>
      </w:r>
      <w:r>
        <w:rPr>
          <w:rFonts w:ascii="Times New Roman" w:hAnsi="Times New Roman" w:cs="Times New Roman" w:hint="eastAsia"/>
          <w:szCs w:val="21"/>
        </w:rPr>
        <w:t>所以答案是</w:t>
      </w:r>
      <w:r>
        <w:rPr>
          <w:rFonts w:ascii="Times New Roman" w:hAnsi="Times New Roman" w:cs="Times New Roman" w:hint="eastAsia"/>
          <w:szCs w:val="21"/>
        </w:rPr>
        <w:t>What does Daming want to eat?</w:t>
      </w:r>
    </w:p>
    <w:p w:rsidR="004747B1" w:rsidRPr="004747B1" w:rsidRDefault="004747B1" w:rsidP="004747B1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根据所给单词和标点可知句意是：它</w:t>
      </w:r>
      <w:r>
        <w:rPr>
          <w:rFonts w:ascii="Times New Roman" w:hAnsi="Times New Roman" w:cs="Times New Roman" w:hint="eastAsia"/>
          <w:szCs w:val="21"/>
        </w:rPr>
        <w:t>20</w:t>
      </w:r>
      <w:r>
        <w:rPr>
          <w:rFonts w:ascii="Times New Roman" w:hAnsi="Times New Roman" w:cs="Times New Roman" w:hint="eastAsia"/>
          <w:szCs w:val="21"/>
        </w:rPr>
        <w:t>美元</w:t>
      </w:r>
      <w:r>
        <w:rPr>
          <w:rFonts w:ascii="Times New Roman" w:hAnsi="Times New Roman" w:cs="Times New Roman" w:hint="eastAsia"/>
          <w:szCs w:val="21"/>
        </w:rPr>
        <w:t>5</w:t>
      </w:r>
      <w:r>
        <w:rPr>
          <w:rFonts w:ascii="Times New Roman" w:hAnsi="Times New Roman" w:cs="Times New Roman" w:hint="eastAsia"/>
          <w:szCs w:val="21"/>
        </w:rPr>
        <w:t>美分。所以答案是</w:t>
      </w:r>
      <w:r>
        <w:rPr>
          <w:rFonts w:ascii="Times New Roman" w:hAnsi="Times New Roman" w:cs="Times New Roman" w:hint="eastAsia"/>
          <w:szCs w:val="21"/>
        </w:rPr>
        <w:t>It is twenty dollars and five cents.</w:t>
      </w:r>
    </w:p>
    <w:p w:rsidR="006F57A5" w:rsidRPr="007A468C" w:rsidRDefault="006F57A5" w:rsidP="006F57A5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 w:rsidR="004747B1">
        <w:rPr>
          <w:rFonts w:ascii="Times New Roman" w:eastAsia="宋体" w:hAnsi="Times New Roman" w:cs="Times New Roman" w:hint="eastAsia"/>
        </w:rPr>
        <w:t>较难</w:t>
      </w:r>
    </w:p>
    <w:p w:rsidR="00292E53" w:rsidRDefault="00292E53" w:rsidP="00347A14">
      <w:pPr>
        <w:spacing w:line="276" w:lineRule="auto"/>
        <w:rPr>
          <w:rFonts w:ascii="Times New Roman" w:hAnsi="Times New Roman" w:cs="Times New Roman"/>
          <w:szCs w:val="21"/>
        </w:rPr>
      </w:pPr>
    </w:p>
    <w:p w:rsidR="00292E53" w:rsidRPr="00BD2C76" w:rsidRDefault="00292E53" w:rsidP="00347A14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BD2C76">
        <w:rPr>
          <w:rFonts w:ascii="Times New Roman" w:hAnsi="Times New Roman" w:cs="Times New Roman" w:hint="eastAsia"/>
          <w:b/>
          <w:szCs w:val="21"/>
        </w:rPr>
        <w:t>九</w:t>
      </w:r>
      <w:r w:rsidR="00A40D25" w:rsidRPr="00BD2C76">
        <w:rPr>
          <w:rFonts w:ascii="Times New Roman" w:hAnsi="Times New Roman" w:cs="Times New Roman"/>
          <w:b/>
          <w:szCs w:val="21"/>
        </w:rPr>
        <w:t>、根据图片提示，完成下列短文。（</w:t>
      </w:r>
      <w:r w:rsidR="00A40D25" w:rsidRPr="00BD2C76">
        <w:rPr>
          <w:rFonts w:ascii="Times New Roman" w:hAnsi="Times New Roman" w:cs="Times New Roman"/>
          <w:b/>
          <w:szCs w:val="21"/>
        </w:rPr>
        <w:t>1</w:t>
      </w:r>
      <w:r w:rsidR="00825517">
        <w:rPr>
          <w:rFonts w:ascii="Times New Roman" w:hAnsi="Times New Roman" w:cs="Times New Roman" w:hint="eastAsia"/>
          <w:b/>
          <w:szCs w:val="21"/>
        </w:rPr>
        <w:t>0</w:t>
      </w:r>
      <w:r w:rsidR="00A40D25" w:rsidRPr="00BD2C76">
        <w:rPr>
          <w:rFonts w:ascii="Times New Roman" w:hAnsi="Times New Roman" w:cs="Times New Roman"/>
          <w:b/>
          <w:szCs w:val="21"/>
        </w:rPr>
        <w:t>分）</w:t>
      </w:r>
    </w:p>
    <w:p w:rsidR="00292E53" w:rsidRDefault="00292E53" w:rsidP="00347A14">
      <w:pPr>
        <w:spacing w:line="276" w:lineRule="auto"/>
        <w:rPr>
          <w:rFonts w:ascii="Times New Roman" w:hAnsi="Times New Roman" w:cs="Times New Roman"/>
          <w:szCs w:val="21"/>
        </w:rPr>
      </w:pP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21590</wp:posOffset>
            </wp:positionV>
            <wp:extent cx="2905125" cy="2533650"/>
            <wp:effectExtent l="19050" t="0" r="9525" b="0"/>
            <wp:wrapSquare wrapText="bothSides"/>
            <wp:docPr id="6" name="图片 2" descr="df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f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6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7589">
        <w:rPr>
          <w:rFonts w:ascii="Times New Roman" w:hAnsi="Times New Roman" w:cs="Times New Roman"/>
          <w:szCs w:val="21"/>
        </w:rPr>
        <w:t>Simon: When are we going to eat</w:t>
      </w:r>
      <w:r w:rsidRPr="00347A14">
        <w:rPr>
          <w:rFonts w:ascii="Times New Roman" w:hAnsi="Times New Roman" w:cs="Times New Roman"/>
          <w:szCs w:val="21"/>
        </w:rPr>
        <w:t>,</w:t>
      </w:r>
      <w:r w:rsidR="005C7589">
        <w:rPr>
          <w:rFonts w:ascii="Times New Roman" w:hAnsi="Times New Roman" w:cs="Times New Roman" w:hint="eastAsia"/>
          <w:szCs w:val="21"/>
        </w:rPr>
        <w:t xml:space="preserve"> </w:t>
      </w:r>
      <w:r w:rsidRPr="00347A14">
        <w:rPr>
          <w:rFonts w:ascii="Times New Roman" w:hAnsi="Times New Roman" w:cs="Times New Roman"/>
          <w:szCs w:val="21"/>
        </w:rPr>
        <w:t>mum?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Mum: At half past twelve.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Simon: What time is it?</w:t>
      </w:r>
      <w:r w:rsidRPr="00347A14">
        <w:rPr>
          <w:rFonts w:ascii="Times New Roman" w:hAnsi="Times New Roman" w:cs="Times New Roman"/>
          <w:szCs w:val="21"/>
        </w:rPr>
        <w:br/>
        <w:t>Mum: It’s ___</w:t>
      </w:r>
      <w:r w:rsidR="00BD2C76">
        <w:rPr>
          <w:rFonts w:ascii="Times New Roman" w:hAnsi="Times New Roman" w:cs="Times New Roman" w:hint="eastAsia"/>
          <w:szCs w:val="21"/>
        </w:rPr>
        <w:t>1</w:t>
      </w:r>
      <w:r w:rsidRPr="00347A14">
        <w:rPr>
          <w:rFonts w:ascii="Times New Roman" w:hAnsi="Times New Roman" w:cs="Times New Roman"/>
          <w:szCs w:val="21"/>
        </w:rPr>
        <w:t>___.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Simon: What __</w:t>
      </w:r>
      <w:r w:rsidR="00BD2C76">
        <w:rPr>
          <w:rFonts w:ascii="Times New Roman" w:hAnsi="Times New Roman" w:cs="Times New Roman" w:hint="eastAsia"/>
          <w:szCs w:val="21"/>
        </w:rPr>
        <w:t>2__</w:t>
      </w:r>
      <w:r w:rsidRPr="00347A14">
        <w:rPr>
          <w:rFonts w:ascii="Times New Roman" w:hAnsi="Times New Roman" w:cs="Times New Roman"/>
          <w:szCs w:val="21"/>
        </w:rPr>
        <w:t>_ we going to do now?</w:t>
      </w:r>
    </w:p>
    <w:p w:rsidR="00A40D25" w:rsidRPr="00347A14" w:rsidRDefault="00BD2C76" w:rsidP="00347A14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Mum: We are ___</w:t>
      </w:r>
      <w:r>
        <w:rPr>
          <w:rFonts w:ascii="Times New Roman" w:hAnsi="Times New Roman" w:cs="Times New Roman" w:hint="eastAsia"/>
          <w:szCs w:val="21"/>
        </w:rPr>
        <w:t>3</w:t>
      </w:r>
      <w:r>
        <w:rPr>
          <w:rFonts w:ascii="Times New Roman" w:hAnsi="Times New Roman" w:cs="Times New Roman"/>
          <w:szCs w:val="21"/>
        </w:rPr>
        <w:t>_</w:t>
      </w:r>
      <w:r w:rsidR="00A40D25" w:rsidRPr="00347A14">
        <w:rPr>
          <w:rFonts w:ascii="Times New Roman" w:hAnsi="Times New Roman" w:cs="Times New Roman"/>
          <w:szCs w:val="21"/>
        </w:rPr>
        <w:t>____ walk around the lake.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Simon: But it’s going to __</w:t>
      </w:r>
      <w:r w:rsidR="00BD2C76">
        <w:rPr>
          <w:rFonts w:ascii="Times New Roman" w:hAnsi="Times New Roman" w:cs="Times New Roman" w:hint="eastAsia"/>
          <w:szCs w:val="21"/>
        </w:rPr>
        <w:t>4</w:t>
      </w:r>
      <w:r w:rsidRPr="00347A14">
        <w:rPr>
          <w:rFonts w:ascii="Times New Roman" w:hAnsi="Times New Roman" w:cs="Times New Roman"/>
          <w:szCs w:val="21"/>
        </w:rPr>
        <w:t>__ soon.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 xml:space="preserve">Mum: No, it’s a beautiful day. </w:t>
      </w:r>
      <w:r w:rsidR="005C7589">
        <w:rPr>
          <w:rFonts w:ascii="Times New Roman" w:hAnsi="Times New Roman" w:cs="Times New Roman" w:hint="eastAsia"/>
          <w:szCs w:val="21"/>
        </w:rPr>
        <w:t>L</w:t>
      </w:r>
      <w:r w:rsidRPr="00347A14">
        <w:rPr>
          <w:rFonts w:ascii="Times New Roman" w:hAnsi="Times New Roman" w:cs="Times New Roman"/>
          <w:szCs w:val="21"/>
        </w:rPr>
        <w:t>et’s go.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Simon: These ducks are very __</w:t>
      </w:r>
      <w:r w:rsidR="00BD2C76">
        <w:rPr>
          <w:rFonts w:ascii="Times New Roman" w:hAnsi="Times New Roman" w:cs="Times New Roman" w:hint="eastAsia"/>
          <w:szCs w:val="21"/>
        </w:rPr>
        <w:t>5</w:t>
      </w:r>
      <w:r w:rsidRPr="00347A14">
        <w:rPr>
          <w:rFonts w:ascii="Times New Roman" w:hAnsi="Times New Roman" w:cs="Times New Roman"/>
          <w:szCs w:val="21"/>
        </w:rPr>
        <w:t>___.</w:t>
      </w:r>
    </w:p>
    <w:p w:rsidR="00A40D25" w:rsidRPr="00347A14" w:rsidRDefault="00A40D25" w:rsidP="00347A14">
      <w:pPr>
        <w:spacing w:line="276" w:lineRule="auto"/>
        <w:rPr>
          <w:rFonts w:ascii="Times New Roman" w:hAnsi="Times New Roman" w:cs="Times New Roman"/>
          <w:szCs w:val="21"/>
        </w:rPr>
      </w:pPr>
      <w:r w:rsidRPr="00347A14">
        <w:rPr>
          <w:rFonts w:ascii="Times New Roman" w:hAnsi="Times New Roman" w:cs="Times New Roman"/>
          <w:szCs w:val="21"/>
        </w:rPr>
        <w:t>Daming: And they’re very hungry.</w:t>
      </w:r>
    </w:p>
    <w:p w:rsidR="00292E53" w:rsidRDefault="00292E53" w:rsidP="00347A14">
      <w:pPr>
        <w:spacing w:line="276" w:lineRule="auto"/>
        <w:rPr>
          <w:rFonts w:ascii="Times New Roman" w:hAnsi="Times New Roman" w:cs="Times New Roman"/>
          <w:szCs w:val="21"/>
        </w:rPr>
      </w:pPr>
    </w:p>
    <w:p w:rsidR="005C7589" w:rsidRDefault="00DA0190" w:rsidP="00347A14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.25pt;margin-top:2.45pt;width:332.25pt;height:24pt;z-index:251661312">
            <v:textbox>
              <w:txbxContent>
                <w:p w:rsidR="00BD2C76" w:rsidRPr="00BD2C76" w:rsidRDefault="00BD2C76" w:rsidP="00BD2C76">
                  <w:pPr>
                    <w:spacing w:line="276" w:lineRule="auto"/>
                    <w:jc w:val="center"/>
                  </w:pPr>
                  <w:r w:rsidRPr="00347A14">
                    <w:rPr>
                      <w:rFonts w:ascii="Times New Roman" w:hAnsi="Times New Roman" w:cs="Times New Roman"/>
                      <w:szCs w:val="21"/>
                    </w:rPr>
                    <w:t>A. nois</w:t>
                  </w:r>
                  <w:r w:rsidR="005C7589">
                    <w:rPr>
                      <w:rFonts w:ascii="Times New Roman" w:hAnsi="Times New Roman" w:cs="Times New Roman" w:hint="eastAsia"/>
                      <w:szCs w:val="21"/>
                    </w:rPr>
                    <w:t>y</w:t>
                  </w:r>
                  <w:r w:rsidRPr="00347A14">
                    <w:rPr>
                      <w:rFonts w:ascii="Times New Roman" w:hAnsi="Times New Roman" w:cs="Times New Roman"/>
                      <w:szCs w:val="21"/>
                    </w:rPr>
                    <w:t xml:space="preserve">    B. rain    C. going to    D. twelve o’clock     E. are</w:t>
                  </w:r>
                </w:p>
              </w:txbxContent>
            </v:textbox>
          </v:shape>
        </w:pict>
      </w:r>
      <w:r w:rsidR="00292E53">
        <w:rPr>
          <w:rFonts w:ascii="Times New Roman" w:hAnsi="Times New Roman" w:cs="Times New Roman" w:hint="eastAsia"/>
          <w:szCs w:val="21"/>
        </w:rPr>
        <w:t xml:space="preserve">  </w:t>
      </w:r>
    </w:p>
    <w:p w:rsidR="005C7589" w:rsidRDefault="005C7589" w:rsidP="00347A14">
      <w:pPr>
        <w:spacing w:line="276" w:lineRule="auto"/>
        <w:rPr>
          <w:rFonts w:ascii="Times New Roman" w:hAnsi="Times New Roman" w:cs="Times New Roman"/>
          <w:szCs w:val="21"/>
        </w:rPr>
      </w:pPr>
    </w:p>
    <w:p w:rsidR="005C7589" w:rsidRPr="007A468C" w:rsidRDefault="005C7589" w:rsidP="005C7589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【答案】</w:t>
      </w:r>
      <w:r>
        <w:rPr>
          <w:rFonts w:ascii="Times New Roman" w:eastAsia="宋体" w:hAnsi="Times New Roman" w:cs="Times New Roman" w:hint="eastAsia"/>
        </w:rPr>
        <w:t>1. D  2. E  3. C  4. B  5. A</w:t>
      </w:r>
    </w:p>
    <w:p w:rsidR="005C7589" w:rsidRDefault="005C7589" w:rsidP="005C7589">
      <w:pPr>
        <w:rPr>
          <w:rFonts w:ascii="Times New Roman" w:eastAsia="宋体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【解析】</w:t>
      </w:r>
    </w:p>
    <w:p w:rsidR="005C7589" w:rsidRPr="00484612" w:rsidRDefault="005C7589" w:rsidP="005C758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 w:hint="eastAsia"/>
          <w:szCs w:val="21"/>
        </w:rPr>
        <w:t>根据上下文可知句意是：现在十二点。所以答案是</w:t>
      </w:r>
      <w:r>
        <w:rPr>
          <w:rFonts w:ascii="Times New Roman" w:hAnsi="Times New Roman" w:cs="Times New Roman" w:hint="eastAsia"/>
          <w:szCs w:val="21"/>
        </w:rPr>
        <w:t>D</w:t>
      </w:r>
    </w:p>
    <w:p w:rsidR="005C7589" w:rsidRPr="00484612" w:rsidRDefault="005C7589" w:rsidP="005C758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2. </w:t>
      </w:r>
      <w:r>
        <w:rPr>
          <w:rFonts w:ascii="Times New Roman" w:hAnsi="Times New Roman" w:cs="Times New Roman" w:hint="eastAsia"/>
          <w:szCs w:val="21"/>
        </w:rPr>
        <w:t>根据上下文可知句意是：我们现在要做什么？所以答案是</w:t>
      </w:r>
      <w:r>
        <w:rPr>
          <w:rFonts w:ascii="Times New Roman" w:hAnsi="Times New Roman" w:cs="Times New Roman" w:hint="eastAsia"/>
          <w:szCs w:val="21"/>
        </w:rPr>
        <w:t>E</w:t>
      </w:r>
    </w:p>
    <w:p w:rsidR="005C7589" w:rsidRPr="00484612" w:rsidRDefault="005C7589" w:rsidP="005C758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3. </w:t>
      </w:r>
      <w:r>
        <w:rPr>
          <w:rFonts w:ascii="Times New Roman" w:hAnsi="Times New Roman" w:cs="Times New Roman" w:hint="eastAsia"/>
          <w:szCs w:val="21"/>
        </w:rPr>
        <w:t>根据上下文可知句意是：我们要沿着湖走一走。所以答案是</w:t>
      </w:r>
      <w:r>
        <w:rPr>
          <w:rFonts w:ascii="Times New Roman" w:hAnsi="Times New Roman" w:cs="Times New Roman" w:hint="eastAsia"/>
          <w:szCs w:val="21"/>
        </w:rPr>
        <w:t>C</w:t>
      </w:r>
    </w:p>
    <w:p w:rsidR="005C7589" w:rsidRPr="00484612" w:rsidRDefault="005C7589" w:rsidP="005C758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 xml:space="preserve">4. </w:t>
      </w:r>
      <w:r>
        <w:rPr>
          <w:rFonts w:ascii="Times New Roman" w:hAnsi="Times New Roman" w:cs="Times New Roman" w:hint="eastAsia"/>
          <w:szCs w:val="21"/>
        </w:rPr>
        <w:t>根据上下文可知句意是：但是马上要下雨了。所以答案是</w:t>
      </w:r>
      <w:r>
        <w:rPr>
          <w:rFonts w:ascii="Times New Roman" w:hAnsi="Times New Roman" w:cs="Times New Roman" w:hint="eastAsia"/>
          <w:szCs w:val="21"/>
        </w:rPr>
        <w:t>B</w:t>
      </w:r>
    </w:p>
    <w:p w:rsidR="005C7589" w:rsidRPr="005C7589" w:rsidRDefault="005C7589" w:rsidP="005C7589">
      <w:pPr>
        <w:tabs>
          <w:tab w:val="left" w:pos="3135"/>
        </w:tabs>
        <w:rPr>
          <w:rFonts w:ascii="Times New Roman" w:hAnsi="Times New Roman" w:cs="Times New Roman"/>
          <w:szCs w:val="21"/>
        </w:rPr>
      </w:pPr>
      <w:r w:rsidRPr="00484612">
        <w:rPr>
          <w:rFonts w:ascii="Times New Roman" w:hAnsi="Times New Roman" w:cs="Times New Roman"/>
          <w:szCs w:val="21"/>
        </w:rPr>
        <w:t>5.</w:t>
      </w:r>
      <w:r w:rsidRPr="00484612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根据上下文可知句意是：这些鸭子太吵了。所以答案是</w:t>
      </w:r>
      <w:r>
        <w:rPr>
          <w:rFonts w:ascii="Times New Roman" w:hAnsi="Times New Roman" w:cs="Times New Roman" w:hint="eastAsia"/>
          <w:szCs w:val="21"/>
        </w:rPr>
        <w:t>A</w:t>
      </w:r>
    </w:p>
    <w:p w:rsidR="005C7589" w:rsidRPr="007A468C" w:rsidRDefault="005C7589" w:rsidP="005C7589">
      <w:pPr>
        <w:rPr>
          <w:rFonts w:ascii="Times New Roman" w:hAnsi="Times New Roman" w:cs="Times New Roman"/>
        </w:rPr>
      </w:pPr>
      <w:r w:rsidRPr="007A468C">
        <w:rPr>
          <w:rFonts w:ascii="Times New Roman" w:eastAsia="宋体" w:hAnsi="Times New Roman" w:cs="Times New Roman"/>
        </w:rPr>
        <w:t>【难度】</w:t>
      </w:r>
      <w:r>
        <w:rPr>
          <w:rFonts w:ascii="Times New Roman" w:eastAsia="宋体" w:hAnsi="Times New Roman" w:cs="Times New Roman" w:hint="eastAsia"/>
        </w:rPr>
        <w:t>一般</w:t>
      </w:r>
    </w:p>
    <w:p w:rsidR="005C7589" w:rsidRPr="00484612" w:rsidRDefault="005C7589" w:rsidP="005C7589">
      <w:pPr>
        <w:tabs>
          <w:tab w:val="left" w:pos="3135"/>
        </w:tabs>
        <w:rPr>
          <w:rFonts w:ascii="Times New Roman" w:hAnsi="Times New Roman" w:cs="Times New Roman"/>
          <w:szCs w:val="21"/>
        </w:rPr>
      </w:pPr>
    </w:p>
    <w:p w:rsidR="00D8718D" w:rsidRPr="00347A14" w:rsidRDefault="00292E53" w:rsidP="00347A14">
      <w:pPr>
        <w:spacing w:line="276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        </w:t>
      </w:r>
      <w:r w:rsidR="00A40D25" w:rsidRPr="00347A14">
        <w:rPr>
          <w:rFonts w:ascii="Times New Roman" w:hAnsi="Times New Roman" w:cs="Times New Roman"/>
          <w:szCs w:val="21"/>
        </w:rPr>
        <w:t xml:space="preserve">  </w:t>
      </w:r>
    </w:p>
    <w:sectPr w:rsidR="00D8718D" w:rsidRPr="00347A14" w:rsidSect="004829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WIPA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46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94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36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78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20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62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04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46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885" w:hanging="420"/>
      </w:pPr>
      <w:rPr>
        <w:rFonts w:cs="Times New Roman"/>
      </w:r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981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0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24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66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50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921" w:hanging="420"/>
      </w:pPr>
      <w:rPr>
        <w:rFonts w:cs="Times New Roman"/>
      </w:rPr>
    </w:lvl>
  </w:abstractNum>
  <w:abstractNum w:abstractNumId="2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0000000F"/>
    <w:multiLevelType w:val="multilevel"/>
    <w:tmpl w:val="0000000F"/>
    <w:lvl w:ilvl="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981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0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24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66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50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921" w:hanging="420"/>
      </w:pPr>
      <w:rPr>
        <w:rFonts w:cs="Times New Roman"/>
      </w:rPr>
    </w:lvl>
  </w:abstractNum>
  <w:abstractNum w:abstractNumId="4">
    <w:nsid w:val="17123A24"/>
    <w:multiLevelType w:val="hybridMultilevel"/>
    <w:tmpl w:val="07E2BA22"/>
    <w:lvl w:ilvl="0" w:tplc="44B2E04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0D25"/>
    <w:rsid w:val="00292E53"/>
    <w:rsid w:val="002F0ED9"/>
    <w:rsid w:val="00347A14"/>
    <w:rsid w:val="00421D4A"/>
    <w:rsid w:val="004747B1"/>
    <w:rsid w:val="004829CE"/>
    <w:rsid w:val="00545DFB"/>
    <w:rsid w:val="005C19F2"/>
    <w:rsid w:val="005C7589"/>
    <w:rsid w:val="006A0109"/>
    <w:rsid w:val="006D5E1D"/>
    <w:rsid w:val="006F57A5"/>
    <w:rsid w:val="00825517"/>
    <w:rsid w:val="00A14E5A"/>
    <w:rsid w:val="00A347E7"/>
    <w:rsid w:val="00A40D25"/>
    <w:rsid w:val="00A53AD2"/>
    <w:rsid w:val="00B16CC7"/>
    <w:rsid w:val="00BD2C76"/>
    <w:rsid w:val="00C27335"/>
    <w:rsid w:val="00D17B88"/>
    <w:rsid w:val="00D27D9E"/>
    <w:rsid w:val="00D8718D"/>
    <w:rsid w:val="00DA0190"/>
    <w:rsid w:val="00E1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28"/>
        <o:r id="V:Rule7" type="connector" idref="#_x0000_s1030"/>
        <o:r id="V:Rule8" type="connector" idref="#_x0000_s1029"/>
        <o:r id="V:Rule9" type="connector" idref="#_x0000_s1032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9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A40D25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A40D25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nhideWhenUsed/>
    <w:rsid w:val="00A40D25"/>
    <w:rPr>
      <w:sz w:val="16"/>
      <w:szCs w:val="16"/>
    </w:rPr>
  </w:style>
  <w:style w:type="character" w:customStyle="1" w:styleId="Char0">
    <w:name w:val="批注框文本 Char"/>
    <w:basedOn w:val="a0"/>
    <w:link w:val="a4"/>
    <w:rsid w:val="00A40D25"/>
    <w:rPr>
      <w:sz w:val="16"/>
      <w:szCs w:val="16"/>
    </w:rPr>
  </w:style>
  <w:style w:type="paragraph" w:styleId="a5">
    <w:name w:val="No Spacing"/>
    <w:uiPriority w:val="1"/>
    <w:qFormat/>
    <w:rsid w:val="00E15D29"/>
    <w:pPr>
      <w:widowControl w:val="0"/>
      <w:jc w:val="both"/>
    </w:pPr>
  </w:style>
  <w:style w:type="table" w:styleId="a6">
    <w:name w:val="Table Grid"/>
    <w:basedOn w:val="a1"/>
    <w:uiPriority w:val="59"/>
    <w:rsid w:val="00545D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5C19F2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http://img4.tplm123.com/2008/08/04/36926/low/-14473325937208.jpg" TargetMode="External"/><Relationship Id="rId3" Type="http://schemas.openxmlformats.org/officeDocument/2006/relationships/settings" Target="settings.xml"/><Relationship Id="rId7" Type="http://schemas.openxmlformats.org/officeDocument/2006/relationships/image" Target="http://img2.tplm123.com/2008/08/23/36920/low/3122410152853.jpg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http://img3.tplm123.com/2008/08/23/36920/low/3122390318896.jpg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http://img4.tplm123.com/2008/08/23/36920/low/3122402344949.jpg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8</Pages>
  <Words>1202</Words>
  <Characters>6857</Characters>
  <Application>Microsoft Office Word</Application>
  <DocSecurity>0</DocSecurity>
  <Lines>57</Lines>
  <Paragraphs>16</Paragraphs>
  <ScaleCrop>false</ScaleCrop>
  <Company>CHINA</Company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27</cp:revision>
  <dcterms:created xsi:type="dcterms:W3CDTF">2015-09-23T02:25:00Z</dcterms:created>
  <dcterms:modified xsi:type="dcterms:W3CDTF">2015-09-24T10:10:00Z</dcterms:modified>
</cp:coreProperties>
</file>