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pStyle w:val="Heading1"/>
        <w:spacing w:before="42"/>
        <w:ind w:left="3074" w:right="3744"/>
        <w:jc w:val="center"/>
        <w:rPr>
          <w:sz w:val="21"/>
          <w:szCs w:val="21"/>
        </w:rPr>
      </w:pPr>
      <w:r>
        <w:rPr>
          <w:rFonts w:ascii="Calibri" w:eastAsia="Calibri"/>
          <w:sz w:val="21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8pt;margin-left:801pt;margin-top:881pt;mso-position-horizontal-relative:page;mso-position-vertical-relative:top-margin-area;position:absolute;width:20pt;z-index:251658240">
            <v:imagedata r:id="rId5" o:title=""/>
          </v:shape>
        </w:pict>
      </w:r>
      <w:r>
        <w:rPr>
          <w:rFonts w:ascii="Calibri" w:eastAsia="Calibri"/>
          <w:sz w:val="21"/>
          <w:szCs w:val="21"/>
        </w:rPr>
        <w:t xml:space="preserve">2018 </w:t>
      </w:r>
      <w:r>
        <w:rPr>
          <w:sz w:val="21"/>
          <w:szCs w:val="21"/>
        </w:rPr>
        <w:t>年辅仁初一期中考题</w:t>
      </w:r>
    </w:p>
    <w:p>
      <w:pPr>
        <w:pStyle w:val="BodyText"/>
        <w:spacing w:before="7"/>
        <w:rPr>
          <w:b/>
          <w:sz w:val="21"/>
          <w:szCs w:val="21"/>
        </w:rPr>
      </w:pPr>
    </w:p>
    <w:p>
      <w:pPr>
        <w:spacing w:before="0"/>
        <w:ind w:left="120" w:right="0" w:firstLine="0"/>
        <w:jc w:val="left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一．选择题（共 </w:t>
      </w:r>
      <w:r>
        <w:rPr>
          <w:rFonts w:ascii="Calibri" w:eastAsia="Calibri"/>
          <w:b/>
          <w:sz w:val="21"/>
          <w:szCs w:val="21"/>
        </w:rPr>
        <w:t xml:space="preserve">8 </w:t>
      </w:r>
      <w:r>
        <w:rPr>
          <w:b/>
          <w:sz w:val="21"/>
          <w:szCs w:val="21"/>
        </w:rPr>
        <w:t>小题）</w:t>
      </w:r>
    </w:p>
    <w:p>
      <w:pPr>
        <w:pStyle w:val="BodyText"/>
        <w:spacing w:before="11"/>
        <w:rPr>
          <w:b/>
          <w:sz w:val="21"/>
          <w:szCs w:val="21"/>
        </w:rPr>
      </w:pPr>
    </w:p>
    <w:p>
      <w:pPr>
        <w:pStyle w:val="ListParagraph"/>
        <w:numPr>
          <w:ilvl w:val="0"/>
          <w:numId w:val="1"/>
        </w:numPr>
        <w:tabs>
          <w:tab w:val="left" w:pos="436"/>
          <w:tab w:val="left" w:pos="6945"/>
        </w:tabs>
        <w:spacing w:before="73" w:after="0" w:line="240" w:lineRule="auto"/>
        <w:ind w:left="435" w:right="0" w:hanging="315"/>
        <w:jc w:val="left"/>
        <w:rPr>
          <w:sz w:val="21"/>
          <w:szCs w:val="21"/>
        </w:rPr>
      </w:pPr>
      <w:r>
        <w:rPr>
          <w:sz w:val="21"/>
          <w:szCs w:val="21"/>
        </w:rPr>
        <w:t>下面图案中可以看作由图案自身的一部分经过平移后而得到的是（</w:t>
      </w:r>
      <w:r>
        <w:rPr>
          <w:sz w:val="21"/>
          <w:szCs w:val="21"/>
        </w:rPr>
        <w:tab/>
      </w:r>
      <w:r>
        <w:rPr>
          <w:sz w:val="21"/>
          <w:szCs w:val="21"/>
        </w:rPr>
        <w:t>）</w:t>
      </w:r>
    </w:p>
    <w:p>
      <w:pPr>
        <w:pStyle w:val="BodyText"/>
        <w:spacing w:before="8"/>
        <w:rPr>
          <w:sz w:val="21"/>
          <w:szCs w:val="21"/>
        </w:rPr>
      </w:pPr>
    </w:p>
    <w:p>
      <w:pPr>
        <w:pStyle w:val="BodyText"/>
        <w:tabs>
          <w:tab w:val="left" w:pos="5579"/>
        </w:tabs>
        <w:ind w:left="120"/>
        <w:rPr>
          <w:sz w:val="21"/>
          <w:szCs w:val="21"/>
        </w:rPr>
      </w:pPr>
      <w:r>
        <w:rPr>
          <w:sz w:val="21"/>
          <w:szCs w:val="21"/>
        </w:rPr>
        <w:drawing>
          <wp:anchor distT="0" distB="0" distL="0" distR="0" simplePos="0" relativeHeight="251664384" behindDoc="1" locked="0" layoutInCell="1" allowOverlap="1">
            <wp:simplePos x="0" y="0"/>
            <wp:positionH relativeFrom="page">
              <wp:posOffset>3480435</wp:posOffset>
            </wp:positionH>
            <wp:positionV relativeFrom="paragraph">
              <wp:posOffset>190500</wp:posOffset>
            </wp:positionV>
            <wp:extent cx="991870" cy="42989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2124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szCs w:val="21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4824730</wp:posOffset>
            </wp:positionH>
            <wp:positionV relativeFrom="paragraph">
              <wp:posOffset>-63500</wp:posOffset>
            </wp:positionV>
            <wp:extent cx="667385" cy="67500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7512" cy="6751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eastAsia="Calibri"/>
          <w:w w:val="95"/>
          <w:sz w:val="21"/>
          <w:szCs w:val="21"/>
        </w:rPr>
        <w:t>A</w:t>
      </w:r>
      <w:r>
        <w:rPr>
          <w:w w:val="95"/>
          <w:sz w:val="21"/>
          <w:szCs w:val="21"/>
        </w:rPr>
        <w:t>．</w:t>
      </w:r>
      <w:r>
        <w:rPr>
          <w:spacing w:val="-84"/>
          <w:w w:val="95"/>
          <w:sz w:val="21"/>
          <w:szCs w:val="21"/>
        </w:rPr>
        <w:t xml:space="preserve"> </w:t>
      </w:r>
      <w:r>
        <w:rPr>
          <w:spacing w:val="2"/>
          <w:w w:val="99"/>
          <w:position w:val="1"/>
          <w:sz w:val="21"/>
          <w:szCs w:val="21"/>
        </w:rPr>
        <w:drawing>
          <wp:inline distT="0" distB="0" distL="0" distR="0">
            <wp:extent cx="618490" cy="618490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744" cy="618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pacing w:val="2"/>
          <w:w w:val="99"/>
          <w:sz w:val="21"/>
          <w:szCs w:val="21"/>
        </w:rPr>
        <w:t xml:space="preserve">      </w:t>
      </w:r>
      <w:r>
        <w:rPr>
          <w:rFonts w:ascii="Times New Roman" w:eastAsia="Times New Roman"/>
          <w:spacing w:val="-6"/>
          <w:w w:val="99"/>
          <w:sz w:val="21"/>
          <w:szCs w:val="21"/>
        </w:rPr>
        <w:t xml:space="preserve"> </w:t>
      </w:r>
      <w:r>
        <w:rPr>
          <w:rFonts w:ascii="Calibri" w:eastAsia="Calibri"/>
          <w:w w:val="95"/>
          <w:sz w:val="21"/>
          <w:szCs w:val="21"/>
        </w:rPr>
        <w:t>B</w:t>
      </w:r>
      <w:r>
        <w:rPr>
          <w:w w:val="95"/>
          <w:sz w:val="21"/>
          <w:szCs w:val="21"/>
        </w:rPr>
        <w:t>．</w:t>
      </w:r>
      <w:r>
        <w:rPr>
          <w:spacing w:val="-84"/>
          <w:w w:val="95"/>
          <w:sz w:val="21"/>
          <w:szCs w:val="21"/>
        </w:rPr>
        <w:t xml:space="preserve"> </w:t>
      </w:r>
      <w:r>
        <w:rPr>
          <w:spacing w:val="2"/>
          <w:w w:val="99"/>
          <w:position w:val="2"/>
          <w:sz w:val="21"/>
          <w:szCs w:val="21"/>
        </w:rPr>
        <w:drawing>
          <wp:inline distT="0" distB="0" distL="0" distR="0">
            <wp:extent cx="653415" cy="612140"/>
            <wp:effectExtent l="0" t="0" r="0" b="0"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3795" cy="612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pacing w:val="2"/>
          <w:w w:val="99"/>
          <w:sz w:val="21"/>
          <w:szCs w:val="21"/>
        </w:rPr>
        <w:t xml:space="preserve">     </w:t>
      </w:r>
      <w:r>
        <w:rPr>
          <w:rFonts w:ascii="Times New Roman" w:eastAsia="Times New Roman"/>
          <w:w w:val="99"/>
          <w:sz w:val="21"/>
          <w:szCs w:val="21"/>
        </w:rPr>
        <w:t xml:space="preserve"> </w:t>
      </w:r>
      <w:r>
        <w:rPr>
          <w:rFonts w:ascii="Calibri" w:eastAsia="Calibri"/>
          <w:sz w:val="21"/>
          <w:szCs w:val="21"/>
        </w:rPr>
        <w:t>C</w:t>
      </w:r>
      <w:r>
        <w:rPr>
          <w:sz w:val="21"/>
          <w:szCs w:val="21"/>
        </w:rPr>
        <w:t>．</w:t>
      </w:r>
      <w:r>
        <w:rPr>
          <w:sz w:val="21"/>
          <w:szCs w:val="21"/>
        </w:rPr>
        <w:tab/>
      </w:r>
      <w:r>
        <w:rPr>
          <w:rFonts w:ascii="Calibri" w:eastAsia="Calibri"/>
          <w:sz w:val="21"/>
          <w:szCs w:val="21"/>
        </w:rPr>
        <w:t>D</w:t>
      </w:r>
      <w:r>
        <w:rPr>
          <w:sz w:val="21"/>
          <w:szCs w:val="21"/>
        </w:rPr>
        <w:t>．</w:t>
      </w:r>
    </w:p>
    <w:p>
      <w:pPr>
        <w:pStyle w:val="ListParagraph"/>
        <w:numPr>
          <w:ilvl w:val="0"/>
          <w:numId w:val="1"/>
        </w:numPr>
        <w:tabs>
          <w:tab w:val="left" w:pos="436"/>
        </w:tabs>
        <w:spacing w:before="156" w:after="0" w:line="240" w:lineRule="auto"/>
        <w:ind w:left="435" w:right="0" w:hanging="315"/>
        <w:jc w:val="left"/>
        <w:rPr>
          <w:sz w:val="21"/>
          <w:szCs w:val="21"/>
        </w:rPr>
      </w:pPr>
      <w:r>
        <w:rPr>
          <w:sz w:val="21"/>
          <w:szCs w:val="21"/>
        </w:rPr>
        <w:t>下列结论：</w:t>
      </w:r>
    </w:p>
    <w:p>
      <w:pPr>
        <w:pStyle w:val="BodyText"/>
        <w:spacing w:before="196"/>
        <w:ind w:left="120"/>
        <w:rPr>
          <w:sz w:val="21"/>
          <w:szCs w:val="21"/>
        </w:rPr>
      </w:pPr>
      <w:r>
        <w:rPr>
          <w:sz w:val="21"/>
          <w:szCs w:val="21"/>
        </w:rPr>
        <w:t>①三角形至多有二条高在三角形的外部；</w:t>
      </w:r>
    </w:p>
    <w:p>
      <w:pPr>
        <w:pStyle w:val="BodyText"/>
        <w:spacing w:before="9"/>
        <w:rPr>
          <w:sz w:val="21"/>
          <w:szCs w:val="21"/>
        </w:rPr>
      </w:pPr>
    </w:p>
    <w:p>
      <w:pPr>
        <w:pStyle w:val="BodyText"/>
        <w:spacing w:before="1"/>
        <w:ind w:left="120"/>
        <w:rPr>
          <w:sz w:val="21"/>
          <w:szCs w:val="21"/>
        </w:rPr>
      </w:pPr>
      <w:r>
        <w:rPr>
          <w:spacing w:val="-3"/>
          <w:sz w:val="21"/>
          <w:szCs w:val="21"/>
        </w:rPr>
        <w:t xml:space="preserve">②一个多边形的边数每增加一条，这个多边形的内角和就增加 </w:t>
      </w:r>
      <w:r>
        <w:rPr>
          <w:rFonts w:ascii="Calibri" w:eastAsia="Calibri" w:hAnsi="Calibri"/>
          <w:sz w:val="21"/>
          <w:szCs w:val="21"/>
        </w:rPr>
        <w:t>360°</w:t>
      </w:r>
      <w:r>
        <w:rPr>
          <w:sz w:val="21"/>
          <w:szCs w:val="21"/>
        </w:rPr>
        <w:t>；</w:t>
      </w:r>
    </w:p>
    <w:p>
      <w:pPr>
        <w:pStyle w:val="BodyText"/>
        <w:spacing w:before="196"/>
        <w:ind w:left="120"/>
        <w:rPr>
          <w:sz w:val="21"/>
          <w:szCs w:val="21"/>
        </w:rPr>
      </w:pPr>
      <w:r>
        <w:rPr>
          <w:w w:val="95"/>
          <w:sz w:val="21"/>
          <w:szCs w:val="21"/>
        </w:rPr>
        <w:t>③两条平行直线被第三条直线所截，同旁内角的角平分线互相平行；</w:t>
      </w:r>
    </w:p>
    <w:p>
      <w:pPr>
        <w:pStyle w:val="BodyText"/>
        <w:spacing w:before="9"/>
        <w:rPr>
          <w:sz w:val="21"/>
          <w:szCs w:val="21"/>
        </w:rPr>
      </w:pPr>
    </w:p>
    <w:p>
      <w:pPr>
        <w:pStyle w:val="BodyText"/>
        <w:tabs>
          <w:tab w:val="left" w:pos="2428"/>
        </w:tabs>
        <w:spacing w:line="415" w:lineRule="auto"/>
        <w:ind w:left="120" w:right="3545"/>
        <w:rPr>
          <w:sz w:val="21"/>
          <w:szCs w:val="21"/>
        </w:rPr>
      </w:pPr>
      <w:r>
        <w:rPr>
          <w:sz w:val="21"/>
          <w:szCs w:val="21"/>
        </w:rPr>
        <w:t>④在△</w:t>
      </w:r>
      <w:r>
        <w:rPr>
          <w:rFonts w:ascii="Calibri" w:eastAsia="Calibri" w:hAnsi="Calibri"/>
          <w:sz w:val="21"/>
          <w:szCs w:val="21"/>
        </w:rPr>
        <w:t>ABC</w:t>
      </w:r>
      <w:r>
        <w:rPr>
          <w:rFonts w:ascii="Calibri" w:eastAsia="Calibri" w:hAnsi="Calibri"/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中，若∠</w:t>
      </w:r>
      <w:r>
        <w:rPr>
          <w:rFonts w:ascii="Calibri" w:eastAsia="Calibri" w:hAnsi="Calibri"/>
          <w:sz w:val="21"/>
          <w:szCs w:val="21"/>
        </w:rPr>
        <w:t>A=2</w:t>
      </w:r>
      <w:r>
        <w:rPr>
          <w:sz w:val="21"/>
          <w:szCs w:val="21"/>
        </w:rPr>
        <w:t>∠</w:t>
      </w:r>
      <w:r>
        <w:rPr>
          <w:rFonts w:ascii="Calibri" w:eastAsia="Calibri" w:hAnsi="Calibri"/>
          <w:sz w:val="21"/>
          <w:szCs w:val="21"/>
        </w:rPr>
        <w:t>B=3</w:t>
      </w:r>
      <w:r>
        <w:rPr>
          <w:sz w:val="21"/>
          <w:szCs w:val="21"/>
        </w:rPr>
        <w:t>∠</w:t>
      </w:r>
      <w:r>
        <w:rPr>
          <w:rFonts w:ascii="Calibri" w:eastAsia="Calibri" w:hAnsi="Calibri"/>
          <w:sz w:val="21"/>
          <w:szCs w:val="21"/>
        </w:rPr>
        <w:t>C</w:t>
      </w:r>
      <w:r>
        <w:rPr>
          <w:sz w:val="21"/>
          <w:szCs w:val="21"/>
        </w:rPr>
        <w:t>，则△</w:t>
      </w:r>
      <w:r>
        <w:rPr>
          <w:rFonts w:ascii="Calibri" w:eastAsia="Calibri" w:hAnsi="Calibri"/>
          <w:sz w:val="21"/>
          <w:szCs w:val="21"/>
        </w:rPr>
        <w:t>ABC</w:t>
      </w:r>
      <w:r>
        <w:rPr>
          <w:rFonts w:ascii="Calibri" w:eastAsia="Calibri" w:hAnsi="Calibri"/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为直角三角形； 其中正确的结论有（</w:t>
      </w:r>
      <w:r>
        <w:rPr>
          <w:sz w:val="21"/>
          <w:szCs w:val="21"/>
        </w:rPr>
        <w:tab/>
      </w:r>
      <w:r>
        <w:rPr>
          <w:sz w:val="21"/>
          <w:szCs w:val="21"/>
        </w:rPr>
        <w:t>）</w:t>
      </w:r>
    </w:p>
    <w:p>
      <w:pPr>
        <w:pStyle w:val="BodyText"/>
        <w:spacing w:before="5"/>
        <w:ind w:left="120"/>
        <w:rPr>
          <w:sz w:val="21"/>
          <w:szCs w:val="21"/>
        </w:rPr>
      </w:pPr>
      <w:r>
        <w:rPr>
          <w:rFonts w:ascii="Calibri" w:eastAsia="Calibri"/>
          <w:sz w:val="21"/>
          <w:szCs w:val="21"/>
        </w:rPr>
        <w:t>A</w:t>
      </w:r>
      <w:r>
        <w:rPr>
          <w:sz w:val="21"/>
          <w:szCs w:val="21"/>
        </w:rPr>
        <w:t>．</w:t>
      </w:r>
      <w:r>
        <w:rPr>
          <w:rFonts w:ascii="Calibri" w:eastAsia="Calibri"/>
          <w:sz w:val="21"/>
          <w:szCs w:val="21"/>
        </w:rPr>
        <w:t xml:space="preserve">0 </w:t>
      </w:r>
      <w:r>
        <w:rPr>
          <w:sz w:val="21"/>
          <w:szCs w:val="21"/>
        </w:rPr>
        <w:t xml:space="preserve">个 </w:t>
      </w:r>
      <w:r>
        <w:rPr>
          <w:rFonts w:ascii="Calibri" w:eastAsia="Calibri"/>
          <w:sz w:val="21"/>
          <w:szCs w:val="21"/>
        </w:rPr>
        <w:t>B</w:t>
      </w:r>
      <w:r>
        <w:rPr>
          <w:sz w:val="21"/>
          <w:szCs w:val="21"/>
        </w:rPr>
        <w:t>．</w:t>
      </w:r>
      <w:r>
        <w:rPr>
          <w:rFonts w:ascii="Calibri" w:eastAsia="Calibri"/>
          <w:sz w:val="21"/>
          <w:szCs w:val="21"/>
        </w:rPr>
        <w:t xml:space="preserve">1 </w:t>
      </w:r>
      <w:r>
        <w:rPr>
          <w:sz w:val="21"/>
          <w:szCs w:val="21"/>
        </w:rPr>
        <w:t xml:space="preserve">个 </w:t>
      </w:r>
      <w:r>
        <w:rPr>
          <w:rFonts w:ascii="Calibri" w:eastAsia="Calibri"/>
          <w:sz w:val="21"/>
          <w:szCs w:val="21"/>
        </w:rPr>
        <w:t>C</w:t>
      </w:r>
      <w:r>
        <w:rPr>
          <w:sz w:val="21"/>
          <w:szCs w:val="21"/>
        </w:rPr>
        <w:t>．</w:t>
      </w:r>
      <w:r>
        <w:rPr>
          <w:rFonts w:ascii="Calibri" w:eastAsia="Calibri"/>
          <w:sz w:val="21"/>
          <w:szCs w:val="21"/>
        </w:rPr>
        <w:t xml:space="preserve">2 </w:t>
      </w:r>
      <w:r>
        <w:rPr>
          <w:sz w:val="21"/>
          <w:szCs w:val="21"/>
        </w:rPr>
        <w:t xml:space="preserve">个 </w:t>
      </w:r>
      <w:r>
        <w:rPr>
          <w:rFonts w:ascii="Calibri" w:eastAsia="Calibri"/>
          <w:sz w:val="21"/>
          <w:szCs w:val="21"/>
        </w:rPr>
        <w:t>D</w:t>
      </w:r>
      <w:r>
        <w:rPr>
          <w:sz w:val="21"/>
          <w:szCs w:val="21"/>
        </w:rPr>
        <w:t>．</w:t>
      </w:r>
      <w:r>
        <w:rPr>
          <w:rFonts w:ascii="Calibri" w:eastAsia="Calibri"/>
          <w:sz w:val="21"/>
          <w:szCs w:val="21"/>
        </w:rPr>
        <w:t xml:space="preserve">3 </w:t>
      </w:r>
      <w:r>
        <w:rPr>
          <w:sz w:val="21"/>
          <w:szCs w:val="21"/>
        </w:rPr>
        <w:t>个</w:t>
      </w:r>
    </w:p>
    <w:p>
      <w:pPr>
        <w:pStyle w:val="BodyText"/>
        <w:spacing w:before="7"/>
        <w:rPr>
          <w:sz w:val="21"/>
          <w:szCs w:val="21"/>
        </w:rPr>
      </w:pPr>
    </w:p>
    <w:p>
      <w:pPr>
        <w:pStyle w:val="ListParagraph"/>
        <w:numPr>
          <w:ilvl w:val="0"/>
          <w:numId w:val="1"/>
        </w:numPr>
        <w:tabs>
          <w:tab w:val="left" w:pos="442"/>
        </w:tabs>
        <w:spacing w:before="0" w:after="0" w:line="240" w:lineRule="auto"/>
        <w:ind w:left="441" w:right="0" w:hanging="321"/>
        <w:jc w:val="left"/>
        <w:rPr>
          <w:sz w:val="21"/>
          <w:szCs w:val="21"/>
        </w:rPr>
      </w:pPr>
      <w:r>
        <w:rPr>
          <w:spacing w:val="-5"/>
          <w:sz w:val="21"/>
          <w:szCs w:val="21"/>
        </w:rPr>
        <w:t xml:space="preserve">现有两根长度分别为 </w:t>
      </w:r>
      <w:r>
        <w:rPr>
          <w:rFonts w:ascii="Calibri" w:eastAsia="Calibri"/>
          <w:sz w:val="21"/>
          <w:szCs w:val="21"/>
        </w:rPr>
        <w:t>3cm</w:t>
      </w:r>
      <w:r>
        <w:rPr>
          <w:rFonts w:ascii="Calibri" w:eastAsia="Calibri"/>
          <w:spacing w:val="11"/>
          <w:sz w:val="21"/>
          <w:szCs w:val="21"/>
        </w:rPr>
        <w:t xml:space="preserve"> </w:t>
      </w:r>
      <w:r>
        <w:rPr>
          <w:spacing w:val="-26"/>
          <w:sz w:val="21"/>
          <w:szCs w:val="21"/>
        </w:rPr>
        <w:t xml:space="preserve">和 </w:t>
      </w:r>
      <w:r>
        <w:rPr>
          <w:rFonts w:ascii="Calibri" w:eastAsia="Calibri"/>
          <w:sz w:val="21"/>
          <w:szCs w:val="21"/>
        </w:rPr>
        <w:t>6cm</w:t>
      </w:r>
      <w:r>
        <w:rPr>
          <w:rFonts w:ascii="Calibri" w:eastAsia="Calibri"/>
          <w:spacing w:val="11"/>
          <w:sz w:val="21"/>
          <w:szCs w:val="21"/>
        </w:rPr>
        <w:t xml:space="preserve"> </w:t>
      </w:r>
      <w:r>
        <w:rPr>
          <w:spacing w:val="-4"/>
          <w:sz w:val="21"/>
          <w:szCs w:val="21"/>
        </w:rPr>
        <w:t xml:space="preserve">的木棒，若要从长度分别为 </w:t>
      </w:r>
      <w:r>
        <w:rPr>
          <w:rFonts w:ascii="Calibri" w:eastAsia="Calibri"/>
          <w:sz w:val="21"/>
          <w:szCs w:val="21"/>
        </w:rPr>
        <w:t>2cm</w:t>
      </w:r>
      <w:r>
        <w:rPr>
          <w:sz w:val="21"/>
          <w:szCs w:val="21"/>
        </w:rPr>
        <w:t>，</w:t>
      </w:r>
      <w:r>
        <w:rPr>
          <w:rFonts w:ascii="Calibri" w:eastAsia="Calibri"/>
          <w:sz w:val="21"/>
          <w:szCs w:val="21"/>
        </w:rPr>
        <w:t>3cm</w:t>
      </w:r>
      <w:r>
        <w:rPr>
          <w:sz w:val="21"/>
          <w:szCs w:val="21"/>
        </w:rPr>
        <w:t>，</w:t>
      </w:r>
      <w:r>
        <w:rPr>
          <w:rFonts w:ascii="Calibri" w:eastAsia="Calibri"/>
          <w:sz w:val="21"/>
          <w:szCs w:val="21"/>
        </w:rPr>
        <w:t>5cm</w:t>
      </w:r>
      <w:r>
        <w:rPr>
          <w:sz w:val="21"/>
          <w:szCs w:val="21"/>
        </w:rPr>
        <w:t>，</w:t>
      </w:r>
      <w:r>
        <w:rPr>
          <w:rFonts w:ascii="Calibri" w:eastAsia="Calibri"/>
          <w:sz w:val="21"/>
          <w:szCs w:val="21"/>
        </w:rPr>
        <w:t>7cm</w:t>
      </w:r>
      <w:r>
        <w:rPr>
          <w:sz w:val="21"/>
          <w:szCs w:val="21"/>
        </w:rPr>
        <w:t>，</w:t>
      </w:r>
    </w:p>
    <w:p>
      <w:pPr>
        <w:pStyle w:val="BodyText"/>
        <w:spacing w:before="7"/>
        <w:rPr>
          <w:sz w:val="21"/>
          <w:szCs w:val="21"/>
        </w:rPr>
      </w:pPr>
    </w:p>
    <w:p>
      <w:pPr>
        <w:pStyle w:val="BodyText"/>
        <w:tabs>
          <w:tab w:val="left" w:pos="6835"/>
        </w:tabs>
        <w:ind w:left="120"/>
        <w:rPr>
          <w:sz w:val="21"/>
          <w:szCs w:val="21"/>
        </w:rPr>
      </w:pPr>
      <w:r>
        <w:rPr>
          <w:rFonts w:ascii="Calibri" w:eastAsia="Calibri"/>
          <w:sz w:val="21"/>
          <w:szCs w:val="21"/>
        </w:rPr>
        <w:t>9cm</w:t>
      </w:r>
      <w:r>
        <w:rPr>
          <w:rFonts w:ascii="Calibri" w:eastAsia="Calibri"/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的</w:t>
      </w:r>
      <w:r>
        <w:rPr>
          <w:spacing w:val="-56"/>
          <w:sz w:val="21"/>
          <w:szCs w:val="21"/>
        </w:rPr>
        <w:t xml:space="preserve"> </w:t>
      </w:r>
      <w:r>
        <w:rPr>
          <w:rFonts w:ascii="Calibri" w:eastAsia="Calibri"/>
          <w:sz w:val="21"/>
          <w:szCs w:val="21"/>
        </w:rPr>
        <w:t>5</w:t>
      </w:r>
      <w:r>
        <w:rPr>
          <w:rFonts w:ascii="Calibri" w:eastAsia="Calibri"/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根木棒中选一个钉成三角形的木框，那么可选择的木棒有（</w:t>
      </w:r>
      <w:r>
        <w:rPr>
          <w:sz w:val="21"/>
          <w:szCs w:val="21"/>
        </w:rPr>
        <w:tab/>
      </w:r>
      <w:r>
        <w:rPr>
          <w:sz w:val="21"/>
          <w:szCs w:val="21"/>
        </w:rPr>
        <w:t>）</w:t>
      </w:r>
    </w:p>
    <w:p>
      <w:pPr>
        <w:pStyle w:val="BodyText"/>
        <w:spacing w:before="6"/>
        <w:rPr>
          <w:sz w:val="21"/>
          <w:szCs w:val="21"/>
        </w:rPr>
      </w:pPr>
    </w:p>
    <w:p>
      <w:pPr>
        <w:pStyle w:val="BodyText"/>
        <w:spacing w:before="1"/>
        <w:ind w:left="120"/>
        <w:rPr>
          <w:sz w:val="21"/>
          <w:szCs w:val="21"/>
        </w:rPr>
      </w:pPr>
      <w:r>
        <w:rPr>
          <w:rFonts w:ascii="Calibri" w:eastAsia="Calibri"/>
          <w:sz w:val="21"/>
          <w:szCs w:val="21"/>
        </w:rPr>
        <w:t>A</w:t>
      </w:r>
      <w:r>
        <w:rPr>
          <w:sz w:val="21"/>
          <w:szCs w:val="21"/>
        </w:rPr>
        <w:t>．</w:t>
      </w:r>
      <w:r>
        <w:rPr>
          <w:rFonts w:ascii="Calibri" w:eastAsia="Calibri"/>
          <w:sz w:val="21"/>
          <w:szCs w:val="21"/>
        </w:rPr>
        <w:t xml:space="preserve">1 </w:t>
      </w:r>
      <w:r>
        <w:rPr>
          <w:sz w:val="21"/>
          <w:szCs w:val="21"/>
        </w:rPr>
        <w:t xml:space="preserve">根 </w:t>
      </w:r>
      <w:r>
        <w:rPr>
          <w:rFonts w:ascii="Calibri" w:eastAsia="Calibri"/>
          <w:sz w:val="21"/>
          <w:szCs w:val="21"/>
        </w:rPr>
        <w:t>B</w:t>
      </w:r>
      <w:r>
        <w:rPr>
          <w:sz w:val="21"/>
          <w:szCs w:val="21"/>
        </w:rPr>
        <w:t>．</w:t>
      </w:r>
      <w:r>
        <w:rPr>
          <w:rFonts w:ascii="Calibri" w:eastAsia="Calibri"/>
          <w:sz w:val="21"/>
          <w:szCs w:val="21"/>
        </w:rPr>
        <w:t xml:space="preserve">2 </w:t>
      </w:r>
      <w:r>
        <w:rPr>
          <w:sz w:val="21"/>
          <w:szCs w:val="21"/>
        </w:rPr>
        <w:t xml:space="preserve">根 </w:t>
      </w:r>
      <w:r>
        <w:rPr>
          <w:rFonts w:ascii="Calibri" w:eastAsia="Calibri"/>
          <w:sz w:val="21"/>
          <w:szCs w:val="21"/>
        </w:rPr>
        <w:t>C</w:t>
      </w:r>
      <w:r>
        <w:rPr>
          <w:sz w:val="21"/>
          <w:szCs w:val="21"/>
        </w:rPr>
        <w:t>．</w:t>
      </w:r>
      <w:r>
        <w:rPr>
          <w:rFonts w:ascii="Calibri" w:eastAsia="Calibri"/>
          <w:sz w:val="21"/>
          <w:szCs w:val="21"/>
        </w:rPr>
        <w:t xml:space="preserve">3 </w:t>
      </w:r>
      <w:r>
        <w:rPr>
          <w:sz w:val="21"/>
          <w:szCs w:val="21"/>
        </w:rPr>
        <w:t xml:space="preserve">根 </w:t>
      </w:r>
      <w:r>
        <w:rPr>
          <w:rFonts w:ascii="Calibri" w:eastAsia="Calibri"/>
          <w:sz w:val="21"/>
          <w:szCs w:val="21"/>
        </w:rPr>
        <w:t>D</w:t>
      </w:r>
      <w:r>
        <w:rPr>
          <w:sz w:val="21"/>
          <w:szCs w:val="21"/>
        </w:rPr>
        <w:t>．</w:t>
      </w:r>
      <w:r>
        <w:rPr>
          <w:rFonts w:ascii="Calibri" w:eastAsia="Calibri"/>
          <w:sz w:val="21"/>
          <w:szCs w:val="21"/>
        </w:rPr>
        <w:t xml:space="preserve">4 </w:t>
      </w:r>
      <w:r>
        <w:rPr>
          <w:sz w:val="21"/>
          <w:szCs w:val="21"/>
        </w:rPr>
        <w:t>根</w:t>
      </w:r>
    </w:p>
    <w:p>
      <w:pPr>
        <w:pStyle w:val="BodyText"/>
        <w:spacing w:before="6"/>
        <w:rPr>
          <w:sz w:val="21"/>
          <w:szCs w:val="21"/>
        </w:rPr>
      </w:pPr>
    </w:p>
    <w:p>
      <w:pPr>
        <w:pStyle w:val="ListParagraph"/>
        <w:numPr>
          <w:ilvl w:val="0"/>
          <w:numId w:val="1"/>
        </w:numPr>
        <w:tabs>
          <w:tab w:val="left" w:pos="436"/>
          <w:tab w:val="left" w:pos="2639"/>
          <w:tab w:val="left" w:pos="5265"/>
        </w:tabs>
        <w:spacing w:before="0" w:after="0" w:line="417" w:lineRule="auto"/>
        <w:ind w:left="120" w:right="3749" w:firstLine="0"/>
        <w:jc w:val="left"/>
        <w:rPr>
          <w:rFonts w:ascii="Calibri" w:eastAsia="Calibri"/>
          <w:sz w:val="21"/>
          <w:szCs w:val="21"/>
        </w:rPr>
      </w:pPr>
      <w:r>
        <w:rPr>
          <w:sz w:val="21"/>
          <w:szCs w:val="21"/>
        </w:rPr>
        <w:t>下列各式从左到右的边形中，是因式分解的为（</w:t>
      </w:r>
      <w:r>
        <w:rPr>
          <w:sz w:val="21"/>
          <w:szCs w:val="21"/>
        </w:rPr>
        <w:tab/>
      </w:r>
      <w:r>
        <w:rPr>
          <w:spacing w:val="-17"/>
          <w:sz w:val="21"/>
          <w:szCs w:val="21"/>
        </w:rPr>
        <w:t xml:space="preserve">） </w:t>
      </w:r>
      <w:r>
        <w:rPr>
          <w:rFonts w:ascii="Calibri" w:eastAsia="Calibri"/>
          <w:spacing w:val="-1"/>
          <w:w w:val="99"/>
          <w:sz w:val="21"/>
          <w:szCs w:val="21"/>
        </w:rPr>
        <w:t>A</w:t>
      </w:r>
      <w:r>
        <w:rPr>
          <w:spacing w:val="2"/>
          <w:w w:val="99"/>
          <w:sz w:val="21"/>
          <w:szCs w:val="21"/>
        </w:rPr>
        <w:t>．</w:t>
      </w:r>
      <w:r>
        <w:rPr>
          <w:rFonts w:ascii="Calibri" w:eastAsia="Calibri"/>
          <w:w w:val="99"/>
          <w:sz w:val="21"/>
          <w:szCs w:val="21"/>
        </w:rPr>
        <w:t>x</w:t>
      </w:r>
      <w:r>
        <w:rPr>
          <w:rFonts w:ascii="Calibri" w:eastAsia="Calibri"/>
          <w:spacing w:val="-1"/>
          <w:w w:val="99"/>
          <w:sz w:val="21"/>
          <w:szCs w:val="21"/>
        </w:rPr>
        <w:t>y</w:t>
      </w:r>
      <w:r>
        <w:rPr>
          <w:rFonts w:ascii="Calibri" w:eastAsia="Calibri"/>
          <w:w w:val="105"/>
          <w:position w:val="7"/>
          <w:sz w:val="21"/>
          <w:szCs w:val="21"/>
        </w:rPr>
        <w:t>2</w:t>
      </w:r>
      <w:r>
        <w:rPr>
          <w:spacing w:val="2"/>
          <w:w w:val="99"/>
          <w:sz w:val="21"/>
          <w:szCs w:val="21"/>
        </w:rPr>
        <w:t>（</w:t>
      </w:r>
      <w:r>
        <w:rPr>
          <w:rFonts w:ascii="Calibri" w:eastAsia="Calibri"/>
          <w:w w:val="99"/>
          <w:sz w:val="21"/>
          <w:szCs w:val="21"/>
        </w:rPr>
        <w:t>x</w:t>
      </w:r>
      <w:r>
        <w:rPr>
          <w:spacing w:val="-1"/>
          <w:w w:val="99"/>
          <w:sz w:val="21"/>
          <w:szCs w:val="21"/>
        </w:rPr>
        <w:t>﹣</w:t>
      </w:r>
      <w:r>
        <w:rPr>
          <w:rFonts w:ascii="Calibri" w:eastAsia="Calibri"/>
          <w:spacing w:val="-1"/>
          <w:w w:val="99"/>
          <w:sz w:val="21"/>
          <w:szCs w:val="21"/>
        </w:rPr>
        <w:t>1</w:t>
      </w:r>
      <w:r>
        <w:rPr>
          <w:spacing w:val="2"/>
          <w:w w:val="99"/>
          <w:sz w:val="21"/>
          <w:szCs w:val="21"/>
        </w:rPr>
        <w:t>）</w:t>
      </w:r>
      <w:r>
        <w:rPr>
          <w:rFonts w:ascii="Calibri" w:eastAsia="Calibri"/>
          <w:spacing w:val="-1"/>
          <w:w w:val="99"/>
          <w:sz w:val="21"/>
          <w:szCs w:val="21"/>
        </w:rPr>
        <w:t>=</w:t>
      </w:r>
      <w:r>
        <w:rPr>
          <w:rFonts w:ascii="Calibri" w:eastAsia="Calibri"/>
          <w:w w:val="99"/>
          <w:sz w:val="21"/>
          <w:szCs w:val="21"/>
        </w:rPr>
        <w:t>x</w:t>
      </w:r>
      <w:r>
        <w:rPr>
          <w:rFonts w:ascii="Calibri" w:eastAsia="Calibri"/>
          <w:w w:val="105"/>
          <w:position w:val="7"/>
          <w:sz w:val="21"/>
          <w:szCs w:val="21"/>
        </w:rPr>
        <w:t>2</w:t>
      </w:r>
      <w:r>
        <w:rPr>
          <w:rFonts w:ascii="Calibri" w:eastAsia="Calibri"/>
          <w:spacing w:val="1"/>
          <w:w w:val="99"/>
          <w:sz w:val="21"/>
          <w:szCs w:val="21"/>
        </w:rPr>
        <w:t>y</w:t>
      </w:r>
      <w:r>
        <w:rPr>
          <w:rFonts w:ascii="Calibri" w:eastAsia="Calibri"/>
          <w:spacing w:val="-3"/>
          <w:w w:val="105"/>
          <w:position w:val="7"/>
          <w:sz w:val="21"/>
          <w:szCs w:val="21"/>
        </w:rPr>
        <w:t>2</w:t>
      </w:r>
      <w:r>
        <w:rPr>
          <w:spacing w:val="2"/>
          <w:w w:val="99"/>
          <w:sz w:val="21"/>
          <w:szCs w:val="21"/>
        </w:rPr>
        <w:t>﹣</w:t>
      </w:r>
      <w:r>
        <w:rPr>
          <w:rFonts w:ascii="Calibri" w:eastAsia="Calibri"/>
          <w:w w:val="99"/>
          <w:sz w:val="21"/>
          <w:szCs w:val="21"/>
        </w:rPr>
        <w:t>x</w:t>
      </w:r>
      <w:r>
        <w:rPr>
          <w:rFonts w:ascii="Calibri" w:eastAsia="Calibri"/>
          <w:spacing w:val="-1"/>
          <w:w w:val="99"/>
          <w:sz w:val="21"/>
          <w:szCs w:val="21"/>
        </w:rPr>
        <w:t>y</w:t>
      </w:r>
      <w:r>
        <w:rPr>
          <w:rFonts w:ascii="Calibri" w:eastAsia="Calibri"/>
          <w:w w:val="105"/>
          <w:position w:val="7"/>
          <w:sz w:val="21"/>
          <w:szCs w:val="21"/>
        </w:rPr>
        <w:t>2</w:t>
      </w:r>
      <w:r>
        <w:rPr>
          <w:rFonts w:ascii="Calibri" w:eastAsia="Calibri"/>
          <w:position w:val="7"/>
          <w:sz w:val="21"/>
          <w:szCs w:val="21"/>
        </w:rPr>
        <w:tab/>
      </w:r>
      <w:r>
        <w:rPr>
          <w:rFonts w:ascii="Calibri" w:eastAsia="Calibri"/>
          <w:spacing w:val="-1"/>
          <w:w w:val="99"/>
          <w:sz w:val="21"/>
          <w:szCs w:val="21"/>
        </w:rPr>
        <w:t>B</w:t>
      </w:r>
      <w:r>
        <w:rPr>
          <w:spacing w:val="2"/>
          <w:w w:val="99"/>
          <w:sz w:val="21"/>
          <w:szCs w:val="21"/>
        </w:rPr>
        <w:t>．</w:t>
      </w:r>
      <w:r>
        <w:rPr>
          <w:rFonts w:ascii="Calibri" w:eastAsia="Calibri"/>
          <w:w w:val="99"/>
          <w:sz w:val="21"/>
          <w:szCs w:val="21"/>
        </w:rPr>
        <w:t>x</w:t>
      </w:r>
      <w:r>
        <w:rPr>
          <w:rFonts w:ascii="Calibri" w:eastAsia="Calibri"/>
          <w:w w:val="105"/>
          <w:position w:val="7"/>
          <w:sz w:val="21"/>
          <w:szCs w:val="21"/>
        </w:rPr>
        <w:t>2</w:t>
      </w:r>
      <w:r>
        <w:rPr>
          <w:spacing w:val="-1"/>
          <w:w w:val="99"/>
          <w:sz w:val="21"/>
          <w:szCs w:val="21"/>
        </w:rPr>
        <w:t>﹣</w:t>
      </w:r>
      <w:r>
        <w:rPr>
          <w:rFonts w:ascii="Calibri" w:eastAsia="Calibri"/>
          <w:spacing w:val="-1"/>
          <w:w w:val="99"/>
          <w:sz w:val="21"/>
          <w:szCs w:val="21"/>
        </w:rPr>
        <w:t>9</w:t>
      </w:r>
      <w:r>
        <w:rPr>
          <w:rFonts w:ascii="Calibri" w:eastAsia="Calibri"/>
          <w:spacing w:val="1"/>
          <w:w w:val="99"/>
          <w:sz w:val="21"/>
          <w:szCs w:val="21"/>
        </w:rPr>
        <w:t>=</w:t>
      </w:r>
      <w:r>
        <w:rPr>
          <w:spacing w:val="2"/>
          <w:w w:val="99"/>
          <w:sz w:val="21"/>
          <w:szCs w:val="21"/>
        </w:rPr>
        <w:t>（</w:t>
      </w:r>
      <w:r>
        <w:rPr>
          <w:rFonts w:ascii="Calibri" w:eastAsia="Calibri"/>
          <w:spacing w:val="-2"/>
          <w:w w:val="99"/>
          <w:sz w:val="21"/>
          <w:szCs w:val="21"/>
        </w:rPr>
        <w:t>x</w:t>
      </w:r>
      <w:r>
        <w:rPr>
          <w:spacing w:val="1"/>
          <w:w w:val="99"/>
          <w:sz w:val="21"/>
          <w:szCs w:val="21"/>
        </w:rPr>
        <w:t>+</w:t>
      </w:r>
      <w:r>
        <w:rPr>
          <w:rFonts w:ascii="Calibri" w:eastAsia="Calibri"/>
          <w:spacing w:val="-1"/>
          <w:w w:val="99"/>
          <w:sz w:val="21"/>
          <w:szCs w:val="21"/>
        </w:rPr>
        <w:t>3</w:t>
      </w:r>
      <w:r>
        <w:rPr>
          <w:spacing w:val="-104"/>
          <w:w w:val="99"/>
          <w:sz w:val="21"/>
          <w:szCs w:val="21"/>
        </w:rPr>
        <w:t>）</w:t>
      </w:r>
      <w:r>
        <w:rPr>
          <w:spacing w:val="2"/>
          <w:w w:val="99"/>
          <w:sz w:val="21"/>
          <w:szCs w:val="21"/>
        </w:rPr>
        <w:t>（</w:t>
      </w:r>
      <w:r>
        <w:rPr>
          <w:rFonts w:ascii="Calibri" w:eastAsia="Calibri"/>
          <w:w w:val="99"/>
          <w:sz w:val="21"/>
          <w:szCs w:val="21"/>
        </w:rPr>
        <w:t>x</w:t>
      </w:r>
      <w:r>
        <w:rPr>
          <w:spacing w:val="-1"/>
          <w:w w:val="99"/>
          <w:sz w:val="21"/>
          <w:szCs w:val="21"/>
        </w:rPr>
        <w:t>﹣</w:t>
      </w:r>
      <w:r>
        <w:rPr>
          <w:rFonts w:ascii="Calibri" w:eastAsia="Calibri"/>
          <w:spacing w:val="-1"/>
          <w:w w:val="99"/>
          <w:sz w:val="21"/>
          <w:szCs w:val="21"/>
        </w:rPr>
        <w:t>3</w:t>
      </w:r>
      <w:r>
        <w:rPr>
          <w:w w:val="99"/>
          <w:sz w:val="21"/>
          <w:szCs w:val="21"/>
        </w:rPr>
        <w:t xml:space="preserve">） </w:t>
      </w:r>
      <w:r>
        <w:rPr>
          <w:rFonts w:ascii="Calibri" w:eastAsia="Calibri"/>
          <w:spacing w:val="-2"/>
          <w:w w:val="99"/>
          <w:sz w:val="21"/>
          <w:szCs w:val="21"/>
        </w:rPr>
        <w:t>C</w:t>
      </w:r>
      <w:r>
        <w:rPr>
          <w:spacing w:val="2"/>
          <w:w w:val="99"/>
          <w:sz w:val="21"/>
          <w:szCs w:val="21"/>
        </w:rPr>
        <w:t>．</w:t>
      </w:r>
      <w:r>
        <w:rPr>
          <w:rFonts w:ascii="Calibri" w:eastAsia="Calibri"/>
          <w:w w:val="99"/>
          <w:sz w:val="21"/>
          <w:szCs w:val="21"/>
        </w:rPr>
        <w:t>x</w:t>
      </w:r>
      <w:r>
        <w:rPr>
          <w:rFonts w:ascii="Calibri" w:eastAsia="Calibri"/>
          <w:spacing w:val="-3"/>
          <w:w w:val="105"/>
          <w:position w:val="7"/>
          <w:sz w:val="21"/>
          <w:szCs w:val="21"/>
        </w:rPr>
        <w:t>2</w:t>
      </w:r>
      <w:r>
        <w:rPr>
          <w:spacing w:val="2"/>
          <w:w w:val="99"/>
          <w:sz w:val="21"/>
          <w:szCs w:val="21"/>
        </w:rPr>
        <w:t>﹣</w:t>
      </w:r>
      <w:r>
        <w:rPr>
          <w:rFonts w:ascii="Calibri" w:eastAsia="Calibri"/>
          <w:spacing w:val="-1"/>
          <w:w w:val="99"/>
          <w:sz w:val="21"/>
          <w:szCs w:val="21"/>
        </w:rPr>
        <w:t>1</w:t>
      </w:r>
      <w:r>
        <w:rPr>
          <w:spacing w:val="1"/>
          <w:w w:val="99"/>
          <w:sz w:val="21"/>
          <w:szCs w:val="21"/>
        </w:rPr>
        <w:t>+</w:t>
      </w:r>
      <w:r>
        <w:rPr>
          <w:rFonts w:ascii="Calibri" w:eastAsia="Calibri"/>
          <w:spacing w:val="1"/>
          <w:w w:val="99"/>
          <w:sz w:val="21"/>
          <w:szCs w:val="21"/>
        </w:rPr>
        <w:t>y</w:t>
      </w:r>
      <w:r>
        <w:rPr>
          <w:rFonts w:ascii="Calibri" w:eastAsia="Calibri"/>
          <w:w w:val="105"/>
          <w:position w:val="7"/>
          <w:sz w:val="21"/>
          <w:szCs w:val="21"/>
        </w:rPr>
        <w:t>2</w:t>
      </w:r>
      <w:r>
        <w:rPr>
          <w:rFonts w:ascii="Calibri" w:eastAsia="Calibri"/>
          <w:spacing w:val="-1"/>
          <w:w w:val="99"/>
          <w:sz w:val="21"/>
          <w:szCs w:val="21"/>
        </w:rPr>
        <w:t>=</w:t>
      </w:r>
      <w:r>
        <w:rPr>
          <w:spacing w:val="-1"/>
          <w:w w:val="99"/>
          <w:sz w:val="21"/>
          <w:szCs w:val="21"/>
        </w:rPr>
        <w:t>（</w:t>
      </w:r>
      <w:r>
        <w:rPr>
          <w:rFonts w:ascii="Calibri" w:eastAsia="Calibri"/>
          <w:w w:val="99"/>
          <w:sz w:val="21"/>
          <w:szCs w:val="21"/>
        </w:rPr>
        <w:t>x</w:t>
      </w:r>
      <w:r>
        <w:rPr>
          <w:spacing w:val="2"/>
          <w:w w:val="99"/>
          <w:sz w:val="21"/>
          <w:szCs w:val="21"/>
        </w:rPr>
        <w:t>﹣</w:t>
      </w:r>
      <w:r>
        <w:rPr>
          <w:rFonts w:ascii="Calibri" w:eastAsia="Calibri"/>
          <w:spacing w:val="-1"/>
          <w:w w:val="99"/>
          <w:sz w:val="21"/>
          <w:szCs w:val="21"/>
        </w:rPr>
        <w:t>1</w:t>
      </w:r>
      <w:r>
        <w:rPr>
          <w:spacing w:val="-104"/>
          <w:w w:val="99"/>
          <w:sz w:val="21"/>
          <w:szCs w:val="21"/>
        </w:rPr>
        <w:t>）</w:t>
      </w:r>
      <w:r>
        <w:rPr>
          <w:spacing w:val="2"/>
          <w:w w:val="99"/>
          <w:sz w:val="21"/>
          <w:szCs w:val="21"/>
        </w:rPr>
        <w:t>（</w:t>
      </w:r>
      <w:r>
        <w:rPr>
          <w:rFonts w:ascii="Calibri" w:eastAsia="Calibri"/>
          <w:w w:val="99"/>
          <w:sz w:val="21"/>
          <w:szCs w:val="21"/>
        </w:rPr>
        <w:t>x</w:t>
      </w:r>
      <w:r>
        <w:rPr>
          <w:spacing w:val="-2"/>
          <w:w w:val="99"/>
          <w:sz w:val="21"/>
          <w:szCs w:val="21"/>
        </w:rPr>
        <w:t>+</w:t>
      </w:r>
      <w:r>
        <w:rPr>
          <w:rFonts w:ascii="Calibri" w:eastAsia="Calibri"/>
          <w:spacing w:val="-1"/>
          <w:w w:val="99"/>
          <w:sz w:val="21"/>
          <w:szCs w:val="21"/>
        </w:rPr>
        <w:t>1</w:t>
      </w:r>
      <w:r>
        <w:rPr>
          <w:spacing w:val="2"/>
          <w:w w:val="99"/>
          <w:sz w:val="21"/>
          <w:szCs w:val="21"/>
        </w:rPr>
        <w:t>）</w:t>
      </w:r>
      <w:r>
        <w:rPr>
          <w:spacing w:val="1"/>
          <w:w w:val="99"/>
          <w:sz w:val="21"/>
          <w:szCs w:val="21"/>
        </w:rPr>
        <w:t>+</w:t>
      </w:r>
      <w:r>
        <w:rPr>
          <w:rFonts w:ascii="Calibri" w:eastAsia="Calibri"/>
          <w:spacing w:val="-2"/>
          <w:w w:val="99"/>
          <w:sz w:val="21"/>
          <w:szCs w:val="21"/>
        </w:rPr>
        <w:t>y</w:t>
      </w:r>
      <w:r>
        <w:rPr>
          <w:rFonts w:ascii="Calibri" w:eastAsia="Calibri"/>
          <w:w w:val="105"/>
          <w:position w:val="7"/>
          <w:sz w:val="21"/>
          <w:szCs w:val="21"/>
        </w:rPr>
        <w:t>2</w:t>
      </w:r>
      <w:r>
        <w:rPr>
          <w:rFonts w:ascii="Calibri" w:eastAsia="Calibri"/>
          <w:position w:val="7"/>
          <w:sz w:val="21"/>
          <w:szCs w:val="21"/>
        </w:rPr>
        <w:t xml:space="preserve"> </w:t>
      </w:r>
      <w:r>
        <w:rPr>
          <w:rFonts w:ascii="Calibri" w:eastAsia="Calibri"/>
          <w:spacing w:val="-4"/>
          <w:position w:val="7"/>
          <w:sz w:val="21"/>
          <w:szCs w:val="21"/>
        </w:rPr>
        <w:t xml:space="preserve"> </w:t>
      </w:r>
      <w:r>
        <w:rPr>
          <w:rFonts w:ascii="Calibri" w:eastAsia="Calibri"/>
          <w:spacing w:val="1"/>
          <w:w w:val="99"/>
          <w:sz w:val="21"/>
          <w:szCs w:val="21"/>
        </w:rPr>
        <w:t>D</w:t>
      </w:r>
      <w:r>
        <w:rPr>
          <w:spacing w:val="-1"/>
          <w:w w:val="99"/>
          <w:sz w:val="21"/>
          <w:szCs w:val="21"/>
        </w:rPr>
        <w:t>．</w:t>
      </w:r>
      <w:r>
        <w:rPr>
          <w:rFonts w:ascii="Calibri" w:eastAsia="Calibri"/>
          <w:w w:val="99"/>
          <w:sz w:val="21"/>
          <w:szCs w:val="21"/>
        </w:rPr>
        <w:t>a</w:t>
      </w:r>
      <w:r>
        <w:rPr>
          <w:rFonts w:ascii="Calibri" w:eastAsia="Calibri"/>
          <w:spacing w:val="-2"/>
          <w:w w:val="99"/>
          <w:sz w:val="21"/>
          <w:szCs w:val="21"/>
        </w:rPr>
        <w:t>x</w:t>
      </w:r>
      <w:r>
        <w:rPr>
          <w:spacing w:val="1"/>
          <w:w w:val="99"/>
          <w:sz w:val="21"/>
          <w:szCs w:val="21"/>
        </w:rPr>
        <w:t>+</w:t>
      </w:r>
      <w:r>
        <w:rPr>
          <w:rFonts w:ascii="Calibri" w:eastAsia="Calibri"/>
          <w:spacing w:val="-2"/>
          <w:w w:val="99"/>
          <w:sz w:val="21"/>
          <w:szCs w:val="21"/>
        </w:rPr>
        <w:t>bx</w:t>
      </w:r>
      <w:r>
        <w:rPr>
          <w:spacing w:val="1"/>
          <w:w w:val="99"/>
          <w:sz w:val="21"/>
          <w:szCs w:val="21"/>
        </w:rPr>
        <w:t>+</w:t>
      </w:r>
      <w:r>
        <w:rPr>
          <w:rFonts w:ascii="Calibri" w:eastAsia="Calibri"/>
          <w:w w:val="99"/>
          <w:sz w:val="21"/>
          <w:szCs w:val="21"/>
        </w:rPr>
        <w:t>c</w:t>
      </w:r>
      <w:r>
        <w:rPr>
          <w:rFonts w:ascii="Calibri" w:eastAsia="Calibri"/>
          <w:spacing w:val="-1"/>
          <w:w w:val="99"/>
          <w:sz w:val="21"/>
          <w:szCs w:val="21"/>
        </w:rPr>
        <w:t>=</w:t>
      </w:r>
      <w:r>
        <w:rPr>
          <w:rFonts w:ascii="Calibri" w:eastAsia="Calibri"/>
          <w:w w:val="99"/>
          <w:sz w:val="21"/>
          <w:szCs w:val="21"/>
        </w:rPr>
        <w:t>x</w:t>
      </w:r>
      <w:r>
        <w:rPr>
          <w:spacing w:val="2"/>
          <w:w w:val="99"/>
          <w:sz w:val="21"/>
          <w:szCs w:val="21"/>
        </w:rPr>
        <w:t>（</w:t>
      </w:r>
      <w:r>
        <w:rPr>
          <w:rFonts w:ascii="Calibri" w:eastAsia="Calibri"/>
          <w:spacing w:val="-2"/>
          <w:w w:val="99"/>
          <w:sz w:val="21"/>
          <w:szCs w:val="21"/>
        </w:rPr>
        <w:t>a</w:t>
      </w:r>
      <w:r>
        <w:rPr>
          <w:spacing w:val="1"/>
          <w:w w:val="99"/>
          <w:sz w:val="21"/>
          <w:szCs w:val="21"/>
        </w:rPr>
        <w:t>+</w:t>
      </w:r>
      <w:r>
        <w:rPr>
          <w:rFonts w:ascii="Calibri" w:eastAsia="Calibri"/>
          <w:w w:val="99"/>
          <w:sz w:val="21"/>
          <w:szCs w:val="21"/>
        </w:rPr>
        <w:t>b</w:t>
      </w:r>
      <w:r>
        <w:rPr>
          <w:spacing w:val="2"/>
          <w:w w:val="99"/>
          <w:sz w:val="21"/>
          <w:szCs w:val="21"/>
        </w:rPr>
        <w:t>）</w:t>
      </w:r>
      <w:r>
        <w:rPr>
          <w:spacing w:val="1"/>
          <w:w w:val="99"/>
          <w:sz w:val="21"/>
          <w:szCs w:val="21"/>
        </w:rPr>
        <w:t>+</w:t>
      </w:r>
      <w:r>
        <w:rPr>
          <w:rFonts w:ascii="Calibri" w:eastAsia="Calibri"/>
          <w:w w:val="99"/>
          <w:sz w:val="21"/>
          <w:szCs w:val="21"/>
        </w:rPr>
        <w:t>c</w:t>
      </w:r>
    </w:p>
    <w:p>
      <w:pPr>
        <w:pStyle w:val="ListParagraph"/>
        <w:numPr>
          <w:ilvl w:val="0"/>
          <w:numId w:val="1"/>
        </w:numPr>
        <w:tabs>
          <w:tab w:val="left" w:pos="436"/>
          <w:tab w:val="left" w:pos="6979"/>
        </w:tabs>
        <w:spacing w:before="0" w:after="0" w:line="269" w:lineRule="exact"/>
        <w:ind w:left="435" w:right="0" w:hanging="315"/>
        <w:jc w:val="left"/>
        <w:rPr>
          <w:sz w:val="21"/>
          <w:szCs w:val="21"/>
        </w:rPr>
      </w:pPr>
      <w:r>
        <w:rPr>
          <w:spacing w:val="2"/>
          <w:w w:val="99"/>
          <w:sz w:val="21"/>
          <w:szCs w:val="21"/>
        </w:rPr>
        <w:t>若（</w:t>
      </w:r>
      <w:r>
        <w:rPr>
          <w:rFonts w:ascii="Calibri" w:eastAsia="Calibri"/>
          <w:w w:val="99"/>
          <w:sz w:val="21"/>
          <w:szCs w:val="21"/>
        </w:rPr>
        <w:t>x</w:t>
      </w:r>
      <w:r>
        <w:rPr>
          <w:rFonts w:ascii="Calibri" w:eastAsia="Calibri"/>
          <w:spacing w:val="-3"/>
          <w:w w:val="105"/>
          <w:position w:val="7"/>
          <w:sz w:val="21"/>
          <w:szCs w:val="21"/>
        </w:rPr>
        <w:t>2</w:t>
      </w:r>
      <w:r>
        <w:rPr>
          <w:spacing w:val="1"/>
          <w:w w:val="99"/>
          <w:sz w:val="21"/>
          <w:szCs w:val="21"/>
        </w:rPr>
        <w:t>+</w:t>
      </w:r>
      <w:r>
        <w:rPr>
          <w:rFonts w:ascii="Calibri" w:eastAsia="Calibri"/>
          <w:spacing w:val="1"/>
          <w:w w:val="99"/>
          <w:sz w:val="21"/>
          <w:szCs w:val="21"/>
        </w:rPr>
        <w:t>m</w:t>
      </w:r>
      <w:r>
        <w:rPr>
          <w:rFonts w:ascii="Calibri" w:eastAsia="Calibri"/>
          <w:spacing w:val="-2"/>
          <w:w w:val="99"/>
          <w:sz w:val="21"/>
          <w:szCs w:val="21"/>
        </w:rPr>
        <w:t>x</w:t>
      </w:r>
      <w:r>
        <w:rPr>
          <w:spacing w:val="1"/>
          <w:w w:val="99"/>
          <w:sz w:val="21"/>
          <w:szCs w:val="21"/>
        </w:rPr>
        <w:t>+</w:t>
      </w:r>
      <w:r>
        <w:rPr>
          <w:rFonts w:ascii="Calibri" w:eastAsia="Calibri"/>
          <w:spacing w:val="-1"/>
          <w:w w:val="99"/>
          <w:sz w:val="21"/>
          <w:szCs w:val="21"/>
        </w:rPr>
        <w:t>1</w:t>
      </w:r>
      <w:r>
        <w:rPr>
          <w:spacing w:val="-104"/>
          <w:w w:val="99"/>
          <w:sz w:val="21"/>
          <w:szCs w:val="21"/>
        </w:rPr>
        <w:t>）</w:t>
      </w:r>
      <w:r>
        <w:rPr>
          <w:spacing w:val="-1"/>
          <w:w w:val="99"/>
          <w:sz w:val="21"/>
          <w:szCs w:val="21"/>
        </w:rPr>
        <w:t>（</w:t>
      </w:r>
      <w:r>
        <w:rPr>
          <w:rFonts w:ascii="Calibri" w:eastAsia="Calibri"/>
          <w:w w:val="99"/>
          <w:sz w:val="21"/>
          <w:szCs w:val="21"/>
        </w:rPr>
        <w:t>x</w:t>
      </w:r>
      <w:r>
        <w:rPr>
          <w:spacing w:val="2"/>
          <w:w w:val="99"/>
          <w:sz w:val="21"/>
          <w:szCs w:val="21"/>
        </w:rPr>
        <w:t>﹣</w:t>
      </w:r>
      <w:r>
        <w:rPr>
          <w:rFonts w:ascii="Calibri" w:eastAsia="Calibri"/>
          <w:spacing w:val="-1"/>
          <w:w w:val="99"/>
          <w:sz w:val="21"/>
          <w:szCs w:val="21"/>
        </w:rPr>
        <w:t>2</w:t>
      </w:r>
      <w:r>
        <w:rPr>
          <w:spacing w:val="-1"/>
          <w:w w:val="99"/>
          <w:sz w:val="21"/>
          <w:szCs w:val="21"/>
        </w:rPr>
        <w:t>）</w:t>
      </w:r>
      <w:r>
        <w:rPr>
          <w:spacing w:val="2"/>
          <w:w w:val="99"/>
          <w:sz w:val="21"/>
          <w:szCs w:val="21"/>
        </w:rPr>
        <w:t>的</w:t>
      </w:r>
      <w:r>
        <w:rPr>
          <w:spacing w:val="-1"/>
          <w:w w:val="99"/>
          <w:sz w:val="21"/>
          <w:szCs w:val="21"/>
        </w:rPr>
        <w:t>积</w:t>
      </w:r>
      <w:r>
        <w:rPr>
          <w:w w:val="99"/>
          <w:sz w:val="21"/>
          <w:szCs w:val="21"/>
        </w:rPr>
        <w:t>中</w:t>
      </w:r>
      <w:r>
        <w:rPr>
          <w:spacing w:val="-50"/>
          <w:sz w:val="21"/>
          <w:szCs w:val="21"/>
        </w:rPr>
        <w:t xml:space="preserve"> </w:t>
      </w:r>
      <w:r>
        <w:rPr>
          <w:rFonts w:ascii="Calibri" w:eastAsia="Calibri"/>
          <w:w w:val="99"/>
          <w:sz w:val="21"/>
          <w:szCs w:val="21"/>
        </w:rPr>
        <w:t>x</w:t>
      </w:r>
      <w:r>
        <w:rPr>
          <w:rFonts w:ascii="Calibri" w:eastAsia="Calibri"/>
          <w:spacing w:val="6"/>
          <w:sz w:val="21"/>
          <w:szCs w:val="21"/>
        </w:rPr>
        <w:t xml:space="preserve"> </w:t>
      </w:r>
      <w:r>
        <w:rPr>
          <w:spacing w:val="-1"/>
          <w:w w:val="99"/>
          <w:sz w:val="21"/>
          <w:szCs w:val="21"/>
        </w:rPr>
        <w:t>的</w:t>
      </w:r>
      <w:r>
        <w:rPr>
          <w:spacing w:val="2"/>
          <w:w w:val="99"/>
          <w:sz w:val="21"/>
          <w:szCs w:val="21"/>
        </w:rPr>
        <w:t>二</w:t>
      </w:r>
      <w:r>
        <w:rPr>
          <w:spacing w:val="-1"/>
          <w:w w:val="99"/>
          <w:sz w:val="21"/>
          <w:szCs w:val="21"/>
        </w:rPr>
        <w:t>次</w:t>
      </w:r>
      <w:r>
        <w:rPr>
          <w:spacing w:val="2"/>
          <w:w w:val="99"/>
          <w:sz w:val="21"/>
          <w:szCs w:val="21"/>
        </w:rPr>
        <w:t>项</w:t>
      </w:r>
      <w:r>
        <w:rPr>
          <w:spacing w:val="-1"/>
          <w:w w:val="99"/>
          <w:sz w:val="21"/>
          <w:szCs w:val="21"/>
        </w:rPr>
        <w:t>系</w:t>
      </w:r>
      <w:r>
        <w:rPr>
          <w:spacing w:val="2"/>
          <w:w w:val="99"/>
          <w:sz w:val="21"/>
          <w:szCs w:val="21"/>
        </w:rPr>
        <w:t>数</w:t>
      </w:r>
      <w:r>
        <w:rPr>
          <w:spacing w:val="-1"/>
          <w:w w:val="99"/>
          <w:sz w:val="21"/>
          <w:szCs w:val="21"/>
        </w:rPr>
        <w:t>为</w:t>
      </w:r>
      <w:r>
        <w:rPr>
          <w:spacing w:val="2"/>
          <w:w w:val="99"/>
          <w:sz w:val="21"/>
          <w:szCs w:val="21"/>
        </w:rPr>
        <w:t>零</w:t>
      </w:r>
      <w:r>
        <w:rPr>
          <w:spacing w:val="-1"/>
          <w:w w:val="99"/>
          <w:sz w:val="21"/>
          <w:szCs w:val="21"/>
        </w:rPr>
        <w:t>，</w:t>
      </w:r>
      <w:r>
        <w:rPr>
          <w:w w:val="99"/>
          <w:sz w:val="21"/>
          <w:szCs w:val="21"/>
        </w:rPr>
        <w:t>则</w:t>
      </w:r>
      <w:r>
        <w:rPr>
          <w:spacing w:val="-50"/>
          <w:sz w:val="21"/>
          <w:szCs w:val="21"/>
        </w:rPr>
        <w:t xml:space="preserve"> </w:t>
      </w:r>
      <w:r>
        <w:rPr>
          <w:rFonts w:ascii="Calibri" w:eastAsia="Calibri"/>
          <w:w w:val="99"/>
          <w:sz w:val="21"/>
          <w:szCs w:val="21"/>
        </w:rPr>
        <w:t>m</w:t>
      </w:r>
      <w:r>
        <w:rPr>
          <w:rFonts w:ascii="Calibri" w:eastAsia="Calibri"/>
          <w:spacing w:val="3"/>
          <w:sz w:val="21"/>
          <w:szCs w:val="21"/>
        </w:rPr>
        <w:t xml:space="preserve"> </w:t>
      </w:r>
      <w:r>
        <w:rPr>
          <w:spacing w:val="-1"/>
          <w:w w:val="99"/>
          <w:sz w:val="21"/>
          <w:szCs w:val="21"/>
        </w:rPr>
        <w:t>的</w:t>
      </w:r>
      <w:r>
        <w:rPr>
          <w:spacing w:val="2"/>
          <w:w w:val="99"/>
          <w:sz w:val="21"/>
          <w:szCs w:val="21"/>
        </w:rPr>
        <w:t>值</w:t>
      </w:r>
      <w:r>
        <w:rPr>
          <w:spacing w:val="-1"/>
          <w:w w:val="99"/>
          <w:sz w:val="21"/>
          <w:szCs w:val="21"/>
        </w:rPr>
        <w:t>是</w:t>
      </w:r>
      <w:r>
        <w:rPr>
          <w:w w:val="99"/>
          <w:sz w:val="21"/>
          <w:szCs w:val="21"/>
        </w:rPr>
        <w:t>（</w:t>
      </w:r>
      <w:r>
        <w:rPr>
          <w:sz w:val="21"/>
          <w:szCs w:val="21"/>
        </w:rPr>
        <w:tab/>
      </w:r>
      <w:r>
        <w:rPr>
          <w:w w:val="99"/>
          <w:sz w:val="21"/>
          <w:szCs w:val="21"/>
        </w:rPr>
        <w:t>）</w:t>
      </w:r>
    </w:p>
    <w:p>
      <w:pPr>
        <w:pStyle w:val="BodyText"/>
        <w:spacing w:before="7"/>
        <w:rPr>
          <w:sz w:val="21"/>
          <w:szCs w:val="21"/>
        </w:rPr>
      </w:pPr>
    </w:p>
    <w:p>
      <w:pPr>
        <w:pStyle w:val="BodyText"/>
        <w:tabs>
          <w:tab w:val="left" w:pos="959"/>
          <w:tab w:val="left" w:pos="1799"/>
          <w:tab w:val="left" w:pos="2639"/>
        </w:tabs>
        <w:ind w:left="120"/>
        <w:rPr>
          <w:rFonts w:ascii="Calibri" w:eastAsia="Calibri"/>
          <w:sz w:val="21"/>
          <w:szCs w:val="21"/>
        </w:rPr>
      </w:pPr>
      <w:r>
        <w:rPr>
          <w:rFonts w:ascii="Calibri" w:eastAsia="Calibri"/>
          <w:sz w:val="21"/>
          <w:szCs w:val="21"/>
        </w:rPr>
        <w:t>A</w:t>
      </w:r>
      <w:r>
        <w:rPr>
          <w:sz w:val="21"/>
          <w:szCs w:val="21"/>
        </w:rPr>
        <w:t>．</w:t>
      </w:r>
      <w:r>
        <w:rPr>
          <w:rFonts w:ascii="Calibri" w:eastAsia="Calibri"/>
          <w:sz w:val="21"/>
          <w:szCs w:val="21"/>
        </w:rPr>
        <w:t>1</w:t>
      </w:r>
      <w:r>
        <w:rPr>
          <w:rFonts w:ascii="Calibri" w:eastAsia="Calibri"/>
          <w:sz w:val="21"/>
          <w:szCs w:val="21"/>
        </w:rPr>
        <w:tab/>
      </w:r>
      <w:r>
        <w:rPr>
          <w:rFonts w:ascii="Calibri" w:eastAsia="Calibri"/>
          <w:sz w:val="21"/>
          <w:szCs w:val="21"/>
        </w:rPr>
        <w:t>B</w:t>
      </w:r>
      <w:r>
        <w:rPr>
          <w:sz w:val="21"/>
          <w:szCs w:val="21"/>
        </w:rPr>
        <w:t>．﹣</w:t>
      </w:r>
      <w:r>
        <w:rPr>
          <w:rFonts w:ascii="Calibri" w:eastAsia="Calibri"/>
          <w:sz w:val="21"/>
          <w:szCs w:val="21"/>
        </w:rPr>
        <w:t>1</w:t>
      </w:r>
      <w:r>
        <w:rPr>
          <w:rFonts w:ascii="Calibri" w:eastAsia="Calibri"/>
          <w:sz w:val="21"/>
          <w:szCs w:val="21"/>
        </w:rPr>
        <w:tab/>
      </w:r>
      <w:r>
        <w:rPr>
          <w:rFonts w:ascii="Calibri" w:eastAsia="Calibri"/>
          <w:sz w:val="21"/>
          <w:szCs w:val="21"/>
        </w:rPr>
        <w:t>C</w:t>
      </w:r>
      <w:r>
        <w:rPr>
          <w:sz w:val="21"/>
          <w:szCs w:val="21"/>
        </w:rPr>
        <w:t>．﹣</w:t>
      </w:r>
      <w:r>
        <w:rPr>
          <w:rFonts w:ascii="Calibri" w:eastAsia="Calibri"/>
          <w:sz w:val="21"/>
          <w:szCs w:val="21"/>
        </w:rPr>
        <w:t>2</w:t>
      </w:r>
      <w:r>
        <w:rPr>
          <w:rFonts w:ascii="Calibri" w:eastAsia="Calibri"/>
          <w:sz w:val="21"/>
          <w:szCs w:val="21"/>
        </w:rPr>
        <w:tab/>
      </w:r>
      <w:r>
        <w:rPr>
          <w:rFonts w:ascii="Calibri" w:eastAsia="Calibri"/>
          <w:sz w:val="21"/>
          <w:szCs w:val="21"/>
        </w:rPr>
        <w:t>D</w:t>
      </w:r>
      <w:r>
        <w:rPr>
          <w:sz w:val="21"/>
          <w:szCs w:val="21"/>
        </w:rPr>
        <w:t>．</w:t>
      </w:r>
      <w:r>
        <w:rPr>
          <w:rFonts w:ascii="Calibri" w:eastAsia="Calibri"/>
          <w:sz w:val="21"/>
          <w:szCs w:val="21"/>
        </w:rPr>
        <w:t>2</w:t>
      </w:r>
    </w:p>
    <w:p>
      <w:pPr>
        <w:pStyle w:val="BodyText"/>
        <w:spacing w:before="4"/>
        <w:rPr>
          <w:rFonts w:ascii="Calibri"/>
          <w:sz w:val="21"/>
          <w:szCs w:val="21"/>
        </w:rPr>
      </w:pPr>
    </w:p>
    <w:p>
      <w:pPr>
        <w:pStyle w:val="BodyText"/>
        <w:tabs>
          <w:tab w:val="left" w:pos="4358"/>
        </w:tabs>
        <w:ind w:left="120"/>
        <w:rPr>
          <w:sz w:val="21"/>
          <w:szCs w:val="21"/>
        </w:rPr>
      </w:pPr>
      <w:r>
        <w:rPr>
          <w:rFonts w:ascii="Calibri" w:eastAsia="Calibri" w:hAnsi="Calibri"/>
          <w:sz w:val="21"/>
          <w:szCs w:val="21"/>
        </w:rPr>
        <w:t>6</w:t>
      </w:r>
      <w:r>
        <w:rPr>
          <w:sz w:val="21"/>
          <w:szCs w:val="21"/>
        </w:rPr>
        <w:t>．计算</w:t>
      </w:r>
      <w:r>
        <w:rPr>
          <w:spacing w:val="-55"/>
          <w:sz w:val="21"/>
          <w:szCs w:val="21"/>
        </w:rPr>
        <w:t xml:space="preserve"> </w:t>
      </w:r>
      <w:r>
        <w:rPr>
          <w:rFonts w:ascii="Calibri" w:eastAsia="Calibri" w:hAnsi="Calibri"/>
          <w:sz w:val="21"/>
          <w:szCs w:val="21"/>
        </w:rPr>
        <w:t>2010</w:t>
      </w:r>
      <w:r>
        <w:rPr>
          <w:rFonts w:ascii="Calibri" w:eastAsia="Calibri" w:hAnsi="Calibri"/>
          <w:position w:val="7"/>
          <w:sz w:val="21"/>
          <w:szCs w:val="21"/>
        </w:rPr>
        <w:t>2</w:t>
      </w:r>
      <w:r>
        <w:rPr>
          <w:sz w:val="21"/>
          <w:szCs w:val="21"/>
        </w:rPr>
        <w:t>﹣</w:t>
      </w:r>
      <w:r>
        <w:rPr>
          <w:rFonts w:ascii="Calibri" w:eastAsia="Calibri" w:hAnsi="Calibri"/>
          <w:sz w:val="21"/>
          <w:szCs w:val="21"/>
        </w:rPr>
        <w:t>4020</w:t>
      </w:r>
      <w:r>
        <w:rPr>
          <w:sz w:val="21"/>
          <w:szCs w:val="21"/>
        </w:rPr>
        <w:t>×</w:t>
      </w:r>
      <w:r>
        <w:rPr>
          <w:rFonts w:ascii="Calibri" w:eastAsia="Calibri" w:hAnsi="Calibri"/>
          <w:sz w:val="21"/>
          <w:szCs w:val="21"/>
        </w:rPr>
        <w:t>2008</w:t>
      </w:r>
      <w:r>
        <w:rPr>
          <w:sz w:val="21"/>
          <w:szCs w:val="21"/>
        </w:rPr>
        <w:t>+</w:t>
      </w:r>
      <w:r>
        <w:rPr>
          <w:rFonts w:ascii="Calibri" w:eastAsia="Calibri" w:hAnsi="Calibri"/>
          <w:sz w:val="21"/>
          <w:szCs w:val="21"/>
        </w:rPr>
        <w:t>2008</w:t>
      </w:r>
      <w:r>
        <w:rPr>
          <w:rFonts w:ascii="Calibri" w:eastAsia="Calibri" w:hAnsi="Calibri"/>
          <w:position w:val="7"/>
          <w:sz w:val="21"/>
          <w:szCs w:val="21"/>
        </w:rPr>
        <w:t>2</w:t>
      </w:r>
      <w:r>
        <w:rPr>
          <w:rFonts w:ascii="Calibri" w:eastAsia="Calibri" w:hAnsi="Calibri"/>
          <w:spacing w:val="3"/>
          <w:position w:val="7"/>
          <w:sz w:val="21"/>
          <w:szCs w:val="21"/>
        </w:rPr>
        <w:t xml:space="preserve"> </w:t>
      </w:r>
      <w:r>
        <w:rPr>
          <w:sz w:val="21"/>
          <w:szCs w:val="21"/>
        </w:rPr>
        <w:t>等于（</w:t>
      </w:r>
      <w:r>
        <w:rPr>
          <w:sz w:val="21"/>
          <w:szCs w:val="21"/>
        </w:rPr>
        <w:tab/>
      </w:r>
      <w:r>
        <w:rPr>
          <w:sz w:val="21"/>
          <w:szCs w:val="21"/>
        </w:rPr>
        <w:t>）</w:t>
      </w:r>
    </w:p>
    <w:p>
      <w:pPr>
        <w:pStyle w:val="BodyText"/>
        <w:spacing w:before="6"/>
        <w:rPr>
          <w:sz w:val="21"/>
          <w:szCs w:val="21"/>
        </w:rPr>
      </w:pPr>
    </w:p>
    <w:p>
      <w:pPr>
        <w:pStyle w:val="BodyText"/>
        <w:tabs>
          <w:tab w:val="left" w:pos="959"/>
          <w:tab w:val="left" w:pos="1799"/>
          <w:tab w:val="left" w:pos="2639"/>
        </w:tabs>
        <w:ind w:left="120"/>
        <w:rPr>
          <w:rFonts w:ascii="Calibri" w:eastAsia="Calibri"/>
          <w:sz w:val="21"/>
          <w:szCs w:val="21"/>
        </w:rPr>
      </w:pPr>
      <w:r>
        <w:rPr>
          <w:rFonts w:ascii="Calibri" w:eastAsia="Calibri"/>
          <w:sz w:val="21"/>
          <w:szCs w:val="21"/>
        </w:rPr>
        <w:t>A</w:t>
      </w:r>
      <w:r>
        <w:rPr>
          <w:sz w:val="21"/>
          <w:szCs w:val="21"/>
        </w:rPr>
        <w:t>．</w:t>
      </w:r>
      <w:r>
        <w:rPr>
          <w:rFonts w:ascii="Calibri" w:eastAsia="Calibri"/>
          <w:sz w:val="21"/>
          <w:szCs w:val="21"/>
        </w:rPr>
        <w:t>2</w:t>
      </w:r>
      <w:r>
        <w:rPr>
          <w:rFonts w:ascii="Calibri" w:eastAsia="Calibri"/>
          <w:sz w:val="21"/>
          <w:szCs w:val="21"/>
        </w:rPr>
        <w:tab/>
      </w:r>
      <w:r>
        <w:rPr>
          <w:rFonts w:ascii="Calibri" w:eastAsia="Calibri"/>
          <w:sz w:val="21"/>
          <w:szCs w:val="21"/>
        </w:rPr>
        <w:t>B</w:t>
      </w:r>
      <w:r>
        <w:rPr>
          <w:sz w:val="21"/>
          <w:szCs w:val="21"/>
        </w:rPr>
        <w:t>．</w:t>
      </w:r>
      <w:r>
        <w:rPr>
          <w:rFonts w:ascii="Calibri" w:eastAsia="Calibri"/>
          <w:sz w:val="21"/>
          <w:szCs w:val="21"/>
        </w:rPr>
        <w:t>4</w:t>
      </w:r>
      <w:r>
        <w:rPr>
          <w:rFonts w:ascii="Calibri" w:eastAsia="Calibri"/>
          <w:sz w:val="21"/>
          <w:szCs w:val="21"/>
        </w:rPr>
        <w:tab/>
      </w:r>
      <w:r>
        <w:rPr>
          <w:rFonts w:ascii="Calibri" w:eastAsia="Calibri"/>
          <w:sz w:val="21"/>
          <w:szCs w:val="21"/>
        </w:rPr>
        <w:t>C</w:t>
      </w:r>
      <w:r>
        <w:rPr>
          <w:sz w:val="21"/>
          <w:szCs w:val="21"/>
        </w:rPr>
        <w:t>．</w:t>
      </w:r>
      <w:r>
        <w:rPr>
          <w:rFonts w:ascii="Calibri" w:eastAsia="Calibri"/>
          <w:sz w:val="21"/>
          <w:szCs w:val="21"/>
        </w:rPr>
        <w:t>6</w:t>
      </w:r>
      <w:r>
        <w:rPr>
          <w:rFonts w:ascii="Calibri" w:eastAsia="Calibri"/>
          <w:sz w:val="21"/>
          <w:szCs w:val="21"/>
        </w:rPr>
        <w:tab/>
      </w:r>
      <w:r>
        <w:rPr>
          <w:rFonts w:ascii="Calibri" w:eastAsia="Calibri"/>
          <w:sz w:val="21"/>
          <w:szCs w:val="21"/>
        </w:rPr>
        <w:t>D</w:t>
      </w:r>
      <w:r>
        <w:rPr>
          <w:sz w:val="21"/>
          <w:szCs w:val="21"/>
        </w:rPr>
        <w:t>．</w:t>
      </w:r>
      <w:r>
        <w:rPr>
          <w:rFonts w:ascii="Calibri" w:eastAsia="Calibri"/>
          <w:sz w:val="21"/>
          <w:szCs w:val="21"/>
        </w:rPr>
        <w:t>8</w:t>
      </w:r>
    </w:p>
    <w:p>
      <w:pPr>
        <w:pStyle w:val="BodyText"/>
        <w:spacing w:before="4"/>
        <w:rPr>
          <w:rFonts w:ascii="Calibri"/>
          <w:sz w:val="21"/>
          <w:szCs w:val="21"/>
        </w:rPr>
      </w:pPr>
    </w:p>
    <w:p>
      <w:pPr>
        <w:pStyle w:val="ListParagraph"/>
        <w:numPr>
          <w:ilvl w:val="0"/>
          <w:numId w:val="2"/>
        </w:numPr>
        <w:tabs>
          <w:tab w:val="left" w:pos="436"/>
          <w:tab w:val="left" w:pos="6225"/>
        </w:tabs>
        <w:spacing w:before="0" w:after="0" w:line="240" w:lineRule="auto"/>
        <w:ind w:left="435" w:right="0" w:hanging="315"/>
        <w:jc w:val="left"/>
        <w:rPr>
          <w:sz w:val="21"/>
          <w:szCs w:val="21"/>
        </w:rPr>
      </w:pPr>
      <w:r>
        <w:rPr>
          <w:sz w:val="21"/>
          <w:szCs w:val="21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1143000</wp:posOffset>
            </wp:positionH>
            <wp:positionV relativeFrom="paragraph">
              <wp:posOffset>254635</wp:posOffset>
            </wp:positionV>
            <wp:extent cx="1522095" cy="742950"/>
            <wp:effectExtent l="0" t="0" r="0" b="0"/>
            <wp:wrapTopAndBottom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2363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szCs w:val="21"/>
        </w:rPr>
        <w:t>如图，有一条直的宽纸带，按图折叠，则∠</w:t>
      </w:r>
      <w:r>
        <w:rPr>
          <w:rFonts w:ascii="Calibri" w:eastAsia="Calibri" w:hAnsi="Calibri"/>
          <w:sz w:val="21"/>
          <w:szCs w:val="21"/>
        </w:rPr>
        <w:t>α</w:t>
      </w:r>
      <w:r>
        <w:rPr>
          <w:sz w:val="21"/>
          <w:szCs w:val="21"/>
        </w:rPr>
        <w:t>的度数等于（</w:t>
      </w:r>
      <w:r>
        <w:rPr>
          <w:sz w:val="21"/>
          <w:szCs w:val="21"/>
        </w:rPr>
        <w:tab/>
      </w:r>
      <w:r>
        <w:rPr>
          <w:sz w:val="21"/>
          <w:szCs w:val="21"/>
        </w:rPr>
        <w:t>）</w:t>
      </w:r>
    </w:p>
    <w:p>
      <w:pPr>
        <w:pStyle w:val="BodyText"/>
        <w:tabs>
          <w:tab w:val="left" w:pos="959"/>
          <w:tab w:val="left" w:pos="1799"/>
          <w:tab w:val="left" w:pos="2639"/>
        </w:tabs>
        <w:spacing w:before="116"/>
        <w:ind w:left="120"/>
        <w:rPr>
          <w:rFonts w:ascii="Calibri" w:eastAsia="Calibri" w:hAnsi="Calibri"/>
          <w:sz w:val="21"/>
          <w:szCs w:val="21"/>
        </w:rPr>
      </w:pPr>
      <w:r>
        <w:rPr>
          <w:rFonts w:ascii="Calibri" w:eastAsia="Calibri" w:hAnsi="Calibri"/>
          <w:sz w:val="21"/>
          <w:szCs w:val="21"/>
        </w:rPr>
        <w:t>A</w:t>
      </w:r>
      <w:r>
        <w:rPr>
          <w:sz w:val="21"/>
          <w:szCs w:val="21"/>
        </w:rPr>
        <w:t>．</w:t>
      </w:r>
      <w:r>
        <w:rPr>
          <w:rFonts w:ascii="Calibri" w:eastAsia="Calibri" w:hAnsi="Calibri"/>
          <w:sz w:val="21"/>
          <w:szCs w:val="21"/>
        </w:rPr>
        <w:t>50°</w:t>
      </w:r>
      <w:r>
        <w:rPr>
          <w:rFonts w:ascii="Calibri" w:eastAsia="Calibri" w:hAnsi="Calibri"/>
          <w:sz w:val="21"/>
          <w:szCs w:val="21"/>
        </w:rPr>
        <w:tab/>
      </w:r>
      <w:r>
        <w:rPr>
          <w:rFonts w:ascii="Calibri" w:eastAsia="Calibri" w:hAnsi="Calibri"/>
          <w:sz w:val="21"/>
          <w:szCs w:val="21"/>
        </w:rPr>
        <w:t>B</w:t>
      </w:r>
      <w:r>
        <w:rPr>
          <w:sz w:val="21"/>
          <w:szCs w:val="21"/>
        </w:rPr>
        <w:t>．</w:t>
      </w:r>
      <w:r>
        <w:rPr>
          <w:rFonts w:ascii="Calibri" w:eastAsia="Calibri" w:hAnsi="Calibri"/>
          <w:sz w:val="21"/>
          <w:szCs w:val="21"/>
        </w:rPr>
        <w:t>60°</w:t>
      </w:r>
      <w:r>
        <w:rPr>
          <w:rFonts w:ascii="Calibri" w:eastAsia="Calibri" w:hAnsi="Calibri"/>
          <w:sz w:val="21"/>
          <w:szCs w:val="21"/>
        </w:rPr>
        <w:tab/>
      </w:r>
      <w:r>
        <w:rPr>
          <w:rFonts w:ascii="Calibri" w:eastAsia="Calibri" w:hAnsi="Calibri"/>
          <w:sz w:val="21"/>
          <w:szCs w:val="21"/>
        </w:rPr>
        <w:t>C</w:t>
      </w:r>
      <w:r>
        <w:rPr>
          <w:sz w:val="21"/>
          <w:szCs w:val="21"/>
        </w:rPr>
        <w:t>．</w:t>
      </w:r>
      <w:r>
        <w:rPr>
          <w:rFonts w:ascii="Calibri" w:eastAsia="Calibri" w:hAnsi="Calibri"/>
          <w:sz w:val="21"/>
          <w:szCs w:val="21"/>
        </w:rPr>
        <w:t>75°</w:t>
      </w:r>
      <w:r>
        <w:rPr>
          <w:rFonts w:ascii="Calibri" w:eastAsia="Calibri" w:hAnsi="Calibri"/>
          <w:sz w:val="21"/>
          <w:szCs w:val="21"/>
        </w:rPr>
        <w:tab/>
      </w:r>
      <w:r>
        <w:rPr>
          <w:rFonts w:ascii="Calibri" w:eastAsia="Calibri" w:hAnsi="Calibri"/>
          <w:sz w:val="21"/>
          <w:szCs w:val="21"/>
        </w:rPr>
        <w:t>D</w:t>
      </w:r>
      <w:r>
        <w:rPr>
          <w:sz w:val="21"/>
          <w:szCs w:val="21"/>
        </w:rPr>
        <w:t>．</w:t>
      </w:r>
      <w:r>
        <w:rPr>
          <w:rFonts w:ascii="Calibri" w:eastAsia="Calibri" w:hAnsi="Calibri"/>
          <w:sz w:val="21"/>
          <w:szCs w:val="21"/>
        </w:rPr>
        <w:t>85°</w:t>
      </w:r>
    </w:p>
    <w:p>
      <w:pPr>
        <w:pStyle w:val="BodyText"/>
        <w:spacing w:before="3"/>
        <w:rPr>
          <w:rFonts w:ascii="Calibri"/>
          <w:sz w:val="21"/>
          <w:szCs w:val="21"/>
        </w:rPr>
      </w:pPr>
    </w:p>
    <w:p>
      <w:pPr>
        <w:pStyle w:val="ListParagraph"/>
        <w:numPr>
          <w:ilvl w:val="0"/>
          <w:numId w:val="2"/>
        </w:numPr>
        <w:tabs>
          <w:tab w:val="left" w:pos="436"/>
        </w:tabs>
        <w:spacing w:before="0" w:after="0" w:line="240" w:lineRule="auto"/>
        <w:ind w:left="435" w:right="0" w:hanging="315"/>
        <w:jc w:val="left"/>
        <w:rPr>
          <w:sz w:val="21"/>
          <w:szCs w:val="21"/>
        </w:rPr>
      </w:pPr>
      <w:r>
        <w:rPr>
          <w:sz w:val="21"/>
          <w:szCs w:val="21"/>
        </w:rPr>
        <w:t>如图，</w:t>
      </w:r>
      <w:r>
        <w:rPr>
          <w:rFonts w:ascii="Calibri" w:eastAsia="Calibri" w:hAnsi="Calibri"/>
          <w:sz w:val="21"/>
          <w:szCs w:val="21"/>
        </w:rPr>
        <w:t>CD</w:t>
      </w:r>
      <w:r>
        <w:rPr>
          <w:sz w:val="21"/>
          <w:szCs w:val="21"/>
        </w:rPr>
        <w:t>∥</w:t>
      </w:r>
      <w:r>
        <w:rPr>
          <w:rFonts w:ascii="Calibri" w:eastAsia="Calibri" w:hAnsi="Calibri"/>
          <w:sz w:val="21"/>
          <w:szCs w:val="21"/>
        </w:rPr>
        <w:t>AB</w:t>
      </w:r>
      <w:r>
        <w:rPr>
          <w:sz w:val="21"/>
          <w:szCs w:val="21"/>
        </w:rPr>
        <w:t>，</w:t>
      </w:r>
      <w:r>
        <w:rPr>
          <w:rFonts w:ascii="Calibri" w:eastAsia="Calibri" w:hAnsi="Calibri"/>
          <w:sz w:val="21"/>
          <w:szCs w:val="21"/>
        </w:rPr>
        <w:t>BC</w:t>
      </w:r>
      <w:r>
        <w:rPr>
          <w:rFonts w:ascii="Calibri" w:eastAsia="Calibri" w:hAnsi="Calibri"/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平分∠</w:t>
      </w:r>
      <w:r>
        <w:rPr>
          <w:rFonts w:ascii="Calibri" w:eastAsia="Calibri" w:hAnsi="Calibri"/>
          <w:sz w:val="21"/>
          <w:szCs w:val="21"/>
        </w:rPr>
        <w:t>ACD</w:t>
      </w:r>
      <w:r>
        <w:rPr>
          <w:sz w:val="21"/>
          <w:szCs w:val="21"/>
        </w:rPr>
        <w:t>，</w:t>
      </w:r>
      <w:r>
        <w:rPr>
          <w:rFonts w:ascii="Calibri" w:eastAsia="Calibri" w:hAnsi="Calibri"/>
          <w:sz w:val="21"/>
          <w:szCs w:val="21"/>
        </w:rPr>
        <w:t>CF</w:t>
      </w:r>
      <w:r>
        <w:rPr>
          <w:rFonts w:ascii="Calibri" w:eastAsia="Calibri" w:hAnsi="Calibri"/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平分∠</w:t>
      </w:r>
      <w:r>
        <w:rPr>
          <w:rFonts w:ascii="Calibri" w:eastAsia="Calibri" w:hAnsi="Calibri"/>
          <w:sz w:val="21"/>
          <w:szCs w:val="21"/>
        </w:rPr>
        <w:t>ACG</w:t>
      </w:r>
      <w:r>
        <w:rPr>
          <w:sz w:val="21"/>
          <w:szCs w:val="21"/>
        </w:rPr>
        <w:t>，</w:t>
      </w:r>
    </w:p>
    <w:p>
      <w:pPr>
        <w:pStyle w:val="BodyText"/>
        <w:spacing w:before="7"/>
        <w:rPr>
          <w:sz w:val="21"/>
          <w:szCs w:val="21"/>
        </w:rPr>
      </w:pPr>
    </w:p>
    <w:p>
      <w:pPr>
        <w:pStyle w:val="BodyText"/>
        <w:ind w:left="120"/>
        <w:rPr>
          <w:sz w:val="21"/>
          <w:szCs w:val="21"/>
        </w:rPr>
      </w:pPr>
      <w:r>
        <w:rPr>
          <w:sz w:val="21"/>
          <w:szCs w:val="21"/>
        </w:rPr>
        <w:t>∠</w:t>
      </w:r>
      <w:r>
        <w:rPr>
          <w:rFonts w:ascii="Calibri" w:eastAsia="Calibri" w:hAnsi="Calibri"/>
          <w:sz w:val="21"/>
          <w:szCs w:val="21"/>
        </w:rPr>
        <w:t>BAC=40°</w:t>
      </w:r>
      <w:r>
        <w:rPr>
          <w:sz w:val="21"/>
          <w:szCs w:val="21"/>
        </w:rPr>
        <w:t>，∠</w:t>
      </w:r>
      <w:r>
        <w:rPr>
          <w:rFonts w:ascii="Calibri" w:eastAsia="Calibri" w:hAnsi="Calibri"/>
          <w:sz w:val="21"/>
          <w:szCs w:val="21"/>
        </w:rPr>
        <w:t>1=</w:t>
      </w:r>
      <w:r>
        <w:rPr>
          <w:sz w:val="21"/>
          <w:szCs w:val="21"/>
        </w:rPr>
        <w:t>∠</w:t>
      </w:r>
      <w:r>
        <w:rPr>
          <w:rFonts w:ascii="Calibri" w:eastAsia="Calibri" w:hAnsi="Calibri"/>
          <w:sz w:val="21"/>
          <w:szCs w:val="21"/>
        </w:rPr>
        <w:t>2</w:t>
      </w:r>
      <w:r>
        <w:rPr>
          <w:sz w:val="21"/>
          <w:szCs w:val="21"/>
        </w:rPr>
        <w:t>，则下列结论：</w:t>
      </w:r>
    </w:p>
    <w:p>
      <w:pPr>
        <w:spacing w:after="0"/>
        <w:rPr>
          <w:sz w:val="21"/>
          <w:szCs w:val="21"/>
        </w:rPr>
        <w:sectPr>
          <w:type w:val="continuous"/>
          <w:pgSz w:w="11910" w:h="16840"/>
          <w:pgMar w:top="1480" w:right="1000" w:bottom="280" w:left="1680" w:header="720" w:footer="720" w:gutter="0"/>
          <w:cols w:space="720"/>
        </w:sectPr>
      </w:pPr>
    </w:p>
    <w:p>
      <w:pPr>
        <w:pStyle w:val="BodyText"/>
        <w:tabs>
          <w:tab w:val="left" w:pos="2008"/>
        </w:tabs>
        <w:spacing w:before="42" w:line="415" w:lineRule="auto"/>
        <w:ind w:left="120" w:right="4159"/>
        <w:rPr>
          <w:sz w:val="21"/>
          <w:szCs w:val="21"/>
        </w:rPr>
      </w:pPr>
      <w:r>
        <w:rPr>
          <w:w w:val="95"/>
          <w:sz w:val="21"/>
          <w:szCs w:val="21"/>
        </w:rPr>
        <w:t>①</w:t>
      </w:r>
      <w:r>
        <w:rPr>
          <w:rFonts w:ascii="Calibri" w:eastAsia="Calibri" w:hAnsi="Calibri"/>
          <w:w w:val="95"/>
          <w:sz w:val="21"/>
          <w:szCs w:val="21"/>
        </w:rPr>
        <w:t>CB</w:t>
      </w:r>
      <w:r>
        <w:rPr>
          <w:w w:val="95"/>
          <w:sz w:val="21"/>
          <w:szCs w:val="21"/>
        </w:rPr>
        <w:t>⊥</w:t>
      </w:r>
      <w:r>
        <w:rPr>
          <w:rFonts w:ascii="Calibri" w:eastAsia="Calibri" w:hAnsi="Calibri"/>
          <w:w w:val="95"/>
          <w:sz w:val="21"/>
          <w:szCs w:val="21"/>
        </w:rPr>
        <w:t>CF</w:t>
      </w:r>
      <w:r>
        <w:rPr>
          <w:w w:val="95"/>
          <w:sz w:val="21"/>
          <w:szCs w:val="21"/>
        </w:rPr>
        <w:t>；②∠</w:t>
      </w:r>
      <w:r>
        <w:rPr>
          <w:rFonts w:ascii="Calibri" w:eastAsia="Calibri" w:hAnsi="Calibri"/>
          <w:w w:val="95"/>
          <w:sz w:val="21"/>
          <w:szCs w:val="21"/>
        </w:rPr>
        <w:t>1=70°</w:t>
      </w:r>
      <w:r>
        <w:rPr>
          <w:w w:val="95"/>
          <w:sz w:val="21"/>
          <w:szCs w:val="21"/>
        </w:rPr>
        <w:t>；③∠</w:t>
      </w:r>
      <w:r>
        <w:rPr>
          <w:rFonts w:ascii="Calibri" w:eastAsia="Calibri" w:hAnsi="Calibri"/>
          <w:w w:val="95"/>
          <w:sz w:val="21"/>
          <w:szCs w:val="21"/>
        </w:rPr>
        <w:t>ACE=2</w:t>
      </w:r>
      <w:r>
        <w:rPr>
          <w:w w:val="95"/>
          <w:sz w:val="21"/>
          <w:szCs w:val="21"/>
        </w:rPr>
        <w:t>∠</w:t>
      </w:r>
      <w:r>
        <w:rPr>
          <w:rFonts w:ascii="Calibri" w:eastAsia="Calibri" w:hAnsi="Calibri"/>
          <w:w w:val="95"/>
          <w:sz w:val="21"/>
          <w:szCs w:val="21"/>
        </w:rPr>
        <w:t>4</w:t>
      </w:r>
      <w:r>
        <w:rPr>
          <w:w w:val="95"/>
          <w:sz w:val="21"/>
          <w:szCs w:val="21"/>
        </w:rPr>
        <w:t>；④∠</w:t>
      </w:r>
      <w:r>
        <w:rPr>
          <w:rFonts w:ascii="Calibri" w:eastAsia="Calibri" w:hAnsi="Calibri"/>
          <w:w w:val="95"/>
          <w:sz w:val="21"/>
          <w:szCs w:val="21"/>
        </w:rPr>
        <w:t>3=2</w:t>
      </w:r>
      <w:r>
        <w:rPr>
          <w:w w:val="95"/>
          <w:sz w:val="21"/>
          <w:szCs w:val="21"/>
        </w:rPr>
        <w:t>∠</w:t>
      </w:r>
      <w:r>
        <w:rPr>
          <w:rFonts w:ascii="Calibri" w:eastAsia="Calibri" w:hAnsi="Calibri"/>
          <w:w w:val="95"/>
          <w:sz w:val="21"/>
          <w:szCs w:val="21"/>
        </w:rPr>
        <w:t>4</w:t>
      </w:r>
      <w:r>
        <w:rPr>
          <w:w w:val="95"/>
          <w:sz w:val="21"/>
          <w:szCs w:val="21"/>
        </w:rPr>
        <w:t xml:space="preserve">， </w:t>
      </w:r>
      <w:r>
        <w:rPr>
          <w:sz w:val="21"/>
          <w:szCs w:val="21"/>
        </w:rPr>
        <w:t>其中正确的是（</w:t>
      </w:r>
      <w:r>
        <w:rPr>
          <w:sz w:val="21"/>
          <w:szCs w:val="21"/>
        </w:rPr>
        <w:tab/>
      </w:r>
      <w:r>
        <w:rPr>
          <w:sz w:val="21"/>
          <w:szCs w:val="21"/>
        </w:rPr>
        <w:t>）</w:t>
      </w:r>
    </w:p>
    <w:p>
      <w:pPr>
        <w:pStyle w:val="BodyText"/>
        <w:ind w:left="120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2440940" cy="876300"/>
            <wp:effectExtent l="0" t="0" r="0" b="0"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1323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before="6"/>
        <w:rPr>
          <w:sz w:val="21"/>
          <w:szCs w:val="21"/>
        </w:rPr>
      </w:pPr>
    </w:p>
    <w:p>
      <w:pPr>
        <w:pStyle w:val="BodyText"/>
        <w:tabs>
          <w:tab w:val="left" w:pos="1379"/>
          <w:tab w:val="left" w:pos="2639"/>
          <w:tab w:val="left" w:pos="3899"/>
        </w:tabs>
        <w:spacing w:line="415" w:lineRule="auto"/>
        <w:ind w:left="120" w:right="4147"/>
        <w:rPr>
          <w:b/>
          <w:sz w:val="21"/>
          <w:szCs w:val="21"/>
        </w:rPr>
      </w:pPr>
      <w:r>
        <w:rPr>
          <w:rFonts w:ascii="Calibri" w:eastAsia="Calibri" w:hAnsi="Calibri"/>
          <w:sz w:val="21"/>
          <w:szCs w:val="21"/>
        </w:rPr>
        <w:t>A</w:t>
      </w:r>
      <w:r>
        <w:rPr>
          <w:sz w:val="21"/>
          <w:szCs w:val="21"/>
        </w:rPr>
        <w:t>．①②③</w:t>
      </w:r>
      <w:r>
        <w:rPr>
          <w:sz w:val="21"/>
          <w:szCs w:val="21"/>
        </w:rPr>
        <w:tab/>
      </w:r>
      <w:r>
        <w:rPr>
          <w:rFonts w:ascii="Calibri" w:eastAsia="Calibri" w:hAnsi="Calibri"/>
          <w:sz w:val="21"/>
          <w:szCs w:val="21"/>
        </w:rPr>
        <w:t>B</w:t>
      </w:r>
      <w:r>
        <w:rPr>
          <w:sz w:val="21"/>
          <w:szCs w:val="21"/>
        </w:rPr>
        <w:t>．①②④</w:t>
      </w:r>
      <w:r>
        <w:rPr>
          <w:sz w:val="21"/>
          <w:szCs w:val="21"/>
        </w:rPr>
        <w:tab/>
      </w:r>
      <w:r>
        <w:rPr>
          <w:rFonts w:ascii="Calibri" w:eastAsia="Calibri" w:hAnsi="Calibri"/>
          <w:sz w:val="21"/>
          <w:szCs w:val="21"/>
        </w:rPr>
        <w:t>C</w:t>
      </w:r>
      <w:r>
        <w:rPr>
          <w:sz w:val="21"/>
          <w:szCs w:val="21"/>
        </w:rPr>
        <w:t>．②③④</w:t>
      </w:r>
      <w:r>
        <w:rPr>
          <w:sz w:val="21"/>
          <w:szCs w:val="21"/>
        </w:rPr>
        <w:tab/>
      </w:r>
      <w:r>
        <w:rPr>
          <w:rFonts w:ascii="Calibri" w:eastAsia="Calibri" w:hAnsi="Calibri"/>
          <w:spacing w:val="-4"/>
          <w:sz w:val="21"/>
          <w:szCs w:val="21"/>
        </w:rPr>
        <w:t>D</w:t>
      </w:r>
      <w:r>
        <w:rPr>
          <w:spacing w:val="-4"/>
          <w:sz w:val="21"/>
          <w:szCs w:val="21"/>
        </w:rPr>
        <w:t xml:space="preserve">．①②③④ </w:t>
      </w:r>
      <w:r>
        <w:rPr>
          <w:b/>
          <w:sz w:val="21"/>
          <w:szCs w:val="21"/>
        </w:rPr>
        <w:t>二．填空题</w:t>
      </w:r>
    </w:p>
    <w:p>
      <w:pPr>
        <w:pStyle w:val="ListParagraph"/>
        <w:numPr>
          <w:ilvl w:val="0"/>
          <w:numId w:val="2"/>
        </w:numPr>
        <w:tabs>
          <w:tab w:val="left" w:pos="436"/>
          <w:tab w:val="left" w:pos="7514"/>
        </w:tabs>
        <w:spacing w:before="5" w:after="0" w:line="240" w:lineRule="auto"/>
        <w:ind w:left="435" w:right="0" w:hanging="315"/>
        <w:jc w:val="left"/>
        <w:rPr>
          <w:sz w:val="21"/>
          <w:szCs w:val="21"/>
        </w:rPr>
      </w:pPr>
      <w:r>
        <w:rPr>
          <w:sz w:val="21"/>
          <w:szCs w:val="21"/>
        </w:rPr>
        <w:t>已知等腰三角形的两条边长分别是</w:t>
      </w:r>
      <w:r>
        <w:rPr>
          <w:spacing w:val="-53"/>
          <w:sz w:val="21"/>
          <w:szCs w:val="21"/>
        </w:rPr>
        <w:t xml:space="preserve"> </w:t>
      </w:r>
      <w:r>
        <w:rPr>
          <w:rFonts w:ascii="Calibri" w:eastAsia="Calibri"/>
          <w:sz w:val="21"/>
          <w:szCs w:val="21"/>
        </w:rPr>
        <w:t>2cm</w:t>
      </w:r>
      <w:r>
        <w:rPr>
          <w:rFonts w:ascii="Calibri" w:eastAsia="Calibri"/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和</w:t>
      </w:r>
      <w:r>
        <w:rPr>
          <w:spacing w:val="-56"/>
          <w:sz w:val="21"/>
          <w:szCs w:val="21"/>
        </w:rPr>
        <w:t xml:space="preserve"> </w:t>
      </w:r>
      <w:r>
        <w:rPr>
          <w:rFonts w:ascii="Calibri" w:eastAsia="Calibri"/>
          <w:sz w:val="21"/>
          <w:szCs w:val="21"/>
        </w:rPr>
        <w:t>7cm</w:t>
      </w:r>
      <w:r>
        <w:rPr>
          <w:sz w:val="21"/>
          <w:szCs w:val="21"/>
        </w:rPr>
        <w:t>，则此三角形的周长为</w:t>
      </w:r>
      <w:r>
        <w:rPr>
          <w:sz w:val="21"/>
          <w:szCs w:val="21"/>
          <w:u w:val="single"/>
        </w:rPr>
        <w:t xml:space="preserve"> </w:t>
      </w:r>
      <w:r>
        <w:rPr>
          <w:sz w:val="21"/>
          <w:szCs w:val="21"/>
          <w:u w:val="single"/>
        </w:rPr>
        <w:tab/>
      </w:r>
      <w:r>
        <w:rPr>
          <w:sz w:val="21"/>
          <w:szCs w:val="21"/>
        </w:rPr>
        <w:t>．</w:t>
      </w:r>
    </w:p>
    <w:p>
      <w:pPr>
        <w:pStyle w:val="ListParagraph"/>
        <w:numPr>
          <w:ilvl w:val="0"/>
          <w:numId w:val="2"/>
        </w:numPr>
        <w:tabs>
          <w:tab w:val="left" w:pos="548"/>
          <w:tab w:val="left" w:pos="1065"/>
        </w:tabs>
        <w:spacing w:before="0" w:after="0" w:line="470" w:lineRule="atLeast"/>
        <w:ind w:left="120" w:right="792" w:firstLine="0"/>
        <w:jc w:val="left"/>
        <w:rPr>
          <w:sz w:val="21"/>
          <w:szCs w:val="21"/>
        </w:rPr>
      </w:pPr>
      <w:r>
        <w:rPr>
          <w:spacing w:val="4"/>
          <w:sz w:val="21"/>
          <w:szCs w:val="21"/>
        </w:rPr>
        <w:t>某生</w:t>
      </w:r>
      <w:r>
        <w:rPr>
          <w:sz w:val="21"/>
          <w:szCs w:val="21"/>
        </w:rPr>
        <w:t>物</w:t>
      </w:r>
      <w:r>
        <w:rPr>
          <w:spacing w:val="4"/>
          <w:sz w:val="21"/>
          <w:szCs w:val="21"/>
        </w:rPr>
        <w:t>教</w:t>
      </w:r>
      <w:r>
        <w:rPr>
          <w:sz w:val="21"/>
          <w:szCs w:val="21"/>
        </w:rPr>
        <w:t>师</w:t>
      </w:r>
      <w:r>
        <w:rPr>
          <w:spacing w:val="4"/>
          <w:sz w:val="21"/>
          <w:szCs w:val="21"/>
        </w:rPr>
        <w:t>在显</w:t>
      </w:r>
      <w:r>
        <w:rPr>
          <w:sz w:val="21"/>
          <w:szCs w:val="21"/>
        </w:rPr>
        <w:t>微</w:t>
      </w:r>
      <w:r>
        <w:rPr>
          <w:spacing w:val="4"/>
          <w:sz w:val="21"/>
          <w:szCs w:val="21"/>
        </w:rPr>
        <w:t>镜</w:t>
      </w:r>
      <w:r>
        <w:rPr>
          <w:sz w:val="21"/>
          <w:szCs w:val="21"/>
        </w:rPr>
        <w:t>下</w:t>
      </w:r>
      <w:r>
        <w:rPr>
          <w:spacing w:val="4"/>
          <w:sz w:val="21"/>
          <w:szCs w:val="21"/>
        </w:rPr>
        <w:t>发</w:t>
      </w:r>
      <w:r>
        <w:rPr>
          <w:sz w:val="21"/>
          <w:szCs w:val="21"/>
        </w:rPr>
        <w:t>现</w:t>
      </w:r>
      <w:r>
        <w:rPr>
          <w:spacing w:val="4"/>
          <w:sz w:val="21"/>
          <w:szCs w:val="21"/>
        </w:rPr>
        <w:t>某种</w:t>
      </w:r>
      <w:r>
        <w:rPr>
          <w:sz w:val="21"/>
          <w:szCs w:val="21"/>
        </w:rPr>
        <w:t>植</w:t>
      </w:r>
      <w:r>
        <w:rPr>
          <w:spacing w:val="4"/>
          <w:sz w:val="21"/>
          <w:szCs w:val="21"/>
        </w:rPr>
        <w:t>物</w:t>
      </w:r>
      <w:r>
        <w:rPr>
          <w:sz w:val="21"/>
          <w:szCs w:val="21"/>
        </w:rPr>
        <w:t>的</w:t>
      </w:r>
      <w:r>
        <w:rPr>
          <w:spacing w:val="4"/>
          <w:sz w:val="21"/>
          <w:szCs w:val="21"/>
        </w:rPr>
        <w:t>细胞</w:t>
      </w:r>
      <w:r>
        <w:rPr>
          <w:sz w:val="21"/>
          <w:szCs w:val="21"/>
        </w:rPr>
        <w:t>直</w:t>
      </w:r>
      <w:r>
        <w:rPr>
          <w:spacing w:val="4"/>
          <w:sz w:val="21"/>
          <w:szCs w:val="21"/>
        </w:rPr>
        <w:t>径</w:t>
      </w:r>
      <w:r>
        <w:rPr>
          <w:sz w:val="21"/>
          <w:szCs w:val="21"/>
        </w:rPr>
        <w:t>约为</w:t>
      </w:r>
      <w:r>
        <w:rPr>
          <w:spacing w:val="-52"/>
          <w:sz w:val="21"/>
          <w:szCs w:val="21"/>
        </w:rPr>
        <w:t xml:space="preserve"> </w:t>
      </w:r>
      <w:r>
        <w:rPr>
          <w:rFonts w:ascii="Calibri" w:eastAsia="Calibri"/>
          <w:sz w:val="21"/>
          <w:szCs w:val="21"/>
        </w:rPr>
        <w:t>0.00012mm</w:t>
      </w:r>
      <w:r>
        <w:rPr>
          <w:sz w:val="21"/>
          <w:szCs w:val="21"/>
        </w:rPr>
        <w:t>，用</w:t>
      </w:r>
      <w:r>
        <w:rPr>
          <w:spacing w:val="4"/>
          <w:sz w:val="21"/>
          <w:szCs w:val="21"/>
        </w:rPr>
        <w:t>科</w:t>
      </w:r>
      <w:r>
        <w:rPr>
          <w:sz w:val="21"/>
          <w:szCs w:val="21"/>
        </w:rPr>
        <w:t>学</w:t>
      </w:r>
      <w:r>
        <w:rPr>
          <w:spacing w:val="4"/>
          <w:sz w:val="21"/>
          <w:szCs w:val="21"/>
        </w:rPr>
        <w:t>记数</w:t>
      </w:r>
      <w:r>
        <w:rPr>
          <w:sz w:val="21"/>
          <w:szCs w:val="21"/>
        </w:rPr>
        <w:t>法</w:t>
      </w:r>
      <w:r>
        <w:rPr>
          <w:spacing w:val="4"/>
          <w:sz w:val="21"/>
          <w:szCs w:val="21"/>
        </w:rPr>
        <w:t>表</w:t>
      </w:r>
      <w:r>
        <w:rPr>
          <w:sz w:val="21"/>
          <w:szCs w:val="21"/>
        </w:rPr>
        <w:t>示为</w:t>
      </w:r>
      <w:r>
        <w:rPr>
          <w:sz w:val="21"/>
          <w:szCs w:val="21"/>
          <w:u w:val="single"/>
        </w:rPr>
        <w:t xml:space="preserve"> </w:t>
      </w:r>
      <w:r>
        <w:rPr>
          <w:sz w:val="21"/>
          <w:szCs w:val="21"/>
          <w:u w:val="single"/>
        </w:rPr>
        <w:tab/>
      </w:r>
      <w:r>
        <w:rPr>
          <w:rFonts w:ascii="Calibri" w:eastAsia="Calibri"/>
          <w:sz w:val="21"/>
          <w:szCs w:val="21"/>
          <w:u w:val="single"/>
        </w:rPr>
        <w:t>mm</w:t>
      </w:r>
      <w:r>
        <w:rPr>
          <w:sz w:val="21"/>
          <w:szCs w:val="21"/>
        </w:rPr>
        <w:t>．</w:t>
      </w:r>
    </w:p>
    <w:p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11.若</w:t>
      </w:r>
      <m:oMath>
        <m:d>
          <m:dPr>
            <m:begChr m:val="|"/>
            <m:endChr m:val="|"/>
            <m:ctrlPr>
              <w:rPr>
                <w:rFonts w:ascii="Cambria Math" w:hAnsi="Cambria Math"/>
                <w:sz w:val="21"/>
                <w:szCs w:val="21"/>
              </w:rPr>
            </m:ctrlPr>
          </m:dPr>
          <m:e>
            <m:ctrlPr>
              <w:rPr>
                <w:rFonts w:ascii="Cambria Math" w:hAnsi="Cambria Math"/>
                <w:sz w:val="21"/>
                <w:szCs w:val="21"/>
              </w:rPr>
            </m:ctrlPr>
            <m:r>
              <w:rPr>
                <w:rFonts w:ascii="Cambria Math" w:hAnsi="Cambria Math" w:hint="eastAsia"/>
                <w:sz w:val="21"/>
                <w:szCs w:val="21"/>
              </w:rPr>
              <m:t>x</m:t>
            </m:r>
            <m:r>
              <w:rPr>
                <w:rFonts w:ascii="Cambria Math" w:hAnsi="Cambria Math"/>
                <w:sz w:val="21"/>
                <w:szCs w:val="21"/>
              </w:rPr>
              <m:t>-2</m:t>
            </m:r>
          </m:e>
        </m:d>
      </m:oMath>
      <w:r>
        <w:rPr>
          <w:rFonts w:hint="eastAsia"/>
          <w:sz w:val="21"/>
          <w:szCs w:val="21"/>
        </w:rPr>
        <w:t>+</w:t>
      </w:r>
      <m:oMath>
        <m:sSup>
          <m:sSupPr>
            <m:ctrlPr>
              <w:rPr>
                <w:rFonts w:ascii="Cambria Math" w:hAnsi="Cambria Math"/>
                <w:sz w:val="21"/>
                <w:szCs w:val="21"/>
              </w:rPr>
            </m:ctrlPr>
          </m:sSupPr>
          <m:e>
            <m:ctrlPr>
              <w:rPr>
                <w:rFonts w:ascii="Cambria Math" w:hAnsi="Cambria Math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y</m:t>
            </m:r>
          </m:e>
          <m:sup>
            <m:ctrlPr>
              <w:rPr>
                <w:rFonts w:ascii="Cambria Math" w:hAnsi="Cambria Math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2</m:t>
            </m:r>
          </m:sup>
        </m:sSup>
      </m:oMath>
      <w:r>
        <w:rPr>
          <w:rFonts w:hint="eastAsia"/>
          <w:sz w:val="21"/>
          <w:szCs w:val="21"/>
        </w:rPr>
        <w:t>-</w:t>
      </w:r>
      <w:r>
        <w:rPr>
          <w:sz w:val="21"/>
          <w:szCs w:val="21"/>
        </w:rPr>
        <w:t>2y+1=0,</w:t>
      </w:r>
      <w:r>
        <w:rPr>
          <w:rFonts w:hint="eastAsia"/>
          <w:sz w:val="21"/>
          <w:szCs w:val="21"/>
        </w:rPr>
        <w:t>则x</w:t>
      </w:r>
      <w:r>
        <w:rPr>
          <w:sz w:val="21"/>
          <w:szCs w:val="21"/>
        </w:rPr>
        <w:t xml:space="preserve"> + y =</w:t>
      </w:r>
      <w:r>
        <w:rPr>
          <w:sz w:val="21"/>
          <w:szCs w:val="21"/>
          <w:u w:val="single"/>
        </w:rPr>
        <w:t>　   　</w:t>
      </w:r>
      <w:r>
        <w:rPr>
          <w:sz w:val="21"/>
          <w:szCs w:val="21"/>
        </w:rPr>
        <w:t>．</w:t>
      </w:r>
    </w:p>
    <w:p>
      <w:pPr>
        <w:rPr>
          <w:sz w:val="21"/>
          <w:szCs w:val="21"/>
        </w:rPr>
      </w:pPr>
      <w:r>
        <w:rPr>
          <w:sz w:val="21"/>
          <w:szCs w:val="21"/>
        </w:rPr>
        <w:t>12.</w:t>
      </w:r>
      <w:r>
        <w:rPr>
          <w:rFonts w:hint="eastAsia"/>
          <w:sz w:val="21"/>
          <w:szCs w:val="21"/>
        </w:rPr>
        <w:t>已知x</w:t>
      </w:r>
      <w:r>
        <w:rPr>
          <w:sz w:val="21"/>
          <w:szCs w:val="21"/>
        </w:rPr>
        <w:t xml:space="preserve"> + y=-3,xy=1 </w:t>
      </w:r>
      <w:r>
        <w:rPr>
          <w:rFonts w:hint="eastAsia"/>
          <w:sz w:val="21"/>
          <w:szCs w:val="21"/>
        </w:rPr>
        <w:t>则</w:t>
      </w:r>
      <m:oMath>
        <m:sSup>
          <m:sSupPr>
            <m:ctrlPr>
              <w:rPr>
                <w:rFonts w:ascii="Cambria Math" w:hAnsi="Cambria Math"/>
                <w:sz w:val="21"/>
                <w:szCs w:val="21"/>
              </w:rPr>
            </m:ctrlPr>
          </m:sSupPr>
          <m:e>
            <m:ctrlPr>
              <w:rPr>
                <w:rFonts w:ascii="Cambria Math" w:hAnsi="Cambria Math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x</m:t>
            </m:r>
          </m:e>
          <m:sup>
            <m:ctrlPr>
              <w:rPr>
                <w:rFonts w:ascii="Cambria Math" w:hAnsi="Cambria Math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2</m:t>
            </m:r>
          </m:sup>
        </m:sSup>
      </m:oMath>
      <w:r>
        <w:rPr>
          <w:rFonts w:hint="eastAsia"/>
          <w:sz w:val="21"/>
          <w:szCs w:val="21"/>
        </w:rPr>
        <w:t>+</w:t>
      </w:r>
      <m:oMath>
        <m:sSup>
          <m:sSupPr>
            <m:ctrlPr>
              <w:rPr>
                <w:rFonts w:ascii="Cambria Math" w:hAnsi="Cambria Math"/>
                <w:sz w:val="21"/>
                <w:szCs w:val="21"/>
              </w:rPr>
            </m:ctrlPr>
          </m:sSupPr>
          <m:e>
            <m:ctrlPr>
              <w:rPr>
                <w:rFonts w:ascii="Cambria Math" w:hAnsi="Cambria Math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hint="eastAsia"/>
                <w:sz w:val="21"/>
                <w:szCs w:val="21"/>
              </w:rPr>
              <m:t>y</m:t>
            </m:r>
          </m:e>
          <m:sup>
            <m:ctrlPr>
              <w:rPr>
                <w:rFonts w:ascii="Cambria Math" w:hAnsi="Cambria Math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2</m:t>
            </m:r>
          </m:sup>
        </m:sSup>
      </m:oMath>
      <w:r>
        <w:rPr>
          <w:rFonts w:hint="eastAsia"/>
          <w:sz w:val="21"/>
          <w:szCs w:val="21"/>
        </w:rPr>
        <w:t>=</w:t>
      </w:r>
      <w:r>
        <w:rPr>
          <w:sz w:val="21"/>
          <w:szCs w:val="21"/>
          <w:u w:val="single"/>
        </w:rPr>
        <w:t>　   　</w:t>
      </w:r>
      <w:r>
        <w:rPr>
          <w:sz w:val="21"/>
          <w:szCs w:val="21"/>
        </w:rPr>
        <w:t>．</w:t>
      </w:r>
    </w:p>
    <w:p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1</w:t>
      </w:r>
      <w:r>
        <w:rPr>
          <w:sz w:val="21"/>
          <w:szCs w:val="21"/>
        </w:rPr>
        <w:t>3.</w:t>
      </w:r>
      <w:r>
        <w:rPr>
          <w:rFonts w:hint="eastAsia"/>
          <w:sz w:val="21"/>
          <w:szCs w:val="21"/>
        </w:rPr>
        <w:t>已知</w:t>
      </w:r>
      <m:oMath>
        <m:sSup>
          <m:sSupPr>
            <m:ctrlPr>
              <w:rPr>
                <w:rFonts w:ascii="Cambria Math" w:hAnsi="Cambria Math"/>
                <w:sz w:val="21"/>
                <w:szCs w:val="21"/>
              </w:rPr>
            </m:ctrlPr>
          </m:sSupPr>
          <m:e>
            <m:ctrlPr>
              <w:rPr>
                <w:rFonts w:ascii="Cambria Math" w:hAnsi="Cambria Math"/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x</m:t>
            </m:r>
          </m:e>
          <m:sup>
            <m:ctrlPr>
              <w:rPr>
                <w:rFonts w:ascii="Cambria Math" w:hAnsi="Cambria Math"/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m</m:t>
            </m:r>
          </m:sup>
        </m:sSup>
      </m:oMath>
      <w:r>
        <w:rPr>
          <w:sz w:val="21"/>
          <w:szCs w:val="21"/>
        </w:rPr>
        <w:t>=9,</w:t>
      </w:r>
      <m:oMath>
        <m:sSup>
          <m:sSupPr>
            <m:ctrlPr>
              <w:rPr>
                <w:rFonts w:ascii="Cambria Math" w:hAnsi="Cambria Math"/>
                <w:sz w:val="21"/>
                <w:szCs w:val="21"/>
              </w:rPr>
            </m:ctrlPr>
          </m:sSupPr>
          <m:e>
            <m:ctrlPr>
              <w:rPr>
                <w:rFonts w:ascii="Cambria Math" w:hAnsi="Cambria Math"/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x</m:t>
            </m:r>
          </m:e>
          <m:sup>
            <m:ctrlPr>
              <w:rPr>
                <w:rFonts w:ascii="Cambria Math" w:hAnsi="Cambria Math"/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n</m:t>
            </m:r>
          </m:sup>
        </m:sSup>
      </m:oMath>
      <w:r>
        <w:rPr>
          <w:rFonts w:hint="eastAsia"/>
          <w:sz w:val="21"/>
          <w:szCs w:val="21"/>
        </w:rPr>
        <w:t>=</w:t>
      </w:r>
      <w:r>
        <w:rPr>
          <w:sz w:val="21"/>
          <w:szCs w:val="21"/>
        </w:rPr>
        <w:t>6,</w:t>
      </w:r>
      <m:oMath>
        <m:sSup>
          <m:sSupPr>
            <m:ctrlPr>
              <w:rPr>
                <w:rFonts w:ascii="Cambria Math" w:hAnsi="Cambria Math"/>
                <w:sz w:val="21"/>
                <w:szCs w:val="21"/>
              </w:rPr>
            </m:ctrlPr>
          </m:sSupPr>
          <m:e>
            <m:ctrlPr>
              <w:rPr>
                <w:rFonts w:ascii="Cambria Math" w:hAnsi="Cambria Math"/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x</m:t>
            </m:r>
          </m:e>
          <m:sup>
            <m:ctrlPr>
              <w:rPr>
                <w:rFonts w:ascii="Cambria Math" w:hAnsi="Cambria Math"/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k</m:t>
            </m:r>
          </m:sup>
        </m:sSup>
      </m:oMath>
      <w:r>
        <w:rPr>
          <w:rFonts w:hint="eastAsia"/>
          <w:sz w:val="21"/>
          <w:szCs w:val="21"/>
        </w:rPr>
        <w:t>=</w:t>
      </w:r>
      <w:r>
        <w:rPr>
          <w:sz w:val="21"/>
          <w:szCs w:val="21"/>
        </w:rPr>
        <w:t>2,</w:t>
      </w:r>
      <w:r>
        <w:rPr>
          <w:rFonts w:hint="eastAsia"/>
          <w:sz w:val="21"/>
          <w:szCs w:val="21"/>
        </w:rPr>
        <w:t>则</w:t>
      </w:r>
      <m:oMath>
        <m:sSup>
          <m:sSupPr>
            <m:ctrlPr>
              <w:rPr>
                <w:rFonts w:ascii="Cambria Math" w:hAnsi="Cambria Math"/>
                <w:sz w:val="21"/>
                <w:szCs w:val="21"/>
              </w:rPr>
            </m:ctrlPr>
          </m:sSupPr>
          <m:e>
            <m:ctrlPr>
              <w:rPr>
                <w:rFonts w:ascii="Cambria Math" w:hAnsi="Cambria Math"/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x</m:t>
            </m:r>
          </m:e>
          <m:sup>
            <m:ctrlPr>
              <w:rPr>
                <w:rFonts w:ascii="Cambria Math" w:hAnsi="Cambria Math"/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m-2n+3k</m:t>
            </m:r>
          </m:sup>
        </m:sSup>
      </m:oMath>
      <w:r>
        <w:rPr>
          <w:rFonts w:hint="eastAsia"/>
          <w:sz w:val="21"/>
          <w:szCs w:val="21"/>
        </w:rPr>
        <w:t>=</w:t>
      </w:r>
      <w:r>
        <w:rPr>
          <w:sz w:val="21"/>
          <w:szCs w:val="21"/>
          <w:u w:val="single"/>
        </w:rPr>
        <w:t>　   　</w:t>
      </w:r>
      <w:r>
        <w:rPr>
          <w:sz w:val="21"/>
          <w:szCs w:val="21"/>
        </w:rPr>
        <w:t>．</w:t>
      </w:r>
    </w:p>
    <w:p>
      <w:pPr>
        <w:rPr>
          <w:sz w:val="21"/>
          <w:szCs w:val="21"/>
        </w:rPr>
      </w:pPr>
      <w:r>
        <w:rPr>
          <w:sz w:val="21"/>
          <w:szCs w:val="21"/>
        </w:rPr>
        <w:t>14.</w:t>
      </w:r>
      <w:r>
        <w:rPr>
          <w:rFonts w:hint="eastAsia"/>
          <w:sz w:val="21"/>
          <w:szCs w:val="21"/>
        </w:rPr>
        <w:t>若多项式</w:t>
      </w:r>
      <m:oMath>
        <m:sSup>
          <m:sSupPr>
            <m:ctrlPr>
              <w:rPr>
                <w:rFonts w:ascii="Cambria Math" w:hAnsi="Cambria Math"/>
                <w:sz w:val="21"/>
                <w:szCs w:val="21"/>
              </w:rPr>
            </m:ctrlPr>
          </m:sSupPr>
          <m:e>
            <m:ctrlPr>
              <w:rPr>
                <w:rFonts w:ascii="Cambria Math" w:hAnsi="Cambria Math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x</m:t>
            </m:r>
          </m:e>
          <m:sup>
            <m:ctrlPr>
              <w:rPr>
                <w:rFonts w:ascii="Cambria Math" w:hAnsi="Cambria Math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2</m:t>
            </m:r>
          </m:sup>
        </m:sSup>
      </m:oMath>
      <w:r>
        <w:rPr>
          <w:rFonts w:hint="eastAsia"/>
          <w:sz w:val="21"/>
          <w:szCs w:val="21"/>
        </w:rPr>
        <w:t>-（m</w:t>
      </w:r>
      <w:r>
        <w:rPr>
          <w:sz w:val="21"/>
          <w:szCs w:val="21"/>
        </w:rPr>
        <w:t>-1</w:t>
      </w:r>
      <w:r>
        <w:rPr>
          <w:rFonts w:hint="eastAsia"/>
          <w:sz w:val="21"/>
          <w:szCs w:val="21"/>
        </w:rPr>
        <w:t>）</w:t>
      </w:r>
      <w:r>
        <w:rPr>
          <w:sz w:val="21"/>
          <w:szCs w:val="21"/>
        </w:rPr>
        <w:t>x+25</w:t>
      </w:r>
      <w:r>
        <w:rPr>
          <w:rFonts w:hint="eastAsia"/>
          <w:sz w:val="21"/>
          <w:szCs w:val="21"/>
        </w:rPr>
        <w:t>是一个完全平方式，则m的值为</w:t>
      </w:r>
      <w:bookmarkStart w:id="0" w:name="_Hlk512685471"/>
      <w:r>
        <w:rPr>
          <w:sz w:val="21"/>
          <w:szCs w:val="21"/>
          <w:u w:val="single"/>
        </w:rPr>
        <w:t>　   　</w:t>
      </w:r>
      <w:r>
        <w:rPr>
          <w:sz w:val="21"/>
          <w:szCs w:val="21"/>
        </w:rPr>
        <w:t>．</w:t>
      </w:r>
      <w:bookmarkEnd w:id="0"/>
    </w:p>
    <w:p>
      <w:pPr>
        <w:pStyle w:val="ListParagraph"/>
        <w:numPr>
          <w:numId w:val="0"/>
        </w:numPr>
        <w:tabs>
          <w:tab w:val="left" w:pos="492"/>
        </w:tabs>
        <w:spacing w:before="43" w:after="0" w:line="273" w:lineRule="auto"/>
        <w:ind w:right="792" w:rightChars="0"/>
        <w:jc w:val="both"/>
        <w:rPr>
          <w:sz w:val="21"/>
          <w:szCs w:val="21"/>
        </w:rPr>
      </w:pPr>
      <w:r>
        <w:rPr>
          <w:sz w:val="21"/>
          <w:szCs w:val="21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1143000</wp:posOffset>
            </wp:positionH>
            <wp:positionV relativeFrom="paragraph">
              <wp:posOffset>889635</wp:posOffset>
            </wp:positionV>
            <wp:extent cx="3009900" cy="2209800"/>
            <wp:effectExtent l="0" t="0" r="0" b="0"/>
            <wp:wrapTopAndBottom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szCs w:val="21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4526280</wp:posOffset>
            </wp:positionH>
            <wp:positionV relativeFrom="paragraph">
              <wp:posOffset>1607820</wp:posOffset>
            </wp:positionV>
            <wp:extent cx="2322195" cy="1400175"/>
            <wp:effectExtent l="0" t="0" r="0" b="0"/>
            <wp:wrapTopAndBottom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2071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pacing w:val="-3"/>
          <w:w w:val="99"/>
          <w:sz w:val="21"/>
          <w:szCs w:val="21"/>
          <w:lang w:val="en-US" w:eastAsia="zh-CN"/>
        </w:rPr>
        <w:t>15.</w:t>
      </w:r>
      <w:r>
        <w:rPr>
          <w:spacing w:val="-3"/>
          <w:w w:val="99"/>
          <w:sz w:val="21"/>
          <w:szCs w:val="21"/>
        </w:rPr>
        <w:t>如图，有足够多的边长为</w:t>
      </w:r>
      <w:r>
        <w:rPr>
          <w:spacing w:val="-53"/>
          <w:sz w:val="21"/>
          <w:szCs w:val="21"/>
        </w:rPr>
        <w:t xml:space="preserve"> </w:t>
      </w:r>
      <w:r>
        <w:rPr>
          <w:rFonts w:ascii="Calibri" w:eastAsia="Calibri"/>
          <w:w w:val="99"/>
          <w:sz w:val="21"/>
          <w:szCs w:val="21"/>
        </w:rPr>
        <w:t>a</w:t>
      </w:r>
      <w:r>
        <w:rPr>
          <w:rFonts w:ascii="Calibri" w:eastAsia="Calibri"/>
          <w:spacing w:val="6"/>
          <w:sz w:val="21"/>
          <w:szCs w:val="21"/>
        </w:rPr>
        <w:t xml:space="preserve"> </w:t>
      </w:r>
      <w:r>
        <w:rPr>
          <w:spacing w:val="-4"/>
          <w:w w:val="99"/>
          <w:sz w:val="21"/>
          <w:szCs w:val="21"/>
        </w:rPr>
        <w:t>的小正方形</w:t>
      </w:r>
      <w:r>
        <w:rPr>
          <w:spacing w:val="2"/>
          <w:w w:val="99"/>
          <w:sz w:val="21"/>
          <w:szCs w:val="21"/>
        </w:rPr>
        <w:t>（</w:t>
      </w:r>
      <w:r>
        <w:rPr>
          <w:rFonts w:ascii="Calibri" w:eastAsia="Calibri"/>
          <w:w w:val="99"/>
          <w:sz w:val="21"/>
          <w:szCs w:val="21"/>
        </w:rPr>
        <w:t>A</w:t>
      </w:r>
      <w:r>
        <w:rPr>
          <w:rFonts w:ascii="Calibri" w:eastAsia="Calibri"/>
          <w:spacing w:val="4"/>
          <w:sz w:val="21"/>
          <w:szCs w:val="21"/>
        </w:rPr>
        <w:t xml:space="preserve"> </w:t>
      </w:r>
      <w:r>
        <w:rPr>
          <w:spacing w:val="2"/>
          <w:w w:val="99"/>
          <w:sz w:val="21"/>
          <w:szCs w:val="21"/>
        </w:rPr>
        <w:t>类</w:t>
      </w:r>
      <w:r>
        <w:rPr>
          <w:spacing w:val="-104"/>
          <w:w w:val="99"/>
          <w:sz w:val="21"/>
          <w:szCs w:val="21"/>
        </w:rPr>
        <w:t>）</w:t>
      </w:r>
      <w:r>
        <w:rPr>
          <w:spacing w:val="-4"/>
          <w:w w:val="99"/>
          <w:sz w:val="21"/>
          <w:szCs w:val="21"/>
        </w:rPr>
        <w:t>，长为</w:t>
      </w:r>
      <w:r>
        <w:rPr>
          <w:spacing w:val="-53"/>
          <w:sz w:val="21"/>
          <w:szCs w:val="21"/>
        </w:rPr>
        <w:t xml:space="preserve"> </w:t>
      </w:r>
      <w:r>
        <w:rPr>
          <w:rFonts w:ascii="Calibri" w:eastAsia="Calibri"/>
          <w:w w:val="99"/>
          <w:sz w:val="21"/>
          <w:szCs w:val="21"/>
        </w:rPr>
        <w:t>a</w:t>
      </w:r>
      <w:r>
        <w:rPr>
          <w:rFonts w:ascii="Calibri" w:eastAsia="Calibri"/>
          <w:spacing w:val="6"/>
          <w:sz w:val="21"/>
          <w:szCs w:val="21"/>
        </w:rPr>
        <w:t xml:space="preserve"> </w:t>
      </w:r>
      <w:r>
        <w:rPr>
          <w:spacing w:val="1"/>
          <w:w w:val="99"/>
          <w:sz w:val="21"/>
          <w:szCs w:val="21"/>
        </w:rPr>
        <w:t>宽为</w:t>
      </w:r>
      <w:r>
        <w:rPr>
          <w:spacing w:val="-53"/>
          <w:sz w:val="21"/>
          <w:szCs w:val="21"/>
        </w:rPr>
        <w:t xml:space="preserve"> </w:t>
      </w:r>
      <w:r>
        <w:rPr>
          <w:rFonts w:ascii="Calibri" w:eastAsia="Calibri"/>
          <w:w w:val="99"/>
          <w:sz w:val="21"/>
          <w:szCs w:val="21"/>
        </w:rPr>
        <w:t>b</w:t>
      </w:r>
      <w:r>
        <w:rPr>
          <w:rFonts w:ascii="Calibri" w:eastAsia="Calibri"/>
          <w:spacing w:val="5"/>
          <w:sz w:val="21"/>
          <w:szCs w:val="21"/>
        </w:rPr>
        <w:t xml:space="preserve"> </w:t>
      </w:r>
      <w:r>
        <w:rPr>
          <w:spacing w:val="-4"/>
          <w:w w:val="99"/>
          <w:sz w:val="21"/>
          <w:szCs w:val="21"/>
        </w:rPr>
        <w:t>的长方形</w:t>
      </w:r>
      <w:r>
        <w:rPr>
          <w:spacing w:val="-1"/>
          <w:w w:val="99"/>
          <w:sz w:val="21"/>
          <w:szCs w:val="21"/>
        </w:rPr>
        <w:t>（</w:t>
      </w:r>
      <w:r>
        <w:rPr>
          <w:rFonts w:ascii="Calibri" w:eastAsia="Calibri"/>
          <w:w w:val="99"/>
          <w:sz w:val="21"/>
          <w:szCs w:val="21"/>
        </w:rPr>
        <w:t>B</w:t>
      </w:r>
      <w:r>
        <w:rPr>
          <w:rFonts w:ascii="Calibri" w:eastAsia="Calibri"/>
          <w:spacing w:val="4"/>
          <w:sz w:val="21"/>
          <w:szCs w:val="21"/>
        </w:rPr>
        <w:t xml:space="preserve"> </w:t>
      </w:r>
      <w:r>
        <w:rPr>
          <w:spacing w:val="2"/>
          <w:w w:val="99"/>
          <w:sz w:val="21"/>
          <w:szCs w:val="21"/>
        </w:rPr>
        <w:t>类</w:t>
      </w:r>
      <w:r>
        <w:rPr>
          <w:spacing w:val="-13"/>
          <w:w w:val="99"/>
          <w:sz w:val="21"/>
          <w:szCs w:val="21"/>
        </w:rPr>
        <w:t>）</w:t>
      </w:r>
      <w:r>
        <w:rPr>
          <w:w w:val="99"/>
          <w:sz w:val="21"/>
          <w:szCs w:val="21"/>
        </w:rPr>
        <w:t>以及边</w:t>
      </w:r>
      <w:r>
        <w:rPr>
          <w:spacing w:val="1"/>
          <w:w w:val="99"/>
          <w:sz w:val="21"/>
          <w:szCs w:val="21"/>
        </w:rPr>
        <w:t>长为</w:t>
      </w:r>
      <w:r>
        <w:rPr>
          <w:spacing w:val="-50"/>
          <w:sz w:val="21"/>
          <w:szCs w:val="21"/>
        </w:rPr>
        <w:t xml:space="preserve"> </w:t>
      </w:r>
      <w:r>
        <w:rPr>
          <w:rFonts w:ascii="Calibri" w:eastAsia="Calibri"/>
          <w:w w:val="99"/>
          <w:sz w:val="21"/>
          <w:szCs w:val="21"/>
        </w:rPr>
        <w:t>b</w:t>
      </w:r>
      <w:r>
        <w:rPr>
          <w:rFonts w:ascii="Calibri" w:eastAsia="Calibri"/>
          <w:spacing w:val="8"/>
          <w:sz w:val="21"/>
          <w:szCs w:val="21"/>
        </w:rPr>
        <w:t xml:space="preserve"> </w:t>
      </w:r>
      <w:r>
        <w:rPr>
          <w:spacing w:val="2"/>
          <w:w w:val="99"/>
          <w:sz w:val="21"/>
          <w:szCs w:val="21"/>
        </w:rPr>
        <w:t>的大长方形（</w:t>
      </w:r>
      <w:r>
        <w:rPr>
          <w:rFonts w:ascii="Calibri" w:eastAsia="Calibri"/>
          <w:w w:val="99"/>
          <w:sz w:val="21"/>
          <w:szCs w:val="21"/>
        </w:rPr>
        <w:t>c</w:t>
      </w:r>
      <w:r>
        <w:rPr>
          <w:rFonts w:ascii="Calibri" w:eastAsia="Calibri"/>
          <w:spacing w:val="8"/>
          <w:sz w:val="21"/>
          <w:szCs w:val="21"/>
        </w:rPr>
        <w:t xml:space="preserve"> </w:t>
      </w:r>
      <w:r>
        <w:rPr>
          <w:spacing w:val="2"/>
          <w:w w:val="99"/>
          <w:sz w:val="21"/>
          <w:szCs w:val="21"/>
        </w:rPr>
        <w:t>类</w:t>
      </w:r>
      <w:r>
        <w:rPr>
          <w:spacing w:val="-101"/>
          <w:w w:val="99"/>
          <w:sz w:val="21"/>
          <w:szCs w:val="21"/>
        </w:rPr>
        <w:t>）</w:t>
      </w:r>
      <w:r>
        <w:rPr>
          <w:spacing w:val="1"/>
          <w:w w:val="99"/>
          <w:sz w:val="21"/>
          <w:szCs w:val="21"/>
        </w:rPr>
        <w:t>，发现利用图中的三种材料各若干可以拼出一些长方形，若取其</w:t>
      </w:r>
      <w:r>
        <w:rPr>
          <w:spacing w:val="1"/>
          <w:sz w:val="21"/>
          <w:szCs w:val="21"/>
        </w:rPr>
        <w:t>中的若干个</w:t>
      </w:r>
      <w:r>
        <w:rPr>
          <w:spacing w:val="4"/>
          <w:sz w:val="21"/>
          <w:szCs w:val="21"/>
        </w:rPr>
        <w:t>（</w:t>
      </w:r>
      <w:r>
        <w:rPr>
          <w:sz w:val="21"/>
          <w:szCs w:val="21"/>
        </w:rPr>
        <w:t>三种图形都要取到</w:t>
      </w:r>
      <w:r>
        <w:rPr>
          <w:spacing w:val="4"/>
          <w:sz w:val="21"/>
          <w:szCs w:val="21"/>
        </w:rPr>
        <w:t>）</w:t>
      </w:r>
      <w:r>
        <w:rPr>
          <w:sz w:val="21"/>
          <w:szCs w:val="21"/>
        </w:rPr>
        <w:t>拼成一个长方形，使其面积为</w:t>
      </w:r>
      <w:r>
        <w:rPr>
          <w:rFonts w:ascii="Cambria Math" w:eastAsia="Cambria Math"/>
          <w:spacing w:val="2"/>
          <w:sz w:val="21"/>
          <w:szCs w:val="21"/>
        </w:rPr>
        <w:t>a</w:t>
      </w:r>
      <w:r>
        <w:rPr>
          <w:rFonts w:ascii="Cambria Math" w:eastAsia="Cambria Math"/>
          <w:spacing w:val="2"/>
          <w:position w:val="8"/>
          <w:sz w:val="21"/>
          <w:szCs w:val="21"/>
        </w:rPr>
        <w:t>t</w:t>
      </w:r>
      <w:r>
        <w:rPr>
          <w:rFonts w:ascii="Calibri" w:eastAsia="Calibri"/>
          <w:spacing w:val="2"/>
          <w:sz w:val="21"/>
          <w:szCs w:val="21"/>
        </w:rPr>
        <w:t>+5ab+6</w:t>
      </w:r>
      <w:r>
        <w:rPr>
          <w:rFonts w:ascii="Cambria Math" w:eastAsia="Cambria Math"/>
          <w:spacing w:val="2"/>
          <w:sz w:val="21"/>
          <w:szCs w:val="21"/>
        </w:rPr>
        <w:t>b</w:t>
      </w:r>
      <w:r>
        <w:rPr>
          <w:rFonts w:ascii="Cambria Math" w:eastAsia="Cambria Math"/>
          <w:spacing w:val="2"/>
          <w:position w:val="8"/>
          <w:sz w:val="21"/>
          <w:szCs w:val="21"/>
        </w:rPr>
        <w:t>t</w:t>
      </w:r>
      <w:r>
        <w:rPr>
          <w:rFonts w:ascii="Calibri" w:eastAsia="Calibri"/>
          <w:spacing w:val="2"/>
          <w:sz w:val="21"/>
          <w:szCs w:val="21"/>
        </w:rPr>
        <w:t>,</w:t>
      </w:r>
      <w:r>
        <w:rPr>
          <w:spacing w:val="-6"/>
          <w:sz w:val="21"/>
          <w:szCs w:val="21"/>
        </w:rPr>
        <w:t xml:space="preserve">则需要 </w:t>
      </w:r>
      <w:r>
        <w:rPr>
          <w:rFonts w:ascii="Calibri" w:eastAsia="Calibri"/>
          <w:sz w:val="21"/>
          <w:szCs w:val="21"/>
        </w:rPr>
        <w:t>c</w:t>
      </w:r>
      <w:r>
        <w:rPr>
          <w:rFonts w:ascii="Calibri" w:eastAsia="Calibri"/>
          <w:spacing w:val="29"/>
          <w:sz w:val="21"/>
          <w:szCs w:val="21"/>
        </w:rPr>
        <w:t xml:space="preserve"> </w:t>
      </w:r>
      <w:r>
        <w:rPr>
          <w:spacing w:val="2"/>
          <w:sz w:val="21"/>
          <w:szCs w:val="21"/>
        </w:rPr>
        <w:t>类片张。</w:t>
      </w:r>
    </w:p>
    <w:p>
      <w:pPr>
        <w:pStyle w:val="BodyText"/>
        <w:rPr>
          <w:sz w:val="21"/>
          <w:szCs w:val="21"/>
        </w:rPr>
      </w:pPr>
    </w:p>
    <w:p>
      <w:pPr>
        <w:pStyle w:val="BodyText"/>
        <w:rPr>
          <w:sz w:val="21"/>
          <w:szCs w:val="21"/>
        </w:rPr>
      </w:pPr>
    </w:p>
    <w:p>
      <w:pPr>
        <w:pStyle w:val="BodyText"/>
        <w:tabs>
          <w:tab w:val="left" w:pos="4442"/>
        </w:tabs>
        <w:rPr>
          <w:sz w:val="21"/>
          <w:szCs w:val="21"/>
        </w:rPr>
      </w:pPr>
      <w:r>
        <w:rPr>
          <w:rFonts w:ascii="Calibri" w:eastAsia="Calibri" w:hAnsi="Calibri"/>
          <w:sz w:val="21"/>
          <w:szCs w:val="21"/>
        </w:rPr>
        <w:t>16</w:t>
      </w:r>
      <w:r>
        <w:rPr>
          <w:sz w:val="21"/>
          <w:szCs w:val="21"/>
        </w:rPr>
        <w:t>．如图，∠</w:t>
      </w:r>
      <w:r>
        <w:rPr>
          <w:rFonts w:ascii="Calibri" w:eastAsia="Calibri" w:hAnsi="Calibri"/>
          <w:sz w:val="21"/>
          <w:szCs w:val="21"/>
        </w:rPr>
        <w:t>A+</w:t>
      </w:r>
      <w:r>
        <w:rPr>
          <w:sz w:val="21"/>
          <w:szCs w:val="21"/>
        </w:rPr>
        <w:t>∠B+∠C+∠D+∠E+∠F=</w:t>
      </w:r>
      <w:r>
        <w:rPr>
          <w:sz w:val="21"/>
          <w:szCs w:val="21"/>
          <w:u w:val="single"/>
        </w:rPr>
        <w:t xml:space="preserve"> </w:t>
      </w:r>
      <w:r>
        <w:rPr>
          <w:sz w:val="21"/>
          <w:szCs w:val="21"/>
          <w:u w:val="single"/>
        </w:rPr>
        <w:tab/>
      </w:r>
      <w:r>
        <w:rPr>
          <w:sz w:val="21"/>
          <w:szCs w:val="21"/>
        </w:rPr>
        <w:t>．</w:t>
      </w:r>
    </w:p>
    <w:p>
      <w:pPr>
        <w:pStyle w:val="BodyText"/>
        <w:tabs>
          <w:tab w:val="left" w:pos="4845"/>
        </w:tabs>
        <w:spacing w:before="43" w:line="278" w:lineRule="auto"/>
        <w:ind w:right="793"/>
        <w:rPr>
          <w:sz w:val="21"/>
          <w:szCs w:val="21"/>
        </w:rPr>
      </w:pPr>
      <w:r>
        <w:rPr>
          <w:rFonts w:ascii="Calibri" w:eastAsia="Calibri" w:hAnsi="Calibri"/>
          <w:sz w:val="21"/>
          <w:szCs w:val="21"/>
        </w:rPr>
        <w:t>17.</w:t>
      </w:r>
      <w:r>
        <w:rPr>
          <w:sz w:val="21"/>
          <w:szCs w:val="21"/>
        </w:rPr>
        <w:t>如图</w:t>
      </w:r>
      <w:r>
        <w:rPr>
          <w:spacing w:val="-17"/>
          <w:sz w:val="21"/>
          <w:szCs w:val="21"/>
        </w:rPr>
        <w:t>，</w:t>
      </w:r>
      <w:r>
        <w:rPr>
          <w:sz w:val="21"/>
          <w:szCs w:val="21"/>
        </w:rPr>
        <w:t>已知在四边形</w:t>
      </w:r>
      <w:r>
        <w:rPr>
          <w:spacing w:val="-56"/>
          <w:sz w:val="21"/>
          <w:szCs w:val="21"/>
        </w:rPr>
        <w:t xml:space="preserve"> </w:t>
      </w:r>
      <w:r>
        <w:rPr>
          <w:rFonts w:ascii="Calibri" w:eastAsia="Calibri" w:hAnsi="Calibri"/>
          <w:sz w:val="21"/>
          <w:szCs w:val="21"/>
        </w:rPr>
        <w:t>ABCD</w:t>
      </w:r>
      <w:r>
        <w:rPr>
          <w:rFonts w:ascii="Calibri" w:eastAsia="Calibri" w:hAnsi="Calibri"/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中</w:t>
      </w:r>
      <w:r>
        <w:rPr>
          <w:spacing w:val="-4"/>
          <w:sz w:val="21"/>
          <w:szCs w:val="21"/>
        </w:rPr>
        <w:t>，∠A=α，∠C=β，BF</w:t>
      </w:r>
      <w:r>
        <w:rPr>
          <w:spacing w:val="-15"/>
          <w:sz w:val="21"/>
          <w:szCs w:val="21"/>
        </w:rPr>
        <w:t>、</w:t>
      </w:r>
      <w:r>
        <w:rPr>
          <w:sz w:val="21"/>
          <w:szCs w:val="21"/>
        </w:rPr>
        <w:t>DF</w:t>
      </w:r>
      <w:r>
        <w:rPr>
          <w:spacing w:val="-5"/>
          <w:sz w:val="21"/>
          <w:szCs w:val="21"/>
        </w:rPr>
        <w:t xml:space="preserve"> </w:t>
      </w:r>
      <w:r>
        <w:rPr>
          <w:sz w:val="21"/>
          <w:szCs w:val="21"/>
        </w:rPr>
        <w:t>为四边形</w:t>
      </w:r>
      <w:r>
        <w:rPr>
          <w:spacing w:val="-55"/>
          <w:sz w:val="21"/>
          <w:szCs w:val="21"/>
        </w:rPr>
        <w:t xml:space="preserve"> </w:t>
      </w:r>
      <w:r>
        <w:rPr>
          <w:sz w:val="21"/>
          <w:szCs w:val="21"/>
        </w:rPr>
        <w:t>ABCD</w:t>
      </w:r>
      <w:r>
        <w:rPr>
          <w:spacing w:val="-56"/>
          <w:sz w:val="21"/>
          <w:szCs w:val="21"/>
        </w:rPr>
        <w:t xml:space="preserve"> </w:t>
      </w:r>
      <w:r>
        <w:rPr>
          <w:sz w:val="21"/>
          <w:szCs w:val="21"/>
        </w:rPr>
        <w:t>的∠ABC</w:t>
      </w:r>
      <w:r>
        <w:rPr>
          <w:spacing w:val="-15"/>
          <w:sz w:val="21"/>
          <w:szCs w:val="21"/>
        </w:rPr>
        <w:t>、</w:t>
      </w:r>
      <w:r>
        <w:rPr>
          <w:sz w:val="21"/>
          <w:szCs w:val="21"/>
        </w:rPr>
        <w:t>∠ADC 的相邻外角的角平分线，当α、β满足条件</w:t>
      </w:r>
      <w:r>
        <w:rPr>
          <w:sz w:val="21"/>
          <w:szCs w:val="21"/>
          <w:u w:val="single"/>
        </w:rPr>
        <w:t xml:space="preserve"> </w:t>
      </w:r>
      <w:r>
        <w:rPr>
          <w:sz w:val="21"/>
          <w:szCs w:val="21"/>
          <w:u w:val="single"/>
        </w:rPr>
        <w:tab/>
      </w:r>
      <w:r>
        <w:rPr>
          <w:sz w:val="21"/>
          <w:szCs w:val="21"/>
        </w:rPr>
        <w:t>时，BF∥DF。</w:t>
      </w:r>
    </w:p>
    <w:p>
      <w:pPr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18.在数学中，为了简便，记</w:t>
      </w:r>
      <m:oMath>
        <m:nary>
          <m:naryPr>
            <m:chr m:val="∑"/>
            <m:limLoc m:val="undOvr"/>
            <m:ctrlPr>
              <w:rPr>
                <w:rFonts w:ascii="Cambria Math" w:hAnsi="Cambria Math" w:cs="宋体"/>
                <w:sz w:val="21"/>
                <w:szCs w:val="21"/>
              </w:rPr>
            </m:ctrlPr>
          </m:naryPr>
          <m:sub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w:rPr>
                <w:rFonts w:ascii="Cambria Math" w:hAnsi="Cambria Math" w:cs="宋体"/>
                <w:sz w:val="21"/>
                <w:szCs w:val="21"/>
              </w:rPr>
              <m:t>k=1</m:t>
            </m:r>
          </m:sub>
          <m:sup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w:rPr>
                <w:rFonts w:ascii="Cambria Math" w:hAnsi="Cambria Math" w:cs="宋体"/>
                <w:sz w:val="21"/>
                <w:szCs w:val="21"/>
              </w:rPr>
              <m:t>n</m:t>
            </m:r>
          </m:sup>
          <m:e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w:rPr>
                <w:rFonts w:ascii="Cambria Math" w:hAnsi="Cambria Math" w:cs="宋体"/>
                <w:sz w:val="21"/>
                <w:szCs w:val="21"/>
              </w:rPr>
              <m:t>k</m:t>
            </m:r>
          </m:e>
        </m:nary>
      </m:oMath>
      <w:r>
        <w:rPr>
          <w:rFonts w:ascii="宋体" w:hAnsi="宋体" w:cs="宋体" w:hint="eastAsia"/>
          <w:sz w:val="21"/>
          <w:szCs w:val="21"/>
        </w:rPr>
        <w:t>=</w:t>
      </w:r>
      <w:r>
        <w:rPr>
          <w:rFonts w:ascii="宋体" w:hAnsi="宋体" w:cs="宋体"/>
          <w:sz w:val="21"/>
          <w:szCs w:val="21"/>
        </w:rPr>
        <w:t>1+2+</w:t>
      </w:r>
      <w:r>
        <w:rPr>
          <w:rFonts w:ascii="宋体" w:hAnsi="宋体" w:cs="宋体" w:hint="eastAsia"/>
          <w:sz w:val="21"/>
          <w:szCs w:val="21"/>
        </w:rPr>
        <w:t>……</w:t>
      </w:r>
      <w:r>
        <w:rPr>
          <w:rFonts w:ascii="宋体" w:hAnsi="宋体" w:cs="宋体"/>
          <w:sz w:val="21"/>
          <w:szCs w:val="21"/>
        </w:rPr>
        <w:t xml:space="preserve">+(n-1)+n  </w:t>
      </w:r>
      <m:oMath>
        <m:nary>
          <m:naryPr>
            <m:chr m:val="∑"/>
            <m:limLoc m:val="undOvr"/>
            <m:ctrlPr>
              <w:rPr>
                <w:rFonts w:ascii="Cambria Math" w:hAnsi="Cambria Math" w:cs="宋体"/>
                <w:sz w:val="21"/>
                <w:szCs w:val="21"/>
              </w:rPr>
            </m:ctrlPr>
          </m:naryPr>
          <m:sub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w:rPr>
                <w:rFonts w:ascii="Cambria Math" w:hAnsi="Cambria Math" w:cs="宋体"/>
                <w:sz w:val="21"/>
                <w:szCs w:val="21"/>
              </w:rPr>
              <m:t>k=1</m:t>
            </m:r>
          </m:sub>
          <m:sup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w:rPr>
                <w:rFonts w:ascii="Cambria Math" w:hAnsi="Cambria Math" w:cs="宋体"/>
                <w:sz w:val="21"/>
                <w:szCs w:val="21"/>
              </w:rPr>
              <m:t>n</m:t>
            </m:r>
          </m:sup>
          <m:e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w:rPr>
                <w:rFonts w:ascii="Cambria Math" w:hAnsi="Cambria Math" w:cs="宋体"/>
                <w:sz w:val="21"/>
                <w:szCs w:val="21"/>
              </w:rPr>
              <m:t>(x+k)</m:t>
            </m:r>
          </m:e>
        </m:nary>
      </m:oMath>
      <w:r>
        <w:rPr>
          <w:rFonts w:ascii="宋体" w:hAnsi="宋体" w:cs="宋体" w:hint="eastAsia"/>
          <w:sz w:val="21"/>
          <w:szCs w:val="21"/>
        </w:rPr>
        <w:t>=</w:t>
      </w:r>
      <w:r>
        <w:rPr>
          <w:rFonts w:ascii="宋体" w:hAnsi="宋体" w:cs="宋体"/>
          <w:sz w:val="21"/>
          <w:szCs w:val="21"/>
        </w:rPr>
        <w:t>(x+1)+(x+2)+</w:t>
      </w:r>
      <w:r>
        <w:rPr>
          <w:rFonts w:ascii="宋体" w:hAnsi="宋体" w:cs="宋体" w:hint="eastAsia"/>
          <w:sz w:val="21"/>
          <w:szCs w:val="21"/>
        </w:rPr>
        <w:t>……+（x</w:t>
      </w:r>
      <w:r>
        <w:rPr>
          <w:rFonts w:ascii="宋体" w:hAnsi="宋体" w:cs="宋体"/>
          <w:sz w:val="21"/>
          <w:szCs w:val="21"/>
        </w:rPr>
        <w:t>+n）</w:t>
      </w:r>
    </w:p>
    <w:p>
      <w:pPr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 xml:space="preserve"> </w:t>
      </w:r>
      <w:r>
        <w:rPr>
          <w:rFonts w:ascii="宋体" w:hAnsi="宋体" w:cs="宋体"/>
          <w:sz w:val="21"/>
          <w:szCs w:val="21"/>
        </w:rPr>
        <w:t>(1)</w:t>
      </w:r>
      <w:r>
        <w:rPr>
          <w:rFonts w:ascii="宋体" w:hAnsi="宋体" w:cs="宋体" w:hint="eastAsia"/>
          <w:sz w:val="21"/>
          <w:szCs w:val="21"/>
        </w:rPr>
        <w:t>请你用以上记法表示：1+2+……+2016=</w:t>
      </w:r>
      <w:r>
        <w:rPr>
          <w:rFonts w:ascii="宋体" w:hAnsi="宋体" w:cs="宋体"/>
          <w:sz w:val="21"/>
          <w:szCs w:val="21"/>
          <w:u w:val="single"/>
        </w:rPr>
        <w:t>　   　</w:t>
      </w:r>
      <w:r>
        <w:rPr>
          <w:rFonts w:ascii="宋体" w:hAnsi="宋体" w:cs="宋体"/>
          <w:sz w:val="21"/>
          <w:szCs w:val="21"/>
        </w:rPr>
        <w:t>．</w:t>
      </w:r>
    </w:p>
    <w:p>
      <w:pPr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（2</w:t>
      </w:r>
      <w:r>
        <w:rPr>
          <w:rFonts w:ascii="宋体" w:hAnsi="宋体" w:cs="宋体"/>
          <w:sz w:val="21"/>
          <w:szCs w:val="21"/>
        </w:rPr>
        <w:t>）</w:t>
      </w:r>
      <m:oMath>
        <m:nary>
          <m:naryPr>
            <m:chr m:val="∑"/>
            <m:limLoc m:val="undOvr"/>
            <m:ctrlPr>
              <w:rPr>
                <w:rFonts w:ascii="Cambria Math" w:hAnsi="Cambria Math" w:cs="宋体"/>
                <w:sz w:val="21"/>
                <w:szCs w:val="21"/>
              </w:rPr>
            </m:ctrlPr>
          </m:naryPr>
          <m:sub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w:rPr>
                <w:rFonts w:ascii="Cambria Math" w:hAnsi="Cambria Math" w:cs="宋体"/>
                <w:sz w:val="21"/>
                <w:szCs w:val="21"/>
              </w:rPr>
              <m:t>k=2</m:t>
            </m:r>
          </m:sub>
          <m:sup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w:rPr>
                <w:rFonts w:ascii="Cambria Math" w:hAnsi="Cambria Math" w:cs="宋体"/>
                <w:sz w:val="21"/>
                <w:szCs w:val="21"/>
              </w:rPr>
              <m:t>n</m:t>
            </m:r>
          </m:sup>
          <m:e>
            <m:ctrlPr>
              <w:rPr>
                <w:rFonts w:ascii="Cambria Math" w:hAnsi="Cambria Math" w:cs="宋体"/>
                <w:sz w:val="21"/>
                <w:szCs w:val="21"/>
              </w:rPr>
            </m:ctrlPr>
            <m:d>
              <m:dPr>
                <m:ctrlPr>
                  <w:rPr>
                    <w:rFonts w:ascii="Cambria Math" w:hAnsi="Cambria Math" w:cs="宋体"/>
                    <w:i/>
                    <w:sz w:val="21"/>
                    <w:szCs w:val="21"/>
                  </w:rPr>
                </m:ctrlPr>
              </m:dPr>
              <m:e>
                <m:ctrlPr>
                  <w:rPr>
                    <w:rFonts w:ascii="Cambria Math" w:hAnsi="Cambria Math" w:cs="宋体"/>
                    <w:i/>
                    <w:sz w:val="21"/>
                    <w:szCs w:val="21"/>
                  </w:rPr>
                </m:ctrlPr>
                <m:r>
                  <w:rPr>
                    <w:rFonts w:ascii="Cambria Math" w:hAnsi="Cambria Math" w:cs="宋体"/>
                    <w:sz w:val="21"/>
                    <w:szCs w:val="21"/>
                  </w:rPr>
                  <m:t>x+k</m:t>
                </m:r>
              </m:e>
            </m:d>
            <m:d>
              <m:dPr>
                <m:ctrlPr>
                  <w:rPr>
                    <w:rFonts w:ascii="Cambria Math" w:hAnsi="Cambria Math" w:cs="宋体"/>
                    <w:i/>
                    <w:sz w:val="21"/>
                    <w:szCs w:val="21"/>
                  </w:rPr>
                </m:ctrlPr>
              </m:dPr>
              <m:e>
                <m:ctrlPr>
                  <w:rPr>
                    <w:rFonts w:ascii="Cambria Math" w:hAnsi="Cambria Math" w:cs="宋体"/>
                    <w:i/>
                    <w:sz w:val="21"/>
                    <w:szCs w:val="21"/>
                  </w:rPr>
                </m:ctrlPr>
                <m:r>
                  <w:rPr>
                    <w:rFonts w:ascii="Cambria Math" w:hAnsi="Cambria Math" w:cs="宋体"/>
                    <w:sz w:val="21"/>
                    <w:szCs w:val="21"/>
                  </w:rPr>
                  <m:t>x-k+1</m:t>
                </m:r>
              </m:e>
            </m:d>
            <m:r>
              <w:rPr>
                <w:rFonts w:ascii="Cambria Math" w:hAnsi="Cambria Math" w:cs="宋体"/>
                <w:sz w:val="21"/>
                <w:szCs w:val="21"/>
              </w:rPr>
              <m:t>=</m:t>
            </m:r>
          </m:e>
        </m:nary>
      </m:oMath>
      <w:r>
        <w:rPr>
          <w:rFonts w:ascii="宋体" w:hAnsi="宋体" w:cs="宋体" w:hint="eastAsia"/>
          <w:sz w:val="21"/>
          <w:szCs w:val="21"/>
        </w:rPr>
        <w:t>3</w:t>
      </w:r>
      <m:oMath>
        <m:sSup>
          <m:sSupPr>
            <m:ctrlPr>
              <w:rPr>
                <w:rFonts w:ascii="Cambria Math" w:hAnsi="Cambria Math" w:cs="宋体"/>
                <w:sz w:val="21"/>
                <w:szCs w:val="21"/>
              </w:rPr>
            </m:ctrlPr>
          </m:sSupPr>
          <m:e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cs="宋体"/>
                <w:sz w:val="21"/>
                <w:szCs w:val="21"/>
              </w:rPr>
              <m:t>x</m:t>
            </m:r>
          </m:e>
          <m:sup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cs="宋体"/>
                <w:sz w:val="21"/>
                <w:szCs w:val="21"/>
              </w:rPr>
              <m:t>2</m:t>
            </m:r>
          </m:sup>
        </m:sSup>
      </m:oMath>
      <w:r>
        <w:rPr>
          <w:rFonts w:ascii="宋体" w:hAnsi="宋体" w:cs="宋体" w:hint="eastAsia"/>
          <w:sz w:val="21"/>
          <w:szCs w:val="21"/>
        </w:rPr>
        <w:t>+</w:t>
      </w:r>
      <w:r>
        <w:rPr>
          <w:rFonts w:ascii="宋体" w:hAnsi="宋体" w:cs="宋体"/>
          <w:sz w:val="21"/>
          <w:szCs w:val="21"/>
        </w:rPr>
        <w:t>3x+m,</w:t>
      </w:r>
      <w:r>
        <w:rPr>
          <w:rFonts w:ascii="宋体" w:hAnsi="宋体" w:cs="宋体" w:hint="eastAsia"/>
          <w:sz w:val="21"/>
          <w:szCs w:val="21"/>
        </w:rPr>
        <w:t>则m</w:t>
      </w:r>
      <w:r>
        <w:rPr>
          <w:rFonts w:ascii="宋体" w:hAnsi="宋体" w:cs="宋体"/>
          <w:sz w:val="21"/>
          <w:szCs w:val="21"/>
        </w:rPr>
        <w:t>=</w:t>
      </w:r>
      <w:r>
        <w:rPr>
          <w:rFonts w:ascii="宋体" w:hAnsi="宋体" w:cs="宋体"/>
          <w:sz w:val="21"/>
          <w:szCs w:val="21"/>
          <w:u w:val="single"/>
        </w:rPr>
        <w:t>　   　</w:t>
      </w:r>
      <w:r>
        <w:rPr>
          <w:rFonts w:ascii="宋体" w:hAnsi="宋体" w:cs="宋体"/>
          <w:sz w:val="21"/>
          <w:szCs w:val="21"/>
        </w:rPr>
        <w:t>．</w:t>
      </w:r>
    </w:p>
    <w:p>
      <w:pPr>
        <w:pStyle w:val="BodyText"/>
        <w:tabs>
          <w:tab w:val="left" w:pos="1192"/>
          <w:tab w:val="left" w:pos="5126"/>
        </w:tabs>
        <w:spacing w:before="21" w:line="288" w:lineRule="auto"/>
        <w:ind w:left="120" w:right="3888"/>
        <w:rPr>
          <w:spacing w:val="-17"/>
          <w:w w:val="105"/>
          <w:sz w:val="21"/>
          <w:szCs w:val="21"/>
          <w:vertAlign w:val="baseline"/>
        </w:rPr>
      </w:pPr>
    </w:p>
    <w:p>
      <w:pPr>
        <w:pStyle w:val="BodyText"/>
        <w:tabs>
          <w:tab w:val="left" w:pos="1192"/>
          <w:tab w:val="left" w:pos="5126"/>
        </w:tabs>
        <w:spacing w:before="21" w:line="288" w:lineRule="auto"/>
        <w:ind w:left="120" w:right="3888"/>
        <w:rPr>
          <w:spacing w:val="-17"/>
          <w:w w:val="105"/>
          <w:sz w:val="21"/>
          <w:szCs w:val="21"/>
          <w:vertAlign w:val="baseline"/>
        </w:rPr>
      </w:pPr>
    </w:p>
    <w:p>
      <w:pPr>
        <w:pStyle w:val="BodyText"/>
        <w:tabs>
          <w:tab w:val="left" w:pos="1192"/>
          <w:tab w:val="left" w:pos="5126"/>
        </w:tabs>
        <w:spacing w:before="21" w:line="288" w:lineRule="auto"/>
        <w:ind w:left="120" w:right="3888"/>
        <w:rPr>
          <w:spacing w:val="-17"/>
          <w:w w:val="105"/>
          <w:sz w:val="21"/>
          <w:szCs w:val="21"/>
          <w:vertAlign w:val="baseline"/>
        </w:rPr>
      </w:pPr>
    </w:p>
    <w:p>
      <w:pPr>
        <w:pStyle w:val="BodyText"/>
        <w:tabs>
          <w:tab w:val="left" w:pos="1192"/>
          <w:tab w:val="left" w:pos="5126"/>
        </w:tabs>
        <w:spacing w:before="21" w:line="288" w:lineRule="auto"/>
        <w:ind w:left="120" w:right="3888"/>
        <w:rPr>
          <w:spacing w:val="-17"/>
          <w:w w:val="105"/>
          <w:sz w:val="21"/>
          <w:szCs w:val="21"/>
          <w:vertAlign w:val="baseline"/>
        </w:rPr>
      </w:pPr>
    </w:p>
    <w:p>
      <w:pPr>
        <w:pStyle w:val="BodyText"/>
        <w:tabs>
          <w:tab w:val="left" w:pos="1192"/>
          <w:tab w:val="left" w:pos="5126"/>
        </w:tabs>
        <w:spacing w:before="21" w:line="288" w:lineRule="auto"/>
        <w:ind w:left="120" w:right="3888"/>
        <w:rPr>
          <w:spacing w:val="-17"/>
          <w:w w:val="105"/>
          <w:sz w:val="21"/>
          <w:szCs w:val="21"/>
          <w:vertAlign w:val="baseline"/>
        </w:rPr>
      </w:pPr>
    </w:p>
    <w:p>
      <w:pPr>
        <w:pStyle w:val="BodyText"/>
        <w:tabs>
          <w:tab w:val="left" w:pos="1192"/>
          <w:tab w:val="left" w:pos="5126"/>
        </w:tabs>
        <w:spacing w:before="21" w:line="288" w:lineRule="auto"/>
        <w:ind w:left="120" w:right="3888"/>
        <w:rPr>
          <w:spacing w:val="-17"/>
          <w:w w:val="105"/>
          <w:sz w:val="21"/>
          <w:szCs w:val="21"/>
          <w:vertAlign w:val="baseline"/>
        </w:rPr>
      </w:pPr>
      <w:r>
        <w:rPr>
          <w:spacing w:val="-17"/>
          <w:w w:val="105"/>
          <w:sz w:val="21"/>
          <w:szCs w:val="21"/>
          <w:vertAlign w:val="baseline"/>
        </w:rPr>
        <w:br w:type="page"/>
      </w:r>
    </w:p>
    <w:p>
      <w:pPr>
        <w:pStyle w:val="BodyText"/>
        <w:tabs>
          <w:tab w:val="left" w:pos="1192"/>
          <w:tab w:val="left" w:pos="5126"/>
        </w:tabs>
        <w:spacing w:before="21" w:line="288" w:lineRule="auto"/>
        <w:ind w:right="3888"/>
        <w:rPr>
          <w:sz w:val="21"/>
          <w:szCs w:val="21"/>
        </w:rPr>
      </w:pPr>
      <w:r>
        <w:rPr>
          <w:w w:val="105"/>
          <w:sz w:val="21"/>
          <w:szCs w:val="21"/>
          <w:vertAlign w:val="baseline"/>
        </w:rPr>
        <w:t>三．解答题</w:t>
      </w:r>
    </w:p>
    <w:p>
      <w:pPr>
        <w:rPr>
          <w:rFonts w:ascii="宋体" w:hAnsi="宋体" w:cs="宋体"/>
          <w:sz w:val="21"/>
          <w:szCs w:val="21"/>
        </w:rPr>
      </w:pPr>
      <w:r>
        <w:rPr>
          <w:rFonts w:cs="宋体" w:hint="eastAsia"/>
          <w:sz w:val="21"/>
          <w:szCs w:val="21"/>
          <w:lang w:val="en-US" w:eastAsia="zh-CN"/>
        </w:rPr>
        <w:t>1</w:t>
      </w:r>
      <w:r>
        <w:rPr>
          <w:rFonts w:ascii="宋体" w:hAnsi="宋体" w:cs="宋体" w:hint="eastAsia"/>
          <w:sz w:val="21"/>
          <w:szCs w:val="21"/>
        </w:rPr>
        <w:t>9.计算</w:t>
      </w:r>
    </w:p>
    <w:p>
      <w:pPr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（1</w:t>
      </w:r>
      <w:r>
        <w:rPr>
          <w:rFonts w:ascii="宋体" w:hAnsi="宋体" w:cs="宋体"/>
          <w:sz w:val="21"/>
          <w:szCs w:val="21"/>
        </w:rPr>
        <w:t>）</w:t>
      </w:r>
      <m:oMath>
        <m:sSup>
          <m:sSupPr>
            <m:ctrlPr>
              <w:rPr>
                <w:rFonts w:ascii="Cambria Math" w:hAnsi="Cambria Math" w:cs="宋体"/>
                <w:sz w:val="21"/>
                <w:szCs w:val="21"/>
              </w:rPr>
            </m:ctrlPr>
          </m:sSupPr>
          <m:e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w:rPr>
                <w:rFonts w:ascii="Cambria Math" w:hAnsi="Cambria Math" w:cs="宋体"/>
                <w:sz w:val="21"/>
                <w:szCs w:val="21"/>
              </w:rPr>
              <m:t>(2-</m:t>
            </m:r>
            <m:r>
              <w:rPr>
                <w:rFonts w:ascii="Cambria Math" w:hAnsi="Cambria Math" w:cs="宋体" w:hint="eastAsia"/>
                <w:sz w:val="21"/>
                <w:szCs w:val="21"/>
              </w:rPr>
              <m:t>π）</m:t>
            </m:r>
          </m:e>
          <m:sup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w:rPr>
                <w:rFonts w:ascii="Cambria Math" w:hAnsi="Cambria Math" w:cs="宋体"/>
                <w:sz w:val="21"/>
                <w:szCs w:val="21"/>
              </w:rPr>
              <m:t>0</m:t>
            </m:r>
          </m:sup>
        </m:sSup>
      </m:oMath>
      <w:r>
        <w:rPr>
          <w:rFonts w:ascii="宋体" w:hAnsi="宋体" w:cs="宋体" w:hint="eastAsia"/>
          <w:sz w:val="21"/>
          <w:szCs w:val="21"/>
        </w:rPr>
        <w:t>+</w:t>
      </w:r>
      <m:oMath>
        <m:sSup>
          <m:sSupPr>
            <m:ctrlPr>
              <w:rPr>
                <w:rFonts w:ascii="Cambria Math" w:hAnsi="Cambria Math" w:cs="宋体"/>
                <w:sz w:val="21"/>
                <w:szCs w:val="21"/>
              </w:rPr>
            </m:ctrlPr>
          </m:sSupPr>
          <m:e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w:rPr>
                <w:rFonts w:ascii="Cambria Math" w:hAnsi="Cambria Math" w:cs="宋体"/>
                <w:sz w:val="21"/>
                <w:szCs w:val="21"/>
              </w:rPr>
              <m:t>(</m:t>
            </m:r>
            <m:f>
              <m:fPr>
                <m:ctrlPr>
                  <w:rPr>
                    <w:rFonts w:ascii="Cambria Math" w:hAnsi="Cambria Math" w:cs="宋体"/>
                    <w:i/>
                    <w:sz w:val="21"/>
                    <w:szCs w:val="21"/>
                  </w:rPr>
                </m:ctrlPr>
              </m:fPr>
              <m:num>
                <m:ctrlPr>
                  <w:rPr>
                    <w:rFonts w:ascii="Cambria Math" w:hAnsi="Cambria Math" w:cs="宋体"/>
                    <w:i/>
                    <w:sz w:val="21"/>
                    <w:szCs w:val="21"/>
                  </w:rPr>
                </m:ctrlPr>
                <m:r>
                  <w:rPr>
                    <w:rFonts w:ascii="Cambria Math" w:hAnsi="Cambria Math" w:cs="宋体"/>
                    <w:sz w:val="21"/>
                    <w:szCs w:val="21"/>
                  </w:rPr>
                  <m:t>1</m:t>
                </m:r>
              </m:num>
              <m:den>
                <m:ctrlPr>
                  <w:rPr>
                    <w:rFonts w:ascii="Cambria Math" w:hAnsi="Cambria Math" w:cs="宋体"/>
                    <w:i/>
                    <w:sz w:val="21"/>
                    <w:szCs w:val="21"/>
                  </w:rPr>
                </m:ctrlPr>
                <m:r>
                  <w:rPr>
                    <w:rFonts w:ascii="Cambria Math" w:hAnsi="Cambria Math" w:cs="宋体"/>
                    <w:sz w:val="21"/>
                    <w:szCs w:val="21"/>
                  </w:rPr>
                  <m:t>3</m:t>
                </m:r>
              </m:den>
            </m:f>
            <m:r>
              <w:rPr>
                <w:rFonts w:ascii="Cambria Math" w:hAnsi="Cambria Math" w:cs="宋体"/>
                <w:sz w:val="21"/>
                <w:szCs w:val="21"/>
              </w:rPr>
              <m:t>)</m:t>
            </m:r>
          </m:e>
          <m:sup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w:rPr>
                <w:rFonts w:ascii="Cambria Math" w:hAnsi="Cambria Math" w:cs="宋体"/>
                <w:sz w:val="21"/>
                <w:szCs w:val="21"/>
              </w:rPr>
              <m:t>-2</m:t>
            </m:r>
          </m:sup>
        </m:sSup>
      </m:oMath>
      <w:r>
        <w:rPr>
          <w:rFonts w:ascii="宋体" w:hAnsi="宋体" w:cs="宋体" w:hint="eastAsia"/>
          <w:sz w:val="21"/>
          <w:szCs w:val="21"/>
        </w:rPr>
        <w:t>+</w:t>
      </w:r>
      <m:oMath>
        <m:sSup>
          <m:sSupPr>
            <m:ctrlPr>
              <w:rPr>
                <w:rFonts w:ascii="Cambria Math" w:hAnsi="Cambria Math" w:cs="宋体"/>
                <w:sz w:val="21"/>
                <w:szCs w:val="21"/>
              </w:rPr>
            </m:ctrlPr>
          </m:sSupPr>
          <m:e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w:rPr>
                <w:rFonts w:ascii="Cambria Math" w:hAnsi="Cambria Math" w:cs="宋体"/>
                <w:sz w:val="21"/>
                <w:szCs w:val="21"/>
              </w:rPr>
              <m:t>(-2)</m:t>
            </m:r>
          </m:e>
          <m:sup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w:rPr>
                <w:rFonts w:ascii="Cambria Math" w:hAnsi="Cambria Math" w:cs="宋体"/>
                <w:sz w:val="21"/>
                <w:szCs w:val="21"/>
              </w:rPr>
              <m:t>3</m:t>
            </m:r>
          </m:sup>
        </m:sSup>
      </m:oMath>
      <w:r>
        <w:rPr>
          <w:rFonts w:ascii="宋体" w:hAnsi="宋体" w:cs="宋体" w:hint="eastAsia"/>
          <w:sz w:val="21"/>
          <w:szCs w:val="21"/>
        </w:rPr>
        <w:t xml:space="preserve"> </w:t>
      </w:r>
      <w:r>
        <w:rPr>
          <w:rFonts w:ascii="宋体" w:hAnsi="宋体" w:cs="宋体"/>
          <w:sz w:val="21"/>
          <w:szCs w:val="21"/>
        </w:rPr>
        <w:t xml:space="preserve">        (2)</w:t>
      </w:r>
      <m:oMath>
        <m:sSup>
          <m:sSupPr>
            <m:ctrlPr>
              <w:rPr>
                <w:rFonts w:ascii="Cambria Math" w:hAnsi="Cambria Math" w:cs="宋体"/>
                <w:sz w:val="21"/>
                <w:szCs w:val="21"/>
              </w:rPr>
            </m:ctrlPr>
          </m:sSupPr>
          <m:e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w:rPr>
                <w:rFonts w:ascii="Cambria Math" w:hAnsi="Cambria Math" w:cs="宋体"/>
                <w:sz w:val="21"/>
                <w:szCs w:val="21"/>
              </w:rPr>
              <m:t>5(</m:t>
            </m:r>
            <m:sSup>
              <m:sSupPr>
                <m:ctrlPr>
                  <w:rPr>
                    <w:rFonts w:ascii="Cambria Math" w:hAnsi="Cambria Math" w:cs="宋体"/>
                    <w:i/>
                    <w:sz w:val="21"/>
                    <w:szCs w:val="21"/>
                  </w:rPr>
                </m:ctrlPr>
              </m:sSupPr>
              <m:e>
                <m:ctrlPr>
                  <w:rPr>
                    <w:rFonts w:ascii="Cambria Math" w:hAnsi="Cambria Math" w:cs="宋体"/>
                    <w:i/>
                    <w:sz w:val="21"/>
                    <w:szCs w:val="21"/>
                  </w:rPr>
                </m:ctrlPr>
                <m:r>
                  <w:rPr>
                    <w:rFonts w:ascii="Cambria Math" w:hAnsi="Cambria Math" w:cs="宋体"/>
                    <w:sz w:val="21"/>
                    <w:szCs w:val="21"/>
                  </w:rPr>
                  <m:t>x</m:t>
                </m:r>
              </m:e>
              <m:sup>
                <m:ctrlPr>
                  <w:rPr>
                    <w:rFonts w:ascii="Cambria Math" w:hAnsi="Cambria Math" w:cs="宋体"/>
                    <w:i/>
                    <w:sz w:val="21"/>
                    <w:szCs w:val="21"/>
                  </w:rPr>
                </m:ctrlPr>
                <m:r>
                  <w:rPr>
                    <w:rFonts w:ascii="Cambria Math" w:hAnsi="Cambria Math" w:cs="宋体"/>
                    <w:sz w:val="21"/>
                    <w:szCs w:val="21"/>
                  </w:rPr>
                  <m:t>2</m:t>
                </m:r>
              </m:sup>
            </m:sSup>
            <m:r>
              <w:rPr>
                <w:rFonts w:ascii="Cambria Math" w:hAnsi="Cambria Math" w:cs="宋体"/>
                <w:sz w:val="21"/>
                <w:szCs w:val="21"/>
              </w:rPr>
              <m:t>y)</m:t>
            </m:r>
          </m:e>
          <m:sup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w:rPr>
                <w:rFonts w:ascii="Cambria Math" w:hAnsi="Cambria Math" w:cs="宋体"/>
                <w:sz w:val="21"/>
                <w:szCs w:val="21"/>
              </w:rPr>
              <m:t>2</m:t>
            </m:r>
          </m:sup>
        </m:sSup>
        <m:sSup>
          <m:sSupPr>
            <m:ctrlPr>
              <w:rPr>
                <w:rFonts w:ascii="Cambria Math" w:hAnsi="Cambria Math" w:cs="宋体"/>
                <w:sz w:val="21"/>
                <w:szCs w:val="21"/>
              </w:rPr>
            </m:ctrlPr>
          </m:sSupPr>
          <m:e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w:rPr>
                <w:rFonts w:ascii="Cambria Math" w:hAnsi="Cambria Math" w:cs="宋体"/>
                <w:sz w:val="21"/>
                <w:szCs w:val="21"/>
              </w:rPr>
              <m:t>-x</m:t>
            </m:r>
          </m:e>
          <m:sup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w:rPr>
                <w:rFonts w:ascii="Cambria Math" w:hAnsi="Cambria Math" w:cs="宋体"/>
                <w:sz w:val="21"/>
                <w:szCs w:val="21"/>
              </w:rPr>
              <m:t>2</m:t>
            </m:r>
          </m:sup>
        </m:sSup>
        <m:r>
          <w:rPr>
            <w:rFonts w:ascii="Cambria Math" w:hAnsi="Cambria Math" w:cs="宋体"/>
            <w:sz w:val="21"/>
            <w:szCs w:val="21"/>
          </w:rPr>
          <m:t>y</m:t>
        </m:r>
        <m:r>
          <w:rPr>
            <w:rFonts w:ascii="Cambria Math" w:hAnsi="Cambria Math" w:eastAsiaTheme="minorEastAsia" w:cs="MS Mincho" w:hint="eastAsia"/>
            <w:sz w:val="21"/>
            <w:szCs w:val="21"/>
          </w:rPr>
          <m:t>·2</m:t>
        </m:r>
        <m:sSup>
          <m:sSupPr>
            <m:ctrlPr>
              <w:rPr>
                <w:rFonts w:ascii="Cambria Math" w:eastAsia="MS Mincho" w:hAnsi="MS Mincho" w:cs="MS Mincho"/>
                <w:i/>
                <w:sz w:val="21"/>
                <w:szCs w:val="21"/>
              </w:rPr>
            </m:ctrlPr>
          </m:sSupPr>
          <m:e>
            <m:ctrlPr>
              <w:rPr>
                <w:rFonts w:ascii="Cambria Math" w:eastAsia="MS Mincho" w:hAnsi="MS Mincho" w:cs="MS Mincho"/>
                <w:i/>
                <w:sz w:val="21"/>
                <w:szCs w:val="21"/>
              </w:rPr>
            </m:ctrlPr>
            <m:r>
              <w:rPr>
                <w:rFonts w:ascii="Cambria Math" w:eastAsia="MS Mincho" w:hAnsi="MS Mincho" w:cs="MS Mincho"/>
                <w:sz w:val="21"/>
                <w:szCs w:val="21"/>
              </w:rPr>
              <m:t>x</m:t>
            </m:r>
          </m:e>
          <m:sup>
            <m:ctrlPr>
              <w:rPr>
                <w:rFonts w:ascii="Cambria Math" w:eastAsia="MS Mincho" w:hAnsi="MS Mincho" w:cs="MS Mincho"/>
                <w:i/>
                <w:sz w:val="21"/>
                <w:szCs w:val="21"/>
              </w:rPr>
            </m:ctrlPr>
            <m:r>
              <w:rPr>
                <w:rFonts w:ascii="Cambria Math" w:eastAsia="MS Mincho" w:hAnsi="MS Mincho" w:cs="MS Mincho"/>
                <w:sz w:val="21"/>
                <w:szCs w:val="21"/>
              </w:rPr>
              <m:t>2</m:t>
            </m:r>
          </m:sup>
        </m:sSup>
        <m:r>
          <w:rPr>
            <w:rFonts w:ascii="Cambria Math" w:hAnsi="Cambria Math" w:eastAsiaTheme="minorEastAsia" w:cs="MS Mincho" w:hint="eastAsia"/>
            <w:sz w:val="21"/>
            <w:szCs w:val="21"/>
          </w:rPr>
          <m:t>y</m:t>
        </m:r>
      </m:oMath>
      <w:r>
        <w:rPr>
          <w:rFonts w:ascii="宋体" w:hAnsi="宋体" w:cs="宋体" w:hint="eastAsia"/>
          <w:sz w:val="21"/>
          <w:szCs w:val="21"/>
        </w:rPr>
        <w:t>+</w:t>
      </w:r>
      <m:oMath>
        <m:sSup>
          <m:sSupPr>
            <m:ctrlPr>
              <w:rPr>
                <w:rFonts w:ascii="Cambria Math" w:hAnsi="Cambria Math" w:cs="宋体"/>
                <w:sz w:val="21"/>
                <w:szCs w:val="21"/>
              </w:rPr>
            </m:ctrlPr>
          </m:sSupPr>
          <m:e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w:rPr>
                <w:rFonts w:ascii="Cambria Math" w:hAnsi="Cambria Math" w:cs="宋体"/>
                <w:sz w:val="21"/>
                <w:szCs w:val="21"/>
              </w:rPr>
              <m:t>(-</m:t>
            </m:r>
            <m:sSup>
              <m:sSupPr>
                <m:ctrlPr>
                  <w:rPr>
                    <w:rFonts w:ascii="Cambria Math" w:hAnsi="Cambria Math" w:cs="宋体"/>
                    <w:i/>
                    <w:sz w:val="21"/>
                    <w:szCs w:val="21"/>
                  </w:rPr>
                </m:ctrlPr>
              </m:sSupPr>
              <m:e>
                <m:ctrlPr>
                  <w:rPr>
                    <w:rFonts w:ascii="Cambria Math" w:hAnsi="Cambria Math" w:cs="宋体"/>
                    <w:i/>
                    <w:sz w:val="21"/>
                    <w:szCs w:val="21"/>
                  </w:rPr>
                </m:ctrlPr>
                <m:r>
                  <w:rPr>
                    <w:rFonts w:ascii="Cambria Math" w:hAnsi="Cambria Math" w:cs="宋体"/>
                    <w:sz w:val="21"/>
                    <w:szCs w:val="21"/>
                  </w:rPr>
                  <m:t>x</m:t>
                </m:r>
              </m:e>
              <m:sup>
                <m:ctrlPr>
                  <w:rPr>
                    <w:rFonts w:ascii="Cambria Math" w:hAnsi="Cambria Math" w:cs="宋体"/>
                    <w:i/>
                    <w:sz w:val="21"/>
                    <w:szCs w:val="21"/>
                  </w:rPr>
                </m:ctrlPr>
                <m:r>
                  <w:rPr>
                    <w:rFonts w:ascii="Cambria Math" w:hAnsi="Cambria Math" w:cs="宋体"/>
                    <w:sz w:val="21"/>
                    <w:szCs w:val="21"/>
                  </w:rPr>
                  <m:t>2</m:t>
                </m:r>
              </m:sup>
            </m:sSup>
            <m:r>
              <w:rPr>
                <w:rFonts w:ascii="Cambria Math" w:hAnsi="Cambria Math" w:cs="宋体"/>
                <w:sz w:val="21"/>
                <w:szCs w:val="21"/>
              </w:rPr>
              <m:t>)</m:t>
            </m:r>
          </m:e>
          <m:sup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w:rPr>
                <w:rFonts w:ascii="Cambria Math" w:hAnsi="Cambria Math" w:cs="宋体"/>
                <w:sz w:val="21"/>
                <w:szCs w:val="21"/>
              </w:rPr>
              <m:t>3</m:t>
            </m:r>
          </m:sup>
        </m:sSup>
      </m:oMath>
      <w:r>
        <w:rPr>
          <w:rFonts w:ascii="宋体" w:hAnsi="宋体" w:cs="宋体" w:hint="eastAsia"/>
          <w:sz w:val="21"/>
          <w:szCs w:val="21"/>
        </w:rPr>
        <w:t>÷</w:t>
      </w:r>
      <m:oMath>
        <m:sSup>
          <m:sSupPr>
            <m:ctrlPr>
              <w:rPr>
                <w:rFonts w:ascii="Cambria Math" w:hAnsi="Cambria Math" w:cs="宋体"/>
                <w:sz w:val="21"/>
                <w:szCs w:val="21"/>
              </w:rPr>
            </m:ctrlPr>
          </m:sSupPr>
          <m:e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w:rPr>
                <w:rFonts w:ascii="Cambria Math" w:hAnsi="Cambria Math" w:cs="宋体" w:hint="eastAsia"/>
                <w:sz w:val="21"/>
                <w:szCs w:val="21"/>
              </w:rPr>
              <m:t>x</m:t>
            </m:r>
          </m:e>
          <m:sup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w:rPr>
                <w:rFonts w:ascii="Cambria Math" w:hAnsi="Cambria Math" w:cs="宋体"/>
                <w:sz w:val="21"/>
                <w:szCs w:val="21"/>
              </w:rPr>
              <m:t>4</m:t>
            </m:r>
          </m:sup>
        </m:sSup>
      </m:oMath>
    </w:p>
    <w:p>
      <w:pPr>
        <w:rPr>
          <w:rFonts w:ascii="宋体" w:hAnsi="宋体" w:cs="宋体"/>
          <w:sz w:val="21"/>
          <w:szCs w:val="21"/>
        </w:rPr>
      </w:pPr>
    </w:p>
    <w:p>
      <w:pPr>
        <w:rPr>
          <w:rFonts w:ascii="宋体" w:hAnsi="宋体" w:cs="宋体"/>
          <w:sz w:val="21"/>
          <w:szCs w:val="21"/>
        </w:rPr>
      </w:pPr>
    </w:p>
    <w:p>
      <w:pPr>
        <w:rPr>
          <w:rFonts w:ascii="宋体" w:hAnsi="宋体" w:cs="宋体"/>
          <w:sz w:val="21"/>
          <w:szCs w:val="21"/>
        </w:rPr>
      </w:pPr>
    </w:p>
    <w:p>
      <w:pPr>
        <w:rPr>
          <w:rFonts w:ascii="宋体" w:hAnsi="宋体" w:cs="宋体"/>
          <w:sz w:val="21"/>
          <w:szCs w:val="21"/>
        </w:rPr>
      </w:pPr>
    </w:p>
    <w:p>
      <w:pPr>
        <w:rPr>
          <w:rFonts w:ascii="宋体" w:hAnsi="宋体" w:cs="宋体"/>
          <w:sz w:val="21"/>
          <w:szCs w:val="21"/>
        </w:rPr>
      </w:pPr>
    </w:p>
    <w:p>
      <w:pPr>
        <w:rPr>
          <w:rFonts w:ascii="宋体" w:hAnsi="宋体" w:cs="宋体"/>
          <w:sz w:val="21"/>
          <w:szCs w:val="21"/>
        </w:rPr>
      </w:pPr>
    </w:p>
    <w:p>
      <w:pPr>
        <w:rPr>
          <w:rFonts w:ascii="宋体" w:hAnsi="宋体" w:cs="宋体"/>
          <w:sz w:val="21"/>
          <w:szCs w:val="21"/>
        </w:rPr>
      </w:pPr>
    </w:p>
    <w:p>
      <w:pPr>
        <w:rPr>
          <w:rFonts w:ascii="宋体" w:hAnsi="宋体" w:cs="宋体"/>
          <w:sz w:val="21"/>
          <w:szCs w:val="21"/>
        </w:rPr>
      </w:pPr>
    </w:p>
    <w:p>
      <w:pPr>
        <w:rPr>
          <w:rFonts w:ascii="宋体" w:hAnsi="宋体" w:cs="宋体"/>
          <w:sz w:val="21"/>
          <w:szCs w:val="21"/>
        </w:rPr>
      </w:pPr>
    </w:p>
    <w:p>
      <w:pPr>
        <w:rPr>
          <w:rFonts w:ascii="宋体" w:hAnsi="宋体" w:cs="宋体"/>
          <w:sz w:val="21"/>
          <w:szCs w:val="21"/>
        </w:rPr>
      </w:pPr>
    </w:p>
    <w:p>
      <w:pPr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(</w:t>
      </w:r>
      <w:r>
        <w:rPr>
          <w:rFonts w:ascii="宋体" w:hAnsi="宋体" w:cs="宋体"/>
          <w:sz w:val="21"/>
          <w:szCs w:val="21"/>
        </w:rPr>
        <w:t>3)3</w:t>
      </w:r>
      <m:oMath>
        <m:sSup>
          <m:sSupPr>
            <m:ctrlPr>
              <w:rPr>
                <w:rFonts w:ascii="Cambria Math" w:hAnsi="Cambria Math" w:cs="宋体"/>
                <w:sz w:val="21"/>
                <w:szCs w:val="21"/>
              </w:rPr>
            </m:ctrlPr>
          </m:sSupPr>
          <m:e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w:rPr>
                <w:rFonts w:ascii="Cambria Math" w:hAnsi="Cambria Math" w:cs="宋体"/>
                <w:sz w:val="21"/>
                <w:szCs w:val="21"/>
              </w:rPr>
              <m:t>(2x-y)</m:t>
            </m:r>
          </m:e>
          <m:sup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w:rPr>
                <w:rFonts w:ascii="Cambria Math" w:hAnsi="Cambria Math" w:cs="宋体"/>
                <w:sz w:val="21"/>
                <w:szCs w:val="21"/>
              </w:rPr>
              <m:t>2</m:t>
            </m:r>
          </m:sup>
        </m:sSup>
      </m:oMath>
      <w:r>
        <w:rPr>
          <w:rFonts w:ascii="宋体" w:hAnsi="宋体" w:cs="宋体" w:hint="eastAsia"/>
          <w:sz w:val="21"/>
          <w:szCs w:val="21"/>
        </w:rPr>
        <w:t>-</w:t>
      </w:r>
      <w:r>
        <w:rPr>
          <w:rFonts w:ascii="宋体" w:hAnsi="宋体" w:cs="宋体"/>
          <w:sz w:val="21"/>
          <w:szCs w:val="21"/>
        </w:rPr>
        <w:t>3x(4x-3y)            (4)(x+2y)</w:t>
      </w:r>
      <w:r>
        <w:rPr>
          <w:rFonts w:ascii="宋体" w:hAnsi="宋体" w:cs="宋体" w:hint="eastAsia"/>
          <w:sz w:val="21"/>
          <w:szCs w:val="21"/>
        </w:rPr>
        <w:t>（</w:t>
      </w:r>
      <m:oMath>
        <m:sSup>
          <m:sSupPr>
            <m:ctrlPr>
              <w:rPr>
                <w:rFonts w:ascii="Cambria Math" w:hAnsi="Cambria Math" w:cs="宋体"/>
                <w:sz w:val="21"/>
                <w:szCs w:val="21"/>
              </w:rPr>
            </m:ctrlPr>
          </m:sSupPr>
          <m:e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cs="宋体"/>
                <w:sz w:val="21"/>
                <w:szCs w:val="21"/>
              </w:rPr>
              <m:t>x</m:t>
            </m:r>
          </m:e>
          <m:sup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cs="宋体"/>
                <w:sz w:val="21"/>
                <w:szCs w:val="21"/>
              </w:rPr>
              <m:t>2</m:t>
            </m:r>
          </m:sup>
        </m:sSup>
      </m:oMath>
      <w:r>
        <w:rPr>
          <w:rFonts w:ascii="宋体" w:hAnsi="宋体" w:cs="宋体" w:hint="eastAsia"/>
          <w:sz w:val="21"/>
          <w:szCs w:val="21"/>
        </w:rPr>
        <w:t>-4</w:t>
      </w:r>
      <m:oMath>
        <m:sSup>
          <m:sSupPr>
            <m:ctrlPr>
              <w:rPr>
                <w:rFonts w:ascii="Cambria Math" w:hAnsi="Cambria Math" w:cs="宋体"/>
                <w:sz w:val="21"/>
                <w:szCs w:val="21"/>
              </w:rPr>
            </m:ctrlPr>
          </m:sSupPr>
          <m:e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cs="宋体"/>
                <w:sz w:val="21"/>
                <w:szCs w:val="21"/>
              </w:rPr>
              <m:t>y</m:t>
            </m:r>
          </m:e>
          <m:sup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cs="宋体"/>
                <w:sz w:val="21"/>
                <w:szCs w:val="21"/>
              </w:rPr>
              <m:t>2</m:t>
            </m:r>
          </m:sup>
        </m:sSup>
      </m:oMath>
      <w:r>
        <w:rPr>
          <w:rFonts w:ascii="宋体" w:hAnsi="宋体" w:cs="宋体"/>
          <w:sz w:val="21"/>
          <w:szCs w:val="21"/>
        </w:rPr>
        <w:t>）</w:t>
      </w:r>
      <w:r>
        <w:rPr>
          <w:rFonts w:ascii="宋体" w:hAnsi="宋体" w:cs="宋体" w:hint="eastAsia"/>
          <w:sz w:val="21"/>
          <w:szCs w:val="21"/>
        </w:rPr>
        <w:t>(</w:t>
      </w:r>
      <w:r>
        <w:rPr>
          <w:rFonts w:ascii="宋体" w:hAnsi="宋体" w:cs="宋体"/>
          <w:sz w:val="21"/>
          <w:szCs w:val="21"/>
        </w:rPr>
        <w:t>x-2y</w:t>
      </w:r>
      <w:r>
        <w:rPr>
          <w:rFonts w:ascii="宋体" w:hAnsi="宋体" w:cs="宋体" w:hint="eastAsia"/>
          <w:sz w:val="21"/>
          <w:szCs w:val="21"/>
        </w:rPr>
        <w:t>)</w:t>
      </w:r>
    </w:p>
    <w:p>
      <w:pPr>
        <w:rPr>
          <w:rFonts w:ascii="宋体" w:hAnsi="宋体" w:cs="宋体"/>
          <w:sz w:val="21"/>
          <w:szCs w:val="21"/>
        </w:rPr>
      </w:pPr>
    </w:p>
    <w:p>
      <w:pPr>
        <w:rPr>
          <w:rFonts w:ascii="宋体" w:hAnsi="宋体" w:cs="宋体"/>
          <w:sz w:val="21"/>
          <w:szCs w:val="21"/>
        </w:rPr>
      </w:pPr>
    </w:p>
    <w:p>
      <w:pPr>
        <w:rPr>
          <w:rFonts w:ascii="宋体" w:hAnsi="宋体" w:cs="宋体"/>
          <w:sz w:val="21"/>
          <w:szCs w:val="21"/>
        </w:rPr>
      </w:pPr>
    </w:p>
    <w:p>
      <w:pPr>
        <w:rPr>
          <w:rFonts w:ascii="宋体" w:hAnsi="宋体" w:cs="宋体"/>
          <w:sz w:val="21"/>
          <w:szCs w:val="21"/>
        </w:rPr>
      </w:pPr>
    </w:p>
    <w:p>
      <w:pPr>
        <w:rPr>
          <w:rFonts w:ascii="宋体" w:hAnsi="宋体" w:cs="宋体"/>
          <w:sz w:val="21"/>
          <w:szCs w:val="21"/>
        </w:rPr>
      </w:pPr>
    </w:p>
    <w:p>
      <w:pPr>
        <w:rPr>
          <w:rFonts w:ascii="宋体" w:hAnsi="宋体" w:cs="宋体"/>
          <w:sz w:val="21"/>
          <w:szCs w:val="21"/>
        </w:rPr>
      </w:pPr>
    </w:p>
    <w:p>
      <w:pPr>
        <w:rPr>
          <w:rFonts w:ascii="宋体" w:hAnsi="宋体" w:cs="宋体"/>
          <w:sz w:val="21"/>
          <w:szCs w:val="21"/>
        </w:rPr>
      </w:pPr>
    </w:p>
    <w:p>
      <w:pPr>
        <w:rPr>
          <w:rFonts w:ascii="宋体" w:hAnsi="宋体" w:cs="宋体"/>
          <w:sz w:val="21"/>
          <w:szCs w:val="21"/>
        </w:rPr>
      </w:pPr>
    </w:p>
    <w:p>
      <w:pPr>
        <w:rPr>
          <w:rFonts w:ascii="宋体" w:hAnsi="宋体" w:cs="宋体"/>
          <w:sz w:val="21"/>
          <w:szCs w:val="21"/>
        </w:rPr>
      </w:pPr>
    </w:p>
    <w:p>
      <w:pPr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20.因式分解</w:t>
      </w:r>
    </w:p>
    <w:p>
      <w:pPr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（1）2</w:t>
      </w:r>
      <m:oMath>
        <m:sSup>
          <m:sSupPr>
            <m:ctrlPr>
              <w:rPr>
                <w:rFonts w:ascii="Cambria Math" w:hAnsi="Cambria Math" w:cs="宋体"/>
                <w:sz w:val="21"/>
                <w:szCs w:val="21"/>
              </w:rPr>
            </m:ctrlPr>
          </m:sSupPr>
          <m:e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cs="宋体"/>
                <w:sz w:val="21"/>
                <w:szCs w:val="21"/>
              </w:rPr>
              <m:t>x</m:t>
            </m:r>
          </m:e>
          <m:sup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cs="宋体"/>
                <w:sz w:val="21"/>
                <w:szCs w:val="21"/>
              </w:rPr>
              <m:t>2</m:t>
            </m:r>
          </m:sup>
        </m:sSup>
      </m:oMath>
      <w:r>
        <w:rPr>
          <w:rFonts w:ascii="宋体" w:hAnsi="宋体" w:cs="宋体" w:hint="eastAsia"/>
          <w:sz w:val="21"/>
          <w:szCs w:val="21"/>
        </w:rPr>
        <w:t>-32</w:t>
      </w:r>
      <w:r>
        <w:rPr>
          <w:rFonts w:ascii="宋体" w:hAnsi="宋体" w:cs="宋体"/>
          <w:sz w:val="21"/>
          <w:szCs w:val="21"/>
        </w:rPr>
        <w:t xml:space="preserve">                         (2)9</w:t>
      </w:r>
      <m:oMath>
        <m:sSup>
          <m:sSupPr>
            <m:ctrlPr>
              <w:rPr>
                <w:rFonts w:ascii="Cambria Math" w:hAnsi="Cambria Math" w:cs="宋体"/>
                <w:sz w:val="21"/>
                <w:szCs w:val="21"/>
              </w:rPr>
            </m:ctrlPr>
          </m:sSupPr>
          <m:e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w:rPr>
                <w:rFonts w:ascii="Cambria Math" w:hAnsi="Cambria Math" w:cs="宋体"/>
                <w:sz w:val="21"/>
                <w:szCs w:val="21"/>
              </w:rPr>
              <m:t>a</m:t>
            </m:r>
          </m:e>
          <m:sup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w:rPr>
                <w:rFonts w:ascii="Cambria Math" w:hAnsi="Cambria Math" w:cs="宋体"/>
                <w:sz w:val="21"/>
                <w:szCs w:val="21"/>
              </w:rPr>
              <m:t>2</m:t>
            </m:r>
          </m:sup>
        </m:sSup>
      </m:oMath>
      <w:r>
        <w:rPr>
          <w:rFonts w:ascii="宋体" w:hAnsi="宋体" w:cs="宋体" w:hint="eastAsia"/>
          <w:sz w:val="21"/>
          <w:szCs w:val="21"/>
        </w:rPr>
        <w:t>(</w:t>
      </w:r>
      <w:r>
        <w:rPr>
          <w:rFonts w:ascii="宋体" w:hAnsi="宋体" w:cs="宋体"/>
          <w:sz w:val="21"/>
          <w:szCs w:val="21"/>
        </w:rPr>
        <w:t>x-y)+4</w:t>
      </w:r>
      <m:oMath>
        <m:sSup>
          <m:sSupPr>
            <m:ctrlPr>
              <w:rPr>
                <w:rFonts w:ascii="Cambria Math" w:hAnsi="Cambria Math" w:cs="宋体"/>
                <w:sz w:val="21"/>
                <w:szCs w:val="21"/>
              </w:rPr>
            </m:ctrlPr>
          </m:sSupPr>
          <m:e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cs="宋体"/>
                <w:sz w:val="21"/>
                <w:szCs w:val="21"/>
              </w:rPr>
              <m:t>b</m:t>
            </m:r>
          </m:e>
          <m:sup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cs="宋体"/>
                <w:sz w:val="21"/>
                <w:szCs w:val="21"/>
              </w:rPr>
              <m:t>2</m:t>
            </m:r>
          </m:sup>
        </m:sSup>
      </m:oMath>
      <w:r>
        <w:rPr>
          <w:rFonts w:ascii="宋体" w:hAnsi="宋体" w:cs="宋体" w:hint="eastAsia"/>
          <w:sz w:val="21"/>
          <w:szCs w:val="21"/>
        </w:rPr>
        <w:t>(</w:t>
      </w:r>
      <w:r>
        <w:rPr>
          <w:rFonts w:ascii="宋体" w:hAnsi="宋体" w:cs="宋体"/>
          <w:sz w:val="21"/>
          <w:szCs w:val="21"/>
        </w:rPr>
        <w:t>y-x)</w:t>
      </w:r>
    </w:p>
    <w:p>
      <w:pPr>
        <w:rPr>
          <w:rFonts w:ascii="宋体" w:hAnsi="宋体" w:cs="宋体"/>
          <w:sz w:val="21"/>
          <w:szCs w:val="21"/>
        </w:rPr>
      </w:pPr>
    </w:p>
    <w:p>
      <w:pPr>
        <w:rPr>
          <w:rFonts w:ascii="宋体" w:hAnsi="宋体" w:cs="宋体"/>
          <w:sz w:val="21"/>
          <w:szCs w:val="21"/>
        </w:rPr>
      </w:pPr>
    </w:p>
    <w:p>
      <w:pPr>
        <w:rPr>
          <w:rFonts w:ascii="宋体" w:hAnsi="宋体" w:cs="宋体"/>
          <w:sz w:val="21"/>
          <w:szCs w:val="21"/>
        </w:rPr>
      </w:pPr>
    </w:p>
    <w:p>
      <w:pPr>
        <w:rPr>
          <w:rFonts w:ascii="宋体" w:hAnsi="宋体" w:cs="宋体"/>
          <w:sz w:val="21"/>
          <w:szCs w:val="21"/>
        </w:rPr>
      </w:pPr>
    </w:p>
    <w:p>
      <w:pPr>
        <w:rPr>
          <w:rFonts w:ascii="宋体" w:hAnsi="宋体" w:cs="宋体"/>
          <w:sz w:val="21"/>
          <w:szCs w:val="21"/>
        </w:rPr>
      </w:pPr>
    </w:p>
    <w:p>
      <w:pPr>
        <w:rPr>
          <w:rFonts w:ascii="宋体" w:hAnsi="宋体" w:cs="宋体"/>
          <w:sz w:val="21"/>
          <w:szCs w:val="21"/>
        </w:rPr>
      </w:pPr>
    </w:p>
    <w:p>
      <w:pPr>
        <w:rPr>
          <w:rFonts w:ascii="宋体" w:hAnsi="宋体" w:cs="宋体"/>
          <w:sz w:val="21"/>
          <w:szCs w:val="21"/>
        </w:rPr>
      </w:pPr>
    </w:p>
    <w:p>
      <w:pPr>
        <w:rPr>
          <w:rFonts w:ascii="宋体" w:hAnsi="宋体" w:cs="宋体"/>
          <w:sz w:val="21"/>
          <w:szCs w:val="21"/>
        </w:rPr>
      </w:pPr>
    </w:p>
    <w:p>
      <w:pPr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(</w:t>
      </w:r>
      <w:r>
        <w:rPr>
          <w:rFonts w:ascii="宋体" w:hAnsi="宋体" w:cs="宋体"/>
          <w:sz w:val="21"/>
          <w:szCs w:val="21"/>
        </w:rPr>
        <w:t>3)</w:t>
      </w:r>
      <m:oMath>
        <m:sSup>
          <m:sSupPr>
            <m:ctrlPr>
              <w:rPr>
                <w:rFonts w:ascii="Cambria Math" w:hAnsi="Cambria Math" w:cs="宋体"/>
                <w:sz w:val="21"/>
                <w:szCs w:val="21"/>
              </w:rPr>
            </m:ctrlPr>
          </m:sSupPr>
          <m:e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cs="宋体"/>
                <w:sz w:val="21"/>
                <w:szCs w:val="21"/>
              </w:rPr>
              <m:t>(</m:t>
            </m:r>
            <m:sSup>
              <m:sSupPr>
                <m:ctrlPr>
                  <w:rPr>
                    <w:rFonts w:ascii="Cambria Math" w:hAnsi="Cambria Math" w:cs="宋体"/>
                    <w:sz w:val="21"/>
                    <w:szCs w:val="21"/>
                  </w:rPr>
                </m:ctrlPr>
              </m:sSupPr>
              <m:e>
                <m:ctrlPr>
                  <w:rPr>
                    <w:rFonts w:ascii="Cambria Math" w:hAnsi="Cambria Math" w:cs="宋体"/>
                    <w:sz w:val="2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cs="宋体"/>
                    <w:sz w:val="21"/>
                    <w:szCs w:val="21"/>
                  </w:rPr>
                  <m:t>m</m:t>
                </m:r>
              </m:e>
              <m:sup>
                <m:ctrlPr>
                  <w:rPr>
                    <w:rFonts w:ascii="Cambria Math" w:hAnsi="Cambria Math" w:cs="宋体"/>
                    <w:sz w:val="2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cs="宋体"/>
                    <w:sz w:val="21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宋体" w:hint="eastAsia"/>
                <w:sz w:val="21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 w:cs="宋体"/>
                    <w:sz w:val="21"/>
                    <w:szCs w:val="21"/>
                  </w:rPr>
                </m:ctrlPr>
              </m:sSupPr>
              <m:e>
                <m:ctrlPr>
                  <w:rPr>
                    <w:rFonts w:ascii="Cambria Math" w:hAnsi="Cambria Math" w:cs="宋体"/>
                    <w:sz w:val="2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cs="宋体"/>
                    <w:sz w:val="21"/>
                    <w:szCs w:val="21"/>
                  </w:rPr>
                  <m:t>n</m:t>
                </m:r>
              </m:e>
              <m:sup>
                <m:ctrlPr>
                  <w:rPr>
                    <w:rFonts w:ascii="Cambria Math" w:hAnsi="Cambria Math" w:cs="宋体"/>
                    <w:sz w:val="2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cs="宋体"/>
                    <w:sz w:val="21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宋体" w:hint="eastAsia"/>
                <w:sz w:val="21"/>
                <w:szCs w:val="21"/>
              </w:rPr>
              <m:t>)</m:t>
            </m:r>
          </m:e>
          <m:sup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w:rPr>
                <w:rFonts w:ascii="Cambria Math" w:hAnsi="Cambria Math" w:cs="宋体"/>
                <w:sz w:val="21"/>
                <w:szCs w:val="21"/>
              </w:rPr>
              <m:t>2</m:t>
            </m:r>
          </m:sup>
        </m:sSup>
      </m:oMath>
      <w:r>
        <w:rPr>
          <w:rFonts w:ascii="宋体" w:hAnsi="宋体" w:cs="宋体" w:hint="eastAsia"/>
          <w:sz w:val="21"/>
          <w:szCs w:val="21"/>
        </w:rPr>
        <w:t>-</w:t>
      </w:r>
      <w:r>
        <w:rPr>
          <w:rFonts w:ascii="宋体" w:hAnsi="宋体" w:cs="宋体"/>
          <w:sz w:val="21"/>
          <w:szCs w:val="21"/>
        </w:rPr>
        <w:t>4</w:t>
      </w:r>
      <m:oMath>
        <m:sSup>
          <m:sSupPr>
            <m:ctrlPr>
              <w:rPr>
                <w:rFonts w:ascii="Cambria Math" w:hAnsi="Cambria Math" w:cs="宋体"/>
                <w:sz w:val="21"/>
                <w:szCs w:val="21"/>
              </w:rPr>
            </m:ctrlPr>
          </m:sSupPr>
          <m:e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cs="宋体"/>
                <w:sz w:val="21"/>
                <w:szCs w:val="21"/>
              </w:rPr>
              <m:t>m</m:t>
            </m:r>
          </m:e>
          <m:sup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cs="宋体"/>
                <w:sz w:val="21"/>
                <w:szCs w:val="21"/>
              </w:rPr>
              <m:t>2</m:t>
            </m:r>
          </m:sup>
        </m:sSup>
        <m:sSup>
          <m:sSupPr>
            <m:ctrlPr>
              <w:rPr>
                <w:rFonts w:ascii="Cambria Math" w:hAnsi="Cambria Math" w:cs="宋体"/>
                <w:sz w:val="21"/>
                <w:szCs w:val="21"/>
              </w:rPr>
            </m:ctrlPr>
          </m:sSupPr>
          <m:e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w:rPr>
                <w:rFonts w:ascii="Cambria Math" w:hAnsi="Cambria Math" w:cs="宋体"/>
                <w:sz w:val="21"/>
                <w:szCs w:val="21"/>
              </w:rPr>
              <m:t>n</m:t>
            </m:r>
          </m:e>
          <m:sup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w:rPr>
                <w:rFonts w:ascii="Cambria Math" w:hAnsi="Cambria Math" w:cs="宋体"/>
                <w:sz w:val="21"/>
                <w:szCs w:val="21"/>
              </w:rPr>
              <m:t>2</m:t>
            </m:r>
          </m:sup>
        </m:sSup>
      </m:oMath>
      <w:r>
        <w:rPr>
          <w:rFonts w:ascii="宋体" w:hAnsi="宋体" w:cs="宋体" w:hint="eastAsia"/>
          <w:sz w:val="21"/>
          <w:szCs w:val="21"/>
        </w:rPr>
        <w:t xml:space="preserve"> </w:t>
      </w:r>
      <w:r>
        <w:rPr>
          <w:rFonts w:ascii="宋体" w:hAnsi="宋体" w:cs="宋体"/>
          <w:sz w:val="21"/>
          <w:szCs w:val="21"/>
        </w:rPr>
        <w:t xml:space="preserve">               (4)</w:t>
      </w:r>
      <m:oMath>
        <m:sSup>
          <m:sSupPr>
            <m:ctrlPr>
              <w:rPr>
                <w:rFonts w:ascii="Cambria Math" w:hAnsi="Cambria Math" w:cs="宋体"/>
                <w:sz w:val="21"/>
                <w:szCs w:val="21"/>
              </w:rPr>
            </m:ctrlPr>
          </m:sSupPr>
          <m:e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w:rPr>
                <w:rFonts w:ascii="Cambria Math" w:hAnsi="Cambria Math" w:cs="宋体"/>
                <w:sz w:val="21"/>
                <w:szCs w:val="21"/>
              </w:rPr>
              <m:t>(</m:t>
            </m:r>
            <m:sSup>
              <m:sSupPr>
                <m:ctrlPr>
                  <w:rPr>
                    <w:rFonts w:ascii="Cambria Math" w:hAnsi="Cambria Math" w:cs="宋体"/>
                    <w:i/>
                    <w:sz w:val="21"/>
                    <w:szCs w:val="21"/>
                  </w:rPr>
                </m:ctrlPr>
              </m:sSupPr>
              <m:e>
                <m:ctrlPr>
                  <w:rPr>
                    <w:rFonts w:ascii="Cambria Math" w:hAnsi="Cambria Math" w:cs="宋体"/>
                    <w:i/>
                    <w:sz w:val="21"/>
                    <w:szCs w:val="21"/>
                  </w:rPr>
                </m:ctrlPr>
                <m:r>
                  <w:rPr>
                    <w:rFonts w:ascii="Cambria Math" w:hAnsi="Cambria Math" w:cs="宋体"/>
                    <w:sz w:val="21"/>
                    <w:szCs w:val="21"/>
                  </w:rPr>
                  <m:t>x</m:t>
                </m:r>
              </m:e>
              <m:sup>
                <m:ctrlPr>
                  <w:rPr>
                    <w:rFonts w:ascii="Cambria Math" w:hAnsi="Cambria Math" w:cs="宋体"/>
                    <w:i/>
                    <w:sz w:val="21"/>
                    <w:szCs w:val="21"/>
                  </w:rPr>
                </m:ctrlPr>
                <m:r>
                  <w:rPr>
                    <w:rFonts w:ascii="Cambria Math" w:hAnsi="Cambria Math" w:cs="宋体"/>
                    <w:sz w:val="21"/>
                    <w:szCs w:val="21"/>
                  </w:rPr>
                  <m:t>2</m:t>
                </m:r>
              </m:sup>
            </m:sSup>
            <m:r>
              <w:rPr>
                <w:rFonts w:ascii="Cambria Math" w:hAnsi="Cambria Math" w:cs="宋体"/>
                <w:sz w:val="21"/>
                <w:szCs w:val="21"/>
              </w:rPr>
              <m:t>-x)</m:t>
            </m:r>
          </m:e>
          <m:sup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w:rPr>
                <w:rFonts w:ascii="Cambria Math" w:hAnsi="Cambria Math" w:cs="宋体"/>
                <w:sz w:val="21"/>
                <w:szCs w:val="21"/>
              </w:rPr>
              <m:t>2</m:t>
            </m:r>
          </m:sup>
        </m:sSup>
      </m:oMath>
      <w:r>
        <w:rPr>
          <w:rFonts w:ascii="宋体" w:hAnsi="宋体" w:cs="宋体" w:hint="eastAsia"/>
          <w:sz w:val="21"/>
          <w:szCs w:val="21"/>
        </w:rPr>
        <w:t>-</w:t>
      </w:r>
      <w:r>
        <w:rPr>
          <w:rFonts w:ascii="宋体" w:hAnsi="宋体" w:cs="宋体"/>
          <w:sz w:val="21"/>
          <w:szCs w:val="21"/>
        </w:rPr>
        <w:t>4(</w:t>
      </w:r>
      <m:oMath>
        <m:sSup>
          <m:sSupPr>
            <m:ctrlPr>
              <w:rPr>
                <w:rFonts w:ascii="Cambria Math" w:hAnsi="Cambria Math" w:cs="宋体"/>
                <w:sz w:val="21"/>
                <w:szCs w:val="21"/>
              </w:rPr>
            </m:ctrlPr>
          </m:sSupPr>
          <m:e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cs="宋体"/>
                <w:sz w:val="21"/>
                <w:szCs w:val="21"/>
              </w:rPr>
              <m:t>x</m:t>
            </m:r>
          </m:e>
          <m:sup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cs="宋体"/>
                <w:sz w:val="21"/>
                <w:szCs w:val="21"/>
              </w:rPr>
              <m:t>2</m:t>
            </m:r>
          </m:sup>
        </m:sSup>
      </m:oMath>
      <w:r>
        <w:rPr>
          <w:rFonts w:ascii="宋体" w:hAnsi="宋体" w:cs="宋体" w:hint="eastAsia"/>
          <w:sz w:val="21"/>
          <w:szCs w:val="21"/>
        </w:rPr>
        <w:t>-</w:t>
      </w:r>
      <w:r>
        <w:rPr>
          <w:rFonts w:ascii="宋体" w:hAnsi="宋体" w:cs="宋体"/>
          <w:sz w:val="21"/>
          <w:szCs w:val="21"/>
        </w:rPr>
        <w:t>x)+4</w:t>
      </w:r>
    </w:p>
    <w:p>
      <w:pPr>
        <w:rPr>
          <w:rFonts w:ascii="宋体" w:hAnsi="宋体" w:cs="宋体"/>
          <w:sz w:val="21"/>
          <w:szCs w:val="21"/>
        </w:rPr>
      </w:pPr>
    </w:p>
    <w:p>
      <w:pPr>
        <w:rPr>
          <w:rFonts w:ascii="宋体" w:hAnsi="宋体" w:cs="宋体"/>
          <w:sz w:val="21"/>
          <w:szCs w:val="21"/>
        </w:rPr>
      </w:pPr>
    </w:p>
    <w:p>
      <w:pPr>
        <w:rPr>
          <w:rFonts w:ascii="宋体" w:hAnsi="宋体" w:cs="宋体"/>
          <w:sz w:val="21"/>
          <w:szCs w:val="21"/>
        </w:rPr>
      </w:pPr>
    </w:p>
    <w:p>
      <w:pPr>
        <w:rPr>
          <w:rFonts w:ascii="宋体" w:hAnsi="宋体" w:cs="宋体"/>
          <w:sz w:val="21"/>
          <w:szCs w:val="21"/>
        </w:rPr>
      </w:pPr>
    </w:p>
    <w:p>
      <w:pPr>
        <w:rPr>
          <w:rFonts w:ascii="宋体" w:hAnsi="宋体" w:cs="宋体"/>
          <w:sz w:val="21"/>
          <w:szCs w:val="21"/>
        </w:rPr>
      </w:pPr>
    </w:p>
    <w:p>
      <w:pPr>
        <w:rPr>
          <w:rFonts w:ascii="宋体" w:hAnsi="宋体" w:cs="宋体"/>
          <w:sz w:val="21"/>
          <w:szCs w:val="21"/>
        </w:rPr>
      </w:pPr>
    </w:p>
    <w:p>
      <w:pPr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2</w:t>
      </w:r>
      <w:r>
        <w:rPr>
          <w:rFonts w:ascii="宋体" w:hAnsi="宋体" w:cs="宋体"/>
          <w:sz w:val="21"/>
          <w:szCs w:val="21"/>
        </w:rPr>
        <w:t>1.</w:t>
      </w:r>
      <w:r>
        <w:rPr>
          <w:rFonts w:ascii="宋体" w:hAnsi="宋体" w:cs="宋体" w:hint="eastAsia"/>
          <w:sz w:val="21"/>
          <w:szCs w:val="21"/>
        </w:rPr>
        <w:t>先简化再求值</w:t>
      </w:r>
    </w:p>
    <w:p>
      <w:pPr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已知</w:t>
      </w:r>
      <m:oMath>
        <m:sSup>
          <m:sSupPr>
            <m:ctrlPr>
              <w:rPr>
                <w:rFonts w:ascii="Cambria Math" w:hAnsi="Cambria Math" w:cs="宋体"/>
                <w:sz w:val="21"/>
                <w:szCs w:val="21"/>
              </w:rPr>
            </m:ctrlPr>
          </m:sSupPr>
          <m:e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cs="宋体"/>
                <w:sz w:val="21"/>
                <w:szCs w:val="21"/>
              </w:rPr>
              <m:t>x</m:t>
            </m:r>
          </m:e>
          <m:sup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cs="宋体"/>
                <w:sz w:val="21"/>
                <w:szCs w:val="21"/>
              </w:rPr>
              <m:t>2</m:t>
            </m:r>
          </m:sup>
        </m:sSup>
      </m:oMath>
      <w:r>
        <w:rPr>
          <w:rFonts w:ascii="宋体" w:hAnsi="宋体" w:cs="宋体" w:hint="eastAsia"/>
          <w:sz w:val="21"/>
          <w:szCs w:val="21"/>
        </w:rPr>
        <w:t>+</w:t>
      </w:r>
      <m:oMath>
        <m:f>
          <m:fPr>
            <m:ctrlPr>
              <w:rPr>
                <w:rFonts w:ascii="Cambria Math" w:hAnsi="Cambria Math" w:cs="宋体"/>
                <w:sz w:val="21"/>
                <w:szCs w:val="21"/>
              </w:rPr>
            </m:ctrlPr>
          </m:fPr>
          <m:num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w:rPr>
                <w:rFonts w:ascii="Cambria Math" w:hAnsi="Cambria Math" w:cs="宋体" w:hint="eastAsia"/>
                <w:sz w:val="21"/>
                <w:szCs w:val="21"/>
              </w:rPr>
              <m:t>5</m:t>
            </m:r>
          </m:num>
          <m:den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w:rPr>
                <w:rFonts w:ascii="Cambria Math" w:hAnsi="Cambria Math" w:cs="宋体" w:hint="eastAsia"/>
                <w:sz w:val="21"/>
                <w:szCs w:val="21"/>
              </w:rPr>
              <m:t>3</m:t>
            </m:r>
          </m:den>
        </m:f>
      </m:oMath>
      <w:r>
        <w:rPr>
          <w:rFonts w:ascii="宋体" w:hAnsi="宋体" w:cs="宋体" w:hint="eastAsia"/>
          <w:sz w:val="21"/>
          <w:szCs w:val="21"/>
        </w:rPr>
        <w:t>x</w:t>
      </w:r>
      <w:r>
        <w:rPr>
          <w:rFonts w:ascii="宋体" w:hAnsi="宋体" w:cs="宋体"/>
          <w:sz w:val="21"/>
          <w:szCs w:val="21"/>
        </w:rPr>
        <w:t>-4=0,</w:t>
      </w:r>
      <w:r>
        <w:rPr>
          <w:rFonts w:ascii="宋体" w:hAnsi="宋体" w:cs="宋体" w:hint="eastAsia"/>
          <w:sz w:val="21"/>
          <w:szCs w:val="21"/>
        </w:rPr>
        <w:t>求（3</w:t>
      </w:r>
      <w:r>
        <w:rPr>
          <w:rFonts w:ascii="宋体" w:hAnsi="宋体" w:cs="宋体"/>
          <w:sz w:val="21"/>
          <w:szCs w:val="21"/>
        </w:rPr>
        <w:t>x-1）(2x+1)-(x-3)(x+3)-2</w:t>
      </w:r>
      <m:oMath>
        <m:sSup>
          <m:sSupPr>
            <m:ctrlPr>
              <w:rPr>
                <w:rFonts w:ascii="Cambria Math" w:hAnsi="Cambria Math" w:cs="宋体"/>
                <w:sz w:val="21"/>
                <w:szCs w:val="21"/>
              </w:rPr>
            </m:ctrlPr>
          </m:sSupPr>
          <m:e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w:rPr>
                <w:rFonts w:ascii="Cambria Math" w:hAnsi="Cambria Math" w:cs="宋体"/>
                <w:sz w:val="21"/>
                <w:szCs w:val="21"/>
              </w:rPr>
              <m:t>(x-1)</m:t>
            </m:r>
          </m:e>
          <m:sup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w:rPr>
                <w:rFonts w:ascii="Cambria Math" w:hAnsi="Cambria Math" w:cs="宋体"/>
                <w:sz w:val="21"/>
                <w:szCs w:val="21"/>
              </w:rPr>
              <m:t>2</m:t>
            </m:r>
          </m:sup>
        </m:sSup>
      </m:oMath>
      <w:r>
        <w:rPr>
          <w:rFonts w:ascii="宋体" w:hAnsi="宋体" w:cs="宋体" w:hint="eastAsia"/>
          <w:sz w:val="21"/>
          <w:szCs w:val="21"/>
        </w:rPr>
        <w:t>的值</w:t>
      </w:r>
    </w:p>
    <w:p>
      <w:pPr>
        <w:rPr>
          <w:rFonts w:ascii="宋体" w:hAnsi="宋体" w:cs="宋体"/>
          <w:sz w:val="21"/>
          <w:szCs w:val="21"/>
        </w:rPr>
      </w:pPr>
    </w:p>
    <w:p>
      <w:pPr>
        <w:rPr>
          <w:rFonts w:ascii="宋体" w:hAnsi="宋体" w:cs="宋体"/>
          <w:sz w:val="21"/>
          <w:szCs w:val="21"/>
        </w:rPr>
      </w:pPr>
    </w:p>
    <w:p>
      <w:pPr>
        <w:rPr>
          <w:rFonts w:ascii="宋体" w:hAnsi="宋体" w:cs="宋体"/>
          <w:sz w:val="21"/>
          <w:szCs w:val="21"/>
        </w:rPr>
      </w:pPr>
    </w:p>
    <w:p>
      <w:pPr>
        <w:rPr>
          <w:rFonts w:ascii="宋体" w:hAnsi="宋体" w:cs="宋体"/>
          <w:sz w:val="21"/>
          <w:szCs w:val="21"/>
        </w:rPr>
      </w:pPr>
    </w:p>
    <w:p>
      <w:pPr>
        <w:rPr>
          <w:rFonts w:ascii="宋体" w:hAnsi="宋体" w:cs="宋体"/>
          <w:sz w:val="21"/>
          <w:szCs w:val="21"/>
        </w:rPr>
      </w:pPr>
    </w:p>
    <w:p>
      <w:pPr>
        <w:rPr>
          <w:rFonts w:ascii="宋体" w:hAnsi="宋体" w:cs="宋体"/>
          <w:sz w:val="21"/>
          <w:szCs w:val="21"/>
        </w:rPr>
      </w:pPr>
    </w:p>
    <w:p>
      <w:pPr>
        <w:rPr>
          <w:rFonts w:ascii="宋体" w:hAnsi="宋体" w:cs="宋体"/>
          <w:sz w:val="21"/>
          <w:szCs w:val="21"/>
        </w:rPr>
      </w:pPr>
    </w:p>
    <w:p>
      <w:pPr>
        <w:rPr>
          <w:rFonts w:ascii="宋体" w:hAnsi="宋体" w:cs="宋体"/>
          <w:sz w:val="21"/>
          <w:szCs w:val="21"/>
        </w:rPr>
      </w:pPr>
    </w:p>
    <w:p>
      <w:pPr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22.已知x</w:t>
      </w:r>
      <w:r>
        <w:rPr>
          <w:rFonts w:ascii="宋体" w:hAnsi="宋体" w:cs="宋体"/>
          <w:sz w:val="21"/>
          <w:szCs w:val="21"/>
        </w:rPr>
        <w:t>+y=3 xy=2,</w:t>
      </w:r>
      <w:r>
        <w:rPr>
          <w:rFonts w:ascii="宋体" w:hAnsi="宋体" w:cs="宋体" w:hint="eastAsia"/>
          <w:sz w:val="21"/>
          <w:szCs w:val="21"/>
        </w:rPr>
        <w:t>求代数式</w:t>
      </w:r>
      <m:oMath>
        <m:sSup>
          <m:sSupPr>
            <m:ctrlPr>
              <w:rPr>
                <w:rFonts w:ascii="Cambria Math" w:hAnsi="Cambria Math" w:cs="宋体"/>
                <w:sz w:val="21"/>
                <w:szCs w:val="21"/>
              </w:rPr>
            </m:ctrlPr>
          </m:sSupPr>
          <m:e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w:rPr>
                <w:rFonts w:ascii="Cambria Math" w:hAnsi="Cambria Math" w:cs="宋体" w:hint="eastAsia"/>
                <w:sz w:val="21"/>
                <w:szCs w:val="21"/>
              </w:rPr>
              <m:t>x</m:t>
            </m:r>
          </m:e>
          <m:sup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w:rPr>
                <w:rFonts w:ascii="Cambria Math" w:hAnsi="Cambria Math" w:cs="宋体"/>
                <w:sz w:val="21"/>
                <w:szCs w:val="21"/>
              </w:rPr>
              <m:t>3</m:t>
            </m:r>
          </m:sup>
        </m:sSup>
        <m:r>
          <w:rPr>
            <w:rFonts w:ascii="Cambria Math" w:hAnsi="Cambria Math" w:cs="宋体"/>
            <w:sz w:val="21"/>
            <w:szCs w:val="21"/>
          </w:rPr>
          <m:t>y</m:t>
        </m:r>
      </m:oMath>
      <w:r>
        <w:rPr>
          <w:rFonts w:ascii="宋体" w:hAnsi="宋体" w:cs="宋体" w:hint="eastAsia"/>
          <w:sz w:val="21"/>
          <w:szCs w:val="21"/>
        </w:rPr>
        <w:t>+</w:t>
      </w:r>
      <w:r>
        <w:rPr>
          <w:rFonts w:ascii="宋体" w:hAnsi="宋体" w:cs="宋体"/>
          <w:sz w:val="21"/>
          <w:szCs w:val="21"/>
        </w:rPr>
        <w:t>2</w:t>
      </w:r>
      <m:oMath>
        <m:sSup>
          <m:sSupPr>
            <m:ctrlPr>
              <w:rPr>
                <w:rFonts w:ascii="Cambria Math" w:hAnsi="Cambria Math" w:cs="宋体"/>
                <w:sz w:val="21"/>
                <w:szCs w:val="21"/>
              </w:rPr>
            </m:ctrlPr>
          </m:sSupPr>
          <m:e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cs="宋体"/>
                <w:sz w:val="21"/>
                <w:szCs w:val="21"/>
              </w:rPr>
              <m:t>x</m:t>
            </m:r>
          </m:e>
          <m:sup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cs="宋体"/>
                <w:sz w:val="21"/>
                <w:szCs w:val="21"/>
              </w:rPr>
              <m:t>2</m:t>
            </m:r>
          </m:sup>
        </m:sSup>
        <m:sSup>
          <m:sSupPr>
            <m:ctrlPr>
              <w:rPr>
                <w:rFonts w:ascii="Cambria Math" w:hAnsi="Cambria Math" w:cs="宋体"/>
                <w:sz w:val="21"/>
                <w:szCs w:val="21"/>
              </w:rPr>
            </m:ctrlPr>
          </m:sSupPr>
          <m:e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cs="宋体"/>
                <w:sz w:val="21"/>
                <w:szCs w:val="21"/>
              </w:rPr>
              <m:t>y</m:t>
            </m:r>
          </m:e>
          <m:sup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cs="宋体"/>
                <w:sz w:val="21"/>
                <w:szCs w:val="21"/>
              </w:rPr>
              <m:t>2</m:t>
            </m:r>
          </m:sup>
        </m:sSup>
      </m:oMath>
      <w:r>
        <w:rPr>
          <w:rFonts w:ascii="宋体" w:hAnsi="宋体" w:cs="宋体" w:hint="eastAsia"/>
          <w:sz w:val="21"/>
          <w:szCs w:val="21"/>
        </w:rPr>
        <w:t>+</w:t>
      </w:r>
      <w:r>
        <w:rPr>
          <w:rFonts w:ascii="宋体" w:hAnsi="宋体" w:cs="宋体"/>
          <w:sz w:val="21"/>
          <w:szCs w:val="21"/>
        </w:rPr>
        <w:t>x</w:t>
      </w:r>
      <m:oMath>
        <m:sSup>
          <m:sSupPr>
            <m:ctrlPr>
              <w:rPr>
                <w:rFonts w:ascii="Cambria Math" w:hAnsi="Cambria Math" w:cs="宋体"/>
                <w:sz w:val="21"/>
                <w:szCs w:val="21"/>
              </w:rPr>
            </m:ctrlPr>
          </m:sSupPr>
          <m:e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w:rPr>
                <w:rFonts w:ascii="Cambria Math" w:hAnsi="Cambria Math" w:cs="宋体"/>
                <w:sz w:val="21"/>
                <w:szCs w:val="21"/>
              </w:rPr>
              <m:t>y</m:t>
            </m:r>
          </m:e>
          <m:sup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w:rPr>
                <w:rFonts w:ascii="Cambria Math" w:hAnsi="Cambria Math" w:cs="宋体"/>
                <w:sz w:val="21"/>
                <w:szCs w:val="21"/>
              </w:rPr>
              <m:t>3</m:t>
            </m:r>
          </m:sup>
        </m:sSup>
      </m:oMath>
      <w:r>
        <w:rPr>
          <w:rFonts w:ascii="宋体" w:hAnsi="宋体" w:cs="宋体" w:hint="eastAsia"/>
          <w:sz w:val="21"/>
          <w:szCs w:val="21"/>
        </w:rPr>
        <w:t>+</w:t>
      </w:r>
      <m:oMath>
        <m:sSup>
          <m:sSupPr>
            <m:ctrlPr>
              <w:rPr>
                <w:rFonts w:ascii="Cambria Math" w:hAnsi="Cambria Math" w:cs="宋体"/>
                <w:sz w:val="21"/>
                <w:szCs w:val="21"/>
              </w:rPr>
            </m:ctrlPr>
          </m:sSupPr>
          <m:e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w:rPr>
                <w:rFonts w:ascii="Cambria Math" w:hAnsi="Cambria Math" w:cs="宋体"/>
                <w:sz w:val="21"/>
                <w:szCs w:val="21"/>
              </w:rPr>
              <m:t>x</m:t>
            </m:r>
          </m:e>
          <m:sup>
            <m:ctrlPr>
              <w:rPr>
                <w:rFonts w:ascii="Cambria Math" w:hAnsi="Cambria Math" w:cs="宋体"/>
                <w:sz w:val="21"/>
                <w:szCs w:val="21"/>
              </w:rPr>
            </m:ctrlPr>
            <m:r>
              <w:rPr>
                <w:rFonts w:ascii="Cambria Math" w:hAnsi="Cambria Math" w:cs="宋体"/>
                <w:sz w:val="21"/>
                <w:szCs w:val="21"/>
              </w:rPr>
              <m:t>4</m:t>
            </m:r>
          </m:sup>
        </m:sSup>
        <m:sSup>
          <m:sSupPr>
            <m:ctrlPr>
              <w:rPr>
                <w:rFonts w:ascii="Cambria Math" w:hAnsi="Cambria Math" w:cs="宋体"/>
                <w:i/>
                <w:sz w:val="21"/>
                <w:szCs w:val="21"/>
              </w:rPr>
            </m:ctrlPr>
          </m:sSupPr>
          <m:e>
            <m:ctrlPr>
              <w:rPr>
                <w:rFonts w:ascii="Cambria Math" w:hAnsi="Cambria Math" w:cs="宋体"/>
                <w:i/>
                <w:sz w:val="21"/>
                <w:szCs w:val="21"/>
              </w:rPr>
            </m:ctrlPr>
            <m:r>
              <w:rPr>
                <w:rFonts w:ascii="Cambria Math" w:hAnsi="Cambria Math" w:cs="宋体"/>
                <w:sz w:val="21"/>
                <w:szCs w:val="21"/>
              </w:rPr>
              <m:t>y</m:t>
            </m:r>
          </m:e>
          <m:sup>
            <m:ctrlPr>
              <w:rPr>
                <w:rFonts w:ascii="Cambria Math" w:hAnsi="Cambria Math" w:cs="宋体"/>
                <w:i/>
                <w:sz w:val="21"/>
                <w:szCs w:val="21"/>
              </w:rPr>
            </m:ctrlPr>
            <m:r>
              <w:rPr>
                <w:rFonts w:ascii="Cambria Math" w:hAnsi="Cambria Math" w:cs="宋体"/>
                <w:sz w:val="21"/>
                <w:szCs w:val="21"/>
              </w:rPr>
              <m:t>4</m:t>
            </m:r>
          </m:sup>
        </m:sSup>
      </m:oMath>
      <w:r>
        <w:rPr>
          <w:rFonts w:ascii="宋体" w:hAnsi="宋体" w:cs="宋体" w:hint="eastAsia"/>
          <w:sz w:val="21"/>
          <w:szCs w:val="21"/>
        </w:rPr>
        <w:t>的值</w:t>
      </w:r>
    </w:p>
    <w:p>
      <w:pPr>
        <w:rPr>
          <w:rFonts w:ascii="宋体" w:hAnsi="宋体" w:cs="宋体"/>
          <w:sz w:val="21"/>
          <w:szCs w:val="21"/>
        </w:rPr>
      </w:pPr>
    </w:p>
    <w:p>
      <w:pPr>
        <w:rPr>
          <w:rFonts w:ascii="宋体" w:hAnsi="宋体" w:cs="宋体"/>
          <w:sz w:val="21"/>
          <w:szCs w:val="21"/>
        </w:rPr>
      </w:pPr>
    </w:p>
    <w:p>
      <w:pPr>
        <w:pStyle w:val="ListParagraph"/>
        <w:numPr>
          <w:ilvl w:val="0"/>
          <w:numId w:val="3"/>
        </w:numPr>
        <w:tabs>
          <w:tab w:val="left" w:pos="544"/>
        </w:tabs>
        <w:spacing w:before="223" w:after="0" w:line="417" w:lineRule="auto"/>
        <w:ind w:left="120" w:right="789" w:firstLine="0"/>
        <w:jc w:val="left"/>
        <w:rPr>
          <w:rFonts w:ascii="Calibri" w:eastAsia="Calibri" w:hAnsi="Calibri"/>
          <w:sz w:val="21"/>
          <w:szCs w:val="21"/>
        </w:rPr>
      </w:pPr>
      <w:r>
        <w:rPr>
          <w:spacing w:val="-12"/>
          <w:sz w:val="21"/>
          <w:szCs w:val="21"/>
        </w:rPr>
        <w:t xml:space="preserve">如图，在每个小正方形边长为 </w:t>
      </w:r>
      <w:r>
        <w:rPr>
          <w:rFonts w:ascii="Calibri" w:eastAsia="Calibri" w:hAnsi="Calibri"/>
          <w:sz w:val="21"/>
          <w:szCs w:val="21"/>
        </w:rPr>
        <w:t>1</w:t>
      </w:r>
      <w:r>
        <w:rPr>
          <w:rFonts w:ascii="Calibri" w:eastAsia="Calibri" w:hAnsi="Calibri"/>
          <w:spacing w:val="3"/>
          <w:sz w:val="21"/>
          <w:szCs w:val="21"/>
        </w:rPr>
        <w:t xml:space="preserve"> </w:t>
      </w:r>
      <w:r>
        <w:rPr>
          <w:spacing w:val="-4"/>
          <w:sz w:val="21"/>
          <w:szCs w:val="21"/>
        </w:rPr>
        <w:t>的方格纸中，△</w:t>
      </w:r>
      <w:r>
        <w:rPr>
          <w:rFonts w:ascii="Calibri" w:eastAsia="Calibri" w:hAnsi="Calibri"/>
          <w:spacing w:val="-11"/>
          <w:sz w:val="21"/>
          <w:szCs w:val="21"/>
        </w:rPr>
        <w:t>ABC</w:t>
      </w:r>
      <w:r>
        <w:rPr>
          <w:rFonts w:ascii="Calibri" w:eastAsia="Calibri" w:hAnsi="Calibri"/>
          <w:spacing w:val="8"/>
          <w:sz w:val="21"/>
          <w:szCs w:val="21"/>
        </w:rPr>
        <w:t xml:space="preserve"> </w:t>
      </w:r>
      <w:r>
        <w:rPr>
          <w:spacing w:val="-5"/>
          <w:sz w:val="21"/>
          <w:szCs w:val="21"/>
        </w:rPr>
        <w:t>的顶点都在方格纸格点上．将△</w:t>
      </w:r>
      <w:r>
        <w:rPr>
          <w:rFonts w:ascii="Calibri" w:eastAsia="Calibri" w:hAnsi="Calibri"/>
          <w:spacing w:val="-5"/>
          <w:sz w:val="21"/>
          <w:szCs w:val="21"/>
        </w:rPr>
        <w:t>ABC</w:t>
      </w:r>
      <w:r>
        <w:rPr>
          <w:spacing w:val="-15"/>
          <w:sz w:val="21"/>
          <w:szCs w:val="21"/>
        </w:rPr>
        <w:t xml:space="preserve">向左平移 </w:t>
      </w:r>
      <w:r>
        <w:rPr>
          <w:rFonts w:ascii="Calibri" w:eastAsia="Calibri" w:hAnsi="Calibri"/>
          <w:sz w:val="21"/>
          <w:szCs w:val="21"/>
        </w:rPr>
        <w:t>2</w:t>
      </w:r>
      <w:r>
        <w:rPr>
          <w:rFonts w:ascii="Calibri" w:eastAsia="Calibri" w:hAnsi="Calibri"/>
          <w:spacing w:val="4"/>
          <w:sz w:val="21"/>
          <w:szCs w:val="21"/>
        </w:rPr>
        <w:t xml:space="preserve"> </w:t>
      </w:r>
      <w:r>
        <w:rPr>
          <w:spacing w:val="-7"/>
          <w:sz w:val="21"/>
          <w:szCs w:val="21"/>
        </w:rPr>
        <w:t xml:space="preserve">格，再向上平移 </w:t>
      </w:r>
      <w:r>
        <w:rPr>
          <w:rFonts w:ascii="Calibri" w:eastAsia="Calibri" w:hAnsi="Calibri"/>
          <w:sz w:val="21"/>
          <w:szCs w:val="21"/>
        </w:rPr>
        <w:t>4</w:t>
      </w:r>
      <w:r>
        <w:rPr>
          <w:rFonts w:ascii="Calibri" w:eastAsia="Calibri" w:hAnsi="Calibri"/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格．</w:t>
      </w:r>
    </w:p>
    <w:p>
      <w:pPr>
        <w:pStyle w:val="ListParagraph"/>
        <w:numPr>
          <w:ilvl w:val="0"/>
          <w:numId w:val="4"/>
        </w:numPr>
        <w:tabs>
          <w:tab w:val="left" w:pos="647"/>
        </w:tabs>
        <w:spacing w:before="0" w:after="0" w:line="269" w:lineRule="exact"/>
        <w:ind w:left="646" w:right="0" w:hanging="526"/>
        <w:jc w:val="left"/>
        <w:rPr>
          <w:sz w:val="21"/>
          <w:szCs w:val="21"/>
        </w:rPr>
      </w:pPr>
      <w:r>
        <w:rPr>
          <w:sz w:val="21"/>
          <w:szCs w:val="21"/>
        </w:rPr>
        <w:t>请在图中画出平移后的△</w:t>
      </w:r>
      <w:r>
        <w:rPr>
          <w:rFonts w:ascii="Calibri" w:eastAsia="Calibri" w:hAnsi="Calibri"/>
          <w:sz w:val="21"/>
          <w:szCs w:val="21"/>
        </w:rPr>
        <w:t>A′B′C′</w:t>
      </w:r>
      <w:r>
        <w:rPr>
          <w:sz w:val="21"/>
          <w:szCs w:val="21"/>
        </w:rPr>
        <w:t>；</w:t>
      </w:r>
    </w:p>
    <w:p>
      <w:pPr>
        <w:pStyle w:val="BodyText"/>
        <w:spacing w:before="6"/>
        <w:rPr>
          <w:sz w:val="21"/>
          <w:szCs w:val="21"/>
        </w:rPr>
      </w:pPr>
    </w:p>
    <w:p>
      <w:pPr>
        <w:pStyle w:val="ListParagraph"/>
        <w:numPr>
          <w:ilvl w:val="0"/>
          <w:numId w:val="4"/>
        </w:numPr>
        <w:tabs>
          <w:tab w:val="left" w:pos="647"/>
        </w:tabs>
        <w:spacing w:before="0" w:after="0" w:line="240" w:lineRule="auto"/>
        <w:ind w:left="646" w:right="0" w:hanging="526"/>
        <w:jc w:val="left"/>
        <w:rPr>
          <w:sz w:val="21"/>
          <w:szCs w:val="21"/>
        </w:rPr>
      </w:pPr>
      <w:r>
        <w:rPr>
          <w:sz w:val="21"/>
          <w:szCs w:val="21"/>
        </w:rPr>
        <w:t>再在图中画出△</w:t>
      </w:r>
      <w:r>
        <w:rPr>
          <w:rFonts w:ascii="Calibri" w:eastAsia="Calibri" w:hAnsi="Calibri"/>
          <w:sz w:val="21"/>
          <w:szCs w:val="21"/>
        </w:rPr>
        <w:t>ABC</w:t>
      </w:r>
      <w:r>
        <w:rPr>
          <w:rFonts w:ascii="Calibri" w:eastAsia="Calibri" w:hAnsi="Calibri"/>
          <w:spacing w:val="5"/>
          <w:sz w:val="21"/>
          <w:szCs w:val="21"/>
        </w:rPr>
        <w:t xml:space="preserve"> </w:t>
      </w:r>
      <w:r>
        <w:rPr>
          <w:spacing w:val="-17"/>
          <w:sz w:val="21"/>
          <w:szCs w:val="21"/>
        </w:rPr>
        <w:t xml:space="preserve">的高 </w:t>
      </w:r>
      <w:r>
        <w:rPr>
          <w:rFonts w:ascii="Calibri" w:eastAsia="Calibri" w:hAnsi="Calibri"/>
          <w:sz w:val="21"/>
          <w:szCs w:val="21"/>
        </w:rPr>
        <w:t>CD</w:t>
      </w:r>
      <w:r>
        <w:rPr>
          <w:sz w:val="21"/>
          <w:szCs w:val="21"/>
        </w:rPr>
        <w:t>；</w:t>
      </w:r>
    </w:p>
    <w:p>
      <w:pPr>
        <w:pStyle w:val="BodyText"/>
        <w:spacing w:before="7"/>
        <w:rPr>
          <w:sz w:val="21"/>
          <w:szCs w:val="21"/>
        </w:rPr>
      </w:pPr>
    </w:p>
    <w:p>
      <w:pPr>
        <w:pStyle w:val="ListParagraph"/>
        <w:numPr>
          <w:ilvl w:val="0"/>
          <w:numId w:val="4"/>
        </w:numPr>
        <w:tabs>
          <w:tab w:val="left" w:pos="647"/>
          <w:tab w:val="left" w:pos="5359"/>
        </w:tabs>
        <w:spacing w:before="0" w:after="0" w:line="240" w:lineRule="auto"/>
        <w:ind w:left="646" w:right="0" w:hanging="526"/>
        <w:jc w:val="left"/>
        <w:rPr>
          <w:sz w:val="21"/>
          <w:szCs w:val="21"/>
        </w:rPr>
      </w:pPr>
      <w:r>
        <w:rPr>
          <w:sz w:val="21"/>
          <w:szCs w:val="21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1143000</wp:posOffset>
            </wp:positionH>
            <wp:positionV relativeFrom="paragraph">
              <wp:posOffset>248285</wp:posOffset>
            </wp:positionV>
            <wp:extent cx="1743075" cy="1743075"/>
            <wp:effectExtent l="0" t="0" r="0" b="0"/>
            <wp:wrapTopAndBottom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9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2"/>
          <w:w w:val="99"/>
          <w:sz w:val="21"/>
          <w:szCs w:val="21"/>
        </w:rPr>
        <w:t>在</w:t>
      </w:r>
      <w:r>
        <w:rPr>
          <w:spacing w:val="-1"/>
          <w:w w:val="99"/>
          <w:sz w:val="21"/>
          <w:szCs w:val="21"/>
        </w:rPr>
        <w:t>右</w:t>
      </w:r>
      <w:r>
        <w:rPr>
          <w:spacing w:val="2"/>
          <w:w w:val="99"/>
          <w:sz w:val="21"/>
          <w:szCs w:val="21"/>
        </w:rPr>
        <w:t>图</w:t>
      </w:r>
      <w:r>
        <w:rPr>
          <w:spacing w:val="-1"/>
          <w:w w:val="99"/>
          <w:sz w:val="21"/>
          <w:szCs w:val="21"/>
        </w:rPr>
        <w:t>中</w:t>
      </w:r>
      <w:r>
        <w:rPr>
          <w:spacing w:val="2"/>
          <w:w w:val="99"/>
          <w:sz w:val="21"/>
          <w:szCs w:val="21"/>
        </w:rPr>
        <w:t>能</w:t>
      </w:r>
      <w:r>
        <w:rPr>
          <w:w w:val="99"/>
          <w:sz w:val="21"/>
          <w:szCs w:val="21"/>
        </w:rPr>
        <w:t>使</w:t>
      </w:r>
      <w:r>
        <w:rPr>
          <w:spacing w:val="-53"/>
          <w:sz w:val="21"/>
          <w:szCs w:val="21"/>
        </w:rPr>
        <w:t xml:space="preserve"> </w:t>
      </w:r>
      <w:r>
        <w:rPr>
          <w:rFonts w:ascii="Calibri" w:eastAsia="Calibri" w:hAnsi="Calibri"/>
          <w:spacing w:val="-1"/>
          <w:w w:val="99"/>
          <w:sz w:val="21"/>
          <w:szCs w:val="21"/>
        </w:rPr>
        <w:t>S</w:t>
      </w:r>
      <w:r>
        <w:rPr>
          <w:spacing w:val="-1"/>
          <w:w w:val="106"/>
          <w:position w:val="-2"/>
          <w:sz w:val="21"/>
          <w:szCs w:val="21"/>
        </w:rPr>
        <w:t>△</w:t>
      </w:r>
      <w:r>
        <w:rPr>
          <w:rFonts w:ascii="Calibri" w:eastAsia="Calibri" w:hAnsi="Calibri"/>
          <w:spacing w:val="-2"/>
          <w:w w:val="105"/>
          <w:position w:val="-1"/>
          <w:sz w:val="21"/>
          <w:szCs w:val="21"/>
        </w:rPr>
        <w:t>P</w:t>
      </w:r>
      <w:r>
        <w:rPr>
          <w:rFonts w:ascii="Calibri" w:eastAsia="Calibri" w:hAnsi="Calibri"/>
          <w:spacing w:val="-1"/>
          <w:w w:val="105"/>
          <w:position w:val="-1"/>
          <w:sz w:val="21"/>
          <w:szCs w:val="21"/>
        </w:rPr>
        <w:t>B</w:t>
      </w:r>
      <w:r>
        <w:rPr>
          <w:rFonts w:ascii="Calibri" w:eastAsia="Calibri" w:hAnsi="Calibri"/>
          <w:spacing w:val="-2"/>
          <w:w w:val="105"/>
          <w:position w:val="-1"/>
          <w:sz w:val="21"/>
          <w:szCs w:val="21"/>
        </w:rPr>
        <w:t>C</w:t>
      </w:r>
      <w:r>
        <w:rPr>
          <w:rFonts w:ascii="Calibri" w:eastAsia="Calibri" w:hAnsi="Calibri"/>
          <w:spacing w:val="-1"/>
          <w:w w:val="99"/>
          <w:sz w:val="21"/>
          <w:szCs w:val="21"/>
        </w:rPr>
        <w:t>=</w:t>
      </w:r>
      <w:r>
        <w:rPr>
          <w:rFonts w:ascii="Calibri" w:eastAsia="Calibri" w:hAnsi="Calibri"/>
          <w:spacing w:val="2"/>
          <w:w w:val="99"/>
          <w:sz w:val="21"/>
          <w:szCs w:val="21"/>
        </w:rPr>
        <w:t>S</w:t>
      </w:r>
      <w:r>
        <w:rPr>
          <w:spacing w:val="-1"/>
          <w:w w:val="106"/>
          <w:position w:val="-2"/>
          <w:sz w:val="21"/>
          <w:szCs w:val="21"/>
        </w:rPr>
        <w:t>△</w:t>
      </w:r>
      <w:r>
        <w:rPr>
          <w:rFonts w:ascii="Calibri" w:eastAsia="Calibri" w:hAnsi="Calibri"/>
          <w:spacing w:val="-1"/>
          <w:w w:val="105"/>
          <w:position w:val="-1"/>
          <w:sz w:val="21"/>
          <w:szCs w:val="21"/>
        </w:rPr>
        <w:t>AB</w:t>
      </w:r>
      <w:r>
        <w:rPr>
          <w:rFonts w:ascii="Calibri" w:eastAsia="Calibri" w:hAnsi="Calibri"/>
          <w:w w:val="105"/>
          <w:position w:val="-1"/>
          <w:sz w:val="21"/>
          <w:szCs w:val="21"/>
        </w:rPr>
        <w:t>C</w:t>
      </w:r>
      <w:r>
        <w:rPr>
          <w:rFonts w:ascii="Calibri" w:eastAsia="Calibri" w:hAnsi="Calibri"/>
          <w:spacing w:val="3"/>
          <w:position w:val="-1"/>
          <w:sz w:val="21"/>
          <w:szCs w:val="21"/>
        </w:rPr>
        <w:t xml:space="preserve"> </w:t>
      </w:r>
      <w:r>
        <w:rPr>
          <w:spacing w:val="-1"/>
          <w:w w:val="99"/>
          <w:sz w:val="21"/>
          <w:szCs w:val="21"/>
        </w:rPr>
        <w:t>的</w:t>
      </w:r>
      <w:r>
        <w:rPr>
          <w:spacing w:val="2"/>
          <w:w w:val="99"/>
          <w:sz w:val="21"/>
          <w:szCs w:val="21"/>
        </w:rPr>
        <w:t>格</w:t>
      </w:r>
      <w:r>
        <w:rPr>
          <w:w w:val="99"/>
          <w:sz w:val="21"/>
          <w:szCs w:val="21"/>
        </w:rPr>
        <w:t>点</w:t>
      </w:r>
      <w:r>
        <w:rPr>
          <w:spacing w:val="-53"/>
          <w:sz w:val="21"/>
          <w:szCs w:val="21"/>
        </w:rPr>
        <w:t xml:space="preserve"> </w:t>
      </w:r>
      <w:r>
        <w:rPr>
          <w:rFonts w:ascii="Calibri" w:eastAsia="Calibri" w:hAnsi="Calibri"/>
          <w:w w:val="99"/>
          <w:sz w:val="21"/>
          <w:szCs w:val="21"/>
        </w:rPr>
        <w:t>P</w:t>
      </w:r>
      <w:r>
        <w:rPr>
          <w:rFonts w:ascii="Calibri" w:eastAsia="Calibri" w:hAnsi="Calibri"/>
          <w:spacing w:val="5"/>
          <w:sz w:val="21"/>
          <w:szCs w:val="21"/>
        </w:rPr>
        <w:t xml:space="preserve"> </w:t>
      </w:r>
      <w:r>
        <w:rPr>
          <w:spacing w:val="-1"/>
          <w:w w:val="99"/>
          <w:sz w:val="21"/>
          <w:szCs w:val="21"/>
        </w:rPr>
        <w:t>的</w:t>
      </w:r>
      <w:r>
        <w:rPr>
          <w:spacing w:val="2"/>
          <w:w w:val="99"/>
          <w:sz w:val="21"/>
          <w:szCs w:val="21"/>
        </w:rPr>
        <w:t>个</w:t>
      </w:r>
      <w:r>
        <w:rPr>
          <w:spacing w:val="-1"/>
          <w:w w:val="99"/>
          <w:sz w:val="21"/>
          <w:szCs w:val="21"/>
        </w:rPr>
        <w:t>数</w:t>
      </w:r>
      <w:r>
        <w:rPr>
          <w:spacing w:val="1"/>
          <w:w w:val="99"/>
          <w:sz w:val="21"/>
          <w:szCs w:val="21"/>
        </w:rPr>
        <w:t>有</w:t>
      </w:r>
      <w:r>
        <w:rPr>
          <w:rFonts w:ascii="Times New Roman" w:eastAsia="Times New Roman" w:hAnsi="Times New Roman"/>
          <w:w w:val="99"/>
          <w:sz w:val="21"/>
          <w:szCs w:val="21"/>
          <w:u w:val="single"/>
        </w:rPr>
        <w:t xml:space="preserve"> </w:t>
      </w:r>
      <w:r>
        <w:rPr>
          <w:rFonts w:ascii="Times New Roman" w:eastAsia="Times New Roman" w:hAnsi="Times New Roman"/>
          <w:sz w:val="21"/>
          <w:szCs w:val="21"/>
          <w:u w:val="single"/>
        </w:rPr>
        <w:tab/>
      </w:r>
      <w:r>
        <w:rPr>
          <w:spacing w:val="-1"/>
          <w:w w:val="99"/>
          <w:sz w:val="21"/>
          <w:szCs w:val="21"/>
        </w:rPr>
        <w:t>个</w:t>
      </w:r>
      <w:r>
        <w:rPr>
          <w:spacing w:val="2"/>
          <w:w w:val="99"/>
          <w:sz w:val="21"/>
          <w:szCs w:val="21"/>
        </w:rPr>
        <w:t>（</w:t>
      </w:r>
      <w:r>
        <w:rPr>
          <w:w w:val="99"/>
          <w:sz w:val="21"/>
          <w:szCs w:val="21"/>
        </w:rPr>
        <w:t>点</w:t>
      </w:r>
      <w:r>
        <w:rPr>
          <w:spacing w:val="-50"/>
          <w:sz w:val="21"/>
          <w:szCs w:val="21"/>
        </w:rPr>
        <w:t xml:space="preserve"> </w:t>
      </w:r>
      <w:r>
        <w:rPr>
          <w:rFonts w:ascii="Calibri" w:eastAsia="Calibri" w:hAnsi="Calibri"/>
          <w:w w:val="99"/>
          <w:sz w:val="21"/>
          <w:szCs w:val="21"/>
        </w:rPr>
        <w:t>P</w:t>
      </w:r>
      <w:r>
        <w:rPr>
          <w:rFonts w:ascii="Calibri" w:eastAsia="Calibri" w:hAnsi="Calibri"/>
          <w:spacing w:val="5"/>
          <w:sz w:val="21"/>
          <w:szCs w:val="21"/>
        </w:rPr>
        <w:t xml:space="preserve"> </w:t>
      </w:r>
      <w:r>
        <w:rPr>
          <w:spacing w:val="-1"/>
          <w:w w:val="99"/>
          <w:sz w:val="21"/>
          <w:szCs w:val="21"/>
        </w:rPr>
        <w:t>异</w:t>
      </w:r>
      <w:r>
        <w:rPr>
          <w:w w:val="99"/>
          <w:sz w:val="21"/>
          <w:szCs w:val="21"/>
        </w:rPr>
        <w:t>于</w:t>
      </w:r>
      <w:r>
        <w:rPr>
          <w:spacing w:val="-50"/>
          <w:sz w:val="21"/>
          <w:szCs w:val="21"/>
        </w:rPr>
        <w:t xml:space="preserve"> </w:t>
      </w:r>
      <w:r>
        <w:rPr>
          <w:rFonts w:ascii="Calibri" w:eastAsia="Calibri" w:hAnsi="Calibri"/>
          <w:spacing w:val="-1"/>
          <w:w w:val="99"/>
          <w:sz w:val="21"/>
          <w:szCs w:val="21"/>
        </w:rPr>
        <w:t>A</w:t>
      </w:r>
      <w:r>
        <w:rPr>
          <w:w w:val="99"/>
          <w:sz w:val="21"/>
          <w:szCs w:val="21"/>
        </w:rPr>
        <w:t>）</w:t>
      </w:r>
    </w:p>
    <w:p>
      <w:pPr>
        <w:pStyle w:val="ListParagraph"/>
        <w:numPr>
          <w:ilvl w:val="0"/>
          <w:numId w:val="3"/>
        </w:numPr>
        <w:tabs>
          <w:tab w:val="left" w:pos="542"/>
        </w:tabs>
        <w:spacing w:before="110" w:after="0" w:line="240" w:lineRule="auto"/>
        <w:ind w:left="541" w:right="0" w:hanging="421"/>
        <w:jc w:val="left"/>
        <w:rPr>
          <w:rFonts w:ascii="Calibri" w:eastAsia="Calibri" w:hAnsi="Calibri"/>
          <w:sz w:val="21"/>
          <w:szCs w:val="21"/>
        </w:rPr>
      </w:pPr>
      <w:r>
        <w:rPr>
          <w:spacing w:val="-10"/>
          <w:sz w:val="21"/>
          <w:szCs w:val="21"/>
        </w:rPr>
        <w:t>已知，如图，在△</w:t>
      </w:r>
      <w:r>
        <w:rPr>
          <w:rFonts w:ascii="Calibri" w:eastAsia="Calibri" w:hAnsi="Calibri"/>
          <w:sz w:val="21"/>
          <w:szCs w:val="21"/>
        </w:rPr>
        <w:t>ABC</w:t>
      </w:r>
      <w:r>
        <w:rPr>
          <w:rFonts w:ascii="Calibri" w:eastAsia="Calibri" w:hAnsi="Calibri"/>
          <w:spacing w:val="5"/>
          <w:sz w:val="21"/>
          <w:szCs w:val="21"/>
        </w:rPr>
        <w:t xml:space="preserve"> </w:t>
      </w:r>
      <w:r>
        <w:rPr>
          <w:spacing w:val="-6"/>
          <w:sz w:val="21"/>
          <w:szCs w:val="21"/>
        </w:rPr>
        <w:t>中，</w:t>
      </w:r>
      <w:r>
        <w:rPr>
          <w:rFonts w:ascii="Calibri" w:eastAsia="Calibri" w:hAnsi="Calibri"/>
          <w:spacing w:val="-11"/>
          <w:sz w:val="21"/>
          <w:szCs w:val="21"/>
        </w:rPr>
        <w:t>AD</w:t>
      </w:r>
      <w:r>
        <w:rPr>
          <w:spacing w:val="-11"/>
          <w:sz w:val="21"/>
          <w:szCs w:val="21"/>
        </w:rPr>
        <w:t>，</w:t>
      </w:r>
      <w:r>
        <w:rPr>
          <w:rFonts w:ascii="Calibri" w:eastAsia="Calibri" w:hAnsi="Calibri"/>
          <w:spacing w:val="-11"/>
          <w:sz w:val="21"/>
          <w:szCs w:val="21"/>
        </w:rPr>
        <w:t>AE</w:t>
      </w:r>
      <w:r>
        <w:rPr>
          <w:rFonts w:ascii="Calibri" w:eastAsia="Calibri" w:hAnsi="Calibri"/>
          <w:spacing w:val="7"/>
          <w:sz w:val="21"/>
          <w:szCs w:val="21"/>
        </w:rPr>
        <w:t xml:space="preserve"> </w:t>
      </w:r>
      <w:r>
        <w:rPr>
          <w:sz w:val="21"/>
          <w:szCs w:val="21"/>
        </w:rPr>
        <w:t>分别是△</w:t>
      </w:r>
      <w:r>
        <w:rPr>
          <w:rFonts w:ascii="Calibri" w:eastAsia="Calibri" w:hAnsi="Calibri"/>
          <w:sz w:val="21"/>
          <w:szCs w:val="21"/>
        </w:rPr>
        <w:t>ABC</w:t>
      </w:r>
      <w:r>
        <w:rPr>
          <w:rFonts w:ascii="Calibri" w:eastAsia="Calibri" w:hAnsi="Calibri"/>
          <w:spacing w:val="5"/>
          <w:sz w:val="21"/>
          <w:szCs w:val="21"/>
        </w:rPr>
        <w:t xml:space="preserve"> </w:t>
      </w:r>
      <w:r>
        <w:rPr>
          <w:spacing w:val="-4"/>
          <w:sz w:val="21"/>
          <w:szCs w:val="21"/>
        </w:rPr>
        <w:t>的高和角平分线，若∠</w:t>
      </w:r>
      <w:r>
        <w:rPr>
          <w:rFonts w:ascii="Calibri" w:eastAsia="Calibri" w:hAnsi="Calibri"/>
          <w:spacing w:val="-3"/>
          <w:sz w:val="21"/>
          <w:szCs w:val="21"/>
        </w:rPr>
        <w:t>B=30°</w:t>
      </w:r>
      <w:r>
        <w:rPr>
          <w:spacing w:val="-3"/>
          <w:sz w:val="21"/>
          <w:szCs w:val="21"/>
        </w:rPr>
        <w:t>，∠</w:t>
      </w:r>
      <w:r>
        <w:rPr>
          <w:rFonts w:ascii="Calibri" w:eastAsia="Calibri" w:hAnsi="Calibri"/>
          <w:spacing w:val="-3"/>
          <w:sz w:val="21"/>
          <w:szCs w:val="21"/>
        </w:rPr>
        <w:t>C=50°</w:t>
      </w:r>
      <w:r>
        <w:rPr>
          <w:spacing w:val="-3"/>
          <w:sz w:val="21"/>
          <w:szCs w:val="21"/>
        </w:rPr>
        <w:t>．</w:t>
      </w:r>
    </w:p>
    <w:p>
      <w:pPr>
        <w:pStyle w:val="BodyText"/>
        <w:spacing w:before="7"/>
        <w:rPr>
          <w:sz w:val="21"/>
          <w:szCs w:val="21"/>
        </w:rPr>
      </w:pPr>
    </w:p>
    <w:p>
      <w:pPr>
        <w:pStyle w:val="ListParagraph"/>
        <w:numPr>
          <w:ilvl w:val="0"/>
          <w:numId w:val="5"/>
        </w:numPr>
        <w:tabs>
          <w:tab w:val="left" w:pos="647"/>
        </w:tabs>
        <w:spacing w:before="0" w:after="0" w:line="240" w:lineRule="auto"/>
        <w:ind w:left="646" w:right="0" w:hanging="526"/>
        <w:jc w:val="left"/>
        <w:rPr>
          <w:sz w:val="21"/>
          <w:szCs w:val="21"/>
        </w:rPr>
      </w:pPr>
      <w:r>
        <w:rPr>
          <w:sz w:val="21"/>
          <w:szCs w:val="21"/>
        </w:rPr>
        <w:t>求∠</w:t>
      </w:r>
      <w:r>
        <w:rPr>
          <w:rFonts w:ascii="Calibri" w:eastAsia="Calibri" w:hAnsi="Calibri"/>
          <w:sz w:val="21"/>
          <w:szCs w:val="21"/>
        </w:rPr>
        <w:t>DAE</w:t>
      </w:r>
      <w:r>
        <w:rPr>
          <w:rFonts w:ascii="Calibri" w:eastAsia="Calibri" w:hAnsi="Calibri"/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的度数；</w:t>
      </w:r>
    </w:p>
    <w:p>
      <w:pPr>
        <w:pStyle w:val="BodyText"/>
        <w:spacing w:before="7"/>
        <w:rPr>
          <w:sz w:val="21"/>
          <w:szCs w:val="21"/>
        </w:rPr>
      </w:pPr>
    </w:p>
    <w:p>
      <w:pPr>
        <w:pStyle w:val="ListParagraph"/>
        <w:numPr>
          <w:ilvl w:val="0"/>
          <w:numId w:val="5"/>
        </w:numPr>
        <w:tabs>
          <w:tab w:val="left" w:pos="647"/>
        </w:tabs>
        <w:spacing w:before="0" w:after="0" w:line="240" w:lineRule="auto"/>
        <w:ind w:left="646" w:right="0" w:hanging="526"/>
        <w:jc w:val="left"/>
        <w:rPr>
          <w:sz w:val="21"/>
          <w:szCs w:val="21"/>
        </w:rPr>
      </w:pPr>
      <w:r>
        <w:rPr>
          <w:sz w:val="21"/>
          <w:szCs w:val="21"/>
        </w:rPr>
        <w:t>试写出∠</w:t>
      </w:r>
      <w:r>
        <w:rPr>
          <w:rFonts w:ascii="Calibri" w:eastAsia="Calibri" w:hAnsi="Calibri"/>
          <w:sz w:val="21"/>
          <w:szCs w:val="21"/>
        </w:rPr>
        <w:t>DAE</w:t>
      </w:r>
      <w:r>
        <w:rPr>
          <w:rFonts w:ascii="Calibri" w:eastAsia="Calibri" w:hAnsi="Calibri"/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与∠</w:t>
      </w:r>
      <w:r>
        <w:rPr>
          <w:rFonts w:ascii="Calibri" w:eastAsia="Calibri" w:hAnsi="Calibri"/>
          <w:sz w:val="21"/>
          <w:szCs w:val="21"/>
        </w:rPr>
        <w:t>C</w:t>
      </w:r>
      <w:r>
        <w:rPr>
          <w:sz w:val="21"/>
          <w:szCs w:val="21"/>
        </w:rPr>
        <w:t>﹣∠</w:t>
      </w:r>
      <w:r>
        <w:rPr>
          <w:rFonts w:ascii="Calibri" w:eastAsia="Calibri" w:hAnsi="Calibri"/>
          <w:sz w:val="21"/>
          <w:szCs w:val="21"/>
        </w:rPr>
        <w:t>B</w:t>
      </w:r>
      <w:r>
        <w:rPr>
          <w:rFonts w:ascii="Calibri" w:eastAsia="Calibri" w:hAnsi="Calibri"/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有何关系？（不必证明）</w:t>
      </w:r>
    </w:p>
    <w:p>
      <w:pPr>
        <w:pStyle w:val="BodyText"/>
        <w:ind w:left="120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1937385" cy="923925"/>
            <wp:effectExtent l="0" t="0" r="0" b="0"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0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7951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before="11"/>
        <w:rPr>
          <w:sz w:val="21"/>
          <w:szCs w:val="21"/>
        </w:rPr>
      </w:pPr>
    </w:p>
    <w:p>
      <w:pPr>
        <w:pStyle w:val="BodyText"/>
        <w:spacing w:before="72"/>
        <w:ind w:left="120"/>
        <w:rPr>
          <w:sz w:val="21"/>
          <w:szCs w:val="21"/>
        </w:rPr>
      </w:pPr>
      <w:r>
        <w:rPr>
          <w:rFonts w:ascii="Calibri" w:eastAsia="Calibri" w:hAnsi="Calibri"/>
          <w:sz w:val="21"/>
          <w:szCs w:val="21"/>
        </w:rPr>
        <w:t>16</w:t>
      </w:r>
      <w:r>
        <w:rPr>
          <w:sz w:val="21"/>
          <w:szCs w:val="21"/>
        </w:rPr>
        <w:t>．</w:t>
      </w:r>
      <w:r>
        <w:rPr>
          <w:rFonts w:ascii="Calibri" w:eastAsia="Calibri" w:hAnsi="Calibri"/>
          <w:sz w:val="21"/>
          <w:szCs w:val="21"/>
        </w:rPr>
        <w:t>“a</w:t>
      </w:r>
      <w:r>
        <w:rPr>
          <w:rFonts w:ascii="Calibri" w:eastAsia="Calibri" w:hAnsi="Calibri"/>
          <w:position w:val="7"/>
          <w:sz w:val="21"/>
          <w:szCs w:val="21"/>
        </w:rPr>
        <w:t>2</w:t>
      </w:r>
      <w:r>
        <w:rPr>
          <w:sz w:val="21"/>
          <w:szCs w:val="21"/>
        </w:rPr>
        <w:t>≥</w:t>
      </w:r>
      <w:r>
        <w:rPr>
          <w:rFonts w:ascii="Calibri" w:eastAsia="Calibri" w:hAnsi="Calibri"/>
          <w:sz w:val="21"/>
          <w:szCs w:val="21"/>
        </w:rPr>
        <w:t>0”</w:t>
      </w:r>
      <w:r>
        <w:rPr>
          <w:sz w:val="21"/>
          <w:szCs w:val="21"/>
        </w:rPr>
        <w:t>这个结论在数学中非常有用，有时我们需要将代数式配成完全平方式．例如：</w:t>
      </w:r>
    </w:p>
    <w:p>
      <w:pPr>
        <w:pStyle w:val="BodyText"/>
        <w:spacing w:before="7"/>
        <w:rPr>
          <w:sz w:val="21"/>
          <w:szCs w:val="21"/>
        </w:rPr>
      </w:pPr>
    </w:p>
    <w:p>
      <w:pPr>
        <w:pStyle w:val="BodyText"/>
        <w:spacing w:line="417" w:lineRule="auto"/>
        <w:ind w:left="120" w:right="778"/>
        <w:rPr>
          <w:sz w:val="21"/>
          <w:szCs w:val="21"/>
        </w:rPr>
      </w:pPr>
      <w:r>
        <w:rPr>
          <w:rFonts w:ascii="Calibri" w:eastAsia="Calibri" w:hAnsi="Calibri"/>
          <w:spacing w:val="-5"/>
          <w:sz w:val="21"/>
          <w:szCs w:val="21"/>
        </w:rPr>
        <w:t>x</w:t>
      </w:r>
      <w:r>
        <w:rPr>
          <w:rFonts w:ascii="Calibri" w:eastAsia="Calibri" w:hAnsi="Calibri"/>
          <w:spacing w:val="-5"/>
          <w:position w:val="7"/>
          <w:sz w:val="21"/>
          <w:szCs w:val="21"/>
        </w:rPr>
        <w:t>2</w:t>
      </w:r>
      <w:r>
        <w:rPr>
          <w:spacing w:val="-5"/>
          <w:sz w:val="21"/>
          <w:szCs w:val="21"/>
        </w:rPr>
        <w:t>+</w:t>
      </w:r>
      <w:r>
        <w:rPr>
          <w:rFonts w:ascii="Calibri" w:eastAsia="Calibri" w:hAnsi="Calibri"/>
          <w:spacing w:val="-5"/>
          <w:sz w:val="21"/>
          <w:szCs w:val="21"/>
        </w:rPr>
        <w:t>4x</w:t>
      </w:r>
      <w:r>
        <w:rPr>
          <w:spacing w:val="-5"/>
          <w:sz w:val="21"/>
          <w:szCs w:val="21"/>
        </w:rPr>
        <w:t>+</w:t>
      </w:r>
      <w:r>
        <w:rPr>
          <w:rFonts w:ascii="Calibri" w:eastAsia="Calibri" w:hAnsi="Calibri"/>
          <w:spacing w:val="-5"/>
          <w:sz w:val="21"/>
          <w:szCs w:val="21"/>
        </w:rPr>
        <w:t>5=x</w:t>
      </w:r>
      <w:r>
        <w:rPr>
          <w:rFonts w:ascii="Calibri" w:eastAsia="Calibri" w:hAnsi="Calibri"/>
          <w:spacing w:val="-5"/>
          <w:position w:val="7"/>
          <w:sz w:val="21"/>
          <w:szCs w:val="21"/>
        </w:rPr>
        <w:t>2</w:t>
      </w:r>
      <w:r>
        <w:rPr>
          <w:spacing w:val="-5"/>
          <w:sz w:val="21"/>
          <w:szCs w:val="21"/>
        </w:rPr>
        <w:t>+</w:t>
      </w:r>
      <w:r>
        <w:rPr>
          <w:rFonts w:ascii="Calibri" w:eastAsia="Calibri" w:hAnsi="Calibri"/>
          <w:spacing w:val="-5"/>
          <w:sz w:val="21"/>
          <w:szCs w:val="21"/>
        </w:rPr>
        <w:t>4x</w:t>
      </w:r>
      <w:r>
        <w:rPr>
          <w:spacing w:val="-5"/>
          <w:sz w:val="21"/>
          <w:szCs w:val="21"/>
        </w:rPr>
        <w:t>+</w:t>
      </w:r>
      <w:r>
        <w:rPr>
          <w:rFonts w:ascii="Calibri" w:eastAsia="Calibri" w:hAnsi="Calibri"/>
          <w:spacing w:val="-5"/>
          <w:sz w:val="21"/>
          <w:szCs w:val="21"/>
        </w:rPr>
        <w:t>4</w:t>
      </w:r>
      <w:r>
        <w:rPr>
          <w:spacing w:val="-5"/>
          <w:sz w:val="21"/>
          <w:szCs w:val="21"/>
        </w:rPr>
        <w:t>+</w:t>
      </w:r>
      <w:r>
        <w:rPr>
          <w:rFonts w:ascii="Calibri" w:eastAsia="Calibri" w:hAnsi="Calibri"/>
          <w:spacing w:val="-5"/>
          <w:sz w:val="21"/>
          <w:szCs w:val="21"/>
        </w:rPr>
        <w:t>1=</w:t>
      </w:r>
      <w:r>
        <w:rPr>
          <w:spacing w:val="-5"/>
          <w:sz w:val="21"/>
          <w:szCs w:val="21"/>
        </w:rPr>
        <w:t>（</w:t>
      </w:r>
      <w:r>
        <w:rPr>
          <w:rFonts w:ascii="Calibri" w:eastAsia="Calibri" w:hAnsi="Calibri"/>
          <w:spacing w:val="-5"/>
          <w:sz w:val="21"/>
          <w:szCs w:val="21"/>
        </w:rPr>
        <w:t>x</w:t>
      </w:r>
      <w:r>
        <w:rPr>
          <w:spacing w:val="-5"/>
          <w:sz w:val="21"/>
          <w:szCs w:val="21"/>
        </w:rPr>
        <w:t>+</w:t>
      </w:r>
      <w:r>
        <w:rPr>
          <w:rFonts w:ascii="Calibri" w:eastAsia="Calibri" w:hAnsi="Calibri"/>
          <w:spacing w:val="-5"/>
          <w:sz w:val="21"/>
          <w:szCs w:val="21"/>
        </w:rPr>
        <w:t>2</w:t>
      </w:r>
      <w:r>
        <w:rPr>
          <w:spacing w:val="-5"/>
          <w:sz w:val="21"/>
          <w:szCs w:val="21"/>
        </w:rPr>
        <w:t>）</w:t>
      </w:r>
      <w:r>
        <w:rPr>
          <w:rFonts w:ascii="Calibri" w:eastAsia="Calibri" w:hAnsi="Calibri"/>
          <w:spacing w:val="-5"/>
          <w:position w:val="7"/>
          <w:sz w:val="21"/>
          <w:szCs w:val="21"/>
        </w:rPr>
        <w:t>2</w:t>
      </w:r>
      <w:r>
        <w:rPr>
          <w:spacing w:val="-5"/>
          <w:sz w:val="21"/>
          <w:szCs w:val="21"/>
        </w:rPr>
        <w:t>+</w:t>
      </w:r>
      <w:r>
        <w:rPr>
          <w:rFonts w:ascii="Calibri" w:eastAsia="Calibri" w:hAnsi="Calibri"/>
          <w:spacing w:val="-5"/>
          <w:sz w:val="21"/>
          <w:szCs w:val="21"/>
        </w:rPr>
        <w:t>1</w:t>
      </w:r>
      <w:r>
        <w:rPr>
          <w:spacing w:val="-5"/>
          <w:sz w:val="21"/>
          <w:szCs w:val="21"/>
        </w:rPr>
        <w:t>，∵（</w:t>
      </w:r>
      <w:r>
        <w:rPr>
          <w:rFonts w:ascii="Calibri" w:eastAsia="Calibri" w:hAnsi="Calibri"/>
          <w:spacing w:val="-5"/>
          <w:sz w:val="21"/>
          <w:szCs w:val="21"/>
        </w:rPr>
        <w:t>x</w:t>
      </w:r>
      <w:r>
        <w:rPr>
          <w:spacing w:val="-5"/>
          <w:sz w:val="21"/>
          <w:szCs w:val="21"/>
        </w:rPr>
        <w:t>+</w:t>
      </w:r>
      <w:r>
        <w:rPr>
          <w:rFonts w:ascii="Calibri" w:eastAsia="Calibri" w:hAnsi="Calibri"/>
          <w:spacing w:val="-5"/>
          <w:sz w:val="21"/>
          <w:szCs w:val="21"/>
        </w:rPr>
        <w:t>2</w:t>
      </w:r>
      <w:r>
        <w:rPr>
          <w:spacing w:val="-5"/>
          <w:sz w:val="21"/>
          <w:szCs w:val="21"/>
        </w:rPr>
        <w:t>）</w:t>
      </w:r>
      <w:r>
        <w:rPr>
          <w:rFonts w:ascii="Calibri" w:eastAsia="Calibri" w:hAnsi="Calibri"/>
          <w:spacing w:val="-5"/>
          <w:position w:val="7"/>
          <w:sz w:val="21"/>
          <w:szCs w:val="21"/>
        </w:rPr>
        <w:t>2</w:t>
      </w:r>
      <w:r>
        <w:rPr>
          <w:spacing w:val="-5"/>
          <w:sz w:val="21"/>
          <w:szCs w:val="21"/>
        </w:rPr>
        <w:t>≥</w:t>
      </w:r>
      <w:r>
        <w:rPr>
          <w:rFonts w:ascii="Calibri" w:eastAsia="Calibri" w:hAnsi="Calibri"/>
          <w:spacing w:val="-5"/>
          <w:sz w:val="21"/>
          <w:szCs w:val="21"/>
        </w:rPr>
        <w:t>0</w:t>
      </w:r>
      <w:r>
        <w:rPr>
          <w:spacing w:val="-5"/>
          <w:sz w:val="21"/>
          <w:szCs w:val="21"/>
        </w:rPr>
        <w:t>，∴（</w:t>
      </w:r>
      <w:r>
        <w:rPr>
          <w:rFonts w:ascii="Calibri" w:eastAsia="Calibri" w:hAnsi="Calibri"/>
          <w:spacing w:val="-5"/>
          <w:sz w:val="21"/>
          <w:szCs w:val="21"/>
        </w:rPr>
        <w:t>x</w:t>
      </w:r>
      <w:r>
        <w:rPr>
          <w:spacing w:val="-5"/>
          <w:sz w:val="21"/>
          <w:szCs w:val="21"/>
        </w:rPr>
        <w:t>+</w:t>
      </w:r>
      <w:r>
        <w:rPr>
          <w:rFonts w:ascii="Calibri" w:eastAsia="Calibri" w:hAnsi="Calibri"/>
          <w:spacing w:val="-5"/>
          <w:sz w:val="21"/>
          <w:szCs w:val="21"/>
        </w:rPr>
        <w:t>2</w:t>
      </w:r>
      <w:r>
        <w:rPr>
          <w:spacing w:val="-5"/>
          <w:sz w:val="21"/>
          <w:szCs w:val="21"/>
        </w:rPr>
        <w:t>）</w:t>
      </w:r>
      <w:r>
        <w:rPr>
          <w:rFonts w:ascii="Calibri" w:eastAsia="Calibri" w:hAnsi="Calibri"/>
          <w:spacing w:val="-5"/>
          <w:position w:val="7"/>
          <w:sz w:val="21"/>
          <w:szCs w:val="21"/>
        </w:rPr>
        <w:t>2</w:t>
      </w:r>
      <w:r>
        <w:rPr>
          <w:spacing w:val="-5"/>
          <w:sz w:val="21"/>
          <w:szCs w:val="21"/>
        </w:rPr>
        <w:t>+</w:t>
      </w:r>
      <w:r>
        <w:rPr>
          <w:rFonts w:ascii="Calibri" w:eastAsia="Calibri" w:hAnsi="Calibri"/>
          <w:spacing w:val="-5"/>
          <w:sz w:val="21"/>
          <w:szCs w:val="21"/>
        </w:rPr>
        <w:t>1</w:t>
      </w:r>
      <w:r>
        <w:rPr>
          <w:spacing w:val="-5"/>
          <w:sz w:val="21"/>
          <w:szCs w:val="21"/>
        </w:rPr>
        <w:t>≥</w:t>
      </w:r>
      <w:r>
        <w:rPr>
          <w:rFonts w:ascii="Calibri" w:eastAsia="Calibri" w:hAnsi="Calibri"/>
          <w:spacing w:val="-5"/>
          <w:sz w:val="21"/>
          <w:szCs w:val="21"/>
        </w:rPr>
        <w:t>1</w:t>
      </w:r>
      <w:r>
        <w:rPr>
          <w:spacing w:val="-5"/>
          <w:sz w:val="21"/>
          <w:szCs w:val="21"/>
        </w:rPr>
        <w:t>，∴</w:t>
      </w:r>
      <w:r>
        <w:rPr>
          <w:rFonts w:ascii="Calibri" w:eastAsia="Calibri" w:hAnsi="Calibri"/>
          <w:spacing w:val="-5"/>
          <w:sz w:val="21"/>
          <w:szCs w:val="21"/>
        </w:rPr>
        <w:t>x</w:t>
      </w:r>
      <w:r>
        <w:rPr>
          <w:rFonts w:ascii="Calibri" w:eastAsia="Calibri" w:hAnsi="Calibri"/>
          <w:spacing w:val="-5"/>
          <w:position w:val="7"/>
          <w:sz w:val="21"/>
          <w:szCs w:val="21"/>
        </w:rPr>
        <w:t>2</w:t>
      </w:r>
      <w:r>
        <w:rPr>
          <w:spacing w:val="-5"/>
          <w:sz w:val="21"/>
          <w:szCs w:val="21"/>
        </w:rPr>
        <w:t>+</w:t>
      </w:r>
      <w:r>
        <w:rPr>
          <w:rFonts w:ascii="Calibri" w:eastAsia="Calibri" w:hAnsi="Calibri"/>
          <w:spacing w:val="-5"/>
          <w:sz w:val="21"/>
          <w:szCs w:val="21"/>
        </w:rPr>
        <w:t>4x</w:t>
      </w:r>
      <w:r>
        <w:rPr>
          <w:spacing w:val="-5"/>
          <w:sz w:val="21"/>
          <w:szCs w:val="21"/>
        </w:rPr>
        <w:t>+</w:t>
      </w:r>
      <w:r>
        <w:rPr>
          <w:rFonts w:ascii="Calibri" w:eastAsia="Calibri" w:hAnsi="Calibri"/>
          <w:spacing w:val="-5"/>
          <w:sz w:val="21"/>
          <w:szCs w:val="21"/>
        </w:rPr>
        <w:t>5</w:t>
      </w:r>
      <w:r>
        <w:rPr>
          <w:spacing w:val="-5"/>
          <w:sz w:val="21"/>
          <w:szCs w:val="21"/>
        </w:rPr>
        <w:t>≥</w:t>
      </w:r>
      <w:r>
        <w:rPr>
          <w:rFonts w:ascii="Calibri" w:eastAsia="Calibri" w:hAnsi="Calibri"/>
          <w:spacing w:val="-5"/>
          <w:sz w:val="21"/>
          <w:szCs w:val="21"/>
        </w:rPr>
        <w:t>1</w:t>
      </w:r>
      <w:r>
        <w:rPr>
          <w:spacing w:val="-2"/>
          <w:sz w:val="21"/>
          <w:szCs w:val="21"/>
        </w:rPr>
        <w:t>．试利用</w:t>
      </w:r>
      <w:r>
        <w:rPr>
          <w:rFonts w:ascii="Calibri" w:eastAsia="Calibri" w:hAnsi="Calibri"/>
          <w:sz w:val="21"/>
          <w:szCs w:val="21"/>
        </w:rPr>
        <w:t>“</w:t>
      </w:r>
      <w:r>
        <w:rPr>
          <w:sz w:val="21"/>
          <w:szCs w:val="21"/>
        </w:rPr>
        <w:t>配方法</w:t>
      </w:r>
      <w:r>
        <w:rPr>
          <w:rFonts w:ascii="Calibri" w:eastAsia="Calibri" w:hAnsi="Calibri"/>
          <w:sz w:val="21"/>
          <w:szCs w:val="21"/>
        </w:rPr>
        <w:t>”</w:t>
      </w:r>
      <w:r>
        <w:rPr>
          <w:sz w:val="21"/>
          <w:szCs w:val="21"/>
        </w:rPr>
        <w:t>解决下列问题：</w:t>
      </w:r>
    </w:p>
    <w:p>
      <w:pPr>
        <w:pStyle w:val="BodyText"/>
        <w:tabs>
          <w:tab w:val="left" w:pos="3194"/>
          <w:tab w:val="left" w:pos="4312"/>
        </w:tabs>
        <w:spacing w:line="269" w:lineRule="exact"/>
        <w:ind w:left="120"/>
        <w:rPr>
          <w:sz w:val="21"/>
          <w:szCs w:val="21"/>
        </w:rPr>
      </w:pPr>
      <w:r>
        <w:rPr>
          <w:sz w:val="21"/>
          <w:szCs w:val="21"/>
        </w:rPr>
        <w:t>（</w:t>
      </w:r>
      <w:r>
        <w:rPr>
          <w:rFonts w:ascii="Calibri" w:eastAsia="Calibri"/>
          <w:sz w:val="21"/>
          <w:szCs w:val="21"/>
        </w:rPr>
        <w:t>1</w:t>
      </w:r>
      <w:r>
        <w:rPr>
          <w:sz w:val="21"/>
          <w:szCs w:val="21"/>
        </w:rPr>
        <w:t>）填空：</w:t>
      </w:r>
      <w:r>
        <w:rPr>
          <w:rFonts w:ascii="Calibri" w:eastAsia="Calibri"/>
          <w:sz w:val="21"/>
          <w:szCs w:val="21"/>
        </w:rPr>
        <w:t>x</w:t>
      </w:r>
      <w:r>
        <w:rPr>
          <w:rFonts w:ascii="Calibri" w:eastAsia="Calibri"/>
          <w:position w:val="7"/>
          <w:sz w:val="21"/>
          <w:szCs w:val="21"/>
        </w:rPr>
        <w:t>2</w:t>
      </w:r>
      <w:r>
        <w:rPr>
          <w:sz w:val="21"/>
          <w:szCs w:val="21"/>
        </w:rPr>
        <w:t>﹣</w:t>
      </w:r>
      <w:r>
        <w:rPr>
          <w:rFonts w:ascii="Calibri" w:eastAsia="Calibri"/>
          <w:sz w:val="21"/>
          <w:szCs w:val="21"/>
        </w:rPr>
        <w:t>4x</w:t>
      </w:r>
      <w:r>
        <w:rPr>
          <w:sz w:val="21"/>
          <w:szCs w:val="21"/>
        </w:rPr>
        <w:t>+</w:t>
      </w:r>
      <w:r>
        <w:rPr>
          <w:rFonts w:ascii="Calibri" w:eastAsia="Calibri"/>
          <w:sz w:val="21"/>
          <w:szCs w:val="21"/>
        </w:rPr>
        <w:t>5=</w:t>
      </w:r>
      <w:r>
        <w:rPr>
          <w:sz w:val="21"/>
          <w:szCs w:val="21"/>
        </w:rPr>
        <w:t>（</w:t>
      </w:r>
      <w:r>
        <w:rPr>
          <w:rFonts w:ascii="Calibri" w:eastAsia="Calibri"/>
          <w:sz w:val="21"/>
          <w:szCs w:val="21"/>
        </w:rPr>
        <w:t>x</w:t>
      </w:r>
      <w:r>
        <w:rPr>
          <w:rFonts w:ascii="Calibri" w:eastAsia="Calibri"/>
          <w:sz w:val="21"/>
          <w:szCs w:val="21"/>
          <w:u w:val="single"/>
        </w:rPr>
        <w:t xml:space="preserve"> </w:t>
      </w:r>
      <w:r>
        <w:rPr>
          <w:rFonts w:ascii="Calibri" w:eastAsia="Calibri"/>
          <w:sz w:val="21"/>
          <w:szCs w:val="21"/>
          <w:u w:val="single"/>
        </w:rPr>
        <w:tab/>
      </w:r>
      <w:r>
        <w:rPr>
          <w:sz w:val="21"/>
          <w:szCs w:val="21"/>
        </w:rPr>
        <w:t>）</w:t>
      </w:r>
      <w:r>
        <w:rPr>
          <w:rFonts w:ascii="Calibri" w:eastAsia="Calibri"/>
          <w:position w:val="7"/>
          <w:sz w:val="21"/>
          <w:szCs w:val="21"/>
        </w:rPr>
        <w:t>2</w:t>
      </w:r>
      <w:r>
        <w:rPr>
          <w:sz w:val="21"/>
          <w:szCs w:val="21"/>
        </w:rPr>
        <w:t>+</w:t>
      </w:r>
      <w:r>
        <w:rPr>
          <w:sz w:val="21"/>
          <w:szCs w:val="21"/>
          <w:u w:val="single"/>
        </w:rPr>
        <w:t xml:space="preserve"> </w:t>
      </w:r>
      <w:r>
        <w:rPr>
          <w:sz w:val="21"/>
          <w:szCs w:val="21"/>
          <w:u w:val="single"/>
        </w:rPr>
        <w:tab/>
      </w:r>
      <w:r>
        <w:rPr>
          <w:sz w:val="21"/>
          <w:szCs w:val="21"/>
        </w:rPr>
        <w:t>；</w:t>
      </w:r>
    </w:p>
    <w:p>
      <w:pPr>
        <w:pStyle w:val="BodyText"/>
        <w:spacing w:before="199"/>
        <w:ind w:left="120"/>
        <w:rPr>
          <w:sz w:val="21"/>
          <w:szCs w:val="21"/>
        </w:rPr>
      </w:pPr>
      <w:r>
        <w:rPr>
          <w:sz w:val="21"/>
          <w:szCs w:val="21"/>
        </w:rPr>
        <w:t>（</w:t>
      </w:r>
      <w:r>
        <w:rPr>
          <w:rFonts w:ascii="Calibri" w:eastAsia="Calibri"/>
          <w:sz w:val="21"/>
          <w:szCs w:val="21"/>
        </w:rPr>
        <w:t>2</w:t>
      </w:r>
      <w:r>
        <w:rPr>
          <w:sz w:val="21"/>
          <w:szCs w:val="21"/>
        </w:rPr>
        <w:t xml:space="preserve">）已知 </w:t>
      </w:r>
      <w:r>
        <w:rPr>
          <w:rFonts w:ascii="Calibri" w:eastAsia="Calibri"/>
          <w:sz w:val="21"/>
          <w:szCs w:val="21"/>
        </w:rPr>
        <w:t>x</w:t>
      </w:r>
      <w:r>
        <w:rPr>
          <w:rFonts w:ascii="Calibri" w:eastAsia="Calibri"/>
          <w:position w:val="7"/>
          <w:sz w:val="21"/>
          <w:szCs w:val="21"/>
        </w:rPr>
        <w:t>2</w:t>
      </w:r>
      <w:r>
        <w:rPr>
          <w:sz w:val="21"/>
          <w:szCs w:val="21"/>
        </w:rPr>
        <w:t>﹣</w:t>
      </w:r>
      <w:r>
        <w:rPr>
          <w:rFonts w:ascii="Calibri" w:eastAsia="Calibri"/>
          <w:sz w:val="21"/>
          <w:szCs w:val="21"/>
        </w:rPr>
        <w:t>4x</w:t>
      </w:r>
      <w:r>
        <w:rPr>
          <w:sz w:val="21"/>
          <w:szCs w:val="21"/>
        </w:rPr>
        <w:t>+</w:t>
      </w:r>
      <w:r>
        <w:rPr>
          <w:rFonts w:ascii="Calibri" w:eastAsia="Calibri"/>
          <w:sz w:val="21"/>
          <w:szCs w:val="21"/>
        </w:rPr>
        <w:t>y</w:t>
      </w:r>
      <w:r>
        <w:rPr>
          <w:rFonts w:ascii="Calibri" w:eastAsia="Calibri"/>
          <w:position w:val="7"/>
          <w:sz w:val="21"/>
          <w:szCs w:val="21"/>
        </w:rPr>
        <w:t>2</w:t>
      </w:r>
      <w:r>
        <w:rPr>
          <w:sz w:val="21"/>
          <w:szCs w:val="21"/>
        </w:rPr>
        <w:t>+</w:t>
      </w:r>
      <w:r>
        <w:rPr>
          <w:rFonts w:ascii="Calibri" w:eastAsia="Calibri"/>
          <w:sz w:val="21"/>
          <w:szCs w:val="21"/>
        </w:rPr>
        <w:t>2y</w:t>
      </w:r>
      <w:r>
        <w:rPr>
          <w:sz w:val="21"/>
          <w:szCs w:val="21"/>
        </w:rPr>
        <w:t>+</w:t>
      </w:r>
      <w:r>
        <w:rPr>
          <w:rFonts w:ascii="Calibri" w:eastAsia="Calibri"/>
          <w:sz w:val="21"/>
          <w:szCs w:val="21"/>
        </w:rPr>
        <w:t>5=0</w:t>
      </w:r>
      <w:r>
        <w:rPr>
          <w:sz w:val="21"/>
          <w:szCs w:val="21"/>
        </w:rPr>
        <w:t xml:space="preserve">，求 </w:t>
      </w:r>
      <w:r>
        <w:rPr>
          <w:rFonts w:ascii="Calibri" w:eastAsia="Calibri"/>
          <w:sz w:val="21"/>
          <w:szCs w:val="21"/>
        </w:rPr>
        <w:t>x</w:t>
      </w:r>
      <w:r>
        <w:rPr>
          <w:sz w:val="21"/>
          <w:szCs w:val="21"/>
        </w:rPr>
        <w:t>+</w:t>
      </w:r>
      <w:r>
        <w:rPr>
          <w:rFonts w:ascii="Calibri" w:eastAsia="Calibri"/>
          <w:sz w:val="21"/>
          <w:szCs w:val="21"/>
        </w:rPr>
        <w:t xml:space="preserve">y </w:t>
      </w:r>
      <w:r>
        <w:rPr>
          <w:sz w:val="21"/>
          <w:szCs w:val="21"/>
        </w:rPr>
        <w:t>的值；</w:t>
      </w:r>
    </w:p>
    <w:p>
      <w:pPr>
        <w:pStyle w:val="BodyText"/>
        <w:spacing w:before="6"/>
        <w:rPr>
          <w:sz w:val="21"/>
          <w:szCs w:val="21"/>
        </w:rPr>
      </w:pPr>
    </w:p>
    <w:p>
      <w:pPr>
        <w:pStyle w:val="ListParagraph"/>
        <w:numPr>
          <w:ilvl w:val="0"/>
          <w:numId w:val="5"/>
        </w:numPr>
        <w:tabs>
          <w:tab w:val="left" w:pos="647"/>
        </w:tabs>
        <w:spacing w:before="1" w:after="0" w:line="240" w:lineRule="auto"/>
        <w:ind w:left="646" w:right="0" w:hanging="526"/>
        <w:jc w:val="left"/>
        <w:rPr>
          <w:sz w:val="21"/>
          <w:szCs w:val="21"/>
        </w:rPr>
      </w:pPr>
      <w:r>
        <w:rPr>
          <w:sz w:val="21"/>
          <w:szCs w:val="21"/>
        </w:rPr>
        <w:t>比较代数式：</w:t>
      </w:r>
      <w:r>
        <w:rPr>
          <w:rFonts w:ascii="Calibri" w:eastAsia="Calibri"/>
          <w:sz w:val="21"/>
          <w:szCs w:val="21"/>
        </w:rPr>
        <w:t>x</w:t>
      </w:r>
      <w:r>
        <w:rPr>
          <w:rFonts w:ascii="Calibri" w:eastAsia="Calibri"/>
          <w:position w:val="7"/>
          <w:sz w:val="21"/>
          <w:szCs w:val="21"/>
        </w:rPr>
        <w:t>2</w:t>
      </w:r>
      <w:r>
        <w:rPr>
          <w:sz w:val="21"/>
          <w:szCs w:val="21"/>
        </w:rPr>
        <w:t>﹣</w:t>
      </w:r>
      <w:r>
        <w:rPr>
          <w:rFonts w:ascii="Calibri" w:eastAsia="Calibri"/>
          <w:sz w:val="21"/>
          <w:szCs w:val="21"/>
        </w:rPr>
        <w:t>1</w:t>
      </w:r>
      <w:r>
        <w:rPr>
          <w:rFonts w:ascii="Calibri" w:eastAsia="Calibri"/>
          <w:spacing w:val="6"/>
          <w:sz w:val="21"/>
          <w:szCs w:val="21"/>
        </w:rPr>
        <w:t xml:space="preserve"> </w:t>
      </w:r>
      <w:r>
        <w:rPr>
          <w:spacing w:val="-27"/>
          <w:sz w:val="21"/>
          <w:szCs w:val="21"/>
        </w:rPr>
        <w:t xml:space="preserve">与 </w:t>
      </w:r>
      <w:r>
        <w:rPr>
          <w:rFonts w:ascii="Calibri" w:eastAsia="Calibri"/>
          <w:sz w:val="21"/>
          <w:szCs w:val="21"/>
        </w:rPr>
        <w:t>2x</w:t>
      </w:r>
      <w:r>
        <w:rPr>
          <w:sz w:val="21"/>
          <w:szCs w:val="21"/>
        </w:rPr>
        <w:t>﹣</w:t>
      </w:r>
      <w:r>
        <w:rPr>
          <w:rFonts w:ascii="Calibri" w:eastAsia="Calibri"/>
          <w:sz w:val="21"/>
          <w:szCs w:val="21"/>
        </w:rPr>
        <w:t>3</w:t>
      </w:r>
      <w:r>
        <w:rPr>
          <w:rFonts w:ascii="Calibri" w:eastAsia="Calibri"/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的大小．</w:t>
      </w:r>
    </w:p>
    <w:p>
      <w:pPr>
        <w:pStyle w:val="BodyText"/>
        <w:spacing w:before="6"/>
        <w:rPr>
          <w:sz w:val="21"/>
          <w:szCs w:val="21"/>
        </w:rPr>
      </w:pPr>
    </w:p>
    <w:p>
      <w:pPr>
        <w:pStyle w:val="BodyText"/>
        <w:spacing w:line="417" w:lineRule="auto"/>
        <w:ind w:left="120" w:right="787"/>
        <w:jc w:val="both"/>
        <w:rPr>
          <w:sz w:val="21"/>
          <w:szCs w:val="21"/>
        </w:rPr>
      </w:pPr>
      <w:r>
        <w:rPr>
          <w:rFonts w:ascii="Calibri" w:eastAsia="Calibri" w:hAnsi="Calibri"/>
          <w:spacing w:val="2"/>
          <w:sz w:val="21"/>
          <w:szCs w:val="21"/>
        </w:rPr>
        <w:t>25</w:t>
      </w:r>
      <w:r>
        <w:rPr>
          <w:sz w:val="21"/>
          <w:szCs w:val="21"/>
        </w:rPr>
        <w:t>．现有一副直角三角板</w:t>
      </w:r>
      <w:r>
        <w:rPr>
          <w:spacing w:val="4"/>
          <w:sz w:val="21"/>
          <w:szCs w:val="21"/>
        </w:rPr>
        <w:t>（</w:t>
      </w:r>
      <w:r>
        <w:rPr>
          <w:spacing w:val="-8"/>
          <w:sz w:val="21"/>
          <w:szCs w:val="21"/>
        </w:rPr>
        <w:t xml:space="preserve">角度分别为 </w:t>
      </w:r>
      <w:r>
        <w:rPr>
          <w:rFonts w:ascii="Calibri" w:eastAsia="Calibri" w:hAnsi="Calibri"/>
          <w:sz w:val="21"/>
          <w:szCs w:val="21"/>
        </w:rPr>
        <w:t>30°</w:t>
      </w:r>
      <w:r>
        <w:rPr>
          <w:sz w:val="21"/>
          <w:szCs w:val="21"/>
        </w:rPr>
        <w:t>、</w:t>
      </w:r>
      <w:r>
        <w:rPr>
          <w:rFonts w:ascii="Calibri" w:eastAsia="Calibri" w:hAnsi="Calibri"/>
          <w:sz w:val="21"/>
          <w:szCs w:val="21"/>
        </w:rPr>
        <w:t>60°</w:t>
      </w:r>
      <w:r>
        <w:rPr>
          <w:sz w:val="21"/>
          <w:szCs w:val="21"/>
        </w:rPr>
        <w:t>、</w:t>
      </w:r>
      <w:r>
        <w:rPr>
          <w:rFonts w:ascii="Calibri" w:eastAsia="Calibri" w:hAnsi="Calibri"/>
          <w:sz w:val="21"/>
          <w:szCs w:val="21"/>
        </w:rPr>
        <w:t>90°</w:t>
      </w:r>
      <w:r>
        <w:rPr>
          <w:spacing w:val="-23"/>
          <w:sz w:val="21"/>
          <w:szCs w:val="21"/>
        </w:rPr>
        <w:t xml:space="preserve">和 </w:t>
      </w:r>
      <w:r>
        <w:rPr>
          <w:rFonts w:ascii="Calibri" w:eastAsia="Calibri" w:hAnsi="Calibri"/>
          <w:sz w:val="21"/>
          <w:szCs w:val="21"/>
        </w:rPr>
        <w:t>45°</w:t>
      </w:r>
      <w:r>
        <w:rPr>
          <w:sz w:val="21"/>
          <w:szCs w:val="21"/>
        </w:rPr>
        <w:t>、</w:t>
      </w:r>
      <w:r>
        <w:rPr>
          <w:rFonts w:ascii="Calibri" w:eastAsia="Calibri" w:hAnsi="Calibri"/>
          <w:sz w:val="21"/>
          <w:szCs w:val="21"/>
        </w:rPr>
        <w:t>45°</w:t>
      </w:r>
      <w:r>
        <w:rPr>
          <w:spacing w:val="4"/>
          <w:sz w:val="21"/>
          <w:szCs w:val="21"/>
        </w:rPr>
        <w:t>、</w:t>
      </w:r>
      <w:r>
        <w:rPr>
          <w:rFonts w:ascii="Calibri" w:eastAsia="Calibri" w:hAnsi="Calibri"/>
          <w:sz w:val="21"/>
          <w:szCs w:val="21"/>
        </w:rPr>
        <w:t>90°</w:t>
      </w:r>
      <w:r>
        <w:rPr>
          <w:sz w:val="21"/>
          <w:szCs w:val="21"/>
        </w:rPr>
        <w:t>）</w:t>
      </w:r>
      <w:r>
        <w:rPr>
          <w:spacing w:val="2"/>
          <w:sz w:val="21"/>
          <w:szCs w:val="21"/>
        </w:rPr>
        <w:t>如图</w:t>
      </w:r>
      <w:r>
        <w:rPr>
          <w:spacing w:val="3"/>
          <w:sz w:val="21"/>
          <w:szCs w:val="21"/>
        </w:rPr>
        <w:t>（</w:t>
      </w:r>
      <w:r>
        <w:rPr>
          <w:rFonts w:ascii="Calibri" w:eastAsia="Calibri" w:hAnsi="Calibri"/>
          <w:spacing w:val="3"/>
          <w:sz w:val="21"/>
          <w:szCs w:val="21"/>
        </w:rPr>
        <w:t>1</w:t>
      </w:r>
      <w:r>
        <w:rPr>
          <w:spacing w:val="3"/>
          <w:sz w:val="21"/>
          <w:szCs w:val="21"/>
        </w:rPr>
        <w:t>）</w:t>
      </w:r>
      <w:r>
        <w:rPr>
          <w:spacing w:val="1"/>
          <w:sz w:val="21"/>
          <w:szCs w:val="21"/>
        </w:rPr>
        <w:t xml:space="preserve">放置， </w:t>
      </w:r>
      <w:r>
        <w:rPr>
          <w:spacing w:val="-4"/>
          <w:sz w:val="21"/>
          <w:szCs w:val="21"/>
        </w:rPr>
        <w:t xml:space="preserve">其中一块三角板的直角边 </w:t>
      </w:r>
      <w:r>
        <w:rPr>
          <w:rFonts w:ascii="Calibri" w:eastAsia="Calibri" w:hAnsi="Calibri"/>
          <w:sz w:val="21"/>
          <w:szCs w:val="21"/>
        </w:rPr>
        <w:t xml:space="preserve">AC </w:t>
      </w:r>
      <w:r>
        <w:rPr>
          <w:sz w:val="21"/>
          <w:szCs w:val="21"/>
        </w:rPr>
        <w:t>垂直于数轴，</w:t>
      </w:r>
      <w:r>
        <w:rPr>
          <w:rFonts w:ascii="Calibri" w:eastAsia="Calibri" w:hAnsi="Calibri"/>
          <w:sz w:val="21"/>
          <w:szCs w:val="21"/>
        </w:rPr>
        <w:t xml:space="preserve">AC </w:t>
      </w:r>
      <w:r>
        <w:rPr>
          <w:spacing w:val="-6"/>
          <w:sz w:val="21"/>
          <w:szCs w:val="21"/>
        </w:rPr>
        <w:t xml:space="preserve">的中点过数轴的原点 </w:t>
      </w:r>
      <w:r>
        <w:rPr>
          <w:rFonts w:ascii="Calibri" w:eastAsia="Calibri" w:hAnsi="Calibri"/>
          <w:sz w:val="21"/>
          <w:szCs w:val="21"/>
        </w:rPr>
        <w:t>O</w:t>
      </w:r>
      <w:r>
        <w:rPr>
          <w:sz w:val="21"/>
          <w:szCs w:val="21"/>
        </w:rPr>
        <w:t>，</w:t>
      </w:r>
      <w:r>
        <w:rPr>
          <w:rFonts w:ascii="Calibri" w:eastAsia="Calibri" w:hAnsi="Calibri"/>
          <w:sz w:val="21"/>
          <w:szCs w:val="21"/>
        </w:rPr>
        <w:t>AC=8</w:t>
      </w:r>
      <w:r>
        <w:rPr>
          <w:spacing w:val="-14"/>
          <w:sz w:val="21"/>
          <w:szCs w:val="21"/>
        </w:rPr>
        <w:t xml:space="preserve">，斜边 </w:t>
      </w:r>
      <w:r>
        <w:rPr>
          <w:rFonts w:ascii="Calibri" w:eastAsia="Calibri" w:hAnsi="Calibri"/>
          <w:sz w:val="21"/>
          <w:szCs w:val="21"/>
        </w:rPr>
        <w:t xml:space="preserve">AB </w:t>
      </w:r>
      <w:r>
        <w:rPr>
          <w:sz w:val="21"/>
          <w:szCs w:val="21"/>
        </w:rPr>
        <w:t>交数</w:t>
      </w:r>
      <w:r>
        <w:rPr>
          <w:spacing w:val="-14"/>
          <w:sz w:val="21"/>
          <w:szCs w:val="21"/>
        </w:rPr>
        <w:t xml:space="preserve">轴于点 </w:t>
      </w:r>
      <w:r>
        <w:rPr>
          <w:rFonts w:ascii="Calibri" w:eastAsia="Calibri" w:hAnsi="Calibri"/>
          <w:spacing w:val="-7"/>
          <w:sz w:val="21"/>
          <w:szCs w:val="21"/>
        </w:rPr>
        <w:t>G</w:t>
      </w:r>
      <w:r>
        <w:rPr>
          <w:spacing w:val="-20"/>
          <w:sz w:val="21"/>
          <w:szCs w:val="21"/>
        </w:rPr>
        <w:t xml:space="preserve">，点 </w:t>
      </w:r>
      <w:r>
        <w:rPr>
          <w:rFonts w:ascii="Calibri" w:eastAsia="Calibri" w:hAnsi="Calibri"/>
          <w:sz w:val="21"/>
          <w:szCs w:val="21"/>
        </w:rPr>
        <w:t xml:space="preserve">G </w:t>
      </w:r>
      <w:r>
        <w:rPr>
          <w:spacing w:val="-7"/>
          <w:sz w:val="21"/>
          <w:szCs w:val="21"/>
        </w:rPr>
        <w:t xml:space="preserve">对应数轴上的数是 </w:t>
      </w:r>
      <w:r>
        <w:rPr>
          <w:rFonts w:ascii="Calibri" w:eastAsia="Calibri" w:hAnsi="Calibri"/>
          <w:spacing w:val="-6"/>
          <w:sz w:val="21"/>
          <w:szCs w:val="21"/>
        </w:rPr>
        <w:t>4</w:t>
      </w:r>
      <w:r>
        <w:rPr>
          <w:spacing w:val="-7"/>
          <w:sz w:val="21"/>
          <w:szCs w:val="21"/>
        </w:rPr>
        <w:t xml:space="preserve">；另一块三角板的直角边 </w:t>
      </w:r>
      <w:r>
        <w:rPr>
          <w:rFonts w:ascii="Calibri" w:eastAsia="Calibri" w:hAnsi="Calibri"/>
          <w:sz w:val="21"/>
          <w:szCs w:val="21"/>
        </w:rPr>
        <w:t xml:space="preserve">AE </w:t>
      </w:r>
      <w:r>
        <w:rPr>
          <w:spacing w:val="-9"/>
          <w:sz w:val="21"/>
          <w:szCs w:val="21"/>
        </w:rPr>
        <w:t xml:space="preserve">交数轴于点 </w:t>
      </w:r>
      <w:r>
        <w:rPr>
          <w:rFonts w:ascii="Calibri" w:eastAsia="Calibri" w:hAnsi="Calibri"/>
          <w:spacing w:val="-6"/>
          <w:sz w:val="21"/>
          <w:szCs w:val="21"/>
        </w:rPr>
        <w:t>F</w:t>
      </w:r>
      <w:r>
        <w:rPr>
          <w:spacing w:val="-16"/>
          <w:sz w:val="21"/>
          <w:szCs w:val="21"/>
        </w:rPr>
        <w:t xml:space="preserve">，斜边 </w:t>
      </w:r>
      <w:r>
        <w:rPr>
          <w:rFonts w:ascii="Calibri" w:eastAsia="Calibri" w:hAnsi="Calibri"/>
          <w:sz w:val="21"/>
          <w:szCs w:val="21"/>
        </w:rPr>
        <w:t xml:space="preserve">AD </w:t>
      </w:r>
      <w:r>
        <w:rPr>
          <w:sz w:val="21"/>
          <w:szCs w:val="21"/>
        </w:rPr>
        <w:t>交</w:t>
      </w:r>
      <w:r>
        <w:rPr>
          <w:spacing w:val="-11"/>
          <w:sz w:val="21"/>
          <w:szCs w:val="21"/>
        </w:rPr>
        <w:t xml:space="preserve">数轴于点 </w:t>
      </w:r>
      <w:r>
        <w:rPr>
          <w:rFonts w:ascii="Calibri" w:eastAsia="Calibri" w:hAnsi="Calibri"/>
          <w:sz w:val="21"/>
          <w:szCs w:val="21"/>
        </w:rPr>
        <w:t>H</w:t>
      </w:r>
      <w:r>
        <w:rPr>
          <w:sz w:val="21"/>
          <w:szCs w:val="21"/>
        </w:rPr>
        <w:t>．</w:t>
      </w:r>
    </w:p>
    <w:p>
      <w:pPr>
        <w:pStyle w:val="ListParagraph"/>
        <w:numPr>
          <w:ilvl w:val="0"/>
          <w:numId w:val="6"/>
        </w:numPr>
        <w:tabs>
          <w:tab w:val="left" w:pos="647"/>
          <w:tab w:val="left" w:pos="7847"/>
        </w:tabs>
        <w:spacing w:before="0" w:after="0" w:line="268" w:lineRule="exact"/>
        <w:ind w:left="646" w:right="0" w:hanging="526"/>
        <w:jc w:val="left"/>
        <w:rPr>
          <w:rFonts w:ascii="Calibri" w:eastAsia="Calibri" w:hAnsi="Calibri"/>
          <w:sz w:val="21"/>
          <w:szCs w:val="21"/>
        </w:rPr>
      </w:pPr>
      <w:r>
        <w:rPr>
          <w:sz w:val="21"/>
          <w:szCs w:val="21"/>
        </w:rPr>
        <w:t>如果△</w:t>
      </w:r>
      <w:r>
        <w:rPr>
          <w:rFonts w:ascii="Calibri" w:eastAsia="Calibri" w:hAnsi="Calibri"/>
          <w:sz w:val="21"/>
          <w:szCs w:val="21"/>
        </w:rPr>
        <w:t>AGH</w:t>
      </w:r>
      <w:r>
        <w:rPr>
          <w:rFonts w:ascii="Calibri" w:eastAsia="Calibri" w:hAnsi="Calibri"/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的面积是</w:t>
      </w:r>
      <w:r>
        <w:rPr>
          <w:spacing w:val="-53"/>
          <w:sz w:val="21"/>
          <w:szCs w:val="21"/>
        </w:rPr>
        <w:t xml:space="preserve"> </w:t>
      </w:r>
      <w:r>
        <w:rPr>
          <w:rFonts w:ascii="Calibri" w:eastAsia="Calibri" w:hAnsi="Calibri"/>
          <w:sz w:val="21"/>
          <w:szCs w:val="21"/>
        </w:rPr>
        <w:t>10</w:t>
      </w:r>
      <w:r>
        <w:rPr>
          <w:sz w:val="21"/>
          <w:szCs w:val="21"/>
        </w:rPr>
        <w:t>，△</w:t>
      </w:r>
      <w:r>
        <w:rPr>
          <w:rFonts w:ascii="Calibri" w:eastAsia="Calibri" w:hAnsi="Calibri"/>
          <w:sz w:val="21"/>
          <w:szCs w:val="21"/>
        </w:rPr>
        <w:t>AHF</w:t>
      </w:r>
      <w:r>
        <w:rPr>
          <w:rFonts w:ascii="Calibri" w:eastAsia="Calibri" w:hAnsi="Calibri"/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的面积是</w:t>
      </w:r>
      <w:r>
        <w:rPr>
          <w:spacing w:val="-55"/>
          <w:sz w:val="21"/>
          <w:szCs w:val="21"/>
        </w:rPr>
        <w:t xml:space="preserve"> </w:t>
      </w:r>
      <w:r>
        <w:rPr>
          <w:rFonts w:ascii="Calibri" w:eastAsia="Calibri" w:hAnsi="Calibri"/>
          <w:spacing w:val="-7"/>
          <w:sz w:val="21"/>
          <w:szCs w:val="21"/>
        </w:rPr>
        <w:t>8</w:t>
      </w:r>
      <w:r>
        <w:rPr>
          <w:spacing w:val="-7"/>
          <w:sz w:val="21"/>
          <w:szCs w:val="21"/>
        </w:rPr>
        <w:t>，</w:t>
      </w:r>
      <w:r>
        <w:rPr>
          <w:sz w:val="21"/>
          <w:szCs w:val="21"/>
        </w:rPr>
        <w:t>则点</w:t>
      </w:r>
      <w:r>
        <w:rPr>
          <w:spacing w:val="-56"/>
          <w:sz w:val="21"/>
          <w:szCs w:val="21"/>
        </w:rPr>
        <w:t xml:space="preserve"> </w:t>
      </w:r>
      <w:r>
        <w:rPr>
          <w:rFonts w:ascii="Calibri" w:eastAsia="Calibri" w:hAnsi="Calibri"/>
          <w:sz w:val="21"/>
          <w:szCs w:val="21"/>
        </w:rPr>
        <w:t>F</w:t>
      </w:r>
      <w:r>
        <w:rPr>
          <w:rFonts w:ascii="Calibri" w:eastAsia="Calibri" w:hAnsi="Calibri"/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对应数轴上的数是</w:t>
      </w:r>
      <w:r>
        <w:rPr>
          <w:sz w:val="21"/>
          <w:szCs w:val="21"/>
          <w:u w:val="single"/>
        </w:rPr>
        <w:t xml:space="preserve"> </w:t>
      </w:r>
      <w:r>
        <w:rPr>
          <w:sz w:val="21"/>
          <w:szCs w:val="21"/>
          <w:u w:val="single"/>
        </w:rPr>
        <w:tab/>
      </w:r>
      <w:r>
        <w:rPr>
          <w:spacing w:val="-13"/>
          <w:sz w:val="21"/>
          <w:szCs w:val="21"/>
        </w:rPr>
        <w:t>，</w:t>
      </w:r>
      <w:r>
        <w:rPr>
          <w:sz w:val="21"/>
          <w:szCs w:val="21"/>
        </w:rPr>
        <w:t>点</w:t>
      </w:r>
      <w:r>
        <w:rPr>
          <w:spacing w:val="-53"/>
          <w:sz w:val="21"/>
          <w:szCs w:val="21"/>
        </w:rPr>
        <w:t xml:space="preserve"> </w:t>
      </w:r>
      <w:r>
        <w:rPr>
          <w:rFonts w:ascii="Calibri" w:eastAsia="Calibri" w:hAnsi="Calibri"/>
          <w:sz w:val="21"/>
          <w:szCs w:val="21"/>
        </w:rPr>
        <w:t>H</w:t>
      </w:r>
    </w:p>
    <w:p>
      <w:pPr>
        <w:pStyle w:val="BodyText"/>
        <w:tabs>
          <w:tab w:val="left" w:pos="2534"/>
        </w:tabs>
        <w:spacing w:before="197"/>
        <w:ind w:left="120"/>
        <w:rPr>
          <w:sz w:val="21"/>
          <w:szCs w:val="21"/>
        </w:rPr>
      </w:pPr>
      <w:r>
        <w:rPr>
          <w:sz w:val="21"/>
          <w:szCs w:val="21"/>
        </w:rPr>
        <w:t>对应数轴上的数是</w:t>
      </w:r>
      <w:r>
        <w:rPr>
          <w:sz w:val="21"/>
          <w:szCs w:val="21"/>
          <w:u w:val="single"/>
        </w:rPr>
        <w:t xml:space="preserve"> </w:t>
      </w:r>
      <w:r>
        <w:rPr>
          <w:sz w:val="21"/>
          <w:szCs w:val="21"/>
          <w:u w:val="single"/>
        </w:rPr>
        <w:tab/>
      </w:r>
      <w:r>
        <w:rPr>
          <w:sz w:val="21"/>
          <w:szCs w:val="21"/>
        </w:rPr>
        <w:t>；</w:t>
      </w:r>
    </w:p>
    <w:p>
      <w:pPr>
        <w:pStyle w:val="BodyText"/>
        <w:spacing w:before="9"/>
        <w:rPr>
          <w:sz w:val="21"/>
          <w:szCs w:val="21"/>
        </w:rPr>
      </w:pPr>
    </w:p>
    <w:p>
      <w:pPr>
        <w:pStyle w:val="ListParagraph"/>
        <w:numPr>
          <w:ilvl w:val="0"/>
          <w:numId w:val="6"/>
        </w:numPr>
        <w:tabs>
          <w:tab w:val="left" w:pos="656"/>
        </w:tabs>
        <w:spacing w:before="0" w:after="0" w:line="417" w:lineRule="auto"/>
        <w:ind w:left="120" w:right="790" w:firstLine="0"/>
        <w:jc w:val="left"/>
        <w:rPr>
          <w:sz w:val="21"/>
          <w:szCs w:val="21"/>
        </w:rPr>
      </w:pPr>
      <w:r>
        <w:rPr>
          <w:spacing w:val="3"/>
          <w:w w:val="99"/>
          <w:sz w:val="21"/>
          <w:szCs w:val="21"/>
        </w:rPr>
        <w:t>如图</w:t>
      </w:r>
      <w:r>
        <w:rPr>
          <w:spacing w:val="4"/>
          <w:w w:val="99"/>
          <w:sz w:val="21"/>
          <w:szCs w:val="21"/>
        </w:rPr>
        <w:t>（</w:t>
      </w:r>
      <w:r>
        <w:rPr>
          <w:rFonts w:ascii="Calibri" w:eastAsia="Calibri" w:hAnsi="Calibri"/>
          <w:spacing w:val="4"/>
          <w:w w:val="99"/>
          <w:sz w:val="21"/>
          <w:szCs w:val="21"/>
        </w:rPr>
        <w:t>2</w:t>
      </w:r>
      <w:r>
        <w:rPr>
          <w:spacing w:val="-101"/>
          <w:w w:val="99"/>
          <w:sz w:val="21"/>
          <w:szCs w:val="21"/>
        </w:rPr>
        <w:t>）</w:t>
      </w:r>
      <w:r>
        <w:rPr>
          <w:spacing w:val="2"/>
          <w:w w:val="99"/>
          <w:sz w:val="21"/>
          <w:szCs w:val="21"/>
        </w:rPr>
        <w:t>，设∠</w:t>
      </w:r>
      <w:r>
        <w:rPr>
          <w:rFonts w:ascii="Calibri" w:eastAsia="Calibri" w:hAnsi="Calibri"/>
          <w:spacing w:val="-1"/>
          <w:w w:val="99"/>
          <w:sz w:val="21"/>
          <w:szCs w:val="21"/>
        </w:rPr>
        <w:t>A</w:t>
      </w:r>
      <w:r>
        <w:rPr>
          <w:rFonts w:ascii="Calibri" w:eastAsia="Calibri" w:hAnsi="Calibri"/>
          <w:spacing w:val="1"/>
          <w:w w:val="99"/>
          <w:sz w:val="21"/>
          <w:szCs w:val="21"/>
        </w:rPr>
        <w:t>H</w:t>
      </w:r>
      <w:r>
        <w:rPr>
          <w:rFonts w:ascii="Calibri" w:eastAsia="Calibri" w:hAnsi="Calibri"/>
          <w:w w:val="99"/>
          <w:sz w:val="21"/>
          <w:szCs w:val="21"/>
        </w:rPr>
        <w:t>F</w:t>
      </w:r>
      <w:r>
        <w:rPr>
          <w:rFonts w:ascii="Calibri" w:eastAsia="Calibri" w:hAnsi="Calibri"/>
          <w:spacing w:val="10"/>
          <w:sz w:val="21"/>
          <w:szCs w:val="21"/>
        </w:rPr>
        <w:t xml:space="preserve"> </w:t>
      </w:r>
      <w:r>
        <w:rPr>
          <w:spacing w:val="2"/>
          <w:w w:val="99"/>
          <w:sz w:val="21"/>
          <w:szCs w:val="21"/>
        </w:rPr>
        <w:t>的平分线和∠</w:t>
      </w:r>
      <w:r>
        <w:rPr>
          <w:rFonts w:ascii="Calibri" w:eastAsia="Calibri" w:hAnsi="Calibri"/>
          <w:spacing w:val="-1"/>
          <w:w w:val="99"/>
          <w:sz w:val="21"/>
          <w:szCs w:val="21"/>
        </w:rPr>
        <w:t>A</w:t>
      </w:r>
      <w:r>
        <w:rPr>
          <w:rFonts w:ascii="Calibri" w:eastAsia="Calibri" w:hAnsi="Calibri"/>
          <w:w w:val="99"/>
          <w:sz w:val="21"/>
          <w:szCs w:val="21"/>
        </w:rPr>
        <w:t>GH</w:t>
      </w:r>
      <w:r>
        <w:rPr>
          <w:rFonts w:ascii="Calibri" w:eastAsia="Calibri" w:hAnsi="Calibri"/>
          <w:spacing w:val="9"/>
          <w:sz w:val="21"/>
          <w:szCs w:val="21"/>
        </w:rPr>
        <w:t xml:space="preserve"> </w:t>
      </w:r>
      <w:r>
        <w:rPr>
          <w:spacing w:val="1"/>
          <w:w w:val="99"/>
          <w:sz w:val="21"/>
          <w:szCs w:val="21"/>
        </w:rPr>
        <w:t>的平分线交于点</w:t>
      </w:r>
      <w:r>
        <w:rPr>
          <w:spacing w:val="-48"/>
          <w:sz w:val="21"/>
          <w:szCs w:val="21"/>
        </w:rPr>
        <w:t xml:space="preserve"> </w:t>
      </w:r>
      <w:r>
        <w:rPr>
          <w:rFonts w:ascii="Calibri" w:eastAsia="Calibri" w:hAnsi="Calibri"/>
          <w:spacing w:val="3"/>
          <w:w w:val="99"/>
          <w:sz w:val="21"/>
          <w:szCs w:val="21"/>
        </w:rPr>
        <w:t>M</w:t>
      </w:r>
      <w:r>
        <w:rPr>
          <w:spacing w:val="3"/>
          <w:w w:val="99"/>
          <w:sz w:val="21"/>
          <w:szCs w:val="21"/>
        </w:rPr>
        <w:t>，若∠</w:t>
      </w:r>
      <w:r>
        <w:rPr>
          <w:rFonts w:ascii="Calibri" w:eastAsia="Calibri" w:hAnsi="Calibri"/>
          <w:spacing w:val="-1"/>
          <w:w w:val="99"/>
          <w:sz w:val="21"/>
          <w:szCs w:val="21"/>
        </w:rPr>
        <w:t>HA</w:t>
      </w:r>
      <w:r>
        <w:rPr>
          <w:rFonts w:ascii="Calibri" w:eastAsia="Calibri" w:hAnsi="Calibri"/>
          <w:w w:val="99"/>
          <w:sz w:val="21"/>
          <w:szCs w:val="21"/>
        </w:rPr>
        <w:t>O</w:t>
      </w:r>
      <w:r>
        <w:rPr>
          <w:rFonts w:ascii="Calibri" w:eastAsia="Calibri" w:hAnsi="Calibri"/>
          <w:spacing w:val="1"/>
          <w:w w:val="99"/>
          <w:sz w:val="21"/>
          <w:szCs w:val="21"/>
        </w:rPr>
        <w:t>=</w:t>
      </w:r>
      <w:r>
        <w:rPr>
          <w:rFonts w:ascii="Calibri" w:eastAsia="Calibri" w:hAnsi="Calibri"/>
          <w:spacing w:val="3"/>
          <w:w w:val="99"/>
          <w:sz w:val="21"/>
          <w:szCs w:val="21"/>
        </w:rPr>
        <w:t>α</w:t>
      </w:r>
      <w:r>
        <w:rPr>
          <w:spacing w:val="3"/>
          <w:w w:val="99"/>
          <w:sz w:val="21"/>
          <w:szCs w:val="21"/>
        </w:rPr>
        <w:t>，试用</w:t>
      </w:r>
      <w:r>
        <w:rPr>
          <w:rFonts w:ascii="Calibri" w:eastAsia="Calibri" w:hAnsi="Calibri"/>
          <w:spacing w:val="3"/>
          <w:w w:val="99"/>
          <w:sz w:val="21"/>
          <w:szCs w:val="21"/>
        </w:rPr>
        <w:t>α</w:t>
      </w:r>
      <w:r>
        <w:rPr>
          <w:spacing w:val="2"/>
          <w:w w:val="99"/>
          <w:sz w:val="21"/>
          <w:szCs w:val="21"/>
        </w:rPr>
        <w:t>来表</w:t>
      </w:r>
      <w:r>
        <w:rPr>
          <w:sz w:val="21"/>
          <w:szCs w:val="21"/>
        </w:rPr>
        <w:t>示∠</w:t>
      </w:r>
      <w:r>
        <w:rPr>
          <w:rFonts w:ascii="Calibri" w:eastAsia="Calibri" w:hAnsi="Calibri"/>
          <w:sz w:val="21"/>
          <w:szCs w:val="21"/>
        </w:rPr>
        <w:t>M</w:t>
      </w:r>
      <w:r>
        <w:rPr>
          <w:rFonts w:ascii="Calibri" w:eastAsia="Calibri" w:hAnsi="Calibri"/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的大小；</w:t>
      </w:r>
    </w:p>
    <w:p>
      <w:pPr>
        <w:pStyle w:val="ListParagraph"/>
        <w:numPr>
          <w:ilvl w:val="0"/>
          <w:numId w:val="6"/>
        </w:numPr>
        <w:tabs>
          <w:tab w:val="left" w:pos="647"/>
        </w:tabs>
        <w:spacing w:before="0" w:after="17" w:line="417" w:lineRule="auto"/>
        <w:ind w:left="120" w:right="786" w:firstLine="0"/>
        <w:jc w:val="left"/>
        <w:rPr>
          <w:sz w:val="21"/>
          <w:szCs w:val="21"/>
        </w:rPr>
      </w:pPr>
      <w:r>
        <w:rPr>
          <w:spacing w:val="-13"/>
          <w:w w:val="99"/>
          <w:sz w:val="21"/>
          <w:szCs w:val="21"/>
        </w:rPr>
        <w:t>如图</w:t>
      </w:r>
      <w:r>
        <w:rPr>
          <w:spacing w:val="2"/>
          <w:w w:val="99"/>
          <w:sz w:val="21"/>
          <w:szCs w:val="21"/>
        </w:rPr>
        <w:t>（</w:t>
      </w:r>
      <w:r>
        <w:rPr>
          <w:rFonts w:ascii="Calibri" w:eastAsia="Calibri" w:hAnsi="Calibri"/>
          <w:spacing w:val="-1"/>
          <w:w w:val="99"/>
          <w:sz w:val="21"/>
          <w:szCs w:val="21"/>
        </w:rPr>
        <w:t>2</w:t>
      </w:r>
      <w:r>
        <w:rPr>
          <w:spacing w:val="-104"/>
          <w:w w:val="99"/>
          <w:sz w:val="21"/>
          <w:szCs w:val="21"/>
        </w:rPr>
        <w:t>）</w:t>
      </w:r>
      <w:r>
        <w:rPr>
          <w:spacing w:val="-8"/>
          <w:w w:val="99"/>
          <w:sz w:val="21"/>
          <w:szCs w:val="21"/>
        </w:rPr>
        <w:t>，设∠</w:t>
      </w:r>
      <w:r>
        <w:rPr>
          <w:rFonts w:ascii="Calibri" w:eastAsia="Calibri" w:hAnsi="Calibri"/>
          <w:spacing w:val="-1"/>
          <w:w w:val="99"/>
          <w:sz w:val="21"/>
          <w:szCs w:val="21"/>
        </w:rPr>
        <w:t>AH</w:t>
      </w:r>
      <w:r>
        <w:rPr>
          <w:rFonts w:ascii="Calibri" w:eastAsia="Calibri" w:hAnsi="Calibri"/>
          <w:w w:val="99"/>
          <w:sz w:val="21"/>
          <w:szCs w:val="21"/>
        </w:rPr>
        <w:t>F</w:t>
      </w:r>
      <w:r>
        <w:rPr>
          <w:rFonts w:ascii="Calibri" w:eastAsia="Calibri" w:hAnsi="Calibri"/>
          <w:spacing w:val="7"/>
          <w:sz w:val="21"/>
          <w:szCs w:val="21"/>
        </w:rPr>
        <w:t xml:space="preserve"> </w:t>
      </w:r>
      <w:r>
        <w:rPr>
          <w:spacing w:val="-1"/>
          <w:w w:val="99"/>
          <w:sz w:val="21"/>
          <w:szCs w:val="21"/>
        </w:rPr>
        <w:t>的平分线和∠</w:t>
      </w:r>
      <w:r>
        <w:rPr>
          <w:rFonts w:ascii="Calibri" w:eastAsia="Calibri" w:hAnsi="Calibri"/>
          <w:spacing w:val="-1"/>
          <w:w w:val="99"/>
          <w:sz w:val="21"/>
          <w:szCs w:val="21"/>
        </w:rPr>
        <w:t>A</w:t>
      </w:r>
      <w:r>
        <w:rPr>
          <w:rFonts w:ascii="Calibri" w:eastAsia="Calibri" w:hAnsi="Calibri"/>
          <w:w w:val="99"/>
          <w:sz w:val="21"/>
          <w:szCs w:val="21"/>
        </w:rPr>
        <w:t>GH</w:t>
      </w:r>
      <w:r>
        <w:rPr>
          <w:rFonts w:ascii="Calibri" w:eastAsia="Calibri" w:hAnsi="Calibri"/>
          <w:spacing w:val="7"/>
          <w:sz w:val="21"/>
          <w:szCs w:val="21"/>
        </w:rPr>
        <w:t xml:space="preserve"> </w:t>
      </w:r>
      <w:r>
        <w:rPr>
          <w:spacing w:val="-1"/>
          <w:w w:val="99"/>
          <w:sz w:val="21"/>
          <w:szCs w:val="21"/>
        </w:rPr>
        <w:t>的平分线交于点</w:t>
      </w:r>
      <w:r>
        <w:rPr>
          <w:spacing w:val="-53"/>
          <w:sz w:val="21"/>
          <w:szCs w:val="21"/>
        </w:rPr>
        <w:t xml:space="preserve"> </w:t>
      </w:r>
      <w:r>
        <w:rPr>
          <w:rFonts w:ascii="Calibri" w:eastAsia="Calibri" w:hAnsi="Calibri"/>
          <w:spacing w:val="1"/>
          <w:w w:val="99"/>
          <w:sz w:val="21"/>
          <w:szCs w:val="21"/>
        </w:rPr>
        <w:t>M</w:t>
      </w:r>
      <w:r>
        <w:rPr>
          <w:spacing w:val="-9"/>
          <w:w w:val="99"/>
          <w:sz w:val="21"/>
          <w:szCs w:val="21"/>
        </w:rPr>
        <w:t>，设∠</w:t>
      </w:r>
      <w:r>
        <w:rPr>
          <w:rFonts w:ascii="Calibri" w:eastAsia="Calibri" w:hAnsi="Calibri"/>
          <w:spacing w:val="-2"/>
          <w:w w:val="99"/>
          <w:sz w:val="21"/>
          <w:szCs w:val="21"/>
        </w:rPr>
        <w:t>E</w:t>
      </w:r>
      <w:r>
        <w:rPr>
          <w:rFonts w:ascii="Calibri" w:eastAsia="Calibri" w:hAnsi="Calibri"/>
          <w:spacing w:val="-1"/>
          <w:w w:val="99"/>
          <w:sz w:val="21"/>
          <w:szCs w:val="21"/>
        </w:rPr>
        <w:t>F</w:t>
      </w:r>
      <w:r>
        <w:rPr>
          <w:rFonts w:ascii="Calibri" w:eastAsia="Calibri" w:hAnsi="Calibri"/>
          <w:w w:val="99"/>
          <w:sz w:val="21"/>
          <w:szCs w:val="21"/>
        </w:rPr>
        <w:t>H</w:t>
      </w:r>
      <w:r>
        <w:rPr>
          <w:rFonts w:ascii="Calibri" w:eastAsia="Calibri" w:hAnsi="Calibri"/>
          <w:spacing w:val="9"/>
          <w:sz w:val="21"/>
          <w:szCs w:val="21"/>
        </w:rPr>
        <w:t xml:space="preserve"> </w:t>
      </w:r>
      <w:r>
        <w:rPr>
          <w:spacing w:val="-1"/>
          <w:w w:val="99"/>
          <w:sz w:val="21"/>
          <w:szCs w:val="21"/>
        </w:rPr>
        <w:t>的平分线和</w:t>
      </w:r>
      <w:r>
        <w:rPr>
          <w:sz w:val="21"/>
          <w:szCs w:val="21"/>
        </w:rPr>
        <w:t>∠</w:t>
      </w:r>
      <w:r>
        <w:rPr>
          <w:rFonts w:ascii="Calibri" w:eastAsia="Calibri" w:hAnsi="Calibri"/>
          <w:sz w:val="21"/>
          <w:szCs w:val="21"/>
        </w:rPr>
        <w:t>FOC</w:t>
      </w:r>
      <w:r>
        <w:rPr>
          <w:spacing w:val="-7"/>
          <w:sz w:val="21"/>
          <w:szCs w:val="21"/>
        </w:rPr>
        <w:t xml:space="preserve">的平分线交于点 </w:t>
      </w:r>
      <w:r>
        <w:rPr>
          <w:rFonts w:ascii="Calibri" w:eastAsia="Calibri" w:hAnsi="Calibri"/>
          <w:sz w:val="21"/>
          <w:szCs w:val="21"/>
        </w:rPr>
        <w:t>N</w:t>
      </w:r>
      <w:r>
        <w:rPr>
          <w:sz w:val="21"/>
          <w:szCs w:val="21"/>
        </w:rPr>
        <w:t>，求∠</w:t>
      </w:r>
      <w:r>
        <w:rPr>
          <w:rFonts w:ascii="Calibri" w:eastAsia="Calibri" w:hAnsi="Calibri"/>
          <w:sz w:val="21"/>
          <w:szCs w:val="21"/>
        </w:rPr>
        <w:t>N</w:t>
      </w:r>
      <w:r>
        <w:rPr>
          <w:sz w:val="21"/>
          <w:szCs w:val="21"/>
        </w:rPr>
        <w:t>+∠</w:t>
      </w:r>
      <w:r>
        <w:rPr>
          <w:rFonts w:ascii="Calibri" w:eastAsia="Calibri" w:hAnsi="Calibri"/>
          <w:sz w:val="21"/>
          <w:szCs w:val="21"/>
        </w:rPr>
        <w:t>M</w:t>
      </w:r>
      <w:r>
        <w:rPr>
          <w:rFonts w:ascii="Calibri" w:eastAsia="Calibri" w:hAnsi="Calibri"/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的</w:t>
      </w:r>
      <w:bookmarkStart w:id="1" w:name="_GoBack"/>
      <w:bookmarkEnd w:id="1"/>
      <w:r>
        <w:rPr>
          <w:sz w:val="21"/>
          <w:szCs w:val="21"/>
        </w:rPr>
        <w:t>值．</w:t>
      </w:r>
    </w:p>
    <w:p>
      <w:pPr>
        <w:pStyle w:val="BodyText"/>
        <w:ind w:left="120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4149090" cy="1414145"/>
            <wp:effectExtent l="0" t="0" r="0" b="0"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1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49421" cy="1414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10" w:h="16840"/>
      <w:pgMar w:top="1480" w:right="100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5E306ED"/>
    <w:multiLevelType w:val="multilevel"/>
    <w:tmpl w:val="B5E306ED"/>
    <w:lvl w:ilvl="0">
      <w:start w:val="1"/>
      <w:numFmt w:val="decimal"/>
      <w:lvlText w:val="（%1）"/>
      <w:lvlJc w:val="left"/>
      <w:pPr>
        <w:ind w:left="646" w:hanging="527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498" w:hanging="527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357" w:hanging="527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215" w:hanging="527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074" w:hanging="527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933" w:hanging="527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791" w:hanging="527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650" w:hanging="527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508" w:hanging="527"/>
      </w:pPr>
      <w:rPr>
        <w:rFonts w:hint="default"/>
        <w:lang w:val="zh-CN" w:eastAsia="zh-CN" w:bidi="zh-CN"/>
      </w:rPr>
    </w:lvl>
  </w:abstractNum>
  <w:abstractNum w:abstractNumId="1">
    <w:nsid w:val="BF205925"/>
    <w:multiLevelType w:val="multilevel"/>
    <w:tmpl w:val="BF205925"/>
    <w:lvl w:ilvl="0">
      <w:start w:val="19"/>
      <w:numFmt w:val="decimal"/>
      <w:lvlText w:val="%1."/>
      <w:lvlJc w:val="left"/>
      <w:pPr>
        <w:ind w:left="436" w:hanging="317"/>
        <w:jc w:val="left"/>
      </w:pPr>
      <w:rPr>
        <w:rFonts w:hint="default"/>
        <w:spacing w:val="-2"/>
        <w:w w:val="9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551" w:hanging="317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663" w:hanging="317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774" w:hanging="317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886" w:hanging="317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997" w:hanging="317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1109" w:hanging="317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1220" w:hanging="317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1332" w:hanging="317"/>
      </w:pPr>
      <w:rPr>
        <w:rFonts w:hint="default"/>
        <w:lang w:val="zh-CN" w:eastAsia="zh-CN" w:bidi="zh-CN"/>
      </w:rPr>
    </w:lvl>
  </w:abstractNum>
  <w:abstractNum w:abstractNumId="2">
    <w:nsid w:val="CF092B84"/>
    <w:multiLevelType w:val="multilevel"/>
    <w:tmpl w:val="CF092B84"/>
    <w:lvl w:ilvl="0">
      <w:start w:val="7"/>
      <w:numFmt w:val="decimal"/>
      <w:lvlText w:val="%1."/>
      <w:lvlJc w:val="left"/>
      <w:pPr>
        <w:ind w:left="435" w:hanging="316"/>
        <w:jc w:val="left"/>
      </w:pPr>
      <w:rPr>
        <w:rFonts w:ascii="Calibri" w:eastAsia="Calibri" w:hAnsi="Calibri" w:cs="Calibri" w:hint="default"/>
        <w:spacing w:val="-1"/>
        <w:w w:val="99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318" w:hanging="316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197" w:hanging="316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075" w:hanging="316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954" w:hanging="316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833" w:hanging="316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711" w:hanging="316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590" w:hanging="316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468" w:hanging="316"/>
      </w:pPr>
      <w:rPr>
        <w:rFonts w:hint="default"/>
        <w:lang w:val="zh-CN" w:eastAsia="zh-CN" w:bidi="zh-CN"/>
      </w:rPr>
    </w:lvl>
  </w:abstractNum>
  <w:abstractNum w:abstractNumId="3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435" w:hanging="316"/>
        <w:jc w:val="left"/>
      </w:pPr>
      <w:rPr>
        <w:rFonts w:ascii="Calibri" w:eastAsia="Calibri" w:hAnsi="Calibri" w:cs="Calibri" w:hint="default"/>
        <w:spacing w:val="-1"/>
        <w:w w:val="99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318" w:hanging="316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197" w:hanging="316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075" w:hanging="316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954" w:hanging="316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833" w:hanging="316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711" w:hanging="316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590" w:hanging="316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468" w:hanging="316"/>
      </w:pPr>
      <w:rPr>
        <w:rFonts w:hint="default"/>
        <w:lang w:val="zh-CN" w:eastAsia="zh-CN" w:bidi="zh-CN"/>
      </w:rPr>
    </w:lvl>
  </w:abstractNum>
  <w:abstractNum w:abstractNumId="4">
    <w:nsid w:val="03D62ECE"/>
    <w:multiLevelType w:val="multilevel"/>
    <w:tmpl w:val="03D62ECE"/>
    <w:lvl w:ilvl="0">
      <w:start w:val="1"/>
      <w:numFmt w:val="decimal"/>
      <w:lvlText w:val="（%1）"/>
      <w:lvlJc w:val="left"/>
      <w:pPr>
        <w:ind w:left="646" w:hanging="527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498" w:hanging="527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357" w:hanging="527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215" w:hanging="527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074" w:hanging="527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933" w:hanging="527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791" w:hanging="527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650" w:hanging="527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508" w:hanging="527"/>
      </w:pPr>
      <w:rPr>
        <w:rFonts w:hint="default"/>
        <w:lang w:val="zh-CN" w:eastAsia="zh-CN" w:bidi="zh-CN"/>
      </w:rPr>
    </w:lvl>
  </w:abstractNum>
  <w:abstractNum w:abstractNumId="5">
    <w:nsid w:val="25B654F3"/>
    <w:multiLevelType w:val="multilevel"/>
    <w:tmpl w:val="25B654F3"/>
    <w:lvl w:ilvl="0">
      <w:start w:val="1"/>
      <w:numFmt w:val="decimal"/>
      <w:lvlText w:val="（%1）"/>
      <w:lvlJc w:val="left"/>
      <w:pPr>
        <w:ind w:left="646" w:hanging="527"/>
        <w:jc w:val="left"/>
      </w:pPr>
      <w:rPr>
        <w:rFonts w:ascii="宋体" w:eastAsia="宋体" w:hAnsi="宋体" w:cs="宋体" w:hint="default"/>
        <w:spacing w:val="-15"/>
        <w:w w:val="99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498" w:hanging="527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357" w:hanging="527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215" w:hanging="527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074" w:hanging="527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933" w:hanging="527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791" w:hanging="527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650" w:hanging="527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508" w:hanging="527"/>
      </w:pPr>
      <w:rPr>
        <w:rFonts w:hint="default"/>
        <w:lang w:val="zh-CN" w:eastAsia="zh-CN" w:bidi="zh-C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1" w:unhideWhenUsed="0" w:qFormat="1"/>
    <w:lsdException w:name="heading 1" w:semiHidden="0" w:uiPriority="1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eastAsia="宋体" w:hAnsi="宋体" w:cs="宋体"/>
      <w:sz w:val="22"/>
      <w:szCs w:val="22"/>
      <w:lang w:val="zh-CN" w:eastAsia="zh-CN" w:bidi="zh-CN"/>
    </w:rPr>
  </w:style>
  <w:style w:type="paragraph" w:styleId="Heading1">
    <w:name w:val="heading 1"/>
    <w:basedOn w:val="Normal"/>
    <w:next w:val="Normal"/>
    <w:uiPriority w:val="1"/>
    <w:qFormat/>
    <w:pPr>
      <w:ind w:left="120"/>
      <w:outlineLvl w:val="1"/>
    </w:pPr>
    <w:rPr>
      <w:rFonts w:ascii="宋体" w:eastAsia="宋体" w:hAnsi="宋体" w:cs="宋体"/>
      <w:b/>
      <w:bCs/>
      <w:sz w:val="21"/>
      <w:szCs w:val="21"/>
      <w:lang w:val="zh-CN" w:eastAsia="zh-CN" w:bidi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rPr>
      <w:rFonts w:ascii="宋体" w:eastAsia="宋体" w:hAnsi="宋体" w:cs="宋体"/>
      <w:sz w:val="21"/>
      <w:szCs w:val="21"/>
      <w:lang w:val="zh-CN" w:eastAsia="zh-CN" w:bidi="zh-CN"/>
    </w:rPr>
  </w:style>
  <w:style w:type="table" w:customStyle="1" w:styleId="TableNormal0">
    <w:name w:val="Table Normal_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  <w:pPr>
      <w:ind w:left="646" w:hanging="526"/>
    </w:pPr>
    <w:rPr>
      <w:rFonts w:ascii="宋体" w:eastAsia="宋体" w:hAnsi="宋体" w:cs="宋体"/>
      <w:lang w:val="zh-CN" w:eastAsia="zh-CN" w:bidi="zh-CN"/>
    </w:rPr>
  </w:style>
  <w:style w:type="paragraph" w:customStyle="1" w:styleId="TableParagraph">
    <w:name w:val="Table Paragraph"/>
    <w:basedOn w:val="Normal"/>
    <w:uiPriority w:val="1"/>
    <w:qFormat/>
    <w:rPr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theme" Target="theme/theme1.xml" /><Relationship Id="rId18" Type="http://schemas.openxmlformats.org/officeDocument/2006/relationships/numbering" Target="numbering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jakec</dc:creator>
  <cp:lastModifiedBy>CYIQ</cp:lastModifiedBy>
  <cp:revision>0</cp:revision>
  <dcterms:created xsi:type="dcterms:W3CDTF">2018-04-28T06:24:00Z</dcterms:created>
  <dcterms:modified xsi:type="dcterms:W3CDTF">2018-04-28T06:27:05Z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2018-04-28T00:00:00Z</vt:filetime>
  </property>
  <property fmtid="{D5CDD505-2E9C-101B-9397-08002B2CF9AE}" pid="3" name="KSOProductBuildVer">
    <vt:lpwstr>2052-10.1.0.7224</vt:lpwstr>
  </property>
  <property fmtid="{D5CDD505-2E9C-101B-9397-08002B2CF9AE}" pid="4" name="LastSaved">
    <vt:filetime>2018-04-28T00:00:00Z</vt:filetime>
  </property>
</Properties>
</file>