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BodyText"/>
        <w:spacing w:before="6"/>
        <w:rPr>
          <w:rFonts w:ascii="Times New Roman"/>
          <w:sz w:val="9"/>
        </w:rPr>
      </w:pPr>
      <w:r>
        <w:rPr>
          <w:rFonts w:ascii="Times New Roman"/>
          <w:sz w:val="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25pt;margin-top:945pt;mso-position-horizontal-relative:page;mso-position-vertical-relative:top-margin-area;position:absolute;width:32pt;z-index:251658240">
            <v:imagedata r:id="rId5" o:title=""/>
          </v:shape>
        </w:pict>
      </w:r>
    </w:p>
    <w:p>
      <w:pPr>
        <w:pStyle w:val="Heading1"/>
        <w:spacing w:before="66"/>
        <w:jc w:val="center"/>
        <w:rPr>
          <w:rFonts w:eastAsia="宋体" w:hint="eastAsia"/>
          <w:lang w:val="en-US" w:eastAsia="zh-CN"/>
        </w:rPr>
      </w:pPr>
      <w:r>
        <w:rPr>
          <w:rFonts w:eastAsia="宋体" w:hint="eastAsia"/>
          <w:lang w:val="en-US" w:eastAsia="zh-CN"/>
        </w:rPr>
        <w:t>福建省漳浦县</w:t>
      </w:r>
      <w:r>
        <w:rPr>
          <w:rFonts w:hint="eastAsia"/>
          <w:lang w:val="en-US" w:eastAsia="zh-CN"/>
        </w:rPr>
        <w:t>德才</w:t>
      </w:r>
      <w:bookmarkStart w:id="0" w:name="_GoBack"/>
      <w:bookmarkEnd w:id="0"/>
      <w:r>
        <w:rPr>
          <w:rFonts w:eastAsia="宋体" w:hint="eastAsia"/>
          <w:lang w:val="en-US" w:eastAsia="zh-CN"/>
        </w:rPr>
        <w:t>中学2018-2019学年上学期第二次月考七年级数学</w:t>
      </w:r>
    </w:p>
    <w:p>
      <w:pPr>
        <w:pStyle w:val="ListParagraph"/>
        <w:numPr>
          <w:ilvl w:val="0"/>
          <w:numId w:val="1"/>
        </w:numPr>
        <w:tabs>
          <w:tab w:val="left" w:pos="380"/>
        </w:tabs>
        <w:spacing w:before="121" w:after="0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下列各组数中，互为倒数的是（ ）。</w:t>
      </w:r>
    </w:p>
    <w:p>
      <w:pPr>
        <w:pStyle w:val="BodyText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val="left" w:pos="958"/>
          <w:tab w:val="left" w:pos="959"/>
          <w:tab w:val="left" w:pos="2974"/>
          <w:tab w:val="left" w:pos="3521"/>
          <w:tab w:val="left" w:pos="6096"/>
          <w:tab w:val="left" w:pos="8683"/>
        </w:tabs>
        <w:spacing w:before="0" w:after="0" w:line="240" w:lineRule="auto"/>
        <w:ind w:left="958" w:right="0" w:hanging="558"/>
        <w:jc w:val="left"/>
        <w:rPr>
          <w:sz w:val="22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697230</wp:posOffset>
            </wp:positionH>
            <wp:positionV relativeFrom="paragraph">
              <wp:posOffset>50800</wp:posOffset>
            </wp:positionV>
            <wp:extent cx="158750" cy="952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1014730</wp:posOffset>
            </wp:positionH>
            <wp:positionV relativeFrom="paragraph">
              <wp:posOffset>50800</wp:posOffset>
            </wp:positionV>
            <wp:extent cx="57150" cy="952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2324735</wp:posOffset>
            </wp:positionH>
            <wp:positionV relativeFrom="paragraph">
              <wp:posOffset>152400</wp:posOffset>
            </wp:positionV>
            <wp:extent cx="158750" cy="9525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3959860</wp:posOffset>
            </wp:positionH>
            <wp:positionV relativeFrom="paragraph">
              <wp:posOffset>152400</wp:posOffset>
            </wp:positionV>
            <wp:extent cx="158750" cy="9525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5602605</wp:posOffset>
            </wp:positionH>
            <wp:positionV relativeFrom="paragraph">
              <wp:posOffset>50800</wp:posOffset>
            </wp:positionV>
            <wp:extent cx="158750" cy="952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5920105</wp:posOffset>
            </wp:positionH>
            <wp:positionV relativeFrom="paragraph">
              <wp:posOffset>38100</wp:posOffset>
            </wp:positionV>
            <wp:extent cx="368300" cy="13970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w w:val="110"/>
          <w:sz w:val="22"/>
        </w:rPr>
        <w:t>与</w:t>
      </w:r>
      <w:r>
        <w:rPr>
          <w:color w:val="333333"/>
          <w:w w:val="110"/>
          <w:sz w:val="22"/>
        </w:rPr>
        <w:tab/>
      </w:r>
      <w:r>
        <w:rPr>
          <w:rFonts w:ascii="Calibri" w:eastAsia="Calibri"/>
          <w:color w:val="333333"/>
          <w:w w:val="110"/>
          <w:position w:val="-15"/>
          <w:sz w:val="22"/>
        </w:rPr>
        <w:t>B.</w:t>
      </w:r>
      <w:r>
        <w:rPr>
          <w:rFonts w:ascii="Calibri" w:eastAsia="Calibri"/>
          <w:color w:val="333333"/>
          <w:w w:val="110"/>
          <w:position w:val="-15"/>
          <w:sz w:val="22"/>
        </w:rPr>
        <w:tab/>
      </w:r>
      <w:r>
        <w:rPr>
          <w:color w:val="333333"/>
          <w:position w:val="-15"/>
          <w:sz w:val="22"/>
        </w:rPr>
        <w:t>与</w:t>
      </w:r>
      <w:r>
        <w:rPr>
          <w:color w:val="333333"/>
          <w:spacing w:val="-70"/>
          <w:position w:val="-15"/>
          <w:sz w:val="22"/>
        </w:rPr>
        <w:t xml:space="preserve"> </w:t>
      </w:r>
      <w:r>
        <w:rPr>
          <w:color w:val="333333"/>
          <w:spacing w:val="-70"/>
          <w:position w:val="-23"/>
          <w:sz w:val="22"/>
        </w:rPr>
        <w:drawing>
          <wp:inline distT="0" distB="0" distL="0" distR="0">
            <wp:extent cx="69850" cy="279400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/>
          <w:color w:val="333333"/>
          <w:w w:val="110"/>
          <w:position w:val="-15"/>
          <w:sz w:val="22"/>
        </w:rPr>
        <w:t>C.</w:t>
      </w:r>
      <w:r>
        <w:rPr>
          <w:rFonts w:ascii="Calibri" w:eastAsia="Calibri"/>
          <w:color w:val="333333"/>
          <w:w w:val="110"/>
          <w:position w:val="-15"/>
          <w:sz w:val="22"/>
        </w:rPr>
        <w:tab/>
      </w:r>
      <w:r>
        <w:rPr>
          <w:color w:val="333333"/>
          <w:spacing w:val="30"/>
          <w:position w:val="-15"/>
          <w:sz w:val="22"/>
        </w:rPr>
        <w:t>与</w:t>
      </w:r>
      <w:r>
        <w:rPr>
          <w:color w:val="333333"/>
          <w:spacing w:val="30"/>
          <w:position w:val="-23"/>
          <w:sz w:val="22"/>
        </w:rPr>
        <w:drawing>
          <wp:inline distT="0" distB="0" distL="0" distR="0">
            <wp:extent cx="184150" cy="279400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333333"/>
          <w:spacing w:val="30"/>
          <w:sz w:val="22"/>
        </w:rPr>
        <w:t xml:space="preserve">                 </w:t>
      </w:r>
      <w:r>
        <w:rPr>
          <w:rFonts w:ascii="Times New Roman" w:eastAsia="Times New Roman"/>
          <w:color w:val="333333"/>
          <w:spacing w:val="-42"/>
          <w:sz w:val="22"/>
        </w:rPr>
        <w:t xml:space="preserve"> </w:t>
      </w:r>
      <w:r>
        <w:rPr>
          <w:rFonts w:ascii="Calibri" w:eastAsia="Calibri"/>
          <w:color w:val="333333"/>
          <w:w w:val="110"/>
          <w:sz w:val="22"/>
        </w:rPr>
        <w:t>D.</w:t>
      </w:r>
      <w:r>
        <w:rPr>
          <w:rFonts w:ascii="Calibri" w:eastAsia="Calibri"/>
          <w:color w:val="333333"/>
          <w:w w:val="110"/>
          <w:sz w:val="22"/>
        </w:rPr>
        <w:tab/>
      </w:r>
      <w:r>
        <w:rPr>
          <w:color w:val="333333"/>
          <w:w w:val="110"/>
          <w:sz w:val="22"/>
        </w:rPr>
        <w:t>与</w:t>
      </w:r>
    </w:p>
    <w:p>
      <w:pPr>
        <w:pStyle w:val="ListParagraph"/>
        <w:numPr>
          <w:ilvl w:val="0"/>
          <w:numId w:val="1"/>
        </w:numPr>
        <w:tabs>
          <w:tab w:val="left" w:pos="380"/>
          <w:tab w:val="left" w:pos="6819"/>
          <w:tab w:val="left" w:pos="8199"/>
        </w:tabs>
        <w:spacing w:before="178" w:after="0" w:line="240" w:lineRule="auto"/>
        <w:ind w:left="380" w:right="0" w:hanging="220"/>
        <w:jc w:val="left"/>
        <w:rPr>
          <w:sz w:val="22"/>
        </w:rPr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4279900</wp:posOffset>
            </wp:positionH>
            <wp:positionV relativeFrom="paragraph">
              <wp:posOffset>163830</wp:posOffset>
            </wp:positionV>
            <wp:extent cx="298450" cy="95250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5156200</wp:posOffset>
            </wp:positionH>
            <wp:positionV relativeFrom="paragraph">
              <wp:posOffset>163830</wp:posOffset>
            </wp:positionV>
            <wp:extent cx="298450" cy="95250"/>
            <wp:effectExtent l="0" t="0" r="0" b="0"/>
            <wp:wrapNone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今年的十一黄金周期间，我市旅游收入再创新高，旅游总收入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亿元，将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亿用科学记数法表示为（</w:t>
      </w:r>
    </w:p>
    <w:p>
      <w:pPr>
        <w:pStyle w:val="BodyText"/>
        <w:spacing w:before="126"/>
        <w:ind w:left="490" w:right="9809"/>
        <w:jc w:val="center"/>
      </w:pPr>
      <w:r>
        <w:rPr>
          <w:color w:val="333333"/>
        </w:rPr>
        <w:t>）。</w:t>
      </w:r>
    </w:p>
    <w:p>
      <w:pPr>
        <w:pStyle w:val="BodyText"/>
        <w:spacing w:before="12"/>
        <w:rPr>
          <w:sz w:val="12"/>
        </w:rPr>
      </w:pPr>
    </w:p>
    <w:p>
      <w:pPr>
        <w:pStyle w:val="BodyText"/>
        <w:spacing w:before="89"/>
        <w:ind w:left="400"/>
        <w:rPr>
          <w:rFonts w:ascii="Calibri"/>
        </w:rPr>
      </w:pPr>
      <w:r>
        <w:rPr>
          <w:rFonts w:ascii="Calibri"/>
          <w:color w:val="333333"/>
          <w:w w:val="115"/>
          <w:position w:val="1"/>
        </w:rPr>
        <w:t xml:space="preserve">A. </w:t>
      </w:r>
      <w:r>
        <w:rPr>
          <w:rFonts w:ascii="Calibri"/>
          <w:color w:val="333333"/>
          <w:spacing w:val="-25"/>
        </w:rPr>
        <w:drawing>
          <wp:inline distT="0" distB="0" distL="0" distR="0">
            <wp:extent cx="660400" cy="120650"/>
            <wp:effectExtent l="0" t="0" r="0" b="0"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333333"/>
          <w:spacing w:val="-25"/>
          <w:position w:val="1"/>
        </w:rPr>
        <w:t xml:space="preserve">                                         </w:t>
      </w:r>
      <w:r>
        <w:rPr>
          <w:rFonts w:ascii="Times New Roman"/>
          <w:color w:val="333333"/>
          <w:spacing w:val="-14"/>
          <w:position w:val="1"/>
        </w:rPr>
        <w:t xml:space="preserve"> </w:t>
      </w:r>
      <w:r>
        <w:rPr>
          <w:rFonts w:ascii="Calibri"/>
          <w:color w:val="333333"/>
          <w:w w:val="115"/>
          <w:position w:val="1"/>
        </w:rPr>
        <w:t xml:space="preserve">B. </w:t>
      </w:r>
      <w:r>
        <w:rPr>
          <w:rFonts w:ascii="Calibri"/>
          <w:color w:val="333333"/>
          <w:spacing w:val="-25"/>
        </w:rPr>
        <w:drawing>
          <wp:inline distT="0" distB="0" distL="0" distR="0">
            <wp:extent cx="660400" cy="120650"/>
            <wp:effectExtent l="0" t="0" r="0" b="0"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333333"/>
          <w:spacing w:val="-25"/>
          <w:position w:val="1"/>
        </w:rPr>
        <w:t xml:space="preserve">                                         </w:t>
      </w:r>
      <w:r>
        <w:rPr>
          <w:rFonts w:ascii="Times New Roman"/>
          <w:color w:val="333333"/>
          <w:spacing w:val="-2"/>
          <w:position w:val="1"/>
        </w:rPr>
        <w:t xml:space="preserve"> </w:t>
      </w:r>
      <w:r>
        <w:rPr>
          <w:rFonts w:ascii="Calibri"/>
          <w:color w:val="333333"/>
          <w:w w:val="115"/>
          <w:position w:val="1"/>
        </w:rPr>
        <w:t xml:space="preserve">C. </w:t>
      </w:r>
      <w:r>
        <w:rPr>
          <w:rFonts w:ascii="Calibri"/>
          <w:color w:val="333333"/>
          <w:spacing w:val="-25"/>
        </w:rPr>
        <w:drawing>
          <wp:inline distT="0" distB="0" distL="0" distR="0">
            <wp:extent cx="660400" cy="120650"/>
            <wp:effectExtent l="0" t="0" r="0" b="0"/>
            <wp:docPr id="2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333333"/>
          <w:spacing w:val="-25"/>
          <w:position w:val="1"/>
        </w:rPr>
        <w:t xml:space="preserve">                                         </w:t>
      </w:r>
      <w:r>
        <w:rPr>
          <w:rFonts w:ascii="Times New Roman"/>
          <w:color w:val="333333"/>
          <w:spacing w:val="-2"/>
          <w:position w:val="1"/>
        </w:rPr>
        <w:t xml:space="preserve"> </w:t>
      </w:r>
      <w:r>
        <w:rPr>
          <w:rFonts w:ascii="Calibri"/>
          <w:color w:val="333333"/>
          <w:w w:val="110"/>
          <w:position w:val="1"/>
        </w:rPr>
        <w:t xml:space="preserve">D. </w:t>
      </w:r>
      <w:r>
        <w:rPr>
          <w:rFonts w:ascii="Calibri"/>
          <w:color w:val="333333"/>
          <w:spacing w:val="-25"/>
        </w:rPr>
        <w:drawing>
          <wp:inline distT="0" distB="0" distL="0" distR="0">
            <wp:extent cx="730250" cy="120650"/>
            <wp:effectExtent l="0" t="0" r="0" b="0"/>
            <wp:docPr id="2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left" w:pos="380"/>
        </w:tabs>
        <w:spacing w:before="198" w:after="0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下列各组中的两项，不是同类项的是（ ）。</w:t>
      </w:r>
    </w:p>
    <w:p>
      <w:pPr>
        <w:pStyle w:val="BodyText"/>
        <w:rPr>
          <w:sz w:val="19"/>
        </w:rPr>
      </w:pPr>
    </w:p>
    <w:p>
      <w:pPr>
        <w:pStyle w:val="BodyText"/>
        <w:tabs>
          <w:tab w:val="left" w:pos="5549"/>
        </w:tabs>
        <w:ind w:left="400"/>
      </w:pPr>
      <w: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2597785</wp:posOffset>
            </wp:positionH>
            <wp:positionV relativeFrom="paragraph">
              <wp:posOffset>50800</wp:posOffset>
            </wp:positionV>
            <wp:extent cx="139700" cy="95250"/>
            <wp:effectExtent l="0" t="0" r="0" b="0"/>
            <wp:wrapNone/>
            <wp:docPr id="2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  <w:color w:val="333333"/>
          <w:w w:val="110"/>
          <w:position w:val="1"/>
        </w:rPr>
        <w:t>A.</w:t>
      </w:r>
      <w:r>
        <w:rPr>
          <w:rFonts w:ascii="Calibri" w:eastAsia="Calibri"/>
          <w:color w:val="333333"/>
          <w:spacing w:val="42"/>
          <w:w w:val="110"/>
          <w:position w:val="1"/>
        </w:rPr>
        <w:t xml:space="preserve"> </w:t>
      </w:r>
      <w:r>
        <w:rPr>
          <w:rFonts w:ascii="Calibri" w:eastAsia="Calibri"/>
          <w:color w:val="333333"/>
          <w:spacing w:val="-15"/>
          <w:position w:val="-3"/>
        </w:rPr>
        <w:drawing>
          <wp:inline distT="0" distB="0" distL="0" distR="0">
            <wp:extent cx="368300" cy="146050"/>
            <wp:effectExtent l="0" t="0" r="0" b="0"/>
            <wp:docPr id="3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pacing w:val="20"/>
          <w:position w:val="1"/>
        </w:rPr>
        <w:t>与</w:t>
      </w:r>
      <w:r>
        <w:rPr>
          <w:color w:val="333333"/>
          <w:spacing w:val="20"/>
          <w:position w:val="-3"/>
        </w:rPr>
        <w:drawing>
          <wp:inline distT="0" distB="0" distL="0" distR="0">
            <wp:extent cx="273050" cy="146050"/>
            <wp:effectExtent l="0" t="0" r="0" b="0"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333333"/>
          <w:spacing w:val="20"/>
          <w:position w:val="1"/>
        </w:rPr>
        <w:t xml:space="preserve">             </w:t>
      </w:r>
      <w:r>
        <w:rPr>
          <w:rFonts w:ascii="Times New Roman" w:eastAsia="Times New Roman"/>
          <w:color w:val="333333"/>
          <w:spacing w:val="-34"/>
          <w:position w:val="1"/>
        </w:rPr>
        <w:t xml:space="preserve"> </w:t>
      </w:r>
      <w:r>
        <w:rPr>
          <w:rFonts w:ascii="Calibri" w:eastAsia="Calibri"/>
          <w:color w:val="333333"/>
          <w:w w:val="110"/>
          <w:position w:val="1"/>
        </w:rPr>
        <w:t>B.</w:t>
      </w:r>
      <w:r>
        <w:rPr>
          <w:rFonts w:ascii="Calibri" w:eastAsia="Calibri"/>
          <w:color w:val="333333"/>
          <w:spacing w:val="29"/>
          <w:w w:val="110"/>
          <w:position w:val="1"/>
        </w:rPr>
        <w:t xml:space="preserve"> </w:t>
      </w:r>
      <w:r>
        <w:rPr>
          <w:rFonts w:ascii="Calibri" w:eastAsia="Calibri"/>
          <w:color w:val="333333"/>
          <w:spacing w:val="-25"/>
        </w:rPr>
        <w:drawing>
          <wp:inline distT="0" distB="0" distL="0" distR="0">
            <wp:extent cx="120650" cy="120650"/>
            <wp:effectExtent l="0" t="0" r="0" b="0"/>
            <wp:docPr id="3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w w:val="110"/>
          <w:position w:val="1"/>
        </w:rPr>
        <w:t>与</w:t>
      </w:r>
      <w:r>
        <w:rPr>
          <w:color w:val="333333"/>
          <w:w w:val="110"/>
          <w:position w:val="1"/>
        </w:rPr>
        <w:tab/>
      </w:r>
      <w:r>
        <w:rPr>
          <w:rFonts w:ascii="Calibri" w:eastAsia="Calibri"/>
          <w:color w:val="333333"/>
          <w:w w:val="110"/>
          <w:position w:val="1"/>
        </w:rPr>
        <w:t>C.</w:t>
      </w:r>
      <w:r>
        <w:rPr>
          <w:rFonts w:ascii="Calibri" w:eastAsia="Calibri"/>
          <w:color w:val="333333"/>
          <w:spacing w:val="41"/>
          <w:w w:val="110"/>
          <w:position w:val="1"/>
        </w:rPr>
        <w:t xml:space="preserve"> </w:t>
      </w:r>
      <w:r>
        <w:rPr>
          <w:rFonts w:ascii="Calibri" w:eastAsia="Calibri"/>
          <w:color w:val="333333"/>
          <w:spacing w:val="-15"/>
          <w:position w:val="-3"/>
        </w:rPr>
        <w:drawing>
          <wp:inline distT="0" distB="0" distL="0" distR="0">
            <wp:extent cx="438150" cy="146050"/>
            <wp:effectExtent l="0" t="0" r="0" b="0"/>
            <wp:docPr id="3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pacing w:val="20"/>
          <w:position w:val="1"/>
        </w:rPr>
        <w:t>与</w:t>
      </w:r>
      <w:r>
        <w:rPr>
          <w:color w:val="333333"/>
          <w:spacing w:val="20"/>
          <w:position w:val="-3"/>
        </w:rPr>
        <w:drawing>
          <wp:inline distT="0" distB="0" distL="0" distR="0">
            <wp:extent cx="330200" cy="146050"/>
            <wp:effectExtent l="0" t="0" r="0" b="0"/>
            <wp:docPr id="3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333333"/>
          <w:spacing w:val="20"/>
          <w:position w:val="1"/>
        </w:rPr>
        <w:t xml:space="preserve">          </w:t>
      </w:r>
      <w:r>
        <w:rPr>
          <w:rFonts w:ascii="Times New Roman" w:eastAsia="Times New Roman"/>
          <w:color w:val="333333"/>
          <w:spacing w:val="3"/>
          <w:position w:val="1"/>
        </w:rPr>
        <w:t xml:space="preserve"> </w:t>
      </w:r>
      <w:r>
        <w:rPr>
          <w:rFonts w:ascii="Calibri" w:eastAsia="Calibri"/>
          <w:color w:val="333333"/>
          <w:w w:val="110"/>
          <w:position w:val="1"/>
        </w:rPr>
        <w:t>D.</w:t>
      </w:r>
      <w:r>
        <w:rPr>
          <w:rFonts w:ascii="Calibri" w:eastAsia="Calibri"/>
          <w:color w:val="333333"/>
          <w:spacing w:val="34"/>
          <w:w w:val="110"/>
          <w:position w:val="1"/>
        </w:rPr>
        <w:t xml:space="preserve"> </w:t>
      </w:r>
      <w:r>
        <w:rPr>
          <w:rFonts w:ascii="Calibri" w:eastAsia="Calibri"/>
          <w:color w:val="333333"/>
          <w:spacing w:val="-15"/>
          <w:position w:val="-3"/>
        </w:rPr>
        <w:drawing>
          <wp:inline distT="0" distB="0" distL="0" distR="0">
            <wp:extent cx="361950" cy="146050"/>
            <wp:effectExtent l="0" t="0" r="0" b="0"/>
            <wp:docPr id="4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1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pacing w:val="20"/>
          <w:position w:val="1"/>
        </w:rPr>
        <w:t>与</w:t>
      </w:r>
      <w:r>
        <w:rPr>
          <w:color w:val="333333"/>
          <w:spacing w:val="20"/>
          <w:position w:val="-3"/>
        </w:rPr>
        <w:drawing>
          <wp:inline distT="0" distB="0" distL="0" distR="0">
            <wp:extent cx="266700" cy="146050"/>
            <wp:effectExtent l="0" t="0" r="0" b="0"/>
            <wp:docPr id="4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1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left" w:pos="380"/>
        </w:tabs>
        <w:spacing w:before="196" w:after="8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如图，从不同方向观察一个几何体得到的平面图形，则这个几何体的形状是（ ）。</w:t>
      </w:r>
    </w:p>
    <w:p>
      <w:pPr>
        <w:tabs>
          <w:tab w:val="left" w:pos="3430"/>
        </w:tabs>
        <w:spacing w:line="240" w:lineRule="auto"/>
        <w:ind w:left="390" w:right="0" w:firstLine="0"/>
        <w:rPr>
          <w:sz w:val="20"/>
        </w:rPr>
      </w:pPr>
      <w:r>
        <w:rPr>
          <w:sz w:val="20"/>
        </w:rPr>
        <w:tab/>
      </w:r>
      <w:r>
        <w:rPr>
          <w:position w:val="298"/>
          <w:sz w:val="20"/>
        </w:rPr>
        <w:drawing>
          <wp:inline distT="0" distB="0" distL="0" distR="0">
            <wp:extent cx="1708785" cy="1524635"/>
            <wp:effectExtent l="0" t="0" r="0" b="0"/>
            <wp:docPr id="4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851" cy="152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tabs>
          <w:tab w:val="left" w:pos="2974"/>
          <w:tab w:val="left" w:pos="5549"/>
          <w:tab w:val="left" w:pos="8124"/>
        </w:tabs>
        <w:spacing w:before="78"/>
        <w:ind w:left="400"/>
      </w:pPr>
      <w:r>
        <w:rPr>
          <w:rFonts w:ascii="Calibri" w:eastAsia="Calibri"/>
          <w:color w:val="333333"/>
          <w:w w:val="110"/>
        </w:rPr>
        <w:t>A.</w:t>
      </w:r>
      <w:r>
        <w:rPr>
          <w:rFonts w:ascii="Calibri" w:eastAsia="Calibri"/>
          <w:color w:val="333333"/>
          <w:spacing w:val="-9"/>
          <w:w w:val="110"/>
        </w:rPr>
        <w:t xml:space="preserve"> </w:t>
      </w:r>
      <w:r>
        <w:rPr>
          <w:color w:val="333333"/>
          <w:w w:val="110"/>
        </w:rPr>
        <w:t>圆柱</w:t>
      </w:r>
      <w:r>
        <w:rPr>
          <w:color w:val="333333"/>
          <w:w w:val="110"/>
        </w:rPr>
        <w:tab/>
      </w:r>
      <w:r>
        <w:rPr>
          <w:rFonts w:ascii="Calibri" w:eastAsia="Calibri"/>
          <w:color w:val="333333"/>
          <w:w w:val="110"/>
        </w:rPr>
        <w:t>B.</w:t>
      </w:r>
      <w:r>
        <w:rPr>
          <w:rFonts w:ascii="Calibri" w:eastAsia="Calibri"/>
          <w:color w:val="333333"/>
          <w:spacing w:val="-9"/>
          <w:w w:val="110"/>
        </w:rPr>
        <w:t xml:space="preserve"> </w:t>
      </w:r>
      <w:r>
        <w:rPr>
          <w:color w:val="333333"/>
          <w:w w:val="110"/>
        </w:rPr>
        <w:t>圆锥</w:t>
      </w:r>
      <w:r>
        <w:rPr>
          <w:color w:val="333333"/>
          <w:w w:val="110"/>
        </w:rPr>
        <w:tab/>
      </w:r>
      <w:r>
        <w:rPr>
          <w:rFonts w:ascii="Calibri" w:eastAsia="Calibri"/>
          <w:color w:val="333333"/>
          <w:w w:val="110"/>
        </w:rPr>
        <w:t>C.</w:t>
      </w:r>
      <w:r>
        <w:rPr>
          <w:rFonts w:ascii="Calibri" w:eastAsia="Calibri"/>
          <w:color w:val="333333"/>
          <w:spacing w:val="-14"/>
          <w:w w:val="110"/>
        </w:rPr>
        <w:t xml:space="preserve"> </w:t>
      </w:r>
      <w:r>
        <w:rPr>
          <w:color w:val="333333"/>
          <w:w w:val="110"/>
        </w:rPr>
        <w:t>三棱锥</w:t>
      </w:r>
      <w:r>
        <w:rPr>
          <w:color w:val="333333"/>
          <w:w w:val="110"/>
        </w:rPr>
        <w:tab/>
      </w:r>
      <w:r>
        <w:rPr>
          <w:rFonts w:ascii="Calibri" w:eastAsia="Calibri"/>
          <w:color w:val="333333"/>
          <w:w w:val="110"/>
        </w:rPr>
        <w:t>D.</w:t>
      </w:r>
      <w:r>
        <w:rPr>
          <w:rFonts w:ascii="Calibri" w:eastAsia="Calibri"/>
          <w:color w:val="333333"/>
          <w:spacing w:val="-2"/>
          <w:w w:val="110"/>
        </w:rPr>
        <w:t xml:space="preserve"> </w:t>
      </w:r>
      <w:r>
        <w:rPr>
          <w:color w:val="333333"/>
          <w:w w:val="110"/>
        </w:rPr>
        <w:t>三棱柱</w:t>
      </w:r>
    </w:p>
    <w:p>
      <w:pPr>
        <w:pStyle w:val="ListParagraph"/>
        <w:numPr>
          <w:ilvl w:val="0"/>
          <w:numId w:val="1"/>
        </w:numPr>
        <w:tabs>
          <w:tab w:val="left" w:pos="381"/>
        </w:tabs>
        <w:spacing w:before="215" w:after="0" w:line="348" w:lineRule="auto"/>
        <w:ind w:left="400" w:right="151" w:hanging="240"/>
        <w:jc w:val="left"/>
        <w:rPr>
          <w:sz w:val="22"/>
        </w:rPr>
      </w:pPr>
      <w:r>
        <w:rPr>
          <w:color w:val="333333"/>
          <w:spacing w:val="-1"/>
          <w:w w:val="95"/>
          <w:sz w:val="22"/>
        </w:rPr>
        <w:t>下列四个生活、生产现象：</w:t>
      </w:r>
      <w:r>
        <w:rPr>
          <w:rFonts w:ascii="Calibri" w:eastAsia="Calibri" w:hAnsi="Calibri"/>
          <w:color w:val="333333"/>
          <w:spacing w:val="-1"/>
          <w:w w:val="95"/>
          <w:sz w:val="22"/>
        </w:rPr>
        <w:t>①</w:t>
      </w:r>
      <w:r>
        <w:rPr>
          <w:color w:val="333333"/>
          <w:spacing w:val="-1"/>
          <w:w w:val="95"/>
          <w:sz w:val="22"/>
        </w:rPr>
        <w:t>用两个钉子就可以把木条固定在墙上；</w:t>
      </w:r>
      <w:r>
        <w:rPr>
          <w:rFonts w:ascii="Calibri" w:eastAsia="Calibri" w:hAnsi="Calibri"/>
          <w:color w:val="333333"/>
          <w:w w:val="95"/>
          <w:sz w:val="22"/>
        </w:rPr>
        <w:t>②</w:t>
      </w:r>
      <w:r>
        <w:rPr>
          <w:color w:val="333333"/>
          <w:spacing w:val="-2"/>
          <w:w w:val="95"/>
          <w:sz w:val="22"/>
        </w:rPr>
        <w:t xml:space="preserve">植树时，只要定出两棵树的位置，就  </w:t>
      </w:r>
      <w:r>
        <w:rPr>
          <w:color w:val="333333"/>
          <w:sz w:val="22"/>
        </w:rPr>
        <w:t>能确定同一行树所在的直线；</w:t>
      </w:r>
      <w:r>
        <w:rPr>
          <w:rFonts w:ascii="Calibri" w:eastAsia="Calibri" w:hAnsi="Calibri"/>
          <w:color w:val="333333"/>
          <w:sz w:val="22"/>
        </w:rPr>
        <w:t>③</w:t>
      </w:r>
      <w:r>
        <w:rPr>
          <w:color w:val="333333"/>
          <w:sz w:val="22"/>
        </w:rPr>
        <w:t>从</w:t>
      </w:r>
      <w:r>
        <w:rPr>
          <w:rFonts w:ascii="Calibri" w:eastAsia="Calibri" w:hAnsi="Calibri"/>
          <w:color w:val="333333"/>
          <w:w w:val="105"/>
          <w:sz w:val="22"/>
        </w:rPr>
        <w:t>A</w:t>
      </w:r>
      <w:r>
        <w:rPr>
          <w:color w:val="333333"/>
          <w:sz w:val="22"/>
        </w:rPr>
        <w:t>地到</w:t>
      </w:r>
      <w:r>
        <w:rPr>
          <w:rFonts w:ascii="Calibri" w:eastAsia="Calibri" w:hAnsi="Calibri"/>
          <w:color w:val="333333"/>
          <w:w w:val="105"/>
          <w:sz w:val="22"/>
        </w:rPr>
        <w:t>B</w:t>
      </w:r>
      <w:r>
        <w:rPr>
          <w:color w:val="333333"/>
          <w:sz w:val="22"/>
        </w:rPr>
        <w:t>地架设电线，总是尽可能沿着线段</w:t>
      </w:r>
      <w:r>
        <w:rPr>
          <w:rFonts w:ascii="Calibri" w:eastAsia="Calibri" w:hAnsi="Calibri"/>
          <w:color w:val="333333"/>
          <w:w w:val="105"/>
          <w:sz w:val="22"/>
        </w:rPr>
        <w:t>AB</w:t>
      </w:r>
      <w:r>
        <w:rPr>
          <w:color w:val="333333"/>
          <w:sz w:val="22"/>
        </w:rPr>
        <w:t>架设；</w:t>
      </w:r>
      <w:r>
        <w:rPr>
          <w:rFonts w:ascii="Calibri" w:eastAsia="Calibri" w:hAnsi="Calibri"/>
          <w:color w:val="333333"/>
          <w:sz w:val="22"/>
        </w:rPr>
        <w:t>④</w:t>
      </w:r>
      <w:r>
        <w:rPr>
          <w:color w:val="333333"/>
          <w:sz w:val="22"/>
        </w:rPr>
        <w:t>把弯曲的公路改</w:t>
      </w:r>
      <w:r>
        <w:rPr>
          <w:color w:val="333333"/>
          <w:spacing w:val="-4"/>
          <w:sz w:val="22"/>
        </w:rPr>
        <w:t xml:space="preserve">直，就能缩短路程，其中可用事实 </w:t>
      </w:r>
      <w:r>
        <w:rPr>
          <w:rFonts w:ascii="Calibri" w:eastAsia="Calibri" w:hAnsi="Calibri"/>
          <w:color w:val="333333"/>
          <w:sz w:val="22"/>
        </w:rPr>
        <w:t>“</w:t>
      </w:r>
      <w:r>
        <w:rPr>
          <w:color w:val="333333"/>
          <w:sz w:val="22"/>
        </w:rPr>
        <w:t>两点之间，线段最短</w:t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来解释的现象有（ ）。</w:t>
      </w:r>
    </w:p>
    <w:p>
      <w:pPr>
        <w:pStyle w:val="BodyText"/>
        <w:tabs>
          <w:tab w:val="left" w:pos="2974"/>
          <w:tab w:val="left" w:pos="5549"/>
          <w:tab w:val="left" w:pos="8124"/>
        </w:tabs>
        <w:spacing w:before="48"/>
        <w:ind w:left="400"/>
        <w:rPr>
          <w:rFonts w:ascii="Calibri" w:hAnsi="Calibri"/>
        </w:rPr>
      </w:pPr>
      <w:r>
        <w:rPr>
          <w:rFonts w:ascii="Calibri" w:hAnsi="Calibri"/>
          <w:color w:val="333333"/>
        </w:rPr>
        <w:t>A.</w:t>
      </w:r>
      <w:r>
        <w:rPr>
          <w:rFonts w:ascii="Calibri" w:hAnsi="Calibri"/>
          <w:color w:val="333333"/>
          <w:spacing w:val="-30"/>
        </w:rPr>
        <w:t xml:space="preserve"> </w:t>
      </w:r>
      <w:r>
        <w:rPr>
          <w:rFonts w:ascii="Calibri" w:hAnsi="Calibri"/>
          <w:color w:val="333333"/>
          <w:w w:val="85"/>
        </w:rPr>
        <w:t>①②</w:t>
      </w:r>
      <w:r>
        <w:rPr>
          <w:rFonts w:ascii="Calibri" w:hAnsi="Calibri"/>
          <w:color w:val="333333"/>
          <w:w w:val="85"/>
        </w:rPr>
        <w:tab/>
      </w:r>
      <w:r>
        <w:rPr>
          <w:rFonts w:ascii="Calibri" w:hAnsi="Calibri"/>
          <w:color w:val="333333"/>
        </w:rPr>
        <w:t>B.</w:t>
      </w:r>
      <w:r>
        <w:rPr>
          <w:rFonts w:ascii="Calibri" w:hAnsi="Calibri"/>
          <w:color w:val="333333"/>
          <w:spacing w:val="-31"/>
        </w:rPr>
        <w:t xml:space="preserve"> </w:t>
      </w:r>
      <w:r>
        <w:rPr>
          <w:rFonts w:ascii="Calibri" w:hAnsi="Calibri"/>
          <w:color w:val="333333"/>
          <w:w w:val="85"/>
        </w:rPr>
        <w:t>①③</w:t>
      </w:r>
      <w:r>
        <w:rPr>
          <w:rFonts w:ascii="Calibri" w:hAnsi="Calibri"/>
          <w:color w:val="333333"/>
          <w:w w:val="85"/>
        </w:rPr>
        <w:tab/>
      </w:r>
      <w:r>
        <w:rPr>
          <w:rFonts w:ascii="Calibri" w:hAnsi="Calibri"/>
          <w:color w:val="333333"/>
        </w:rPr>
        <w:t>C.</w:t>
      </w:r>
      <w:r>
        <w:rPr>
          <w:rFonts w:ascii="Calibri" w:hAnsi="Calibri"/>
          <w:color w:val="333333"/>
          <w:spacing w:val="-30"/>
        </w:rPr>
        <w:t xml:space="preserve"> </w:t>
      </w:r>
      <w:r>
        <w:rPr>
          <w:rFonts w:ascii="Calibri" w:hAnsi="Calibri"/>
          <w:color w:val="333333"/>
          <w:w w:val="85"/>
        </w:rPr>
        <w:t>②④</w:t>
      </w:r>
      <w:r>
        <w:rPr>
          <w:rFonts w:ascii="Calibri" w:hAnsi="Calibri"/>
          <w:color w:val="333333"/>
          <w:w w:val="85"/>
        </w:rPr>
        <w:tab/>
      </w:r>
      <w:r>
        <w:rPr>
          <w:rFonts w:ascii="Calibri" w:hAnsi="Calibri"/>
          <w:color w:val="333333"/>
        </w:rPr>
        <w:t>D.</w:t>
      </w:r>
      <w:r>
        <w:rPr>
          <w:rFonts w:ascii="Calibri" w:hAnsi="Calibri"/>
          <w:color w:val="333333"/>
          <w:spacing w:val="2"/>
        </w:rPr>
        <w:t xml:space="preserve"> </w:t>
      </w:r>
      <w:r>
        <w:rPr>
          <w:rFonts w:ascii="Calibri" w:hAnsi="Calibri"/>
          <w:color w:val="333333"/>
          <w:w w:val="85"/>
        </w:rPr>
        <w:t>③④</w:t>
      </w:r>
    </w:p>
    <w:p>
      <w:pPr>
        <w:pStyle w:val="ListParagraph"/>
        <w:numPr>
          <w:ilvl w:val="0"/>
          <w:numId w:val="1"/>
        </w:numPr>
        <w:tabs>
          <w:tab w:val="left" w:pos="381"/>
        </w:tabs>
        <w:spacing w:before="218" w:after="0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若规定符号</w:t>
      </w:r>
      <w:r>
        <w:rPr>
          <w:rFonts w:ascii="Calibri" w:eastAsia="Calibri" w:hAnsi="Calibri"/>
          <w:color w:val="333333"/>
          <w:sz w:val="22"/>
        </w:rPr>
        <w:t>“</w:t>
      </w:r>
      <w:r>
        <w:rPr>
          <w:rFonts w:ascii="Calibri" w:eastAsia="Calibri" w:hAnsi="Calibri"/>
          <w:color w:val="333333"/>
          <w:spacing w:val="-26"/>
          <w:sz w:val="22"/>
        </w:rPr>
        <w:t xml:space="preserve"> </w:t>
      </w:r>
      <w:r>
        <w:rPr>
          <w:rFonts w:ascii="Calibri" w:eastAsia="Calibri" w:hAnsi="Calibri"/>
          <w:color w:val="333333"/>
          <w:spacing w:val="-31"/>
          <w:position w:val="-4"/>
          <w:sz w:val="22"/>
        </w:rPr>
        <w:drawing>
          <wp:inline distT="0" distB="0" distL="0" distR="0">
            <wp:extent cx="127000" cy="127000"/>
            <wp:effectExtent l="0" t="0" r="0" b="0"/>
            <wp:docPr id="4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的意义是，</w:t>
      </w:r>
      <w:r>
        <w:rPr>
          <w:color w:val="333333"/>
          <w:spacing w:val="19"/>
          <w:sz w:val="22"/>
        </w:rPr>
        <w:t>则</w:t>
      </w:r>
      <w:r>
        <w:rPr>
          <w:color w:val="333333"/>
          <w:spacing w:val="-104"/>
          <w:sz w:val="22"/>
        </w:rPr>
        <w:t xml:space="preserve"> </w:t>
      </w:r>
      <w:r>
        <w:rPr>
          <w:color w:val="333333"/>
          <w:spacing w:val="19"/>
          <w:position w:val="-4"/>
          <w:sz w:val="22"/>
        </w:rPr>
        <w:drawing>
          <wp:inline distT="0" distB="0" distL="0" distR="0">
            <wp:extent cx="850900" cy="146050"/>
            <wp:effectExtent l="0" t="0" r="0" b="0"/>
            <wp:docPr id="4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</w:t>
      </w:r>
      <w:r>
        <w:rPr>
          <w:color w:val="333333"/>
          <w:spacing w:val="20"/>
          <w:sz w:val="22"/>
        </w:rPr>
        <w:t>则</w:t>
      </w:r>
      <w:r>
        <w:rPr>
          <w:color w:val="333333"/>
          <w:spacing w:val="20"/>
          <w:position w:val="-5"/>
          <w:sz w:val="22"/>
        </w:rPr>
        <w:drawing>
          <wp:inline distT="0" distB="0" distL="0" distR="0">
            <wp:extent cx="463550" cy="139700"/>
            <wp:effectExtent l="0" t="0" r="0" b="0"/>
            <wp:docPr id="5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的值等于（ ）。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val="left" w:pos="2974"/>
          <w:tab w:val="left" w:pos="2975"/>
          <w:tab w:val="left" w:pos="5549"/>
          <w:tab w:val="left" w:pos="8124"/>
        </w:tabs>
        <w:spacing w:before="0" w:after="0" w:line="240" w:lineRule="auto"/>
        <w:ind w:left="2975" w:right="0" w:hanging="2575"/>
        <w:jc w:val="left"/>
        <w:rPr>
          <w:rFonts w:ascii="Calibri"/>
          <w:sz w:val="22"/>
        </w:rPr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690880</wp:posOffset>
            </wp:positionH>
            <wp:positionV relativeFrom="paragraph">
              <wp:posOffset>43815</wp:posOffset>
            </wp:positionV>
            <wp:extent cx="57150" cy="95250"/>
            <wp:effectExtent l="0" t="0" r="0" b="0"/>
            <wp:wrapNone/>
            <wp:docPr id="5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2324735</wp:posOffset>
            </wp:positionH>
            <wp:positionV relativeFrom="paragraph">
              <wp:posOffset>43815</wp:posOffset>
            </wp:positionV>
            <wp:extent cx="222250" cy="95250"/>
            <wp:effectExtent l="0" t="0" r="0" b="0"/>
            <wp:wrapNone/>
            <wp:docPr id="5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3959860</wp:posOffset>
            </wp:positionH>
            <wp:positionV relativeFrom="paragraph">
              <wp:posOffset>43815</wp:posOffset>
            </wp:positionV>
            <wp:extent cx="158750" cy="95250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5596255</wp:posOffset>
            </wp:positionH>
            <wp:positionV relativeFrom="paragraph">
              <wp:posOffset>43815</wp:posOffset>
            </wp:positionV>
            <wp:extent cx="57150" cy="95250"/>
            <wp:effectExtent l="0" t="0" r="0" b="0"/>
            <wp:wrapNone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color w:val="333333"/>
          <w:w w:val="115"/>
          <w:sz w:val="22"/>
        </w:rPr>
        <w:t>B.</w:t>
      </w:r>
      <w:r>
        <w:rPr>
          <w:rFonts w:ascii="Calibri"/>
          <w:color w:val="333333"/>
          <w:w w:val="115"/>
          <w:sz w:val="22"/>
        </w:rPr>
        <w:tab/>
      </w:r>
      <w:r>
        <w:rPr>
          <w:rFonts w:ascii="Calibri"/>
          <w:color w:val="333333"/>
          <w:w w:val="115"/>
          <w:sz w:val="22"/>
        </w:rPr>
        <w:t>C.</w:t>
      </w:r>
      <w:r>
        <w:rPr>
          <w:rFonts w:ascii="Calibri"/>
          <w:color w:val="333333"/>
          <w:w w:val="115"/>
          <w:sz w:val="22"/>
        </w:rPr>
        <w:tab/>
      </w:r>
      <w:r>
        <w:rPr>
          <w:rFonts w:ascii="Calibri"/>
          <w:color w:val="333333"/>
          <w:w w:val="115"/>
          <w:sz w:val="22"/>
        </w:rPr>
        <w:t>D.</w:t>
      </w:r>
    </w:p>
    <w:p>
      <w:pPr>
        <w:pStyle w:val="ListParagraph"/>
        <w:numPr>
          <w:ilvl w:val="0"/>
          <w:numId w:val="1"/>
        </w:numPr>
        <w:tabs>
          <w:tab w:val="left" w:pos="380"/>
        </w:tabs>
        <w:spacing w:before="198" w:after="0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在图中添加一个小正方形，使该图形经过折叠后能围成一个四棱柱，不同的添加方法共有（ ）。</w:t>
      </w:r>
    </w:p>
    <w:p>
      <w:pPr>
        <w:spacing w:after="0" w:line="240" w:lineRule="auto"/>
        <w:jc w:val="left"/>
        <w:rPr>
          <w:sz w:val="22"/>
        </w:rPr>
        <w:sectPr>
          <w:headerReference w:type="default" r:id="rId30"/>
          <w:footerReference w:type="default" r:id="rId31"/>
          <w:type w:val="continuous"/>
          <w:pgSz w:w="11900" w:h="16840"/>
          <w:pgMar w:top="1000" w:right="720" w:bottom="800" w:left="400" w:header="601" w:footer="600" w:gutter="0"/>
          <w:pgNumType w:start="1"/>
          <w:cols w:space="720"/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ListParagraph"/>
        <w:numPr>
          <w:ilvl w:val="1"/>
          <w:numId w:val="1"/>
        </w:numPr>
        <w:tabs>
          <w:tab w:val="left" w:pos="839"/>
        </w:tabs>
        <w:spacing w:before="78" w:after="0" w:line="240" w:lineRule="auto"/>
        <w:ind w:left="838" w:right="0" w:hanging="398"/>
        <w:jc w:val="left"/>
        <w:rPr>
          <w:sz w:val="22"/>
        </w:rPr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716280</wp:posOffset>
            </wp:positionH>
            <wp:positionV relativeFrom="paragraph">
              <wp:posOffset>100330</wp:posOffset>
            </wp:positionV>
            <wp:extent cx="63500" cy="95250"/>
            <wp:effectExtent l="0" t="0" r="0" b="0"/>
            <wp:wrapNone/>
            <wp:docPr id="6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5595620</wp:posOffset>
            </wp:positionH>
            <wp:positionV relativeFrom="paragraph">
              <wp:posOffset>-89535</wp:posOffset>
            </wp:positionV>
            <wp:extent cx="1426845" cy="1137285"/>
            <wp:effectExtent l="0" t="0" r="0" b="0"/>
            <wp:wrapNone/>
            <wp:docPr id="6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2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972" cy="1137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种</w:t>
      </w:r>
    </w:p>
    <w:p>
      <w:pPr>
        <w:pStyle w:val="ListParagraph"/>
        <w:numPr>
          <w:ilvl w:val="1"/>
          <w:numId w:val="1"/>
        </w:numPr>
        <w:tabs>
          <w:tab w:val="left" w:pos="817"/>
        </w:tabs>
        <w:spacing w:before="158" w:after="0" w:line="240" w:lineRule="auto"/>
        <w:ind w:left="816" w:right="0" w:hanging="376"/>
        <w:jc w:val="left"/>
        <w:rPr>
          <w:sz w:val="22"/>
        </w:rPr>
      </w:pPr>
      <w: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708660</wp:posOffset>
            </wp:positionH>
            <wp:positionV relativeFrom="paragraph">
              <wp:posOffset>150495</wp:posOffset>
            </wp:positionV>
            <wp:extent cx="57150" cy="95250"/>
            <wp:effectExtent l="0" t="0" r="0" b="0"/>
            <wp:wrapNone/>
            <wp:docPr id="6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2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种</w:t>
      </w:r>
    </w:p>
    <w:p>
      <w:pPr>
        <w:pStyle w:val="ListParagraph"/>
        <w:numPr>
          <w:ilvl w:val="1"/>
          <w:numId w:val="1"/>
        </w:numPr>
        <w:tabs>
          <w:tab w:val="left" w:pos="817"/>
        </w:tabs>
        <w:spacing w:before="158" w:after="0" w:line="240" w:lineRule="auto"/>
        <w:ind w:left="816" w:right="0" w:hanging="376"/>
        <w:jc w:val="left"/>
        <w:rPr>
          <w:sz w:val="22"/>
        </w:rPr>
      </w:pPr>
      <w: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708660</wp:posOffset>
            </wp:positionH>
            <wp:positionV relativeFrom="paragraph">
              <wp:posOffset>150495</wp:posOffset>
            </wp:positionV>
            <wp:extent cx="57150" cy="95250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种</w:t>
      </w:r>
    </w:p>
    <w:p>
      <w:pPr>
        <w:pStyle w:val="ListParagraph"/>
        <w:numPr>
          <w:ilvl w:val="1"/>
          <w:numId w:val="1"/>
        </w:numPr>
        <w:tabs>
          <w:tab w:val="left" w:pos="829"/>
        </w:tabs>
        <w:spacing w:before="158" w:after="0" w:line="240" w:lineRule="auto"/>
        <w:ind w:left="828" w:right="0" w:hanging="388"/>
        <w:jc w:val="left"/>
        <w:rPr>
          <w:sz w:val="22"/>
        </w:rPr>
      </w:pPr>
      <w: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716280</wp:posOffset>
            </wp:positionH>
            <wp:positionV relativeFrom="paragraph">
              <wp:posOffset>150495</wp:posOffset>
            </wp:positionV>
            <wp:extent cx="57150" cy="95250"/>
            <wp:effectExtent l="0" t="0" r="0" b="0"/>
            <wp:wrapNone/>
            <wp:docPr id="6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3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种</w:t>
      </w:r>
    </w:p>
    <w:p>
      <w:pPr>
        <w:pStyle w:val="ListParagraph"/>
        <w:numPr>
          <w:ilvl w:val="0"/>
          <w:numId w:val="1"/>
        </w:numPr>
        <w:tabs>
          <w:tab w:val="left" w:pos="380"/>
        </w:tabs>
        <w:spacing w:before="198" w:after="0" w:line="240" w:lineRule="auto"/>
        <w:ind w:left="380" w:right="0" w:hanging="220"/>
        <w:jc w:val="left"/>
        <w:rPr>
          <w:sz w:val="22"/>
        </w:rPr>
      </w:pPr>
      <w:r>
        <w:rPr>
          <w:color w:val="333333"/>
          <w:sz w:val="22"/>
        </w:rPr>
        <w:t>下列解方程去分母正确的是（ ）。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val="left" w:pos="669"/>
        </w:tabs>
        <w:spacing w:before="0" w:after="0" w:line="240" w:lineRule="auto"/>
        <w:ind w:left="668" w:right="0" w:hanging="268"/>
        <w:jc w:val="left"/>
        <w:rPr>
          <w:sz w:val="22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1979930</wp:posOffset>
            </wp:positionH>
            <wp:positionV relativeFrom="paragraph">
              <wp:posOffset>127000</wp:posOffset>
            </wp:positionV>
            <wp:extent cx="1028700" cy="139700"/>
            <wp:effectExtent l="0" t="0" r="0" b="0"/>
            <wp:wrapNone/>
            <wp:docPr id="7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3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由</w:t>
      </w:r>
      <w:r>
        <w:rPr>
          <w:color w:val="333333"/>
          <w:spacing w:val="-71"/>
          <w:sz w:val="22"/>
        </w:rPr>
        <w:t xml:space="preserve"> </w:t>
      </w:r>
      <w:r>
        <w:rPr>
          <w:color w:val="333333"/>
          <w:spacing w:val="-71"/>
          <w:position w:val="-7"/>
          <w:sz w:val="22"/>
        </w:rPr>
        <w:drawing>
          <wp:inline distT="0" distB="0" distL="0" distR="0">
            <wp:extent cx="838200" cy="279400"/>
            <wp:effectExtent l="0" t="0" r="0" b="0"/>
            <wp:docPr id="7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3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，得</w:t>
      </w:r>
    </w:p>
    <w:p>
      <w:pPr>
        <w:pStyle w:val="ListParagraph"/>
        <w:numPr>
          <w:ilvl w:val="1"/>
          <w:numId w:val="1"/>
        </w:numPr>
        <w:tabs>
          <w:tab w:val="left" w:pos="657"/>
        </w:tabs>
        <w:spacing w:before="188" w:after="0" w:line="240" w:lineRule="auto"/>
        <w:ind w:left="656" w:right="0" w:hanging="256"/>
        <w:jc w:val="left"/>
        <w:rPr>
          <w:sz w:val="22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2385060</wp:posOffset>
            </wp:positionH>
            <wp:positionV relativeFrom="paragraph">
              <wp:posOffset>245745</wp:posOffset>
            </wp:positionV>
            <wp:extent cx="1377950" cy="139700"/>
            <wp:effectExtent l="0" t="0" r="0" b="0"/>
            <wp:wrapNone/>
            <wp:docPr id="7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3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由</w:t>
      </w:r>
      <w:r>
        <w:rPr>
          <w:color w:val="333333"/>
          <w:spacing w:val="-70"/>
          <w:sz w:val="22"/>
        </w:rPr>
        <w:t xml:space="preserve"> </w:t>
      </w:r>
      <w:r>
        <w:rPr>
          <w:color w:val="333333"/>
          <w:spacing w:val="-70"/>
          <w:position w:val="-7"/>
          <w:sz w:val="22"/>
        </w:rPr>
        <w:drawing>
          <wp:inline distT="0" distB="0" distL="0" distR="0">
            <wp:extent cx="1250950" cy="279400"/>
            <wp:effectExtent l="0" t="0" r="0" b="0"/>
            <wp:docPr id="7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3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，得</w:t>
      </w:r>
    </w:p>
    <w:p>
      <w:pPr>
        <w:pStyle w:val="ListParagraph"/>
        <w:numPr>
          <w:ilvl w:val="1"/>
          <w:numId w:val="1"/>
        </w:numPr>
        <w:tabs>
          <w:tab w:val="left" w:pos="657"/>
        </w:tabs>
        <w:spacing w:before="189" w:after="0" w:line="240" w:lineRule="auto"/>
        <w:ind w:left="656" w:right="0" w:hanging="256"/>
        <w:jc w:val="left"/>
        <w:rPr>
          <w:sz w:val="22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2302510</wp:posOffset>
            </wp:positionH>
            <wp:positionV relativeFrom="paragraph">
              <wp:posOffset>247015</wp:posOffset>
            </wp:positionV>
            <wp:extent cx="1428750" cy="139700"/>
            <wp:effectExtent l="0" t="0" r="0" b="0"/>
            <wp:wrapNone/>
            <wp:docPr id="7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3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由</w:t>
      </w:r>
      <w:r>
        <w:rPr>
          <w:color w:val="333333"/>
          <w:spacing w:val="-70"/>
          <w:sz w:val="22"/>
        </w:rPr>
        <w:t xml:space="preserve"> </w:t>
      </w:r>
      <w:r>
        <w:rPr>
          <w:color w:val="333333"/>
          <w:spacing w:val="-70"/>
          <w:position w:val="-7"/>
          <w:sz w:val="22"/>
        </w:rPr>
        <w:drawing>
          <wp:inline distT="0" distB="0" distL="0" distR="0">
            <wp:extent cx="1168400" cy="279400"/>
            <wp:effectExtent l="0" t="0" r="0" b="0"/>
            <wp:docPr id="8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3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，得</w:t>
      </w:r>
    </w:p>
    <w:p>
      <w:pPr>
        <w:pStyle w:val="ListParagraph"/>
        <w:numPr>
          <w:ilvl w:val="1"/>
          <w:numId w:val="1"/>
        </w:numPr>
        <w:tabs>
          <w:tab w:val="left" w:pos="669"/>
        </w:tabs>
        <w:spacing w:before="189" w:after="0" w:line="240" w:lineRule="auto"/>
        <w:ind w:left="668" w:right="0" w:hanging="268"/>
        <w:jc w:val="left"/>
        <w:rPr>
          <w:sz w:val="22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2056130</wp:posOffset>
            </wp:positionH>
            <wp:positionV relativeFrom="paragraph">
              <wp:posOffset>259715</wp:posOffset>
            </wp:positionV>
            <wp:extent cx="1066800" cy="107950"/>
            <wp:effectExtent l="0" t="0" r="0" b="0"/>
            <wp:wrapNone/>
            <wp:docPr id="8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3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由</w:t>
      </w:r>
      <w:r>
        <w:rPr>
          <w:color w:val="333333"/>
          <w:spacing w:val="-71"/>
          <w:sz w:val="22"/>
        </w:rPr>
        <w:t xml:space="preserve"> </w:t>
      </w:r>
      <w:r>
        <w:rPr>
          <w:color w:val="333333"/>
          <w:spacing w:val="-71"/>
          <w:position w:val="-7"/>
          <w:sz w:val="22"/>
        </w:rPr>
        <w:drawing>
          <wp:inline distT="0" distB="0" distL="0" distR="0">
            <wp:extent cx="908050" cy="279400"/>
            <wp:effectExtent l="0" t="0" r="0" b="0"/>
            <wp:docPr id="8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3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，得</w:t>
      </w:r>
    </w:p>
    <w:p>
      <w:pPr>
        <w:pStyle w:val="Heading1"/>
        <w:spacing w:before="194"/>
      </w:pPr>
    </w:p>
    <w:p>
      <w:pPr>
        <w:pStyle w:val="ListParagraph"/>
        <w:numPr>
          <w:ilvl w:val="0"/>
          <w:numId w:val="1"/>
        </w:numPr>
        <w:tabs>
          <w:tab w:val="left" w:pos="380"/>
          <w:tab w:val="left" w:pos="6889"/>
          <w:tab w:val="left" w:pos="7359"/>
        </w:tabs>
        <w:spacing w:before="121" w:after="12" w:line="348" w:lineRule="auto"/>
        <w:ind w:left="400" w:right="219" w:hanging="240"/>
        <w:jc w:val="left"/>
        <w:rPr>
          <w:sz w:val="22"/>
        </w:rPr>
      </w:pPr>
      <w: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3067050</wp:posOffset>
            </wp:positionH>
            <wp:positionV relativeFrom="paragraph">
              <wp:posOffset>120650</wp:posOffset>
            </wp:positionV>
            <wp:extent cx="95250" cy="101600"/>
            <wp:effectExtent l="0" t="0" r="0" b="0"/>
            <wp:wrapNone/>
            <wp:docPr id="8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3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3879850</wp:posOffset>
            </wp:positionH>
            <wp:positionV relativeFrom="paragraph">
              <wp:posOffset>120650</wp:posOffset>
            </wp:positionV>
            <wp:extent cx="101600" cy="101600"/>
            <wp:effectExtent l="0" t="0" r="0" b="0"/>
            <wp:wrapNone/>
            <wp:docPr id="8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4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120650</wp:posOffset>
            </wp:positionV>
            <wp:extent cx="203200" cy="101600"/>
            <wp:effectExtent l="0" t="0" r="0" b="0"/>
            <wp:wrapNone/>
            <wp:docPr id="9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4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0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5340350</wp:posOffset>
            </wp:positionH>
            <wp:positionV relativeFrom="paragraph">
              <wp:posOffset>120650</wp:posOffset>
            </wp:positionV>
            <wp:extent cx="95250" cy="101600"/>
            <wp:effectExtent l="0" t="0" r="0" b="0"/>
            <wp:wrapNone/>
            <wp:docPr id="9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4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1" locked="0" layoutInCell="1" allowOverlap="1">
            <wp:simplePos x="0" y="0"/>
            <wp:positionH relativeFrom="page">
              <wp:posOffset>6292850</wp:posOffset>
            </wp:positionH>
            <wp:positionV relativeFrom="paragraph">
              <wp:posOffset>120650</wp:posOffset>
            </wp:positionV>
            <wp:extent cx="101600" cy="101600"/>
            <wp:effectExtent l="0" t="0" r="0" b="0"/>
            <wp:wrapNone/>
            <wp:docPr id="95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4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660400</wp:posOffset>
            </wp:positionH>
            <wp:positionV relativeFrom="paragraph">
              <wp:posOffset>386715</wp:posOffset>
            </wp:positionV>
            <wp:extent cx="57150" cy="95250"/>
            <wp:effectExtent l="0" t="0" r="0" b="0"/>
            <wp:wrapNone/>
            <wp:docPr id="9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3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5104" behindDoc="1" locked="0" layoutInCell="1" allowOverlap="1">
            <wp:simplePos x="0" y="0"/>
            <wp:positionH relativeFrom="page">
              <wp:posOffset>1162050</wp:posOffset>
            </wp:positionH>
            <wp:positionV relativeFrom="paragraph">
              <wp:posOffset>386715</wp:posOffset>
            </wp:positionV>
            <wp:extent cx="44450" cy="95250"/>
            <wp:effectExtent l="0" t="0" r="0" b="0"/>
            <wp:wrapNone/>
            <wp:docPr id="99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4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1504950</wp:posOffset>
            </wp:positionH>
            <wp:positionV relativeFrom="paragraph">
              <wp:posOffset>386715</wp:posOffset>
            </wp:positionV>
            <wp:extent cx="101600" cy="95250"/>
            <wp:effectExtent l="0" t="0" r="0" b="0"/>
            <wp:wrapNone/>
            <wp:docPr id="101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4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3702050</wp:posOffset>
            </wp:positionH>
            <wp:positionV relativeFrom="paragraph">
              <wp:posOffset>386715</wp:posOffset>
            </wp:positionV>
            <wp:extent cx="101600" cy="95250"/>
            <wp:effectExtent l="0" t="0" r="0" b="0"/>
            <wp:wrapNone/>
            <wp:docPr id="10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4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9" o:spid="_x0000_s1026" style="mso-height-relative:page;mso-position-horizontal-relative:page;mso-width-relative:page;position:absolute;z-index:-251555840" from="355pt,41.1pt" to="388pt,41.1pt" coordsize="21600,21600" stroked="t"/>
        </w:pict>
      </w:r>
      <w:r>
        <w:rPr>
          <w:color w:val="333333"/>
          <w:sz w:val="22"/>
        </w:rPr>
        <w:t>数轴上</w:t>
      </w:r>
      <w:r>
        <w:rPr>
          <w:color w:val="333333"/>
          <w:spacing w:val="20"/>
          <w:sz w:val="22"/>
        </w:rPr>
        <w:t>点</w:t>
      </w:r>
      <w:r>
        <w:rPr>
          <w:color w:val="333333"/>
          <w:spacing w:val="20"/>
          <w:position w:val="-4"/>
          <w:sz w:val="22"/>
        </w:rPr>
        <w:drawing>
          <wp:inline distT="0" distB="0" distL="0" distR="0">
            <wp:extent cx="584200" cy="126365"/>
            <wp:effectExtent l="0" t="0" r="0" b="0"/>
            <wp:docPr id="10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4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的位置如图所示，其中</w:t>
      </w:r>
      <w:r>
        <w:rPr>
          <w:color w:val="333333"/>
          <w:spacing w:val="70"/>
          <w:sz w:val="22"/>
        </w:rPr>
        <w:t xml:space="preserve"> </w:t>
      </w:r>
      <w:r>
        <w:rPr>
          <w:color w:val="333333"/>
          <w:sz w:val="22"/>
        </w:rPr>
        <w:t>是原点，点</w:t>
      </w:r>
      <w:r>
        <w:rPr>
          <w:color w:val="333333"/>
          <w:spacing w:val="80"/>
          <w:sz w:val="22"/>
        </w:rPr>
        <w:t xml:space="preserve"> </w:t>
      </w:r>
      <w:r>
        <w:rPr>
          <w:color w:val="333333"/>
          <w:sz w:val="22"/>
        </w:rPr>
        <w:t>是线段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的中点，点</w:t>
      </w:r>
      <w:r>
        <w:rPr>
          <w:color w:val="333333"/>
          <w:spacing w:val="70"/>
          <w:sz w:val="22"/>
        </w:rPr>
        <w:t xml:space="preserve"> </w:t>
      </w:r>
      <w:r>
        <w:rPr>
          <w:color w:val="333333"/>
          <w:sz w:val="22"/>
        </w:rPr>
        <w:t>表示的数比点</w:t>
      </w:r>
      <w:r>
        <w:rPr>
          <w:color w:val="333333"/>
          <w:spacing w:val="80"/>
          <w:sz w:val="22"/>
        </w:rPr>
        <w:t xml:space="preserve"> </w:t>
      </w:r>
      <w:r>
        <w:rPr>
          <w:color w:val="333333"/>
          <w:sz w:val="22"/>
        </w:rPr>
        <w:t>表示的</w:t>
      </w:r>
      <w:r>
        <w:rPr>
          <w:color w:val="333333"/>
          <w:spacing w:val="-18"/>
          <w:sz w:val="22"/>
        </w:rPr>
        <w:t>数</w:t>
      </w:r>
      <w:r>
        <w:rPr>
          <w:color w:val="333333"/>
          <w:position w:val="1"/>
          <w:sz w:val="22"/>
        </w:rPr>
        <w:t>的</w:t>
      </w:r>
      <w:r>
        <w:rPr>
          <w:color w:val="333333"/>
          <w:spacing w:val="10"/>
          <w:position w:val="1"/>
          <w:sz w:val="22"/>
        </w:rPr>
        <w:t xml:space="preserve"> </w:t>
      </w:r>
      <w:r>
        <w:rPr>
          <w:color w:val="333333"/>
          <w:position w:val="1"/>
          <w:sz w:val="22"/>
        </w:rPr>
        <w:t>倍还大 ，点</w:t>
      </w:r>
      <w:r>
        <w:rPr>
          <w:color w:val="333333"/>
          <w:spacing w:val="80"/>
          <w:position w:val="1"/>
          <w:sz w:val="22"/>
        </w:rPr>
        <w:t xml:space="preserve"> </w:t>
      </w:r>
      <w:r>
        <w:rPr>
          <w:color w:val="333333"/>
          <w:position w:val="1"/>
          <w:sz w:val="22"/>
        </w:rPr>
        <w:t>和</w:t>
      </w:r>
      <w:r>
        <w:rPr>
          <w:color w:val="333333"/>
          <w:spacing w:val="20"/>
          <w:position w:val="1"/>
          <w:sz w:val="22"/>
        </w:rPr>
        <w:t>点</w:t>
      </w:r>
      <w:r>
        <w:rPr>
          <w:color w:val="333333"/>
          <w:spacing w:val="20"/>
          <w:sz w:val="22"/>
        </w:rPr>
        <w:drawing>
          <wp:inline distT="0" distB="0" distL="0" distR="0">
            <wp:extent cx="101600" cy="101600"/>
            <wp:effectExtent l="0" t="0" r="0" b="0"/>
            <wp:docPr id="107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4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position w:val="1"/>
          <w:sz w:val="22"/>
        </w:rPr>
        <w:t>表示的数互为相反数，则点</w:t>
      </w:r>
      <w:r>
        <w:rPr>
          <w:color w:val="333333"/>
          <w:spacing w:val="80"/>
          <w:position w:val="1"/>
          <w:sz w:val="22"/>
        </w:rPr>
        <w:t xml:space="preserve"> </w:t>
      </w:r>
      <w:r>
        <w:rPr>
          <w:color w:val="333333"/>
          <w:position w:val="1"/>
          <w:sz w:val="22"/>
        </w:rPr>
        <w:t>表示的数是</w:t>
      </w:r>
      <w:r>
        <w:rPr>
          <w:color w:val="333333"/>
          <w:position w:val="1"/>
          <w:sz w:val="22"/>
        </w:rPr>
        <w:tab/>
      </w:r>
      <w:r>
        <w:rPr>
          <w:color w:val="333333"/>
          <w:position w:val="1"/>
          <w:sz w:val="22"/>
        </w:rPr>
        <w:tab/>
      </w:r>
      <w:r>
        <w:rPr>
          <w:color w:val="333333"/>
          <w:position w:val="1"/>
          <w:sz w:val="22"/>
        </w:rPr>
        <w:t>。</w:t>
      </w:r>
    </w:p>
    <w:p>
      <w:pPr>
        <w:pStyle w:val="BodyText"/>
        <w:ind w:left="3404"/>
        <w:rPr>
          <w:sz w:val="20"/>
        </w:rPr>
      </w:pPr>
      <w:r>
        <w:rPr>
          <w:sz w:val="20"/>
        </w:rPr>
        <w:drawing>
          <wp:inline distT="0" distB="0" distL="0" distR="0">
            <wp:extent cx="2990215" cy="389890"/>
            <wp:effectExtent l="0" t="0" r="0" b="0"/>
            <wp:docPr id="10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4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636" cy="39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left" w:pos="490"/>
          <w:tab w:val="left" w:pos="10419"/>
        </w:tabs>
        <w:spacing w:before="186" w:after="4" w:line="240" w:lineRule="auto"/>
        <w:ind w:left="490" w:right="0" w:hanging="330"/>
        <w:jc w:val="left"/>
        <w:rPr>
          <w:sz w:val="22"/>
        </w:rPr>
      </w:pPr>
      <w: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1695450</wp:posOffset>
            </wp:positionH>
            <wp:positionV relativeFrom="paragraph">
              <wp:posOffset>168275</wp:posOffset>
            </wp:positionV>
            <wp:extent cx="63500" cy="95250"/>
            <wp:effectExtent l="0" t="0" r="0" b="0"/>
            <wp:wrapNone/>
            <wp:docPr id="11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168275</wp:posOffset>
            </wp:positionV>
            <wp:extent cx="57150" cy="95250"/>
            <wp:effectExtent l="0" t="0" r="0" b="0"/>
            <wp:wrapNone/>
            <wp:docPr id="11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4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如图所示，小颖有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z w:val="22"/>
        </w:rPr>
        <w:t>块长方形硬纸板，她想从中选取</w:t>
      </w:r>
      <w:r>
        <w:rPr>
          <w:color w:val="333333"/>
          <w:spacing w:val="10"/>
          <w:sz w:val="22"/>
        </w:rPr>
        <w:t xml:space="preserve"> </w:t>
      </w:r>
      <w:r>
        <w:rPr>
          <w:color w:val="333333"/>
          <w:sz w:val="22"/>
        </w:rPr>
        <w:t>块拼成一个无盖的长方体盒子，则其容积为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。</w:t>
      </w:r>
    </w:p>
    <w:p>
      <w:pPr>
        <w:pStyle w:val="BodyText"/>
        <w:spacing w:line="20" w:lineRule="exact"/>
        <w:ind w:left="9752"/>
        <w:rPr>
          <w:sz w:val="2"/>
        </w:rPr>
      </w:pPr>
    </w:p>
    <w:p>
      <w:pPr>
        <w:pStyle w:val="BodyText"/>
        <w:spacing w:before="11"/>
        <w:rPr>
          <w:sz w:val="5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2156460</wp:posOffset>
            </wp:positionH>
            <wp:positionV relativeFrom="paragraph">
              <wp:posOffset>72390</wp:posOffset>
            </wp:positionV>
            <wp:extent cx="3330575" cy="1040130"/>
            <wp:effectExtent l="0" t="0" r="0" b="0"/>
            <wp:wrapTopAndBottom/>
            <wp:docPr id="11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4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321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18"/>
        </w:rPr>
      </w:pPr>
    </w:p>
    <w:p>
      <w:pPr>
        <w:pStyle w:val="Heading1"/>
      </w:pPr>
    </w:p>
    <w:p>
      <w:pPr>
        <w:pStyle w:val="ListParagraph"/>
        <w:numPr>
          <w:ilvl w:val="0"/>
          <w:numId w:val="1"/>
        </w:numPr>
        <w:tabs>
          <w:tab w:val="left" w:pos="490"/>
          <w:tab w:val="left" w:pos="3029"/>
          <w:tab w:val="left" w:pos="5149"/>
          <w:tab w:val="left" w:pos="6399"/>
          <w:tab w:val="left" w:pos="7609"/>
          <w:tab w:val="left" w:pos="9079"/>
          <w:tab w:val="left" w:pos="10559"/>
        </w:tabs>
        <w:spacing w:before="121" w:after="0" w:line="240" w:lineRule="auto"/>
        <w:ind w:left="490" w:right="0" w:hanging="330"/>
        <w:jc w:val="left"/>
        <w:rPr>
          <w:rFonts w:ascii="Times New Roman" w:eastAsia="Times New Roman"/>
          <w:sz w:val="22"/>
        </w:rPr>
      </w:pPr>
      <w: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857250</wp:posOffset>
            </wp:positionH>
            <wp:positionV relativeFrom="paragraph">
              <wp:posOffset>120650</wp:posOffset>
            </wp:positionV>
            <wp:extent cx="95250" cy="101600"/>
            <wp:effectExtent l="0" t="0" r="0" b="0"/>
            <wp:wrapNone/>
            <wp:docPr id="117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4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1248" behindDoc="1" locked="0" layoutInCell="1" allowOverlap="1">
            <wp:simplePos x="0" y="0"/>
            <wp:positionH relativeFrom="page">
              <wp:posOffset>1111250</wp:posOffset>
            </wp:positionH>
            <wp:positionV relativeFrom="paragraph">
              <wp:posOffset>127000</wp:posOffset>
            </wp:positionV>
            <wp:extent cx="101600" cy="95250"/>
            <wp:effectExtent l="0" t="0" r="0" b="0"/>
            <wp:wrapNone/>
            <wp:docPr id="11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4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1371600</wp:posOffset>
            </wp:positionH>
            <wp:positionV relativeFrom="paragraph">
              <wp:posOffset>120650</wp:posOffset>
            </wp:positionV>
            <wp:extent cx="101600" cy="101600"/>
            <wp:effectExtent l="0" t="0" r="0" b="0"/>
            <wp:wrapNone/>
            <wp:docPr id="12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4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1911350</wp:posOffset>
            </wp:positionH>
            <wp:positionV relativeFrom="paragraph">
              <wp:posOffset>127000</wp:posOffset>
            </wp:positionV>
            <wp:extent cx="266700" cy="95250"/>
            <wp:effectExtent l="0" t="0" r="0" b="0"/>
            <wp:wrapNone/>
            <wp:docPr id="12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4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2889250</wp:posOffset>
            </wp:positionH>
            <wp:positionV relativeFrom="paragraph">
              <wp:posOffset>120650</wp:posOffset>
            </wp:positionV>
            <wp:extent cx="628650" cy="101600"/>
            <wp:effectExtent l="0" t="0" r="0" b="0"/>
            <wp:wrapNone/>
            <wp:docPr id="125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5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3676650</wp:posOffset>
            </wp:positionH>
            <wp:positionV relativeFrom="paragraph">
              <wp:posOffset>120650</wp:posOffset>
            </wp:positionV>
            <wp:extent cx="635000" cy="101600"/>
            <wp:effectExtent l="0" t="0" r="0" b="0"/>
            <wp:wrapNone/>
            <wp:docPr id="127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5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4610100</wp:posOffset>
            </wp:positionH>
            <wp:positionV relativeFrom="paragraph">
              <wp:posOffset>127000</wp:posOffset>
            </wp:positionV>
            <wp:extent cx="107950" cy="95250"/>
            <wp:effectExtent l="0" t="0" r="0" b="0"/>
            <wp:wrapNone/>
            <wp:docPr id="12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5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1" locked="0" layoutInCell="1" allowOverlap="1">
            <wp:simplePos x="0" y="0"/>
            <wp:positionH relativeFrom="page">
              <wp:posOffset>4876800</wp:posOffset>
            </wp:positionH>
            <wp:positionV relativeFrom="paragraph">
              <wp:posOffset>120650</wp:posOffset>
            </wp:positionV>
            <wp:extent cx="203200" cy="101600"/>
            <wp:effectExtent l="0" t="0" r="0" b="0"/>
            <wp:wrapNone/>
            <wp:docPr id="13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5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5797550</wp:posOffset>
            </wp:positionH>
            <wp:positionV relativeFrom="paragraph">
              <wp:posOffset>127000</wp:posOffset>
            </wp:positionV>
            <wp:extent cx="215900" cy="95250"/>
            <wp:effectExtent l="0" t="0" r="0" b="0"/>
            <wp:wrapNone/>
            <wp:docPr id="133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5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已 知 ， ，</w:t>
      </w:r>
      <w:r>
        <w:rPr>
          <w:color w:val="333333"/>
          <w:spacing w:val="10"/>
          <w:sz w:val="22"/>
        </w:rPr>
        <w:t xml:space="preserve"> </w:t>
      </w:r>
      <w:r>
        <w:rPr>
          <w:rFonts w:hint="eastAsia"/>
          <w:color w:val="333333"/>
          <w:spacing w:val="10"/>
          <w:sz w:val="22"/>
          <w:lang w:val="en-US" w:eastAsia="zh-CN"/>
        </w:rPr>
        <w:t xml:space="preserve"> </w:t>
      </w:r>
      <w:r>
        <w:rPr>
          <w:color w:val="333333"/>
          <w:sz w:val="22"/>
        </w:rPr>
        <w:t>是直线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上的点，若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，点</w:t>
      </w:r>
      <w:r>
        <w:rPr>
          <w:color w:val="333333"/>
          <w:spacing w:val="90"/>
          <w:sz w:val="22"/>
        </w:rPr>
        <w:t xml:space="preserve"> </w:t>
      </w:r>
      <w:r>
        <w:rPr>
          <w:color w:val="333333"/>
          <w:sz w:val="22"/>
        </w:rPr>
        <w:t>是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的中点，则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的长等于</w:t>
      </w:r>
      <w:r>
        <w:rPr>
          <w:rFonts w:ascii="Times New Roman" w:eastAsia="Times New Roman"/>
          <w:color w:val="333333"/>
          <w:sz w:val="22"/>
          <w:u w:val="single" w:color="323232"/>
        </w:rPr>
        <w:t xml:space="preserve"> </w:t>
      </w:r>
      <w:r>
        <w:rPr>
          <w:rFonts w:ascii="Times New Roman" w:eastAsia="Times New Roman"/>
          <w:color w:val="333333"/>
          <w:sz w:val="22"/>
          <w:u w:val="single" w:color="323232"/>
        </w:rPr>
        <w:tab/>
      </w:r>
    </w:p>
    <w:p>
      <w:pPr>
        <w:pStyle w:val="BodyText"/>
        <w:spacing w:before="127"/>
        <w:ind w:left="400"/>
      </w:pPr>
      <w:r>
        <w:rPr>
          <w:color w:val="333333"/>
        </w:rPr>
        <w:t>。</w:t>
      </w:r>
    </w:p>
    <w:p>
      <w:pPr>
        <w:pStyle w:val="ListParagraph"/>
        <w:numPr>
          <w:ilvl w:val="0"/>
          <w:numId w:val="1"/>
        </w:numPr>
        <w:tabs>
          <w:tab w:val="left" w:pos="490"/>
          <w:tab w:val="left" w:pos="7070"/>
        </w:tabs>
        <w:spacing w:before="127" w:after="0" w:line="240" w:lineRule="auto"/>
        <w:ind w:left="490" w:right="0" w:hanging="330"/>
        <w:jc w:val="left"/>
        <w:rPr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3393440</wp:posOffset>
            </wp:positionH>
            <wp:positionV relativeFrom="paragraph">
              <wp:posOffset>346710</wp:posOffset>
            </wp:positionV>
            <wp:extent cx="772795" cy="1505585"/>
            <wp:effectExtent l="0" t="0" r="0" b="0"/>
            <wp:wrapTopAndBottom/>
            <wp:docPr id="135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5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671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9440" behindDoc="1" locked="0" layoutInCell="1" allowOverlap="1">
            <wp:simplePos x="0" y="0"/>
            <wp:positionH relativeFrom="page">
              <wp:posOffset>2238375</wp:posOffset>
            </wp:positionH>
            <wp:positionV relativeFrom="paragraph">
              <wp:posOffset>162560</wp:posOffset>
            </wp:positionV>
            <wp:extent cx="69850" cy="63500"/>
            <wp:effectExtent l="0" t="0" r="0" b="0"/>
            <wp:wrapNone/>
            <wp:docPr id="13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5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5454650</wp:posOffset>
            </wp:positionH>
            <wp:positionV relativeFrom="paragraph">
              <wp:posOffset>162560</wp:posOffset>
            </wp:positionV>
            <wp:extent cx="69850" cy="63500"/>
            <wp:effectExtent l="0" t="0" r="0" b="0"/>
            <wp:wrapNone/>
            <wp:docPr id="139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5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观察下列的</w:t>
      </w:r>
      <w:r>
        <w:rPr>
          <w:rFonts w:ascii="Calibri" w:eastAsia="Calibri" w:hAnsi="Calibri"/>
          <w:color w:val="333333"/>
          <w:sz w:val="22"/>
        </w:rPr>
        <w:t>“</w:t>
      </w:r>
      <w:r>
        <w:rPr>
          <w:color w:val="333333"/>
          <w:sz w:val="22"/>
        </w:rPr>
        <w:t>蜂窝图</w:t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，则第</w:t>
      </w:r>
      <w:r>
        <w:rPr>
          <w:color w:val="333333"/>
          <w:spacing w:val="40"/>
          <w:sz w:val="22"/>
        </w:rPr>
        <w:t xml:space="preserve"> </w:t>
      </w:r>
      <w:r>
        <w:rPr>
          <w:color w:val="333333"/>
          <w:sz w:val="22"/>
        </w:rPr>
        <w:t>个图案中的</w:t>
      </w:r>
      <w:r>
        <w:rPr>
          <w:rFonts w:ascii="Calibri" w:eastAsia="Calibri" w:hAnsi="Calibri"/>
          <w:color w:val="333333"/>
          <w:sz w:val="22"/>
        </w:rPr>
        <w:t>“</w:t>
      </w:r>
      <w:r>
        <w:rPr>
          <w:color w:val="333333"/>
          <w:sz w:val="22"/>
        </w:rPr>
        <w:t>小正六边形</w:t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的个数是</w:t>
      </w:r>
      <w:r>
        <w:rPr>
          <w:color w:val="333333"/>
          <w:sz w:val="22"/>
          <w:u w:val="single" w:color="323232"/>
        </w:rPr>
        <w:t xml:space="preserve"> </w:t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</w:rPr>
        <w:t>。（用含有</w:t>
      </w:r>
      <w:r>
        <w:rPr>
          <w:color w:val="333333"/>
          <w:spacing w:val="30"/>
          <w:sz w:val="22"/>
        </w:rPr>
        <w:t xml:space="preserve"> </w:t>
      </w:r>
      <w:r>
        <w:rPr>
          <w:color w:val="333333"/>
          <w:sz w:val="22"/>
        </w:rPr>
        <w:t>的代数式表示）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00" w:right="720" w:bottom="800" w:left="400" w:header="601" w:footer="600" w:gutter="0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</w:p>
    <w:p>
      <w:pPr>
        <w:pStyle w:val="BodyText"/>
        <w:ind w:left="4634"/>
        <w:rPr>
          <w:sz w:val="20"/>
        </w:rPr>
      </w:pPr>
      <w:r>
        <w:rPr>
          <w:sz w:val="20"/>
        </w:rPr>
        <w:drawing>
          <wp:inline distT="0" distB="0" distL="0" distR="0">
            <wp:extent cx="1186815" cy="1569720"/>
            <wp:effectExtent l="0" t="0" r="0" b="0"/>
            <wp:docPr id="14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5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059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3144520</wp:posOffset>
            </wp:positionH>
            <wp:positionV relativeFrom="paragraph">
              <wp:posOffset>222250</wp:posOffset>
            </wp:positionV>
            <wp:extent cx="1253490" cy="1311275"/>
            <wp:effectExtent l="0" t="0" r="0" b="0"/>
            <wp:wrapTopAndBottom/>
            <wp:docPr id="143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5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328" cy="1311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2984500</wp:posOffset>
            </wp:positionH>
            <wp:positionV relativeFrom="paragraph">
              <wp:posOffset>1770380</wp:posOffset>
            </wp:positionV>
            <wp:extent cx="1590040" cy="1280160"/>
            <wp:effectExtent l="0" t="0" r="0" b="0"/>
            <wp:wrapTopAndBottom/>
            <wp:docPr id="145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5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259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val="left" w:pos="490"/>
          <w:tab w:val="left" w:pos="3329"/>
          <w:tab w:val="left" w:pos="4689"/>
          <w:tab w:val="left" w:pos="6689"/>
        </w:tabs>
        <w:spacing w:before="78" w:after="0" w:line="240" w:lineRule="auto"/>
        <w:ind w:left="490" w:right="0" w:hanging="330"/>
        <w:jc w:val="left"/>
        <w:rPr>
          <w:sz w:val="22"/>
        </w:rPr>
      </w:pPr>
      <w: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132080</wp:posOffset>
            </wp:positionV>
            <wp:extent cx="76200" cy="63500"/>
            <wp:effectExtent l="0" t="0" r="0" b="0"/>
            <wp:wrapNone/>
            <wp:docPr id="147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age6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2512" behindDoc="1" locked="0" layoutInCell="1" allowOverlap="1">
            <wp:simplePos x="0" y="0"/>
            <wp:positionH relativeFrom="page">
              <wp:posOffset>1504950</wp:posOffset>
            </wp:positionH>
            <wp:positionV relativeFrom="paragraph">
              <wp:posOffset>100330</wp:posOffset>
            </wp:positionV>
            <wp:extent cx="857250" cy="107950"/>
            <wp:effectExtent l="0" t="0" r="0" b="0"/>
            <wp:wrapNone/>
            <wp:docPr id="149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image6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3536" behindDoc="1" locked="0" layoutInCell="1" allowOverlap="1">
            <wp:simplePos x="0" y="0"/>
            <wp:positionH relativeFrom="page">
              <wp:posOffset>2794000</wp:posOffset>
            </wp:positionH>
            <wp:positionV relativeFrom="paragraph">
              <wp:posOffset>100330</wp:posOffset>
            </wp:positionV>
            <wp:extent cx="431800" cy="95250"/>
            <wp:effectExtent l="0" t="0" r="0" b="0"/>
            <wp:wrapNone/>
            <wp:docPr id="151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6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4560" behindDoc="1" locked="0" layoutInCell="1" allowOverlap="1">
            <wp:simplePos x="0" y="0"/>
            <wp:positionH relativeFrom="page">
              <wp:posOffset>3524250</wp:posOffset>
            </wp:positionH>
            <wp:positionV relativeFrom="paragraph">
              <wp:posOffset>132080</wp:posOffset>
            </wp:positionV>
            <wp:extent cx="63500" cy="63500"/>
            <wp:effectExtent l="0" t="0" r="0" b="0"/>
            <wp:wrapNone/>
            <wp:docPr id="153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age6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若关于</w:t>
      </w:r>
      <w:r>
        <w:rPr>
          <w:color w:val="333333"/>
          <w:spacing w:val="30"/>
          <w:sz w:val="22"/>
        </w:rPr>
        <w:t xml:space="preserve"> </w:t>
      </w:r>
      <w:r>
        <w:rPr>
          <w:color w:val="333333"/>
          <w:sz w:val="22"/>
        </w:rPr>
        <w:t>的方程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的解是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，则</w:t>
      </w:r>
      <w:r>
        <w:rPr>
          <w:color w:val="333333"/>
          <w:spacing w:val="20"/>
          <w:sz w:val="22"/>
        </w:rPr>
        <w:t xml:space="preserve"> </w:t>
      </w:r>
      <w:r>
        <w:rPr>
          <w:color w:val="333333"/>
          <w:sz w:val="22"/>
        </w:rPr>
        <w:t>的值等于</w:t>
      </w:r>
      <w:r>
        <w:rPr>
          <w:color w:val="333333"/>
          <w:sz w:val="22"/>
          <w:u w:val="single" w:color="323232"/>
        </w:rPr>
        <w:t xml:space="preserve"> </w:t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</w:rPr>
        <w:t>。</w:t>
      </w:r>
    </w:p>
    <w:p>
      <w:pPr>
        <w:pStyle w:val="ListParagraph"/>
        <w:numPr>
          <w:ilvl w:val="0"/>
          <w:numId w:val="1"/>
        </w:numPr>
        <w:tabs>
          <w:tab w:val="left" w:pos="490"/>
          <w:tab w:val="left" w:pos="4109"/>
          <w:tab w:val="left" w:pos="5329"/>
          <w:tab w:val="left" w:pos="5709"/>
          <w:tab w:val="left" w:pos="7699"/>
          <w:tab w:val="left" w:pos="8329"/>
          <w:tab w:val="left" w:pos="10219"/>
        </w:tabs>
        <w:spacing w:before="127" w:after="11" w:line="348" w:lineRule="auto"/>
        <w:ind w:left="770" w:right="119" w:hanging="610"/>
        <w:jc w:val="left"/>
        <w:rPr>
          <w:sz w:val="22"/>
        </w:rPr>
      </w:pPr>
      <w:r>
        <w:drawing>
          <wp:anchor distT="0" distB="0" distL="0" distR="0" simplePos="0" relativeHeight="251715584" behindDoc="1" locked="0" layoutInCell="1" allowOverlap="1">
            <wp:simplePos x="0" y="0"/>
            <wp:positionH relativeFrom="page">
              <wp:posOffset>2266950</wp:posOffset>
            </wp:positionH>
            <wp:positionV relativeFrom="paragraph">
              <wp:posOffset>125095</wp:posOffset>
            </wp:positionV>
            <wp:extent cx="590550" cy="114300"/>
            <wp:effectExtent l="0" t="0" r="0" b="0"/>
            <wp:wrapNone/>
            <wp:docPr id="155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age6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6608" behindDoc="1" locked="0" layoutInCell="1" allowOverlap="1">
            <wp:simplePos x="0" y="0"/>
            <wp:positionH relativeFrom="page">
              <wp:posOffset>3028950</wp:posOffset>
            </wp:positionH>
            <wp:positionV relativeFrom="paragraph">
              <wp:posOffset>125095</wp:posOffset>
            </wp:positionV>
            <wp:extent cx="603250" cy="114300"/>
            <wp:effectExtent l="0" t="0" r="0" b="0"/>
            <wp:wrapNone/>
            <wp:docPr id="157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6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7632" behindDoc="1" locked="0" layoutInCell="1" allowOverlap="1">
            <wp:simplePos x="0" y="0"/>
            <wp:positionH relativeFrom="page">
              <wp:posOffset>4921250</wp:posOffset>
            </wp:positionH>
            <wp:positionV relativeFrom="paragraph">
              <wp:posOffset>125095</wp:posOffset>
            </wp:positionV>
            <wp:extent cx="215900" cy="114300"/>
            <wp:effectExtent l="0" t="0" r="0" b="0"/>
            <wp:wrapNone/>
            <wp:docPr id="159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age6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8656" behindDoc="1" locked="0" layoutInCell="1" allowOverlap="1">
            <wp:simplePos x="0" y="0"/>
            <wp:positionH relativeFrom="page">
              <wp:posOffset>5308600</wp:posOffset>
            </wp:positionH>
            <wp:positionV relativeFrom="paragraph">
              <wp:posOffset>131445</wp:posOffset>
            </wp:positionV>
            <wp:extent cx="228600" cy="107950"/>
            <wp:effectExtent l="0" t="0" r="0" b="0"/>
            <wp:wrapNone/>
            <wp:docPr id="161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age6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9680" behindDoc="1" locked="0" layoutInCell="1" allowOverlap="1">
            <wp:simplePos x="0" y="0"/>
            <wp:positionH relativeFrom="page">
              <wp:posOffset>6534150</wp:posOffset>
            </wp:positionH>
            <wp:positionV relativeFrom="paragraph">
              <wp:posOffset>125095</wp:posOffset>
            </wp:positionV>
            <wp:extent cx="203200" cy="101600"/>
            <wp:effectExtent l="0" t="0" r="0" b="0"/>
            <wp:wrapNone/>
            <wp:docPr id="163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age5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0704" behindDoc="1" locked="0" layoutInCell="1" allowOverlap="1">
            <wp:simplePos x="0" y="0"/>
            <wp:positionH relativeFrom="page">
              <wp:posOffset>520700</wp:posOffset>
            </wp:positionH>
            <wp:positionV relativeFrom="paragraph">
              <wp:posOffset>390525</wp:posOffset>
            </wp:positionV>
            <wp:extent cx="215900" cy="95250"/>
            <wp:effectExtent l="0" t="0" r="0" b="0"/>
            <wp:wrapNone/>
            <wp:docPr id="165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age6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如图，一副直角三角板中，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，在同一平面内，将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的顶点重合、边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和</w:t>
      </w:r>
      <w:r>
        <w:rPr>
          <w:color w:val="333333"/>
          <w:spacing w:val="-18"/>
          <w:sz w:val="22"/>
        </w:rPr>
        <w:t>边</w:t>
      </w:r>
      <w:r>
        <w:rPr>
          <w:color w:val="333333"/>
          <w:sz w:val="22"/>
        </w:rPr>
        <w:t>重合，可以得到</w:t>
      </w:r>
      <w:r>
        <w:rPr>
          <w:color w:val="333333"/>
          <w:spacing w:val="-70"/>
          <w:sz w:val="22"/>
        </w:rPr>
        <w:t xml:space="preserve"> </w:t>
      </w:r>
      <w:r>
        <w:rPr>
          <w:color w:val="333333"/>
          <w:spacing w:val="-70"/>
          <w:position w:val="-2"/>
          <w:sz w:val="22"/>
        </w:rPr>
        <w:drawing>
          <wp:inline distT="0" distB="0" distL="0" distR="0">
            <wp:extent cx="438150" cy="114300"/>
            <wp:effectExtent l="0" t="0" r="0" b="0"/>
            <wp:docPr id="167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age6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，则</w:t>
      </w:r>
      <w:r>
        <w:rPr>
          <w:color w:val="333333"/>
          <w:spacing w:val="-70"/>
          <w:sz w:val="22"/>
        </w:rPr>
        <w:t xml:space="preserve"> </w:t>
      </w:r>
      <w:r>
        <w:rPr>
          <w:color w:val="333333"/>
          <w:spacing w:val="-70"/>
          <w:position w:val="-2"/>
          <w:sz w:val="22"/>
        </w:rPr>
        <w:drawing>
          <wp:inline distT="0" distB="0" distL="0" distR="0">
            <wp:extent cx="438150" cy="114300"/>
            <wp:effectExtent l="0" t="0" r="0" b="0"/>
            <wp:docPr id="169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age6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2"/>
        </w:rPr>
        <w:t>的度数为</w:t>
      </w:r>
      <w:r>
        <w:rPr>
          <w:color w:val="333333"/>
          <w:sz w:val="22"/>
          <w:u w:val="single" w:color="323232"/>
        </w:rPr>
        <w:t xml:space="preserve"> </w:t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</w:rPr>
        <w:t>。</w:t>
      </w:r>
    </w:p>
    <w:p>
      <w:pPr>
        <w:pStyle w:val="BodyText"/>
        <w:ind w:left="4017"/>
        <w:rPr>
          <w:sz w:val="20"/>
        </w:rPr>
      </w:pPr>
      <w:r>
        <w:rPr>
          <w:sz w:val="20"/>
        </w:rPr>
        <w:drawing>
          <wp:inline distT="0" distB="0" distL="0" distR="0">
            <wp:extent cx="1990090" cy="1440180"/>
            <wp:effectExtent l="0" t="0" r="0" b="0"/>
            <wp:docPr id="171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7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2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3"/>
        </w:rPr>
      </w:pPr>
    </w:p>
    <w:p>
      <w:pPr>
        <w:pStyle w:val="Heading1"/>
      </w:pPr>
    </w:p>
    <w:p>
      <w:pPr>
        <w:pStyle w:val="ListParagraph"/>
        <w:numPr>
          <w:ilvl w:val="0"/>
          <w:numId w:val="1"/>
        </w:numPr>
        <w:tabs>
          <w:tab w:val="left" w:pos="490"/>
        </w:tabs>
        <w:spacing w:before="121" w:after="0" w:line="240" w:lineRule="auto"/>
        <w:ind w:left="490" w:right="0" w:hanging="330"/>
        <w:jc w:val="left"/>
        <w:rPr>
          <w:sz w:val="22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2832100</wp:posOffset>
            </wp:positionH>
            <wp:positionV relativeFrom="paragraph">
              <wp:posOffset>317500</wp:posOffset>
            </wp:positionV>
            <wp:extent cx="1920875" cy="280670"/>
            <wp:effectExtent l="0" t="0" r="0" b="0"/>
            <wp:wrapTopAndBottom/>
            <wp:docPr id="173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7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906" cy="280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计算：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val="left" w:pos="490"/>
        </w:tabs>
        <w:spacing w:before="184" w:after="0" w:line="348" w:lineRule="auto"/>
        <w:ind w:left="400" w:right="169" w:hanging="240"/>
        <w:jc w:val="left"/>
        <w:rPr>
          <w:sz w:val="22"/>
        </w:rPr>
      </w:pPr>
      <w:r>
        <w:rPr>
          <w:color w:val="333333"/>
          <w:spacing w:val="-1"/>
          <w:sz w:val="22"/>
        </w:rPr>
        <w:t>一个几何体由若干大小相同的小立方块搭成，如图分别是从它的正面、上面看到的形状图，请回答一下问</w:t>
      </w:r>
      <w:r>
        <w:rPr>
          <w:color w:val="333333"/>
          <w:sz w:val="22"/>
        </w:rPr>
        <w:t>题：</w:t>
      </w:r>
    </w:p>
    <w:p>
      <w:pPr>
        <w:spacing w:after="0" w:line="348" w:lineRule="auto"/>
        <w:jc w:val="left"/>
        <w:rPr>
          <w:sz w:val="22"/>
        </w:rPr>
        <w:sectPr>
          <w:pgSz w:w="11900" w:h="16840"/>
          <w:pgMar w:top="1000" w:right="720" w:bottom="800" w:left="400" w:header="601" w:footer="600" w:gutter="0"/>
          <w:cols w:space="720"/>
        </w:sectPr>
      </w:pPr>
    </w:p>
    <w:p>
      <w:pPr>
        <w:pStyle w:val="ListParagraph"/>
        <w:numPr>
          <w:ilvl w:val="0"/>
          <w:numId w:val="2"/>
        </w:numPr>
        <w:tabs>
          <w:tab w:val="left" w:pos="951"/>
          <w:tab w:val="left" w:pos="3259"/>
          <w:tab w:val="left" w:pos="6669"/>
        </w:tabs>
        <w:spacing w:before="158" w:after="0" w:line="240" w:lineRule="auto"/>
        <w:ind w:left="951" w:right="0" w:hanging="551"/>
        <w:jc w:val="left"/>
        <w:rPr>
          <w:sz w:val="22"/>
        </w:rPr>
      </w:pPr>
      <w:r>
        <w:rPr>
          <w:color w:val="333333"/>
          <w:sz w:val="22"/>
        </w:rPr>
        <w:t>该几何体至少是用</w:t>
      </w:r>
      <w:r>
        <w:rPr>
          <w:color w:val="333333"/>
          <w:sz w:val="22"/>
          <w:u w:val="single" w:color="323232"/>
        </w:rPr>
        <w:t xml:space="preserve"> </w:t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</w:rPr>
        <w:t>个小立方块搭成的，最多是用</w:t>
      </w:r>
      <w:r>
        <w:rPr>
          <w:color w:val="333333"/>
          <w:sz w:val="22"/>
          <w:u w:val="single" w:color="323232"/>
        </w:rPr>
        <w:t xml:space="preserve"> </w:t>
      </w:r>
      <w:r>
        <w:rPr>
          <w:color w:val="333333"/>
          <w:sz w:val="22"/>
          <w:u w:val="single" w:color="323232"/>
        </w:rPr>
        <w:tab/>
      </w:r>
      <w:r>
        <w:rPr>
          <w:color w:val="333333"/>
          <w:sz w:val="22"/>
        </w:rPr>
        <w:t>个小立方块搭成的；</w:t>
      </w:r>
    </w:p>
    <w:p>
      <w:pPr>
        <w:pStyle w:val="ListParagraph"/>
        <w:numPr>
          <w:ilvl w:val="0"/>
          <w:numId w:val="2"/>
        </w:numPr>
        <w:tabs>
          <w:tab w:val="left" w:pos="951"/>
        </w:tabs>
        <w:spacing w:before="127" w:after="0" w:line="240" w:lineRule="auto"/>
        <w:ind w:left="951" w:right="0" w:hanging="551"/>
        <w:jc w:val="left"/>
        <w:rPr>
          <w:sz w:val="22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2665095</wp:posOffset>
            </wp:positionH>
            <wp:positionV relativeFrom="paragraph">
              <wp:posOffset>347345</wp:posOffset>
            </wp:positionV>
            <wp:extent cx="2290445" cy="1229995"/>
            <wp:effectExtent l="0" t="0" r="0" b="0"/>
            <wp:wrapTopAndBottom/>
            <wp:docPr id="175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7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0217" cy="1230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请你画出使用小立方块最少时从左面看到的该几何体的形状图，要求画出所有符合要求的形状图。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val="left" w:pos="490"/>
          <w:tab w:val="left" w:pos="2814"/>
          <w:tab w:val="left" w:pos="6184"/>
          <w:tab w:val="left" w:pos="7414"/>
          <w:tab w:val="left" w:pos="8654"/>
        </w:tabs>
        <w:spacing w:before="198" w:after="0" w:line="240" w:lineRule="auto"/>
        <w:ind w:left="490" w:right="0" w:hanging="330"/>
        <w:jc w:val="left"/>
        <w:rPr>
          <w:sz w:val="22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2999740</wp:posOffset>
            </wp:positionH>
            <wp:positionV relativeFrom="paragraph">
              <wp:posOffset>391795</wp:posOffset>
            </wp:positionV>
            <wp:extent cx="1560195" cy="1120140"/>
            <wp:effectExtent l="0" t="0" r="0" b="0"/>
            <wp:wrapTopAndBottom/>
            <wp:docPr id="17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7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127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1728" behindDoc="1" locked="0" layoutInCell="1" allowOverlap="1">
            <wp:simplePos x="0" y="0"/>
            <wp:positionH relativeFrom="page">
              <wp:posOffset>1939925</wp:posOffset>
            </wp:positionH>
            <wp:positionV relativeFrom="paragraph">
              <wp:posOffset>169545</wp:posOffset>
            </wp:positionV>
            <wp:extent cx="95250" cy="101600"/>
            <wp:effectExtent l="0" t="0" r="0" b="0"/>
            <wp:wrapNone/>
            <wp:docPr id="179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4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2752" behindDoc="1" locked="0" layoutInCell="1" allowOverlap="1">
            <wp:simplePos x="0" y="0"/>
            <wp:positionH relativeFrom="page">
              <wp:posOffset>2193925</wp:posOffset>
            </wp:positionH>
            <wp:positionV relativeFrom="paragraph">
              <wp:posOffset>175895</wp:posOffset>
            </wp:positionV>
            <wp:extent cx="101600" cy="95250"/>
            <wp:effectExtent l="0" t="0" r="0" b="0"/>
            <wp:wrapNone/>
            <wp:docPr id="181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4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3776" behindDoc="1" locked="0" layoutInCell="1" allowOverlap="1">
            <wp:simplePos x="0" y="0"/>
            <wp:positionH relativeFrom="page">
              <wp:posOffset>2454275</wp:posOffset>
            </wp:positionH>
            <wp:positionV relativeFrom="paragraph">
              <wp:posOffset>169545</wp:posOffset>
            </wp:positionV>
            <wp:extent cx="101600" cy="101600"/>
            <wp:effectExtent l="0" t="0" r="0" b="0"/>
            <wp:wrapNone/>
            <wp:docPr id="18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4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4800" behindDoc="1" locked="0" layoutInCell="1" allowOverlap="1">
            <wp:simplePos x="0" y="0"/>
            <wp:positionH relativeFrom="page">
              <wp:posOffset>3971925</wp:posOffset>
            </wp:positionH>
            <wp:positionV relativeFrom="paragraph">
              <wp:posOffset>169545</wp:posOffset>
            </wp:positionV>
            <wp:extent cx="203200" cy="101600"/>
            <wp:effectExtent l="0" t="0" r="0" b="0"/>
            <wp:wrapNone/>
            <wp:docPr id="185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image4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5824" behindDoc="1" locked="0" layoutInCell="1" allowOverlap="1">
            <wp:simplePos x="0" y="0"/>
            <wp:positionH relativeFrom="page">
              <wp:posOffset>4752975</wp:posOffset>
            </wp:positionH>
            <wp:positionV relativeFrom="paragraph">
              <wp:posOffset>169545</wp:posOffset>
            </wp:positionV>
            <wp:extent cx="203200" cy="101600"/>
            <wp:effectExtent l="0" t="0" r="0" b="0"/>
            <wp:wrapNone/>
            <wp:docPr id="187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image5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6848" behindDoc="1" locked="0" layoutInCell="1" allowOverlap="1">
            <wp:simplePos x="0" y="0"/>
            <wp:positionH relativeFrom="page">
              <wp:posOffset>5534025</wp:posOffset>
            </wp:positionH>
            <wp:positionV relativeFrom="paragraph">
              <wp:posOffset>169545</wp:posOffset>
            </wp:positionV>
            <wp:extent cx="209550" cy="101600"/>
            <wp:effectExtent l="0" t="0" r="0" b="0"/>
            <wp:wrapNone/>
            <wp:docPr id="189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age7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7872" behindDoc="1" locked="0" layoutInCell="1" allowOverlap="1">
            <wp:simplePos x="0" y="0"/>
            <wp:positionH relativeFrom="page">
              <wp:posOffset>2546350</wp:posOffset>
            </wp:positionH>
            <wp:positionV relativeFrom="paragraph">
              <wp:posOffset>1703705</wp:posOffset>
            </wp:positionV>
            <wp:extent cx="95250" cy="101600"/>
            <wp:effectExtent l="0" t="0" r="0" b="0"/>
            <wp:wrapNone/>
            <wp:docPr id="19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age4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8896" behindDoc="1" locked="0" layoutInCell="1" allowOverlap="1">
            <wp:simplePos x="0" y="0"/>
            <wp:positionH relativeFrom="page">
              <wp:posOffset>2800350</wp:posOffset>
            </wp:positionH>
            <wp:positionV relativeFrom="paragraph">
              <wp:posOffset>1710055</wp:posOffset>
            </wp:positionV>
            <wp:extent cx="101600" cy="95250"/>
            <wp:effectExtent l="0" t="0" r="0" b="0"/>
            <wp:wrapNone/>
            <wp:docPr id="19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4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9920" behindDoc="1" locked="0" layoutInCell="1" allowOverlap="1">
            <wp:simplePos x="0" y="0"/>
            <wp:positionH relativeFrom="page">
              <wp:posOffset>3060700</wp:posOffset>
            </wp:positionH>
            <wp:positionV relativeFrom="paragraph">
              <wp:posOffset>1710055</wp:posOffset>
            </wp:positionV>
            <wp:extent cx="101600" cy="95250"/>
            <wp:effectExtent l="0" t="0" r="0" b="0"/>
            <wp:wrapNone/>
            <wp:docPr id="195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age7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0944" behindDoc="1" locked="0" layoutInCell="1" allowOverlap="1">
            <wp:simplePos x="0" y="0"/>
            <wp:positionH relativeFrom="page">
              <wp:posOffset>3594100</wp:posOffset>
            </wp:positionH>
            <wp:positionV relativeFrom="paragraph">
              <wp:posOffset>1703705</wp:posOffset>
            </wp:positionV>
            <wp:extent cx="31750" cy="101600"/>
            <wp:effectExtent l="0" t="0" r="0" b="0"/>
            <wp:wrapNone/>
            <wp:docPr id="197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age7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（</w:t>
      </w:r>
      <w:r>
        <w:rPr>
          <w:rFonts w:ascii="Calibri" w:eastAsia="Calibri"/>
          <w:color w:val="333333"/>
          <w:sz w:val="22"/>
        </w:rPr>
        <w:t>1</w:t>
      </w:r>
      <w:r>
        <w:rPr>
          <w:color w:val="333333"/>
          <w:sz w:val="22"/>
        </w:rPr>
        <w:t>）如图，已知三点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pacing w:val="80"/>
          <w:sz w:val="22"/>
        </w:rPr>
        <w:t xml:space="preserve"> </w:t>
      </w:r>
      <w:r>
        <w:rPr>
          <w:color w:val="333333"/>
          <w:sz w:val="22"/>
        </w:rPr>
        <w:t>，</w:t>
      </w:r>
      <w:r>
        <w:rPr>
          <w:color w:val="333333"/>
          <w:spacing w:val="80"/>
          <w:sz w:val="22"/>
        </w:rPr>
        <w:t xml:space="preserve"> </w:t>
      </w:r>
      <w:r>
        <w:rPr>
          <w:color w:val="333333"/>
          <w:sz w:val="22"/>
        </w:rPr>
        <w:t>，按要求画图：画直线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；画射线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；画线段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。</w:t>
      </w:r>
    </w:p>
    <w:p>
      <w:pPr>
        <w:pStyle w:val="BodyText"/>
        <w:spacing w:before="203" w:after="138"/>
        <w:ind w:left="399"/>
      </w:pPr>
      <w:r>
        <w:rPr>
          <w:color w:val="333333"/>
        </w:rPr>
        <w:t>（</w:t>
      </w:r>
      <w:r>
        <w:rPr>
          <w:rFonts w:ascii="Calibri" w:eastAsia="Calibri"/>
          <w:color w:val="333333"/>
        </w:rPr>
        <w:t>2</w:t>
      </w:r>
      <w:r>
        <w:rPr>
          <w:color w:val="333333"/>
        </w:rPr>
        <w:t xml:space="preserve">）如图，用适当的语句表述点 </w:t>
      </w:r>
      <w:r>
        <w:rPr>
          <w:rFonts w:hint="eastAsia"/>
          <w:color w:val="333333"/>
          <w:lang w:val="en-US" w:eastAsia="zh-CN"/>
        </w:rPr>
        <w:t xml:space="preserve"> </w:t>
      </w:r>
      <w:r>
        <w:rPr>
          <w:color w:val="333333"/>
        </w:rPr>
        <w:t>， ，</w:t>
      </w:r>
      <w:r>
        <w:rPr>
          <w:rFonts w:hint="eastAsia"/>
          <w:color w:val="333333"/>
          <w:lang w:val="en-US" w:eastAsia="zh-CN"/>
        </w:rPr>
        <w:t xml:space="preserve">  </w:t>
      </w:r>
      <w:r>
        <w:rPr>
          <w:color w:val="333333"/>
        </w:rPr>
        <w:t>与直线 的关系。</w:t>
      </w:r>
    </w:p>
    <w:p>
      <w:pPr>
        <w:pStyle w:val="BodyText"/>
        <w:ind w:left="4033"/>
        <w:rPr>
          <w:sz w:val="20"/>
        </w:rPr>
      </w:pPr>
      <w:r>
        <w:rPr>
          <w:sz w:val="20"/>
        </w:rPr>
        <w:drawing>
          <wp:inline distT="0" distB="0" distL="0" distR="0">
            <wp:extent cx="1840230" cy="1229995"/>
            <wp:effectExtent l="0" t="0" r="7620" b="8255"/>
            <wp:docPr id="199" name="image7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age7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249" cy="123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val="left" w:pos="490"/>
        </w:tabs>
        <w:spacing w:before="210" w:after="0" w:line="240" w:lineRule="auto"/>
        <w:ind w:left="490" w:right="0" w:hanging="330"/>
        <w:jc w:val="left"/>
        <w:rPr>
          <w:sz w:val="22"/>
        </w:rPr>
      </w:pPr>
      <w:r>
        <w:rPr>
          <w:color w:val="333333"/>
          <w:sz w:val="22"/>
        </w:rPr>
        <w:t>先化简，再求值：</w:t>
      </w:r>
    </w:p>
    <w:p>
      <w:pPr>
        <w:pStyle w:val="BodyText"/>
        <w:tabs>
          <w:tab w:val="left" w:pos="4139"/>
        </w:tabs>
        <w:spacing w:before="118"/>
        <w:ind w:left="400"/>
      </w:pPr>
      <w:r>
        <w:drawing>
          <wp:anchor distT="0" distB="0" distL="0" distR="0" simplePos="0" relativeHeight="251731968" behindDoc="1" locked="0" layoutInCell="1" allowOverlap="1">
            <wp:simplePos x="0" y="0"/>
            <wp:positionH relativeFrom="page">
              <wp:posOffset>2559050</wp:posOffset>
            </wp:positionH>
            <wp:positionV relativeFrom="paragraph">
              <wp:posOffset>213995</wp:posOffset>
            </wp:positionV>
            <wp:extent cx="317500" cy="95250"/>
            <wp:effectExtent l="0" t="0" r="0" b="0"/>
            <wp:wrapNone/>
            <wp:docPr id="201" name="image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age7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pacing w:val="3"/>
          <w:w w:val="95"/>
        </w:rPr>
        <w:t>（</w:t>
      </w:r>
      <w:r>
        <w:rPr>
          <w:rFonts w:ascii="Calibri" w:eastAsia="Calibri"/>
          <w:color w:val="333333"/>
          <w:spacing w:val="3"/>
          <w:w w:val="95"/>
        </w:rPr>
        <w:t>1</w:t>
      </w:r>
      <w:r>
        <w:rPr>
          <w:color w:val="333333"/>
          <w:spacing w:val="3"/>
          <w:w w:val="95"/>
        </w:rPr>
        <w:t>）</w:t>
      </w:r>
      <w:r>
        <w:rPr>
          <w:color w:val="333333"/>
          <w:spacing w:val="-78"/>
          <w:w w:val="95"/>
        </w:rPr>
        <w:t xml:space="preserve"> </w:t>
      </w:r>
      <w:r>
        <w:rPr>
          <w:color w:val="333333"/>
          <w:spacing w:val="10"/>
          <w:position w:val="-7"/>
        </w:rPr>
        <w:drawing>
          <wp:inline distT="0" distB="0" distL="0" distR="0">
            <wp:extent cx="1263650" cy="279400"/>
            <wp:effectExtent l="0" t="0" r="0" b="0"/>
            <wp:docPr id="203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7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>，其中</w:t>
      </w:r>
      <w:r>
        <w:rPr>
          <w:color w:val="333333"/>
        </w:rPr>
        <w:tab/>
      </w:r>
      <w:r>
        <w:rPr>
          <w:color w:val="333333"/>
        </w:rPr>
        <w:t>。</w:t>
      </w:r>
    </w:p>
    <w:p>
      <w:pPr>
        <w:pStyle w:val="BodyText"/>
        <w:tabs>
          <w:tab w:val="left" w:pos="6289"/>
        </w:tabs>
        <w:spacing w:before="109"/>
        <w:ind w:left="400"/>
      </w:pPr>
      <w:r>
        <w:drawing>
          <wp:anchor distT="0" distB="0" distL="0" distR="0" simplePos="0" relativeHeight="251732992" behindDoc="1" locked="0" layoutInCell="1" allowOverlap="1">
            <wp:simplePos x="0" y="0"/>
            <wp:positionH relativeFrom="page">
              <wp:posOffset>3829050</wp:posOffset>
            </wp:positionH>
            <wp:positionV relativeFrom="paragraph">
              <wp:posOffset>119380</wp:posOffset>
            </wp:positionV>
            <wp:extent cx="412750" cy="95250"/>
            <wp:effectExtent l="0" t="0" r="0" b="0"/>
            <wp:wrapNone/>
            <wp:docPr id="205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age8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w w:val="95"/>
        </w:rPr>
        <w:t>（</w:t>
      </w:r>
      <w:r>
        <w:rPr>
          <w:rFonts w:ascii="Calibri" w:eastAsia="Calibri"/>
          <w:color w:val="333333"/>
          <w:w w:val="95"/>
        </w:rPr>
        <w:t>2</w:t>
      </w:r>
      <w:r>
        <w:rPr>
          <w:color w:val="333333"/>
          <w:w w:val="95"/>
        </w:rPr>
        <w:t>）</w:t>
      </w:r>
      <w:r>
        <w:rPr>
          <w:color w:val="333333"/>
          <w:spacing w:val="-49"/>
          <w:w w:val="95"/>
        </w:rPr>
        <w:t xml:space="preserve"> </w:t>
      </w:r>
      <w:r>
        <w:rPr>
          <w:color w:val="333333"/>
          <w:spacing w:val="-80"/>
          <w:position w:val="-5"/>
        </w:rPr>
        <w:drawing>
          <wp:inline distT="0" distB="0" distL="0" distR="0">
            <wp:extent cx="2514600" cy="152400"/>
            <wp:effectExtent l="0" t="0" r="0" b="0"/>
            <wp:docPr id="207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8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>，其中</w:t>
      </w:r>
      <w:r>
        <w:rPr>
          <w:color w:val="333333"/>
        </w:rPr>
        <w:tab/>
      </w:r>
      <w:r>
        <w:rPr>
          <w:color w:val="333333"/>
        </w:rPr>
        <w:t>。</w:t>
      </w:r>
    </w:p>
    <w:p>
      <w:pPr>
        <w:pStyle w:val="BodyText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val="left" w:pos="490"/>
          <w:tab w:val="left" w:pos="3085"/>
          <w:tab w:val="left" w:pos="3449"/>
          <w:tab w:val="left" w:pos="4219"/>
          <w:tab w:val="left" w:pos="5320"/>
          <w:tab w:val="left" w:pos="8099"/>
          <w:tab w:val="left" w:pos="8769"/>
          <w:tab w:val="left" w:pos="9779"/>
          <w:tab w:val="left" w:pos="10449"/>
        </w:tabs>
        <w:spacing w:before="0" w:after="0" w:line="348" w:lineRule="auto"/>
        <w:ind w:left="400" w:right="109" w:hanging="240"/>
        <w:jc w:val="left"/>
        <w:rPr>
          <w:sz w:val="22"/>
        </w:rPr>
      </w:pPr>
      <w:r>
        <w:drawing>
          <wp:anchor distT="0" distB="0" distL="0" distR="0" simplePos="0" relativeHeight="251734016" behindDoc="1" locked="0" layoutInCell="1" allowOverlap="1">
            <wp:simplePos x="0" y="0"/>
            <wp:positionH relativeFrom="page">
              <wp:posOffset>2127250</wp:posOffset>
            </wp:positionH>
            <wp:positionV relativeFrom="paragraph">
              <wp:posOffset>43815</wp:posOffset>
            </wp:positionV>
            <wp:extent cx="317500" cy="95250"/>
            <wp:effectExtent l="0" t="0" r="0" b="0"/>
            <wp:wrapNone/>
            <wp:docPr id="209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age8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5040" behindDoc="1" locked="0" layoutInCell="1" allowOverlap="1">
            <wp:simplePos x="0" y="0"/>
            <wp:positionH relativeFrom="page">
              <wp:posOffset>2749550</wp:posOffset>
            </wp:positionH>
            <wp:positionV relativeFrom="paragraph">
              <wp:posOffset>43815</wp:posOffset>
            </wp:positionV>
            <wp:extent cx="184150" cy="95250"/>
            <wp:effectExtent l="0" t="0" r="0" b="0"/>
            <wp:wrapNone/>
            <wp:docPr id="211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8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6064" behindDoc="1" locked="0" layoutInCell="1" allowOverlap="1">
            <wp:simplePos x="0" y="0"/>
            <wp:positionH relativeFrom="page">
              <wp:posOffset>3644900</wp:posOffset>
            </wp:positionH>
            <wp:positionV relativeFrom="paragraph">
              <wp:posOffset>50165</wp:posOffset>
            </wp:positionV>
            <wp:extent cx="57150" cy="95250"/>
            <wp:effectExtent l="0" t="0" r="0" b="0"/>
            <wp:wrapNone/>
            <wp:docPr id="21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4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7088" behindDoc="1" locked="0" layoutInCell="1" allowOverlap="1">
            <wp:simplePos x="0" y="0"/>
            <wp:positionH relativeFrom="page">
              <wp:posOffset>5124450</wp:posOffset>
            </wp:positionH>
            <wp:positionV relativeFrom="paragraph">
              <wp:posOffset>50165</wp:posOffset>
            </wp:positionV>
            <wp:extent cx="266700" cy="95250"/>
            <wp:effectExtent l="0" t="0" r="0" b="0"/>
            <wp:wrapNone/>
            <wp:docPr id="215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8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8112" behindDoc="1" locked="0" layoutInCell="1" allowOverlap="1">
            <wp:simplePos x="0" y="0"/>
            <wp:positionH relativeFrom="page">
              <wp:posOffset>5549900</wp:posOffset>
            </wp:positionH>
            <wp:positionV relativeFrom="paragraph">
              <wp:posOffset>50165</wp:posOffset>
            </wp:positionV>
            <wp:extent cx="273050" cy="107950"/>
            <wp:effectExtent l="0" t="0" r="0" b="0"/>
            <wp:wrapNone/>
            <wp:docPr id="217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image8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9136" behindDoc="1" locked="0" layoutInCell="1" allowOverlap="1">
            <wp:simplePos x="0" y="0"/>
            <wp:positionH relativeFrom="page">
              <wp:posOffset>5975350</wp:posOffset>
            </wp:positionH>
            <wp:positionV relativeFrom="paragraph">
              <wp:posOffset>50165</wp:posOffset>
            </wp:positionV>
            <wp:extent cx="57150" cy="95250"/>
            <wp:effectExtent l="0" t="0" r="0" b="0"/>
            <wp:wrapNone/>
            <wp:docPr id="21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image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0160" behindDoc="1" locked="0" layoutInCell="1" allowOverlap="1">
            <wp:simplePos x="0" y="0"/>
            <wp:positionH relativeFrom="page">
              <wp:posOffset>6197600</wp:posOffset>
            </wp:positionH>
            <wp:positionV relativeFrom="paragraph">
              <wp:posOffset>50165</wp:posOffset>
            </wp:positionV>
            <wp:extent cx="266700" cy="95250"/>
            <wp:effectExtent l="0" t="0" r="0" b="0"/>
            <wp:wrapNone/>
            <wp:docPr id="221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age8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1184" behindDoc="1" locked="0" layoutInCell="1" allowOverlap="1">
            <wp:simplePos x="0" y="0"/>
            <wp:positionH relativeFrom="page">
              <wp:posOffset>6623050</wp:posOffset>
            </wp:positionH>
            <wp:positionV relativeFrom="paragraph">
              <wp:posOffset>50165</wp:posOffset>
            </wp:positionV>
            <wp:extent cx="260350" cy="95250"/>
            <wp:effectExtent l="0" t="0" r="0" b="0"/>
            <wp:wrapNone/>
            <wp:docPr id="223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age8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3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2208" behindDoc="1" locked="0" layoutInCell="1" allowOverlap="1">
            <wp:simplePos x="0" y="0"/>
            <wp:positionH relativeFrom="page">
              <wp:posOffset>861695</wp:posOffset>
            </wp:positionH>
            <wp:positionV relativeFrom="paragraph">
              <wp:posOffset>322580</wp:posOffset>
            </wp:positionV>
            <wp:extent cx="95250" cy="95250"/>
            <wp:effectExtent l="0" t="0" r="0" b="0"/>
            <wp:wrapNone/>
            <wp:docPr id="225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image8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3232" behindDoc="1" locked="0" layoutInCell="1" allowOverlap="1">
            <wp:simplePos x="0" y="0"/>
            <wp:positionH relativeFrom="page">
              <wp:posOffset>2028825</wp:posOffset>
            </wp:positionH>
            <wp:positionV relativeFrom="paragraph">
              <wp:posOffset>303530</wp:posOffset>
            </wp:positionV>
            <wp:extent cx="184150" cy="95250"/>
            <wp:effectExtent l="0" t="0" r="0" b="0"/>
            <wp:wrapNone/>
            <wp:docPr id="227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age8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4256" behindDoc="1" locked="0" layoutInCell="1" allowOverlap="1">
            <wp:simplePos x="0" y="0"/>
            <wp:positionH relativeFrom="page">
              <wp:posOffset>2433320</wp:posOffset>
            </wp:positionH>
            <wp:positionV relativeFrom="paragraph">
              <wp:posOffset>360680</wp:posOffset>
            </wp:positionV>
            <wp:extent cx="82550" cy="12700"/>
            <wp:effectExtent l="0" t="0" r="0" b="0"/>
            <wp:wrapNone/>
            <wp:docPr id="229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8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5280" behindDoc="1" locked="0" layoutInCell="1" allowOverlap="1">
            <wp:simplePos x="0" y="0"/>
            <wp:positionH relativeFrom="page">
              <wp:posOffset>3448050</wp:posOffset>
            </wp:positionH>
            <wp:positionV relativeFrom="paragraph">
              <wp:posOffset>303530</wp:posOffset>
            </wp:positionV>
            <wp:extent cx="184150" cy="95250"/>
            <wp:effectExtent l="0" t="0" r="0" b="0"/>
            <wp:wrapNone/>
            <wp:docPr id="231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8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体育课上全班女生进行了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ab/>
      </w:r>
      <w:r>
        <w:rPr>
          <w:color w:val="333333"/>
          <w:sz w:val="22"/>
        </w:rPr>
        <w:t>米测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。第一小组</w:t>
      </w:r>
      <w:r>
        <w:rPr>
          <w:color w:val="333333"/>
          <w:spacing w:val="10"/>
          <w:sz w:val="22"/>
        </w:rPr>
        <w:t xml:space="preserve"> </w:t>
      </w:r>
      <w:r>
        <w:rPr>
          <w:color w:val="333333"/>
          <w:sz w:val="22"/>
        </w:rPr>
        <w:t>名女生的成绩记录为：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pacing w:val="10"/>
          <w:sz w:val="22"/>
        </w:rPr>
        <w:t xml:space="preserve"> </w:t>
      </w:r>
      <w:r>
        <w:rPr>
          <w:color w:val="333333"/>
          <w:sz w:val="22"/>
        </w:rPr>
        <w:t>，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color w:val="333333"/>
          <w:sz w:val="22"/>
        </w:rPr>
        <w:tab/>
      </w:r>
      <w:r>
        <w:rPr>
          <w:color w:val="333333"/>
          <w:spacing w:val="-18"/>
          <w:sz w:val="22"/>
        </w:rPr>
        <w:t>。</w:t>
      </w:r>
      <w:r>
        <w:rPr>
          <w:color w:val="333333"/>
          <w:sz w:val="22"/>
        </w:rPr>
        <w:t>其中</w:t>
      </w:r>
      <w:r>
        <w:rPr>
          <w:rFonts w:ascii="Calibri" w:eastAsia="Calibri" w:hAnsi="Calibri"/>
          <w:color w:val="333333"/>
          <w:sz w:val="22"/>
        </w:rPr>
        <w:t xml:space="preserve">“  </w:t>
      </w:r>
      <w:r>
        <w:rPr>
          <w:rFonts w:ascii="Calibri" w:eastAsia="Calibri" w:hAnsi="Calibri"/>
          <w:color w:val="333333"/>
          <w:spacing w:val="40"/>
          <w:sz w:val="22"/>
        </w:rPr>
        <w:t xml:space="preserve"> </w:t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号表示成绩大于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，</w:t>
      </w:r>
      <w:r>
        <w:rPr>
          <w:rFonts w:ascii="Calibri" w:eastAsia="Calibri" w:hAnsi="Calibri"/>
          <w:color w:val="333333"/>
          <w:sz w:val="22"/>
        </w:rPr>
        <w:t xml:space="preserve">“  </w:t>
      </w:r>
      <w:r>
        <w:rPr>
          <w:rFonts w:ascii="Calibri" w:eastAsia="Calibri" w:hAnsi="Calibri"/>
          <w:color w:val="333333"/>
          <w:spacing w:val="34"/>
          <w:sz w:val="22"/>
        </w:rPr>
        <w:t xml:space="preserve"> </w:t>
      </w:r>
      <w:r>
        <w:rPr>
          <w:rFonts w:ascii="Calibri" w:eastAsia="Calibri" w:hAnsi="Calibri"/>
          <w:color w:val="333333"/>
          <w:sz w:val="22"/>
        </w:rPr>
        <w:t>”</w:t>
      </w:r>
      <w:r>
        <w:rPr>
          <w:color w:val="333333"/>
          <w:sz w:val="22"/>
        </w:rPr>
        <w:t>表示成绩小于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。</w:t>
      </w:r>
    </w:p>
    <w:p>
      <w:pPr>
        <w:pStyle w:val="ListParagraph"/>
        <w:numPr>
          <w:ilvl w:val="1"/>
          <w:numId w:val="3"/>
        </w:numPr>
        <w:tabs>
          <w:tab w:val="left" w:pos="951"/>
        </w:tabs>
        <w:spacing w:before="0" w:after="0" w:line="282" w:lineRule="exact"/>
        <w:ind w:left="950" w:right="0" w:hanging="551"/>
        <w:jc w:val="left"/>
        <w:rPr>
          <w:sz w:val="22"/>
        </w:rPr>
      </w:pPr>
      <w:r>
        <w:rPr>
          <w:color w:val="333333"/>
          <w:sz w:val="22"/>
        </w:rPr>
        <w:t>求这个小组女生的达标率；</w:t>
      </w:r>
    </w:p>
    <w:p>
      <w:pPr>
        <w:pStyle w:val="ListParagraph"/>
        <w:numPr>
          <w:ilvl w:val="1"/>
          <w:numId w:val="3"/>
        </w:numPr>
        <w:tabs>
          <w:tab w:val="left" w:pos="951"/>
        </w:tabs>
        <w:spacing w:before="126" w:after="0" w:line="240" w:lineRule="auto"/>
        <w:ind w:left="950" w:right="0" w:hanging="551"/>
        <w:jc w:val="left"/>
        <w:rPr>
          <w:sz w:val="22"/>
        </w:rPr>
      </w:pPr>
      <w:r>
        <w:drawing>
          <wp:anchor distT="0" distB="0" distL="0" distR="0" simplePos="0" relativeHeight="251746304" behindDoc="1" locked="0" layoutInCell="1" allowOverlap="1">
            <wp:simplePos x="0" y="0"/>
            <wp:positionH relativeFrom="page">
              <wp:posOffset>1276350</wp:posOffset>
            </wp:positionH>
            <wp:positionV relativeFrom="paragraph">
              <wp:posOffset>612140</wp:posOffset>
            </wp:positionV>
            <wp:extent cx="210820" cy="102235"/>
            <wp:effectExtent l="0" t="0" r="0" b="0"/>
            <wp:wrapNone/>
            <wp:docPr id="233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age9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97" cy="102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7328" behindDoc="1" locked="0" layoutInCell="1" allowOverlap="1">
            <wp:simplePos x="0" y="0"/>
            <wp:positionH relativeFrom="page">
              <wp:posOffset>1644650</wp:posOffset>
            </wp:positionH>
            <wp:positionV relativeFrom="paragraph">
              <wp:posOffset>612140</wp:posOffset>
            </wp:positionV>
            <wp:extent cx="210820" cy="102235"/>
            <wp:effectExtent l="0" t="0" r="0" b="0"/>
            <wp:wrapNone/>
            <wp:docPr id="235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9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97" cy="102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8352" behindDoc="1" locked="0" layoutInCell="1" allowOverlap="1">
            <wp:simplePos x="0" y="0"/>
            <wp:positionH relativeFrom="page">
              <wp:posOffset>2444750</wp:posOffset>
            </wp:positionH>
            <wp:positionV relativeFrom="paragraph">
              <wp:posOffset>612140</wp:posOffset>
            </wp:positionV>
            <wp:extent cx="433705" cy="114935"/>
            <wp:effectExtent l="0" t="0" r="0" b="0"/>
            <wp:wrapNone/>
            <wp:docPr id="237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age9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958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9376" behindDoc="1" locked="0" layoutInCell="1" allowOverlap="1">
            <wp:simplePos x="0" y="0"/>
            <wp:positionH relativeFrom="page">
              <wp:posOffset>3048000</wp:posOffset>
            </wp:positionH>
            <wp:positionV relativeFrom="paragraph">
              <wp:posOffset>612140</wp:posOffset>
            </wp:positionV>
            <wp:extent cx="453390" cy="114935"/>
            <wp:effectExtent l="0" t="0" r="0" b="0"/>
            <wp:wrapNone/>
            <wp:docPr id="239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9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104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求这个小组女生的平均成绩。</w:t>
      </w:r>
    </w:p>
    <w:p>
      <w:pPr>
        <w:pStyle w:val="BodyText"/>
        <w:rPr>
          <w:sz w:val="20"/>
        </w:rPr>
      </w:pPr>
    </w:p>
    <w:p>
      <w:pPr>
        <w:pStyle w:val="BodyText"/>
        <w:spacing w:before="9" w:after="1"/>
        <w:rPr>
          <w:sz w:val="19"/>
        </w:rPr>
      </w:pPr>
    </w:p>
    <w:tbl>
      <w:tblPr>
        <w:tblStyle w:val="TableNormal"/>
        <w:tblW w:w="7970" w:type="dxa"/>
        <w:tblInd w:w="1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550"/>
        <w:gridCol w:w="1445"/>
        <w:gridCol w:w="1075"/>
        <w:gridCol w:w="595"/>
        <w:gridCol w:w="1345"/>
        <w:gridCol w:w="1300"/>
      </w:tblGrid>
      <w:tr>
        <w:tblPrEx>
          <w:tblW w:w="7970" w:type="dxa"/>
          <w:tblInd w:w="117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1660" w:type="dxa"/>
          </w:tcPr>
          <w:p>
            <w:pPr>
              <w:pStyle w:val="TableParagraph"/>
              <w:spacing w:line="260" w:lineRule="exact"/>
              <w:ind w:left="50"/>
              <w:rPr>
                <w:sz w:val="22"/>
              </w:rPr>
            </w:pPr>
            <w:r>
              <w:rPr>
                <w:rFonts w:ascii="Calibri" w:eastAsia="Calibri"/>
                <w:color w:val="333333"/>
                <w:sz w:val="22"/>
              </w:rPr>
              <w:t xml:space="preserve">20. </w:t>
            </w:r>
            <w:r>
              <w:rPr>
                <w:color w:val="333333"/>
                <w:sz w:val="22"/>
              </w:rPr>
              <w:t>如图，射线</w:t>
            </w:r>
          </w:p>
        </w:tc>
        <w:tc>
          <w:tcPr>
            <w:tcW w:w="550" w:type="dxa"/>
          </w:tcPr>
          <w:p>
            <w:pPr>
              <w:pStyle w:val="TableParagraph"/>
              <w:spacing w:line="260" w:lineRule="exact"/>
              <w:ind w:left="180"/>
              <w:rPr>
                <w:sz w:val="22"/>
              </w:rPr>
            </w:pPr>
            <w:r>
              <w:rPr>
                <w:color w:val="333333"/>
                <w:sz w:val="22"/>
              </w:rPr>
              <w:t>、</w:t>
            </w:r>
          </w:p>
        </w:tc>
        <w:tc>
          <w:tcPr>
            <w:tcW w:w="1445" w:type="dxa"/>
          </w:tcPr>
          <w:p>
            <w:pPr>
              <w:pStyle w:val="TableParagraph"/>
              <w:spacing w:line="260" w:lineRule="exact"/>
              <w:ind w:left="210"/>
              <w:rPr>
                <w:sz w:val="22"/>
              </w:rPr>
            </w:pPr>
            <w:r>
              <w:rPr>
                <w:color w:val="333333"/>
                <w:sz w:val="22"/>
              </w:rPr>
              <w:t>分别平分</w:t>
            </w:r>
          </w:p>
        </w:tc>
        <w:tc>
          <w:tcPr>
            <w:tcW w:w="1075" w:type="dxa"/>
          </w:tcPr>
          <w:p>
            <w:pPr>
              <w:pStyle w:val="TableParagraph"/>
              <w:spacing w:line="260" w:lineRule="exact"/>
              <w:ind w:left="375"/>
              <w:rPr>
                <w:sz w:val="22"/>
              </w:rPr>
            </w:pPr>
            <w:r>
              <w:rPr>
                <w:color w:val="333333"/>
                <w:sz w:val="22"/>
              </w:rPr>
              <w:t>、</w:t>
            </w:r>
          </w:p>
        </w:tc>
        <w:tc>
          <w:tcPr>
            <w:tcW w:w="595" w:type="dxa"/>
          </w:tcPr>
          <w:p>
            <w:pPr>
              <w:pStyle w:val="TableParagraph"/>
              <w:spacing w:line="260" w:lineRule="exact"/>
              <w:ind w:left="280"/>
              <w:rPr>
                <w:sz w:val="22"/>
              </w:rPr>
            </w:pPr>
            <w:r>
              <w:rPr>
                <w:color w:val="333333"/>
                <w:sz w:val="22"/>
              </w:rPr>
              <w:t>。</w:t>
            </w:r>
          </w:p>
        </w:tc>
        <w:tc>
          <w:tcPr>
            <w:tcW w:w="2645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blPrEx>
          <w:tblW w:w="7970" w:type="dxa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1660" w:type="dxa"/>
          </w:tcPr>
          <w:p>
            <w:pPr>
              <w:pStyle w:val="TableParagraph"/>
              <w:spacing w:before="50"/>
              <w:ind w:left="290"/>
              <w:rPr>
                <w:sz w:val="22"/>
              </w:rPr>
            </w:pPr>
            <w:r>
              <w:rPr>
                <w:color w:val="333333"/>
                <w:sz w:val="22"/>
              </w:rPr>
              <w:t>（</w:t>
            </w:r>
            <w:r>
              <w:rPr>
                <w:rFonts w:ascii="Calibri" w:eastAsia="Calibri"/>
                <w:color w:val="333333"/>
                <w:sz w:val="22"/>
              </w:rPr>
              <w:t>1</w:t>
            </w:r>
            <w:r>
              <w:rPr>
                <w:color w:val="333333"/>
                <w:sz w:val="22"/>
              </w:rPr>
              <w:t>）若</w:t>
            </w:r>
          </w:p>
        </w:tc>
        <w:tc>
          <w:tcPr>
            <w:tcW w:w="5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</w:tcPr>
          <w:p>
            <w:pPr>
              <w:pStyle w:val="TableParagraph"/>
              <w:spacing w:before="50"/>
              <w:ind w:left="150"/>
              <w:rPr>
                <w:sz w:val="22"/>
              </w:rPr>
            </w:pPr>
            <w:r>
              <w:rPr>
                <w:color w:val="333333"/>
                <w:sz w:val="22"/>
              </w:rPr>
              <w:t>，</w:t>
            </w:r>
          </w:p>
        </w:tc>
        <w:tc>
          <w:tcPr>
            <w:tcW w:w="1075" w:type="dxa"/>
          </w:tcPr>
          <w:p>
            <w:pPr>
              <w:pStyle w:val="TableParagraph"/>
              <w:spacing w:before="50"/>
              <w:ind w:left="355"/>
              <w:rPr>
                <w:sz w:val="22"/>
              </w:rPr>
            </w:pPr>
            <w:r>
              <w:rPr>
                <w:color w:val="333333"/>
                <w:sz w:val="22"/>
              </w:rPr>
              <w:t>，则</w:t>
            </w: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tabs>
                <w:tab w:val="left" w:pos="644"/>
              </w:tabs>
              <w:spacing w:before="50"/>
              <w:ind w:left="95"/>
              <w:rPr>
                <w:sz w:val="22"/>
              </w:rPr>
            </w:pP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 xml:space="preserve"> </w:t>
            </w: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ab/>
            </w:r>
            <w:r>
              <w:rPr>
                <w:color w:val="333333"/>
                <w:sz w:val="22"/>
              </w:rPr>
              <w:t>，</w:t>
            </w:r>
          </w:p>
        </w:tc>
        <w:tc>
          <w:tcPr>
            <w:tcW w:w="1300" w:type="dxa"/>
          </w:tcPr>
          <w:p>
            <w:pPr>
              <w:pStyle w:val="TableParagraph"/>
              <w:tabs>
                <w:tab w:val="left" w:pos="549"/>
              </w:tabs>
              <w:spacing w:before="50"/>
              <w:ind w:right="49"/>
              <w:jc w:val="right"/>
              <w:rPr>
                <w:sz w:val="22"/>
              </w:rPr>
            </w:pP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 xml:space="preserve"> </w:t>
            </w: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ab/>
            </w:r>
            <w:r>
              <w:rPr>
                <w:color w:val="333333"/>
                <w:sz w:val="22"/>
              </w:rPr>
              <w:t>；</w:t>
            </w:r>
          </w:p>
        </w:tc>
      </w:tr>
      <w:tr>
        <w:tblPrEx>
          <w:tblW w:w="7970" w:type="dxa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</w:trPr>
        <w:tc>
          <w:tcPr>
            <w:tcW w:w="1660" w:type="dxa"/>
          </w:tcPr>
          <w:p>
            <w:pPr>
              <w:pStyle w:val="TableParagraph"/>
              <w:spacing w:before="50" w:line="266" w:lineRule="exact"/>
              <w:ind w:left="290"/>
              <w:rPr>
                <w:sz w:val="22"/>
              </w:rPr>
            </w:pPr>
            <w:r>
              <w:rPr>
                <w:color w:val="333333"/>
                <w:sz w:val="22"/>
              </w:rPr>
              <w:t>（</w:t>
            </w:r>
            <w:r>
              <w:rPr>
                <w:rFonts w:ascii="Calibri" w:eastAsia="Calibri"/>
                <w:color w:val="333333"/>
                <w:sz w:val="22"/>
              </w:rPr>
              <w:t>2</w:t>
            </w:r>
            <w:r>
              <w:rPr>
                <w:color w:val="333333"/>
                <w:sz w:val="22"/>
              </w:rPr>
              <w:t>）若</w:t>
            </w:r>
          </w:p>
        </w:tc>
        <w:tc>
          <w:tcPr>
            <w:tcW w:w="5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5" w:type="dxa"/>
          </w:tcPr>
          <w:p>
            <w:pPr>
              <w:pStyle w:val="TableParagraph"/>
              <w:spacing w:before="50" w:line="266" w:lineRule="exact"/>
              <w:ind w:left="150"/>
              <w:rPr>
                <w:sz w:val="22"/>
              </w:rPr>
            </w:pPr>
            <w:r>
              <w:rPr>
                <w:color w:val="333333"/>
                <w:sz w:val="22"/>
              </w:rPr>
              <w:t>，</w:t>
            </w:r>
          </w:p>
        </w:tc>
        <w:tc>
          <w:tcPr>
            <w:tcW w:w="1075" w:type="dxa"/>
          </w:tcPr>
          <w:p>
            <w:pPr>
              <w:pStyle w:val="TableParagraph"/>
              <w:spacing w:before="50" w:line="266" w:lineRule="exact"/>
              <w:ind w:left="355"/>
              <w:rPr>
                <w:sz w:val="22"/>
              </w:rPr>
            </w:pPr>
            <w:r>
              <w:rPr>
                <w:color w:val="333333"/>
                <w:sz w:val="22"/>
              </w:rPr>
              <w:t>，则</w:t>
            </w: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tabs>
                <w:tab w:val="left" w:pos="644"/>
              </w:tabs>
              <w:spacing w:before="50" w:line="266" w:lineRule="exact"/>
              <w:ind w:left="95"/>
              <w:rPr>
                <w:sz w:val="22"/>
              </w:rPr>
            </w:pP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 xml:space="preserve"> </w:t>
            </w: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ab/>
            </w:r>
            <w:r>
              <w:rPr>
                <w:color w:val="333333"/>
                <w:sz w:val="22"/>
              </w:rPr>
              <w:t>，</w:t>
            </w:r>
          </w:p>
        </w:tc>
        <w:tc>
          <w:tcPr>
            <w:tcW w:w="1300" w:type="dxa"/>
          </w:tcPr>
          <w:p>
            <w:pPr>
              <w:pStyle w:val="TableParagraph"/>
              <w:tabs>
                <w:tab w:val="left" w:pos="549"/>
              </w:tabs>
              <w:spacing w:before="50" w:line="266" w:lineRule="exact"/>
              <w:ind w:right="49"/>
              <w:jc w:val="right"/>
              <w:rPr>
                <w:sz w:val="22"/>
              </w:rPr>
            </w:pP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 xml:space="preserve"> </w:t>
            </w:r>
            <w:r>
              <w:rPr>
                <w:rFonts w:ascii="Times New Roman" w:eastAsia="Times New Roman"/>
                <w:color w:val="333333"/>
                <w:sz w:val="22"/>
                <w:u w:val="single" w:color="323232"/>
              </w:rPr>
              <w:tab/>
            </w:r>
            <w:r>
              <w:rPr>
                <w:color w:val="333333"/>
                <w:sz w:val="22"/>
              </w:rPr>
              <w:t>；</w:t>
            </w:r>
          </w:p>
        </w:tc>
      </w:tr>
    </w:tbl>
    <w:p>
      <w:pPr>
        <w:pStyle w:val="ListParagraph"/>
        <w:numPr>
          <w:ilvl w:val="1"/>
          <w:numId w:val="3"/>
        </w:numPr>
        <w:tabs>
          <w:tab w:val="left" w:pos="951"/>
          <w:tab w:val="left" w:pos="2349"/>
          <w:tab w:val="left" w:pos="3309"/>
        </w:tabs>
        <w:spacing w:before="122" w:after="0" w:line="240" w:lineRule="auto"/>
        <w:ind w:left="950" w:right="0" w:hanging="551"/>
        <w:jc w:val="left"/>
        <w:rPr>
          <w:sz w:val="22"/>
        </w:rPr>
      </w:pPr>
      <w:r>
        <w:drawing>
          <wp:anchor distT="0" distB="0" distL="0" distR="0" simplePos="0" relativeHeight="251750400" behindDoc="1" locked="0" layoutInCell="1" allowOverlap="1">
            <wp:simplePos x="0" y="0"/>
            <wp:positionH relativeFrom="page">
              <wp:posOffset>1022350</wp:posOffset>
            </wp:positionH>
            <wp:positionV relativeFrom="paragraph">
              <wp:posOffset>-403225</wp:posOffset>
            </wp:positionV>
            <wp:extent cx="797560" cy="121285"/>
            <wp:effectExtent l="0" t="0" r="0" b="0"/>
            <wp:wrapNone/>
            <wp:docPr id="241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age9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718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1424" behindDoc="1" locked="0" layoutInCell="1" allowOverlap="1">
            <wp:simplePos x="0" y="0"/>
            <wp:positionH relativeFrom="page">
              <wp:posOffset>1987550</wp:posOffset>
            </wp:positionH>
            <wp:positionV relativeFrom="paragraph">
              <wp:posOffset>-403225</wp:posOffset>
            </wp:positionV>
            <wp:extent cx="880745" cy="121285"/>
            <wp:effectExtent l="0" t="0" r="0" b="0"/>
            <wp:wrapNone/>
            <wp:docPr id="243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9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681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2448" behindDoc="1" locked="0" layoutInCell="1" allowOverlap="1">
            <wp:simplePos x="0" y="0"/>
            <wp:positionH relativeFrom="page">
              <wp:posOffset>3175000</wp:posOffset>
            </wp:positionH>
            <wp:positionV relativeFrom="paragraph">
              <wp:posOffset>-396875</wp:posOffset>
            </wp:positionV>
            <wp:extent cx="587375" cy="114935"/>
            <wp:effectExtent l="0" t="0" r="0" b="0"/>
            <wp:wrapNone/>
            <wp:docPr id="245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age9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121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3472" behindDoc="1" locked="0" layoutInCell="1" allowOverlap="1">
            <wp:simplePos x="0" y="0"/>
            <wp:positionH relativeFrom="page">
              <wp:posOffset>4279900</wp:posOffset>
            </wp:positionH>
            <wp:positionV relativeFrom="paragraph">
              <wp:posOffset>-396875</wp:posOffset>
            </wp:positionV>
            <wp:extent cx="581025" cy="114935"/>
            <wp:effectExtent l="0" t="0" r="0" b="0"/>
            <wp:wrapNone/>
            <wp:docPr id="247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age9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739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4496" behindDoc="1" locked="0" layoutInCell="1" allowOverlap="1">
            <wp:simplePos x="0" y="0"/>
            <wp:positionH relativeFrom="page">
              <wp:posOffset>1022350</wp:posOffset>
            </wp:positionH>
            <wp:positionV relativeFrom="paragraph">
              <wp:posOffset>-143510</wp:posOffset>
            </wp:positionV>
            <wp:extent cx="797560" cy="121285"/>
            <wp:effectExtent l="0" t="0" r="0" b="0"/>
            <wp:wrapNone/>
            <wp:docPr id="249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age9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718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5520" behindDoc="1" locked="0" layoutInCell="1" allowOverlap="1">
            <wp:simplePos x="0" y="0"/>
            <wp:positionH relativeFrom="page">
              <wp:posOffset>1987550</wp:posOffset>
            </wp:positionH>
            <wp:positionV relativeFrom="paragraph">
              <wp:posOffset>-143510</wp:posOffset>
            </wp:positionV>
            <wp:extent cx="880745" cy="121285"/>
            <wp:effectExtent l="0" t="0" r="0" b="0"/>
            <wp:wrapNone/>
            <wp:docPr id="251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image9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681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6544" behindDoc="1" locked="0" layoutInCell="1" allowOverlap="1">
            <wp:simplePos x="0" y="0"/>
            <wp:positionH relativeFrom="page">
              <wp:posOffset>3175000</wp:posOffset>
            </wp:positionH>
            <wp:positionV relativeFrom="paragraph">
              <wp:posOffset>-137160</wp:posOffset>
            </wp:positionV>
            <wp:extent cx="587375" cy="114935"/>
            <wp:effectExtent l="0" t="0" r="0" b="0"/>
            <wp:wrapNone/>
            <wp:docPr id="253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image9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121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7568" behindDoc="1" locked="0" layoutInCell="1" allowOverlap="1">
            <wp:simplePos x="0" y="0"/>
            <wp:positionH relativeFrom="page">
              <wp:posOffset>4279900</wp:posOffset>
            </wp:positionH>
            <wp:positionV relativeFrom="paragraph">
              <wp:posOffset>-137160</wp:posOffset>
            </wp:positionV>
            <wp:extent cx="581025" cy="114935"/>
            <wp:effectExtent l="0" t="0" r="0" b="0"/>
            <wp:wrapNone/>
            <wp:docPr id="255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age9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739" cy="11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8592" behindDoc="1" locked="0" layoutInCell="1" allowOverlap="1">
            <wp:simplePos x="0" y="0"/>
            <wp:positionH relativeFrom="page">
              <wp:posOffset>1301750</wp:posOffset>
            </wp:positionH>
            <wp:positionV relativeFrom="paragraph">
              <wp:posOffset>121285</wp:posOffset>
            </wp:positionV>
            <wp:extent cx="438150" cy="114300"/>
            <wp:effectExtent l="0" t="0" r="0" b="0"/>
            <wp:wrapNone/>
            <wp:docPr id="257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mage10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59616" behindDoc="1" locked="0" layoutInCell="1" allowOverlap="1">
            <wp:simplePos x="0" y="0"/>
            <wp:positionH relativeFrom="page">
              <wp:posOffset>1911350</wp:posOffset>
            </wp:positionH>
            <wp:positionV relativeFrom="paragraph">
              <wp:posOffset>121285</wp:posOffset>
            </wp:positionV>
            <wp:extent cx="438150" cy="114300"/>
            <wp:effectExtent l="0" t="0" r="0" b="0"/>
            <wp:wrapNone/>
            <wp:docPr id="259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age10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22"/>
        </w:rPr>
        <w:t>猜想：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与</w:t>
      </w:r>
      <w:r>
        <w:rPr>
          <w:color w:val="333333"/>
          <w:sz w:val="22"/>
        </w:rPr>
        <w:tab/>
      </w:r>
      <w:r>
        <w:rPr>
          <w:color w:val="333333"/>
          <w:sz w:val="22"/>
        </w:rPr>
        <w:t>之间有什么数量关系？请说明理由。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00" w:right="720" w:bottom="800" w:left="400" w:header="601" w:footer="600" w:gutter="0"/>
          <w:cols w:space="720"/>
        </w:sectPr>
      </w:pPr>
    </w:p>
    <w:p>
      <w:pPr>
        <w:pStyle w:val="BodyText"/>
        <w:spacing w:before="9"/>
        <w:rPr>
          <w:rFonts w:ascii="Times New Roman"/>
          <w:sz w:val="14"/>
        </w:rPr>
      </w:pPr>
    </w:p>
    <w:p>
      <w:pPr>
        <w:pStyle w:val="BodyText"/>
        <w:ind w:left="428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644015" cy="1158875"/>
            <wp:effectExtent l="0" t="0" r="0" b="0"/>
            <wp:docPr id="261" name="image1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mage10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405" cy="115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1000" w:right="720" w:bottom="800" w:left="400" w:header="601" w:footer="60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w:pict>
        <v:line id="_x0000_s2052" o:spid="_x0000_s2051" style="mso-height-relative:page;mso-position-horizontal-relative:page;mso-position-vertical-relative:page;mso-width-relative:page;position:absolute;z-index:-251656192" from="28pt,798.5pt" to="567pt,798.5pt" coordsize="21600,21600" stroked="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o:spid="_x0000_s2052" type="#_x0000_t202" style="height:14.6pt;margin-left:292.85pt;margin-top:802.5pt;mso-height-relative:page;mso-position-horizontal-relative:page;mso-position-vertical-relative:page;mso-width-relative:page;position:absolute;width:9.25pt;z-index:-251655168" coordsize="21600,21600" filled="f" stroked="f">
          <v:stroke joinstyle="miter"/>
          <v:textbox inset="0,0,0,0">
            <w:txbxContent>
              <w:p>
                <w:pPr>
                  <w:spacing w:before="9"/>
                  <w:ind w:left="40" w:right="0" w:firstLine="0"/>
                  <w:jc w:val="left"/>
                  <w:rPr>
                    <w:rFonts w:ascii="Calibri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333333"/>
                    <w:w w:val="98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w:pict>
        <v:line id="_x0000_s2049" o:spid="_x0000_s2049" style="mso-height-relative:page;mso-position-horizontal-relative:page;mso-position-vertical-relative:page;mso-width-relative:page;position:absolute;z-index:-251658240" from="28pt,43.5pt" to="567pt,43.5pt" coordsize="21600,21600" stroked="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o:spid="_x0000_s2050" type="#_x0000_t202" style="height:14.6pt;margin-left:27pt;margin-top:29pt;mso-height-relative:page;mso-position-horizontal-relative:page;mso-position-vertical-relative:page;mso-width-relative:page;position:absolute;width:65pt;z-index:-251657216" coordsize="21600,21600" filled="f" stroked="f">
          <v:stroke joinstyle="miter"/>
          <v:textbox inset="0,0,0,0">
            <w:txbxContent>
              <w:p>
                <w:pPr>
                  <w:spacing w:before="0" w:line="268" w:lineRule="exact"/>
                  <w:ind w:left="20" w:right="0" w:firstLine="0"/>
                  <w:jc w:val="left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951" w:hanging="551"/>
        <w:jc w:val="left"/>
      </w:pPr>
      <w:rPr>
        <w:rFonts w:ascii="宋体" w:eastAsia="宋体" w:hAnsi="宋体" w:cs="宋体" w:hint="default"/>
        <w:color w:val="333333"/>
        <w:w w:val="98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2" w:hanging="55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924" w:hanging="55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906" w:hanging="55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888" w:hanging="55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870" w:hanging="55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52" w:hanging="55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834" w:hanging="55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816" w:hanging="551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80" w:hanging="220"/>
        <w:jc w:val="left"/>
      </w:pPr>
      <w:rPr>
        <w:rFonts w:ascii="Calibri" w:eastAsia="Calibri" w:hAnsi="Calibri" w:cs="Calibri" w:hint="default"/>
        <w:color w:val="333333"/>
        <w:w w:val="98"/>
        <w:sz w:val="22"/>
        <w:szCs w:val="22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958" w:hanging="559"/>
        <w:jc w:val="left"/>
      </w:pPr>
      <w:rPr>
        <w:rFonts w:ascii="Calibri" w:eastAsia="Calibri" w:hAnsi="Calibri" w:cs="Calibri" w:hint="default"/>
        <w:color w:val="333333"/>
        <w:w w:val="116"/>
        <w:sz w:val="22"/>
        <w:szCs w:val="22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40" w:hanging="55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960" w:hanging="55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980" w:hanging="55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280" w:hanging="55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80" w:hanging="55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80" w:hanging="55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80" w:hanging="559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>
      <w:start w:val="19"/>
      <w:numFmt w:val="decimal"/>
      <w:lvlText w:val="%1."/>
      <w:lvlJc w:val="left"/>
      <w:pPr>
        <w:ind w:left="400" w:hanging="330"/>
        <w:jc w:val="left"/>
      </w:pPr>
      <w:rPr>
        <w:rFonts w:ascii="Calibri" w:eastAsia="Calibri" w:hAnsi="Calibri" w:cs="Calibri" w:hint="default"/>
        <w:color w:val="333333"/>
        <w:w w:val="98"/>
        <w:sz w:val="22"/>
        <w:szCs w:val="22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950" w:hanging="551"/>
        <w:jc w:val="left"/>
      </w:pPr>
      <w:rPr>
        <w:rFonts w:ascii="宋体" w:eastAsia="宋体" w:hAnsi="宋体" w:cs="宋体" w:hint="default"/>
        <w:color w:val="333333"/>
        <w:w w:val="98"/>
        <w:sz w:val="20"/>
        <w:szCs w:val="20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51" w:hanging="55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42" w:hanging="55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33" w:hanging="55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24" w:hanging="55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15" w:hanging="55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506" w:hanging="55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597" w:hanging="55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400"/>
      <w:outlineLvl w:val="1"/>
    </w:pPr>
    <w:rPr>
      <w:rFonts w:ascii="宋体" w:eastAsia="宋体" w:hAnsi="宋体" w:cs="宋体"/>
      <w:b/>
      <w:bCs/>
      <w:sz w:val="24"/>
      <w:szCs w:val="24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2"/>
      <w:szCs w:val="22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380" w:hanging="33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00" Type="http://schemas.openxmlformats.org/officeDocument/2006/relationships/image" Target="media/image94.png" /><Relationship Id="rId101" Type="http://schemas.openxmlformats.org/officeDocument/2006/relationships/image" Target="media/image95.png" /><Relationship Id="rId102" Type="http://schemas.openxmlformats.org/officeDocument/2006/relationships/image" Target="media/image96.png" /><Relationship Id="rId103" Type="http://schemas.openxmlformats.org/officeDocument/2006/relationships/image" Target="media/image97.png" /><Relationship Id="rId104" Type="http://schemas.openxmlformats.org/officeDocument/2006/relationships/image" Target="media/image98.png" /><Relationship Id="rId105" Type="http://schemas.openxmlformats.org/officeDocument/2006/relationships/image" Target="media/image99.png" /><Relationship Id="rId106" Type="http://schemas.openxmlformats.org/officeDocument/2006/relationships/image" Target="media/image100.png" /><Relationship Id="rId107" Type="http://schemas.openxmlformats.org/officeDocument/2006/relationships/image" Target="media/image101.png" /><Relationship Id="rId108" Type="http://schemas.openxmlformats.org/officeDocument/2006/relationships/theme" Target="theme/theme1.xml" /><Relationship Id="rId109" Type="http://schemas.openxmlformats.org/officeDocument/2006/relationships/numbering" Target="numbering.xml" /><Relationship Id="rId11" Type="http://schemas.openxmlformats.org/officeDocument/2006/relationships/image" Target="media/image7.png" /><Relationship Id="rId110" Type="http://schemas.openxmlformats.org/officeDocument/2006/relationships/styles" Target="styles.xml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image" Target="media/image26.png" /><Relationship Id="rId33" Type="http://schemas.openxmlformats.org/officeDocument/2006/relationships/image" Target="media/image27.png" /><Relationship Id="rId34" Type="http://schemas.openxmlformats.org/officeDocument/2006/relationships/image" Target="media/image28.png" /><Relationship Id="rId35" Type="http://schemas.openxmlformats.org/officeDocument/2006/relationships/image" Target="media/image29.png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image" Target="media/image33.png" /><Relationship Id="rId4" Type="http://schemas.openxmlformats.org/officeDocument/2006/relationships/customXml" Target="../customXml/item1.xml" /><Relationship Id="rId40" Type="http://schemas.openxmlformats.org/officeDocument/2006/relationships/image" Target="media/image34.png" /><Relationship Id="rId41" Type="http://schemas.openxmlformats.org/officeDocument/2006/relationships/image" Target="media/image35.png" /><Relationship Id="rId42" Type="http://schemas.openxmlformats.org/officeDocument/2006/relationships/image" Target="media/image36.png" /><Relationship Id="rId43" Type="http://schemas.openxmlformats.org/officeDocument/2006/relationships/image" Target="media/image37.png" /><Relationship Id="rId44" Type="http://schemas.openxmlformats.org/officeDocument/2006/relationships/image" Target="media/image38.png" /><Relationship Id="rId45" Type="http://schemas.openxmlformats.org/officeDocument/2006/relationships/image" Target="media/image39.png" /><Relationship Id="rId46" Type="http://schemas.openxmlformats.org/officeDocument/2006/relationships/image" Target="media/image40.png" /><Relationship Id="rId47" Type="http://schemas.openxmlformats.org/officeDocument/2006/relationships/image" Target="media/image41.png" /><Relationship Id="rId48" Type="http://schemas.openxmlformats.org/officeDocument/2006/relationships/image" Target="media/image42.png" /><Relationship Id="rId49" Type="http://schemas.openxmlformats.org/officeDocument/2006/relationships/image" Target="media/image43.png" /><Relationship Id="rId5" Type="http://schemas.openxmlformats.org/officeDocument/2006/relationships/image" Target="media/image1.png" /><Relationship Id="rId50" Type="http://schemas.openxmlformats.org/officeDocument/2006/relationships/image" Target="media/image44.png" /><Relationship Id="rId51" Type="http://schemas.openxmlformats.org/officeDocument/2006/relationships/image" Target="media/image45.png" /><Relationship Id="rId52" Type="http://schemas.openxmlformats.org/officeDocument/2006/relationships/image" Target="media/image46.png" /><Relationship Id="rId53" Type="http://schemas.openxmlformats.org/officeDocument/2006/relationships/image" Target="media/image47.png" /><Relationship Id="rId54" Type="http://schemas.openxmlformats.org/officeDocument/2006/relationships/image" Target="media/image48.png" /><Relationship Id="rId55" Type="http://schemas.openxmlformats.org/officeDocument/2006/relationships/image" Target="media/image49.png" /><Relationship Id="rId56" Type="http://schemas.openxmlformats.org/officeDocument/2006/relationships/image" Target="media/image50.png" /><Relationship Id="rId57" Type="http://schemas.openxmlformats.org/officeDocument/2006/relationships/image" Target="media/image51.png" /><Relationship Id="rId58" Type="http://schemas.openxmlformats.org/officeDocument/2006/relationships/image" Target="media/image52.png" /><Relationship Id="rId59" Type="http://schemas.openxmlformats.org/officeDocument/2006/relationships/image" Target="media/image53.png" /><Relationship Id="rId6" Type="http://schemas.openxmlformats.org/officeDocument/2006/relationships/image" Target="media/image2.png" /><Relationship Id="rId60" Type="http://schemas.openxmlformats.org/officeDocument/2006/relationships/image" Target="media/image54.png" /><Relationship Id="rId61" Type="http://schemas.openxmlformats.org/officeDocument/2006/relationships/image" Target="media/image55.png" /><Relationship Id="rId62" Type="http://schemas.openxmlformats.org/officeDocument/2006/relationships/image" Target="media/image56.png" /><Relationship Id="rId63" Type="http://schemas.openxmlformats.org/officeDocument/2006/relationships/image" Target="media/image57.png" /><Relationship Id="rId64" Type="http://schemas.openxmlformats.org/officeDocument/2006/relationships/image" Target="media/image58.png" /><Relationship Id="rId65" Type="http://schemas.openxmlformats.org/officeDocument/2006/relationships/image" Target="media/image59.png" /><Relationship Id="rId66" Type="http://schemas.openxmlformats.org/officeDocument/2006/relationships/image" Target="media/image60.png" /><Relationship Id="rId67" Type="http://schemas.openxmlformats.org/officeDocument/2006/relationships/image" Target="media/image61.png" /><Relationship Id="rId68" Type="http://schemas.openxmlformats.org/officeDocument/2006/relationships/image" Target="media/image62.png" /><Relationship Id="rId69" Type="http://schemas.openxmlformats.org/officeDocument/2006/relationships/image" Target="media/image63.png" /><Relationship Id="rId7" Type="http://schemas.openxmlformats.org/officeDocument/2006/relationships/image" Target="media/image3.png" /><Relationship Id="rId70" Type="http://schemas.openxmlformats.org/officeDocument/2006/relationships/image" Target="media/image64.png" /><Relationship Id="rId71" Type="http://schemas.openxmlformats.org/officeDocument/2006/relationships/image" Target="media/image65.png" /><Relationship Id="rId72" Type="http://schemas.openxmlformats.org/officeDocument/2006/relationships/image" Target="media/image66.png" /><Relationship Id="rId73" Type="http://schemas.openxmlformats.org/officeDocument/2006/relationships/image" Target="media/image67.png" /><Relationship Id="rId74" Type="http://schemas.openxmlformats.org/officeDocument/2006/relationships/image" Target="media/image68.png" /><Relationship Id="rId75" Type="http://schemas.openxmlformats.org/officeDocument/2006/relationships/image" Target="media/image69.png" /><Relationship Id="rId76" Type="http://schemas.openxmlformats.org/officeDocument/2006/relationships/image" Target="media/image70.png" /><Relationship Id="rId77" Type="http://schemas.openxmlformats.org/officeDocument/2006/relationships/image" Target="media/image71.png" /><Relationship Id="rId78" Type="http://schemas.openxmlformats.org/officeDocument/2006/relationships/image" Target="media/image72.png" /><Relationship Id="rId79" Type="http://schemas.openxmlformats.org/officeDocument/2006/relationships/image" Target="media/image73.png" /><Relationship Id="rId8" Type="http://schemas.openxmlformats.org/officeDocument/2006/relationships/image" Target="media/image4.png" /><Relationship Id="rId80" Type="http://schemas.openxmlformats.org/officeDocument/2006/relationships/image" Target="media/image74.png" /><Relationship Id="rId81" Type="http://schemas.openxmlformats.org/officeDocument/2006/relationships/image" Target="media/image75.png" /><Relationship Id="rId82" Type="http://schemas.openxmlformats.org/officeDocument/2006/relationships/image" Target="media/image76.png" /><Relationship Id="rId83" Type="http://schemas.openxmlformats.org/officeDocument/2006/relationships/image" Target="media/image77.png" /><Relationship Id="rId84" Type="http://schemas.openxmlformats.org/officeDocument/2006/relationships/image" Target="media/image78.png" /><Relationship Id="rId85" Type="http://schemas.openxmlformats.org/officeDocument/2006/relationships/image" Target="media/image79.png" /><Relationship Id="rId86" Type="http://schemas.openxmlformats.org/officeDocument/2006/relationships/image" Target="media/image80.png" /><Relationship Id="rId87" Type="http://schemas.openxmlformats.org/officeDocument/2006/relationships/image" Target="media/image81.png" /><Relationship Id="rId88" Type="http://schemas.openxmlformats.org/officeDocument/2006/relationships/image" Target="media/image82.png" /><Relationship Id="rId89" Type="http://schemas.openxmlformats.org/officeDocument/2006/relationships/image" Target="media/image83.png" /><Relationship Id="rId9" Type="http://schemas.openxmlformats.org/officeDocument/2006/relationships/image" Target="media/image5.png" /><Relationship Id="rId90" Type="http://schemas.openxmlformats.org/officeDocument/2006/relationships/image" Target="media/image84.png" /><Relationship Id="rId91" Type="http://schemas.openxmlformats.org/officeDocument/2006/relationships/image" Target="media/image85.png" /><Relationship Id="rId92" Type="http://schemas.openxmlformats.org/officeDocument/2006/relationships/image" Target="media/image86.png" /><Relationship Id="rId93" Type="http://schemas.openxmlformats.org/officeDocument/2006/relationships/image" Target="media/image87.png" /><Relationship Id="rId94" Type="http://schemas.openxmlformats.org/officeDocument/2006/relationships/image" Target="media/image88.png" /><Relationship Id="rId95" Type="http://schemas.openxmlformats.org/officeDocument/2006/relationships/image" Target="media/image89.png" /><Relationship Id="rId96" Type="http://schemas.openxmlformats.org/officeDocument/2006/relationships/image" Target="media/image90.png" /><Relationship Id="rId97" Type="http://schemas.openxmlformats.org/officeDocument/2006/relationships/image" Target="media/image91.png" /><Relationship Id="rId98" Type="http://schemas.openxmlformats.org/officeDocument/2006/relationships/image" Target="media/image92.png" /><Relationship Id="rId99" Type="http://schemas.openxmlformats.org/officeDocument/2006/relationships/image" Target="media/image9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2"/>
    <customShpInfo spid="_x0000_s2053"/>
    <customShpInfo spid="_x0000_s1027"/>
    <customShpInfo spid="_x0000_s1028"/>
    <customShpInfo spid="_x0000_s1026"/>
    <customShpInfo spid="_x0000_s1029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自投 羅網。</cp:lastModifiedBy>
  <cp:revision>0</cp:revision>
  <dcterms:created xsi:type="dcterms:W3CDTF">2018-12-26T07:47:00Z</dcterms:created>
  <dcterms:modified xsi:type="dcterms:W3CDTF">2018-12-26T08:03:47Z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2018-12-25T00:00:00Z</vt:filetime>
  </property>
  <property fmtid="{D5CDD505-2E9C-101B-9397-08002B2CF9AE}" pid="3" name="KSOProductBuildVer">
    <vt:lpwstr>2052-10.1.0.7669</vt:lpwstr>
  </property>
  <property fmtid="{D5CDD505-2E9C-101B-9397-08002B2CF9AE}" pid="4" name="LastSaved">
    <vt:filetime>2018-12-26T00:00:00Z</vt:filetime>
  </property>
</Properties>
</file>