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3360"/>
          <w:tab w:val="left" w:pos="4037"/>
          <w:tab w:val="left" w:pos="4728"/>
          <w:tab w:val="left" w:pos="5515"/>
          <w:tab w:val="left" w:pos="6427"/>
          <w:tab w:val="left" w:pos="7216"/>
          <w:tab w:val="left" w:pos="7994"/>
        </w:tabs>
        <w:spacing w:line="240" w:lineRule="auto"/>
        <w:rPr>
          <w:rFonts w:ascii="Times New Roman" w:eastAsia="Times New Roman"/>
        </w:rPr>
      </w:pPr>
      <w:r>
        <w:rPr>
          <w:spacing w:val="11"/>
        </w:rPr>
        <w:pict>
          <v:shape id="_x0000_s1025" o:spid="_x0000_s1025" o:spt="75" type="#_x0000_t75" style="position:absolute;left:0pt;margin-left:909pt;margin-top:959pt;height:35pt;width:3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spacing w:val="11"/>
        </w:rPr>
        <w:t>可</w:t>
      </w:r>
      <w:r>
        <w:rPr>
          <w:spacing w:val="14"/>
        </w:rPr>
        <w:t>能</w:t>
      </w:r>
      <w:r>
        <w:rPr>
          <w:spacing w:val="11"/>
        </w:rPr>
        <w:t>用</w:t>
      </w:r>
      <w:r>
        <w:rPr>
          <w:spacing w:val="14"/>
        </w:rPr>
        <w:t>到</w:t>
      </w:r>
      <w:r>
        <w:rPr>
          <w:spacing w:val="11"/>
        </w:rPr>
        <w:t>的</w:t>
      </w:r>
      <w:r>
        <w:rPr>
          <w:spacing w:val="14"/>
        </w:rPr>
        <w:t>相</w:t>
      </w:r>
      <w:r>
        <w:rPr>
          <w:spacing w:val="11"/>
        </w:rPr>
        <w:t>对</w:t>
      </w:r>
      <w:r>
        <w:rPr>
          <w:spacing w:val="14"/>
        </w:rPr>
        <w:t>原</w:t>
      </w:r>
      <w:r>
        <w:rPr>
          <w:spacing w:val="11"/>
        </w:rPr>
        <w:t>子</w:t>
      </w:r>
      <w:r>
        <w:rPr>
          <w:spacing w:val="14"/>
        </w:rPr>
        <w:t>质</w:t>
      </w:r>
      <w:r>
        <w:rPr>
          <w:spacing w:val="11"/>
        </w:rPr>
        <w:t>量</w:t>
      </w:r>
      <w:r>
        <w:rPr>
          <w:spacing w:val="5"/>
        </w:rPr>
        <w:t>：</w:t>
      </w:r>
      <w:r>
        <w:rPr>
          <w:rFonts w:ascii="Times New Roman" w:eastAsia="Times New Roman"/>
          <w:spacing w:val="5"/>
        </w:rPr>
        <w:t>H-1</w:t>
      </w:r>
      <w:r>
        <w:rPr>
          <w:rFonts w:ascii="Times New Roman" w:eastAsia="Times New Roman"/>
          <w:spacing w:val="5"/>
        </w:rPr>
        <w:tab/>
      </w:r>
      <w:r>
        <w:rPr>
          <w:rFonts w:ascii="Times New Roman" w:eastAsia="Times New Roman"/>
          <w:spacing w:val="3"/>
        </w:rPr>
        <w:t>C-12</w:t>
      </w:r>
      <w:r>
        <w:rPr>
          <w:rFonts w:ascii="Times New Roman" w:eastAsia="Times New Roman"/>
          <w:spacing w:val="3"/>
        </w:rPr>
        <w:tab/>
      </w:r>
      <w:r>
        <w:rPr>
          <w:rFonts w:ascii="Times New Roman" w:eastAsia="Times New Roman"/>
          <w:spacing w:val="3"/>
        </w:rPr>
        <w:t>O-16</w:t>
      </w:r>
      <w:r>
        <w:rPr>
          <w:rFonts w:ascii="Times New Roman" w:eastAsia="Times New Roman"/>
          <w:spacing w:val="3"/>
        </w:rPr>
        <w:tab/>
      </w:r>
      <w:r>
        <w:rPr>
          <w:rFonts w:ascii="Times New Roman" w:eastAsia="Times New Roman"/>
          <w:spacing w:val="3"/>
        </w:rPr>
        <w:t>Na-23</w:t>
      </w:r>
      <w:r>
        <w:rPr>
          <w:rFonts w:ascii="Times New Roman" w:eastAsia="Times New Roman"/>
          <w:spacing w:val="3"/>
        </w:rPr>
        <w:tab/>
      </w:r>
      <w:r>
        <w:rPr>
          <w:rFonts w:ascii="Times New Roman" w:eastAsia="Times New Roman"/>
          <w:spacing w:val="4"/>
        </w:rPr>
        <w:t>Cl-35.5</w:t>
      </w:r>
      <w:r>
        <w:rPr>
          <w:rFonts w:ascii="Times New Roman" w:eastAsia="Times New Roman"/>
          <w:spacing w:val="4"/>
        </w:rPr>
        <w:tab/>
      </w:r>
      <w:r>
        <w:rPr>
          <w:rFonts w:ascii="Times New Roman" w:eastAsia="Times New Roman"/>
          <w:spacing w:val="3"/>
        </w:rPr>
        <w:t>Cu-64</w:t>
      </w:r>
      <w:r>
        <w:rPr>
          <w:rFonts w:ascii="Times New Roman" w:eastAsia="Times New Roman"/>
          <w:spacing w:val="3"/>
        </w:rPr>
        <w:tab/>
      </w:r>
      <w:r>
        <w:rPr>
          <w:rFonts w:ascii="Times New Roman" w:eastAsia="Times New Roman"/>
          <w:spacing w:val="3"/>
        </w:rPr>
        <w:t>Zn-65</w:t>
      </w:r>
      <w:r>
        <w:rPr>
          <w:rFonts w:ascii="Times New Roman" w:eastAsia="Times New Roman"/>
          <w:spacing w:val="3"/>
        </w:rPr>
        <w:tab/>
      </w:r>
      <w:r>
        <w:rPr>
          <w:rFonts w:ascii="Times New Roman" w:eastAsia="Times New Roman"/>
          <w:spacing w:val="3"/>
        </w:rPr>
        <w:t>N-14</w:t>
      </w:r>
    </w:p>
    <w:p>
      <w:pPr>
        <w:pStyle w:val="3"/>
        <w:tabs>
          <w:tab w:val="left" w:pos="1027"/>
          <w:tab w:val="left" w:pos="1783"/>
        </w:tabs>
        <w:spacing w:before="120" w:line="240" w:lineRule="auto"/>
        <w:rPr>
          <w:rFonts w:ascii="Times New Roman"/>
        </w:rPr>
      </w:pPr>
      <w:r>
        <w:rPr>
          <w:rFonts w:ascii="Times New Roman"/>
          <w:spacing w:val="4"/>
        </w:rPr>
        <w:t>Ag-108</w:t>
      </w:r>
      <w:r>
        <w:rPr>
          <w:rFonts w:ascii="Times New Roman"/>
          <w:spacing w:val="4"/>
        </w:rPr>
        <w:tab/>
      </w:r>
      <w:r>
        <w:rPr>
          <w:rFonts w:ascii="Times New Roman"/>
          <w:spacing w:val="4"/>
        </w:rPr>
        <w:t>Fe-56</w:t>
      </w:r>
      <w:r>
        <w:rPr>
          <w:rFonts w:ascii="Times New Roman"/>
          <w:spacing w:val="4"/>
        </w:rPr>
        <w:tab/>
      </w:r>
      <w:r>
        <w:rPr>
          <w:rFonts w:ascii="Times New Roman"/>
          <w:spacing w:val="4"/>
        </w:rPr>
        <w:t>Mg-24</w:t>
      </w:r>
    </w:p>
    <w:p>
      <w:pPr>
        <w:pStyle w:val="2"/>
        <w:spacing w:before="119" w:line="240" w:lineRule="auto"/>
      </w:pPr>
      <w:r>
        <w:t xml:space="preserve">一、选择题（本题共 </w:t>
      </w:r>
      <w:r>
        <w:rPr>
          <w:rFonts w:ascii="Times New Roman" w:eastAsia="Times New Roman"/>
        </w:rPr>
        <w:t xml:space="preserve">15 </w:t>
      </w:r>
      <w:r>
        <w:t xml:space="preserve">小题，每小题只有一个选项符合题意，每小题 </w:t>
      </w:r>
      <w:r>
        <w:rPr>
          <w:rFonts w:ascii="Times New Roman" w:eastAsia="Times New Roman"/>
        </w:rPr>
        <w:t xml:space="preserve">2 </w:t>
      </w:r>
      <w:r>
        <w:t xml:space="preserve">分，共 </w:t>
      </w:r>
      <w:r>
        <w:rPr>
          <w:rFonts w:ascii="Times New Roman" w:eastAsia="Times New Roman"/>
        </w:rPr>
        <w:t xml:space="preserve">30 </w:t>
      </w:r>
      <w:r>
        <w:t>分）</w:t>
      </w:r>
    </w:p>
    <w:p>
      <w:pPr>
        <w:pStyle w:val="3"/>
        <w:numPr>
          <w:ilvl w:val="0"/>
          <w:numId w:val="1"/>
        </w:numPr>
        <w:bidi w:val="0"/>
        <w:spacing w:line="240" w:lineRule="auto"/>
      </w:pPr>
      <w:r>
        <w:t>下列变化或用途主要体现物理性质的是（</w:t>
      </w:r>
      <w:r>
        <w:tab/>
      </w:r>
      <w:r>
        <w:t>）</w:t>
      </w:r>
    </w:p>
    <w:p>
      <w:pPr>
        <w:pStyle w:val="3"/>
        <w:tabs>
          <w:tab w:val="left" w:pos="5314"/>
        </w:tabs>
        <w:spacing w:before="105" w:line="240" w:lineRule="auto"/>
        <w:ind w:left="339"/>
      </w:pPr>
      <w:r>
        <w:rPr>
          <w:rFonts w:ascii="Times New Roman" w:eastAsia="Times New Roman"/>
          <w:spacing w:val="6"/>
          <w:position w:val="2"/>
        </w:rPr>
        <w:t>A.</w:t>
      </w:r>
      <w:r>
        <w:rPr>
          <w:spacing w:val="11"/>
          <w:position w:val="2"/>
        </w:rPr>
        <w:t>浓</w:t>
      </w:r>
      <w:r>
        <w:rPr>
          <w:spacing w:val="14"/>
          <w:position w:val="2"/>
        </w:rPr>
        <w:t>硫</w:t>
      </w:r>
      <w:r>
        <w:rPr>
          <w:spacing w:val="11"/>
          <w:position w:val="2"/>
        </w:rPr>
        <w:t>酸</w:t>
      </w:r>
      <w:r>
        <w:rPr>
          <w:spacing w:val="14"/>
          <w:position w:val="2"/>
        </w:rPr>
        <w:t>滴</w:t>
      </w:r>
      <w:r>
        <w:rPr>
          <w:spacing w:val="11"/>
          <w:position w:val="2"/>
        </w:rPr>
        <w:t>在</w:t>
      </w:r>
      <w:r>
        <w:rPr>
          <w:spacing w:val="14"/>
          <w:position w:val="2"/>
        </w:rPr>
        <w:t>白</w:t>
      </w:r>
      <w:r>
        <w:rPr>
          <w:spacing w:val="11"/>
          <w:position w:val="2"/>
        </w:rPr>
        <w:t>纸</w:t>
      </w:r>
      <w:r>
        <w:rPr>
          <w:spacing w:val="14"/>
          <w:position w:val="2"/>
        </w:rPr>
        <w:t>上</w:t>
      </w:r>
      <w:r>
        <w:rPr>
          <w:spacing w:val="11"/>
          <w:position w:val="2"/>
        </w:rPr>
        <w:t>，</w:t>
      </w:r>
      <w:r>
        <w:rPr>
          <w:spacing w:val="14"/>
          <w:position w:val="2"/>
        </w:rPr>
        <w:t>白</w:t>
      </w:r>
      <w:r>
        <w:rPr>
          <w:spacing w:val="11"/>
          <w:position w:val="2"/>
        </w:rPr>
        <w:t>纸</w:t>
      </w:r>
      <w:r>
        <w:rPr>
          <w:spacing w:val="14"/>
          <w:position w:val="2"/>
        </w:rPr>
        <w:t>变</w:t>
      </w:r>
      <w:r>
        <w:rPr>
          <w:position w:val="2"/>
        </w:rPr>
        <w:t>黑</w:t>
      </w:r>
      <w:r>
        <w:rPr>
          <w:position w:val="2"/>
        </w:rPr>
        <w:tab/>
      </w:r>
      <w:r>
        <w:rPr>
          <w:rFonts w:ascii="Times New Roman" w:eastAsia="Times New Roman"/>
          <w:spacing w:val="4"/>
          <w:position w:val="2"/>
        </w:rPr>
        <w:t>B.CO</w:t>
      </w:r>
      <w:r>
        <w:rPr>
          <w:rFonts w:ascii="Times New Roman" w:eastAsia="Times New Roman"/>
          <w:spacing w:val="4"/>
          <w:position w:val="2"/>
          <w:vertAlign w:val="subscript"/>
        </w:rPr>
        <w:t>2</w:t>
      </w:r>
      <w:r>
        <w:rPr>
          <w:rFonts w:ascii="Times New Roman" w:eastAsia="Times New Roman"/>
          <w:spacing w:val="-10"/>
          <w:position w:val="2"/>
          <w:vertAlign w:val="baseline"/>
        </w:rPr>
        <w:t xml:space="preserve"> </w:t>
      </w:r>
      <w:r>
        <w:rPr>
          <w:spacing w:val="11"/>
          <w:position w:val="2"/>
          <w:vertAlign w:val="baseline"/>
        </w:rPr>
        <w:t>参</w:t>
      </w:r>
      <w:r>
        <w:rPr>
          <w:spacing w:val="14"/>
          <w:position w:val="2"/>
          <w:vertAlign w:val="baseline"/>
        </w:rPr>
        <w:t>与</w:t>
      </w:r>
      <w:r>
        <w:rPr>
          <w:spacing w:val="11"/>
          <w:position w:val="2"/>
          <w:vertAlign w:val="baseline"/>
        </w:rPr>
        <w:t>光</w:t>
      </w:r>
      <w:r>
        <w:rPr>
          <w:spacing w:val="14"/>
          <w:position w:val="2"/>
          <w:vertAlign w:val="baseline"/>
        </w:rPr>
        <w:t>合</w:t>
      </w:r>
      <w:r>
        <w:rPr>
          <w:spacing w:val="11"/>
          <w:position w:val="2"/>
          <w:vertAlign w:val="baseline"/>
        </w:rPr>
        <w:t>作</w:t>
      </w:r>
      <w:r>
        <w:rPr>
          <w:position w:val="2"/>
          <w:vertAlign w:val="baseline"/>
        </w:rPr>
        <w:t>用</w:t>
      </w:r>
    </w:p>
    <w:p>
      <w:pPr>
        <w:pStyle w:val="3"/>
        <w:tabs>
          <w:tab w:val="left" w:pos="3072"/>
          <w:tab w:val="left" w:pos="5383"/>
        </w:tabs>
        <w:spacing w:before="102" w:after="16" w:line="240" w:lineRule="auto"/>
        <w:ind w:right="2100" w:firstLine="220"/>
        <w:rPr>
          <w:spacing w:val="-13"/>
        </w:rPr>
      </w:pPr>
      <w:r>
        <w:rPr>
          <w:rFonts w:ascii="Times New Roman" w:eastAsia="Times New Roman"/>
          <w:spacing w:val="6"/>
        </w:rPr>
        <w:t>C.</w:t>
      </w:r>
      <w:r>
        <w:rPr>
          <w:spacing w:val="11"/>
        </w:rPr>
        <w:t>用</w:t>
      </w:r>
      <w:r>
        <w:rPr>
          <w:spacing w:val="14"/>
        </w:rPr>
        <w:t>含</w:t>
      </w:r>
      <w:r>
        <w:rPr>
          <w:spacing w:val="11"/>
        </w:rPr>
        <w:t>氢</w:t>
      </w:r>
      <w:r>
        <w:rPr>
          <w:spacing w:val="14"/>
        </w:rPr>
        <w:t>氧</w:t>
      </w:r>
      <w:r>
        <w:rPr>
          <w:spacing w:val="11"/>
        </w:rPr>
        <w:t>化</w:t>
      </w:r>
      <w:r>
        <w:rPr>
          <w:spacing w:val="14"/>
        </w:rPr>
        <w:t>铝</w:t>
      </w:r>
      <w:r>
        <w:rPr>
          <w:spacing w:val="11"/>
        </w:rPr>
        <w:t>的</w:t>
      </w:r>
      <w:r>
        <w:rPr>
          <w:spacing w:val="14"/>
        </w:rPr>
        <w:t>药</w:t>
      </w:r>
      <w:r>
        <w:rPr>
          <w:spacing w:val="11"/>
        </w:rPr>
        <w:t>品</w:t>
      </w:r>
      <w:r>
        <w:rPr>
          <w:spacing w:val="14"/>
        </w:rPr>
        <w:t>来</w:t>
      </w:r>
      <w:r>
        <w:rPr>
          <w:spacing w:val="11"/>
        </w:rPr>
        <w:t>治</w:t>
      </w:r>
      <w:r>
        <w:rPr>
          <w:spacing w:val="14"/>
        </w:rPr>
        <w:t>疗</w:t>
      </w:r>
      <w:r>
        <w:rPr>
          <w:spacing w:val="11"/>
        </w:rPr>
        <w:t>胃</w:t>
      </w:r>
      <w:r>
        <w:rPr>
          <w:spacing w:val="14"/>
        </w:rPr>
        <w:t>酸</w:t>
      </w:r>
      <w:r>
        <w:rPr>
          <w:spacing w:val="11"/>
        </w:rPr>
        <w:t>过</w:t>
      </w:r>
      <w:r>
        <w:t>多</w:t>
      </w:r>
      <w:r>
        <w:tab/>
      </w:r>
      <w:r>
        <w:rPr>
          <w:rFonts w:ascii="Times New Roman" w:eastAsia="Times New Roman"/>
          <w:spacing w:val="6"/>
        </w:rPr>
        <w:t>D.</w:t>
      </w:r>
      <w:r>
        <w:rPr>
          <w:spacing w:val="11"/>
        </w:rPr>
        <w:t>石</w:t>
      </w:r>
      <w:r>
        <w:rPr>
          <w:spacing w:val="14"/>
        </w:rPr>
        <w:t>油</w:t>
      </w:r>
      <w:r>
        <w:rPr>
          <w:spacing w:val="11"/>
        </w:rPr>
        <w:t>的</w:t>
      </w:r>
      <w:r>
        <w:rPr>
          <w:spacing w:val="14"/>
        </w:rPr>
        <w:t>分</w:t>
      </w:r>
      <w:r>
        <w:rPr>
          <w:spacing w:val="11"/>
        </w:rPr>
        <w:t>馏</w:t>
      </w:r>
      <w:r>
        <w:rPr>
          <w:spacing w:val="14"/>
        </w:rPr>
        <w:t>得</w:t>
      </w:r>
      <w:r>
        <w:rPr>
          <w:spacing w:val="11"/>
        </w:rPr>
        <w:t>到</w:t>
      </w:r>
      <w:r>
        <w:rPr>
          <w:spacing w:val="14"/>
        </w:rPr>
        <w:t>汽</w:t>
      </w:r>
      <w:r>
        <w:rPr>
          <w:spacing w:val="-13"/>
        </w:rPr>
        <w:t>油</w:t>
      </w:r>
    </w:p>
    <w:p>
      <w:pPr>
        <w:pStyle w:val="3"/>
        <w:tabs>
          <w:tab w:val="left" w:pos="3072"/>
          <w:tab w:val="left" w:pos="5383"/>
        </w:tabs>
        <w:spacing w:before="102" w:after="16" w:line="240" w:lineRule="auto"/>
        <w:ind w:right="2100"/>
      </w:pPr>
      <w:r>
        <w:rPr>
          <w:rFonts w:ascii="Times New Roman" w:eastAsia="Times New Roman"/>
          <w:spacing w:val="5"/>
        </w:rPr>
        <w:t>10.</w:t>
      </w:r>
      <w:r>
        <w:rPr>
          <w:spacing w:val="11"/>
        </w:rPr>
        <w:t>下</w:t>
      </w:r>
      <w:r>
        <w:rPr>
          <w:spacing w:val="14"/>
        </w:rPr>
        <w:t>列</w:t>
      </w:r>
      <w:r>
        <w:rPr>
          <w:spacing w:val="11"/>
        </w:rPr>
        <w:t>实</w:t>
      </w:r>
      <w:r>
        <w:rPr>
          <w:spacing w:val="14"/>
        </w:rPr>
        <w:t>验</w:t>
      </w:r>
      <w:r>
        <w:rPr>
          <w:spacing w:val="11"/>
        </w:rPr>
        <w:t>方</w:t>
      </w:r>
      <w:r>
        <w:rPr>
          <w:spacing w:val="14"/>
        </w:rPr>
        <w:t>法</w:t>
      </w:r>
      <w:r>
        <w:rPr>
          <w:spacing w:val="11"/>
        </w:rPr>
        <w:t>正</w:t>
      </w:r>
      <w:r>
        <w:rPr>
          <w:spacing w:val="14"/>
        </w:rPr>
        <w:t>确</w:t>
      </w:r>
      <w:r>
        <w:rPr>
          <w:spacing w:val="11"/>
        </w:rPr>
        <w:t>的</w:t>
      </w:r>
      <w:r>
        <w:rPr>
          <w:spacing w:val="14"/>
        </w:rPr>
        <w:t>是</w:t>
      </w:r>
      <w:r>
        <w:t>（</w:t>
      </w:r>
      <w:r>
        <w:tab/>
      </w:r>
      <w:r>
        <w:t>）</w:t>
      </w:r>
    </w:p>
    <w:p>
      <w:pPr>
        <w:tabs>
          <w:tab w:val="left" w:pos="2324"/>
          <w:tab w:val="left" w:pos="4738"/>
          <w:tab w:val="left" w:pos="6524"/>
        </w:tabs>
        <w:spacing w:line="240" w:lineRule="auto"/>
        <w:ind w:left="118" w:right="0" w:firstLine="0"/>
        <w:rPr>
          <w:sz w:val="20"/>
        </w:rPr>
      </w:pPr>
      <w:r>
        <w:rPr>
          <w:position w:val="1"/>
          <w:sz w:val="20"/>
        </w:rPr>
        <w:drawing>
          <wp:inline distT="0" distB="0" distL="0" distR="0">
            <wp:extent cx="642620" cy="73787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pic:cNvPicPr>
                      <a:picLocks noChangeAspect="1"/>
                    </pic:cNvPicPr>
                  </pic:nvPicPr>
                  <pic:blipFill>
                    <a:blip r:embed="rId7" cstate="print"/>
                    <a:stretch>
                      <a:fillRect/>
                    </a:stretch>
                  </pic:blipFill>
                  <pic:spPr>
                    <a:xfrm>
                      <a:off x="0" y="0"/>
                      <a:ext cx="642888" cy="738187"/>
                    </a:xfrm>
                    <a:prstGeom prst="rect">
                      <a:avLst/>
                    </a:prstGeom>
                  </pic:spPr>
                </pic:pic>
              </a:graphicData>
            </a:graphic>
          </wp:inline>
        </w:drawing>
      </w:r>
      <w:r>
        <w:rPr>
          <w:position w:val="1"/>
          <w:sz w:val="20"/>
        </w:rPr>
        <w:tab/>
      </w:r>
      <w:r>
        <w:rPr>
          <w:position w:val="1"/>
          <w:sz w:val="20"/>
        </w:rPr>
        <w:drawing>
          <wp:inline distT="0" distB="0" distL="0" distR="0">
            <wp:extent cx="995045" cy="713105"/>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pic:cNvPicPr>
                      <a:picLocks noChangeAspect="1"/>
                    </pic:cNvPicPr>
                  </pic:nvPicPr>
                  <pic:blipFill>
                    <a:blip r:embed="rId8" cstate="print"/>
                    <a:stretch>
                      <a:fillRect/>
                    </a:stretch>
                  </pic:blipFill>
                  <pic:spPr>
                    <a:xfrm>
                      <a:off x="0" y="0"/>
                      <a:ext cx="995489" cy="713231"/>
                    </a:xfrm>
                    <a:prstGeom prst="rect">
                      <a:avLst/>
                    </a:prstGeom>
                  </pic:spPr>
                </pic:pic>
              </a:graphicData>
            </a:graphic>
          </wp:inline>
        </w:drawing>
      </w:r>
      <w:r>
        <w:rPr>
          <w:position w:val="1"/>
          <w:sz w:val="20"/>
        </w:rPr>
        <w:tab/>
      </w:r>
      <w:r>
        <w:rPr>
          <w:position w:val="1"/>
          <w:sz w:val="20"/>
        </w:rPr>
        <w:drawing>
          <wp:inline distT="0" distB="0" distL="0" distR="0">
            <wp:extent cx="482600" cy="727710"/>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jpeg"/>
                    <pic:cNvPicPr>
                      <a:picLocks noChangeAspect="1"/>
                    </pic:cNvPicPr>
                  </pic:nvPicPr>
                  <pic:blipFill>
                    <a:blip r:embed="rId9" cstate="print"/>
                    <a:stretch>
                      <a:fillRect/>
                    </a:stretch>
                  </pic:blipFill>
                  <pic:spPr>
                    <a:xfrm>
                      <a:off x="0" y="0"/>
                      <a:ext cx="482871" cy="728090"/>
                    </a:xfrm>
                    <a:prstGeom prst="rect">
                      <a:avLst/>
                    </a:prstGeom>
                  </pic:spPr>
                </pic:pic>
              </a:graphicData>
            </a:graphic>
          </wp:inline>
        </w:drawing>
      </w:r>
      <w:r>
        <w:rPr>
          <w:position w:val="1"/>
          <w:sz w:val="20"/>
        </w:rPr>
        <w:tab/>
      </w:r>
      <w:r>
        <w:rPr>
          <w:sz w:val="20"/>
        </w:rPr>
        <w:drawing>
          <wp:inline distT="0" distB="0" distL="0" distR="0">
            <wp:extent cx="950595" cy="702310"/>
            <wp:effectExtent l="0" t="0" r="0" b="0"/>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jpeg"/>
                    <pic:cNvPicPr>
                      <a:picLocks noChangeAspect="1"/>
                    </pic:cNvPicPr>
                  </pic:nvPicPr>
                  <pic:blipFill>
                    <a:blip r:embed="rId10" cstate="print"/>
                    <a:stretch>
                      <a:fillRect/>
                    </a:stretch>
                  </pic:blipFill>
                  <pic:spPr>
                    <a:xfrm>
                      <a:off x="0" y="0"/>
                      <a:ext cx="950940" cy="702468"/>
                    </a:xfrm>
                    <a:prstGeom prst="rect">
                      <a:avLst/>
                    </a:prstGeom>
                  </pic:spPr>
                </pic:pic>
              </a:graphicData>
            </a:graphic>
          </wp:inline>
        </w:drawing>
      </w:r>
    </w:p>
    <w:p>
      <w:pPr>
        <w:pStyle w:val="3"/>
        <w:tabs>
          <w:tab w:val="left" w:pos="2923"/>
          <w:tab w:val="left" w:pos="4942"/>
          <w:tab w:val="left" w:pos="7075"/>
        </w:tabs>
        <w:spacing w:before="136" w:line="240" w:lineRule="auto"/>
        <w:ind w:left="896"/>
        <w:rPr>
          <w:rFonts w:ascii="Times New Roman"/>
        </w:rPr>
      </w:pPr>
      <w:r>
        <w:rPr>
          <w:rFonts w:ascii="Times New Roman"/>
        </w:rPr>
        <w:t>A</w:t>
      </w:r>
      <w:r>
        <w:rPr>
          <w:rFonts w:ascii="Times New Roman"/>
        </w:rPr>
        <w:tab/>
      </w:r>
      <w:r>
        <w:rPr>
          <w:rFonts w:ascii="Times New Roman"/>
        </w:rPr>
        <w:t>B</w:t>
      </w:r>
      <w:r>
        <w:rPr>
          <w:rFonts w:ascii="Times New Roman"/>
        </w:rPr>
        <w:tab/>
      </w:r>
      <w:r>
        <w:rPr>
          <w:rFonts w:ascii="Times New Roman"/>
        </w:rPr>
        <w:t>C</w:t>
      </w:r>
      <w:r>
        <w:rPr>
          <w:rFonts w:ascii="Times New Roman"/>
        </w:rPr>
        <w:tab/>
      </w:r>
      <w:r>
        <w:rPr>
          <w:rFonts w:ascii="Times New Roman"/>
        </w:rPr>
        <w:t>D</w:t>
      </w:r>
    </w:p>
    <w:p>
      <w:pPr>
        <w:pStyle w:val="3"/>
        <w:tabs>
          <w:tab w:val="left" w:pos="4635"/>
        </w:tabs>
        <w:spacing w:before="119" w:line="240" w:lineRule="auto"/>
        <w:ind w:left="339"/>
      </w:pPr>
      <w:r>
        <w:rPr>
          <w:rFonts w:ascii="Times New Roman" w:eastAsia="Times New Roman"/>
          <w:spacing w:val="6"/>
        </w:rPr>
        <w:t>A.</w:t>
      </w:r>
      <w:r>
        <w:rPr>
          <w:spacing w:val="11"/>
        </w:rPr>
        <w:t>鉴</w:t>
      </w:r>
      <w:r>
        <w:rPr>
          <w:spacing w:val="14"/>
        </w:rPr>
        <w:t>别</w:t>
      </w:r>
      <w:r>
        <w:rPr>
          <w:spacing w:val="11"/>
        </w:rPr>
        <w:t>氯</w:t>
      </w:r>
      <w:r>
        <w:rPr>
          <w:spacing w:val="14"/>
        </w:rPr>
        <w:t>化</w:t>
      </w:r>
      <w:r>
        <w:rPr>
          <w:spacing w:val="11"/>
        </w:rPr>
        <w:t>钠</w:t>
      </w:r>
      <w:r>
        <w:rPr>
          <w:spacing w:val="14"/>
        </w:rPr>
        <w:t>溶</w:t>
      </w:r>
      <w:r>
        <w:rPr>
          <w:spacing w:val="11"/>
        </w:rPr>
        <w:t>液</w:t>
      </w:r>
      <w:r>
        <w:rPr>
          <w:spacing w:val="14"/>
        </w:rPr>
        <w:t>和</w:t>
      </w:r>
      <w:r>
        <w:rPr>
          <w:spacing w:val="11"/>
        </w:rPr>
        <w:t>稀</w:t>
      </w:r>
      <w:r>
        <w:rPr>
          <w:spacing w:val="14"/>
        </w:rPr>
        <w:t>盐</w:t>
      </w:r>
      <w:r>
        <w:t>酸</w:t>
      </w:r>
      <w:r>
        <w:tab/>
      </w:r>
      <w:r>
        <w:rPr>
          <w:rFonts w:ascii="Times New Roman" w:eastAsia="Times New Roman"/>
          <w:spacing w:val="6"/>
        </w:rPr>
        <w:t>B.</w:t>
      </w:r>
      <w:r>
        <w:rPr>
          <w:spacing w:val="11"/>
        </w:rPr>
        <w:t>检</w:t>
      </w:r>
      <w:r>
        <w:rPr>
          <w:spacing w:val="14"/>
        </w:rPr>
        <w:t>验</w:t>
      </w:r>
      <w:r>
        <w:rPr>
          <w:spacing w:val="11"/>
        </w:rPr>
        <w:t>氢</w:t>
      </w:r>
      <w:r>
        <w:rPr>
          <w:spacing w:val="14"/>
        </w:rPr>
        <w:t>气</w:t>
      </w:r>
      <w:r>
        <w:rPr>
          <w:spacing w:val="11"/>
        </w:rPr>
        <w:t>中</w:t>
      </w:r>
      <w:r>
        <w:rPr>
          <w:spacing w:val="14"/>
        </w:rPr>
        <w:t>是</w:t>
      </w:r>
      <w:r>
        <w:rPr>
          <w:spacing w:val="11"/>
        </w:rPr>
        <w:t>否</w:t>
      </w:r>
      <w:r>
        <w:rPr>
          <w:spacing w:val="14"/>
        </w:rPr>
        <w:t>混</w:t>
      </w:r>
      <w:r>
        <w:rPr>
          <w:spacing w:val="11"/>
        </w:rPr>
        <w:t>有</w:t>
      </w:r>
      <w:r>
        <w:rPr>
          <w:spacing w:val="14"/>
        </w:rPr>
        <w:t>氯</w:t>
      </w:r>
      <w:r>
        <w:rPr>
          <w:spacing w:val="11"/>
        </w:rPr>
        <w:t>化</w:t>
      </w:r>
      <w:r>
        <w:rPr>
          <w:spacing w:val="14"/>
        </w:rPr>
        <w:t>氢</w:t>
      </w:r>
      <w:r>
        <w:rPr>
          <w:spacing w:val="11"/>
        </w:rPr>
        <w:t>气</w:t>
      </w:r>
      <w:r>
        <w:t>体</w:t>
      </w:r>
    </w:p>
    <w:p>
      <w:pPr>
        <w:pStyle w:val="3"/>
        <w:tabs>
          <w:tab w:val="left" w:pos="4671"/>
        </w:tabs>
        <w:spacing w:before="105" w:line="240" w:lineRule="auto"/>
        <w:ind w:left="339"/>
      </w:pPr>
      <w:r>
        <w:rPr>
          <w:rFonts w:ascii="Times New Roman" w:eastAsia="Times New Roman"/>
          <w:spacing w:val="6"/>
        </w:rPr>
        <w:t>C.</w:t>
      </w:r>
      <w:r>
        <w:rPr>
          <w:spacing w:val="11"/>
        </w:rPr>
        <w:t>实</w:t>
      </w:r>
      <w:r>
        <w:rPr>
          <w:spacing w:val="14"/>
        </w:rPr>
        <w:t>验</w:t>
      </w:r>
      <w:r>
        <w:rPr>
          <w:spacing w:val="11"/>
        </w:rPr>
        <w:t>室</w:t>
      </w:r>
      <w:r>
        <w:rPr>
          <w:spacing w:val="14"/>
        </w:rPr>
        <w:t>制</w:t>
      </w:r>
      <w:r>
        <w:rPr>
          <w:spacing w:val="11"/>
        </w:rPr>
        <w:t>取</w:t>
      </w:r>
      <w:r>
        <w:rPr>
          <w:spacing w:val="14"/>
        </w:rPr>
        <w:t>氢</w:t>
      </w:r>
      <w:r>
        <w:t>气</w:t>
      </w:r>
      <w:r>
        <w:tab/>
      </w:r>
      <w:r>
        <w:rPr>
          <w:rFonts w:ascii="Times New Roman" w:eastAsia="Times New Roman"/>
          <w:spacing w:val="6"/>
        </w:rPr>
        <w:t>D.</w:t>
      </w:r>
      <w:r>
        <w:rPr>
          <w:spacing w:val="11"/>
        </w:rPr>
        <w:t>验</w:t>
      </w:r>
      <w:r>
        <w:rPr>
          <w:spacing w:val="14"/>
        </w:rPr>
        <w:t>证</w:t>
      </w:r>
      <w:r>
        <w:rPr>
          <w:spacing w:val="11"/>
        </w:rPr>
        <w:t>质</w:t>
      </w:r>
      <w:r>
        <w:rPr>
          <w:spacing w:val="14"/>
        </w:rPr>
        <w:t>量</w:t>
      </w:r>
      <w:r>
        <w:rPr>
          <w:spacing w:val="11"/>
        </w:rPr>
        <w:t>守</w:t>
      </w:r>
      <w:r>
        <w:rPr>
          <w:spacing w:val="14"/>
        </w:rPr>
        <w:t>恒</w:t>
      </w:r>
      <w:r>
        <w:rPr>
          <w:spacing w:val="11"/>
        </w:rPr>
        <w:t>定</w:t>
      </w:r>
      <w:r>
        <w:t>律</w:t>
      </w:r>
    </w:p>
    <w:p>
      <w:pPr>
        <w:pStyle w:val="7"/>
        <w:numPr>
          <w:ilvl w:val="0"/>
          <w:numId w:val="2"/>
        </w:numPr>
        <w:tabs>
          <w:tab w:val="left" w:pos="397"/>
          <w:tab w:val="left" w:pos="6554"/>
        </w:tabs>
        <w:spacing w:before="105" w:after="0" w:line="240" w:lineRule="auto"/>
        <w:ind w:left="118" w:right="509" w:firstLine="0"/>
        <w:jc w:val="left"/>
        <w:rPr>
          <w:sz w:val="21"/>
        </w:rPr>
      </w:pPr>
      <w:r>
        <w:rPr>
          <w:rStyle w:val="9"/>
        </w:rPr>
        <w:t>为了探究金属和盐溶液的反应规律，将一定质量的锌粉和银粉加入到硝酸铜溶液中，充分反</w:t>
      </w:r>
      <w:r>
        <w:rPr>
          <w:spacing w:val="11"/>
          <w:sz w:val="21"/>
        </w:rPr>
        <w:t>应</w:t>
      </w:r>
      <w:r>
        <w:rPr>
          <w:spacing w:val="14"/>
          <w:sz w:val="21"/>
        </w:rPr>
        <w:t>，</w:t>
      </w:r>
      <w:r>
        <w:rPr>
          <w:spacing w:val="11"/>
          <w:sz w:val="21"/>
        </w:rPr>
        <w:t>实</w:t>
      </w:r>
      <w:r>
        <w:rPr>
          <w:spacing w:val="14"/>
          <w:sz w:val="21"/>
        </w:rPr>
        <w:t>验</w:t>
      </w:r>
      <w:r>
        <w:rPr>
          <w:spacing w:val="11"/>
          <w:sz w:val="21"/>
        </w:rPr>
        <w:t>过</w:t>
      </w:r>
      <w:r>
        <w:rPr>
          <w:spacing w:val="14"/>
          <w:sz w:val="21"/>
        </w:rPr>
        <w:t>程</w:t>
      </w:r>
      <w:r>
        <w:rPr>
          <w:spacing w:val="11"/>
          <w:sz w:val="21"/>
        </w:rPr>
        <w:t>及</w:t>
      </w:r>
      <w:r>
        <w:rPr>
          <w:spacing w:val="14"/>
          <w:sz w:val="21"/>
        </w:rPr>
        <w:t>实</w:t>
      </w:r>
      <w:r>
        <w:rPr>
          <w:spacing w:val="11"/>
          <w:sz w:val="21"/>
        </w:rPr>
        <w:t>验</w:t>
      </w:r>
      <w:r>
        <w:rPr>
          <w:spacing w:val="14"/>
          <w:sz w:val="21"/>
        </w:rPr>
        <w:t>现</w:t>
      </w:r>
      <w:r>
        <w:rPr>
          <w:spacing w:val="11"/>
          <w:sz w:val="21"/>
        </w:rPr>
        <w:t>象</w:t>
      </w:r>
      <w:r>
        <w:rPr>
          <w:spacing w:val="14"/>
          <w:sz w:val="21"/>
        </w:rPr>
        <w:t>如</w:t>
      </w:r>
      <w:r>
        <w:rPr>
          <w:spacing w:val="11"/>
          <w:sz w:val="21"/>
        </w:rPr>
        <w:t>下</w:t>
      </w:r>
      <w:r>
        <w:rPr>
          <w:spacing w:val="14"/>
          <w:sz w:val="21"/>
        </w:rPr>
        <w:t>图</w:t>
      </w:r>
      <w:r>
        <w:rPr>
          <w:spacing w:val="11"/>
          <w:sz w:val="21"/>
        </w:rPr>
        <w:t>所</w:t>
      </w:r>
      <w:r>
        <w:rPr>
          <w:spacing w:val="14"/>
          <w:sz w:val="21"/>
        </w:rPr>
        <w:t>示</w:t>
      </w:r>
      <w:r>
        <w:rPr>
          <w:spacing w:val="11"/>
          <w:sz w:val="21"/>
        </w:rPr>
        <w:t>，</w:t>
      </w:r>
      <w:r>
        <w:rPr>
          <w:spacing w:val="14"/>
          <w:sz w:val="21"/>
        </w:rPr>
        <w:t>则</w:t>
      </w:r>
      <w:r>
        <w:rPr>
          <w:spacing w:val="11"/>
          <w:sz w:val="21"/>
        </w:rPr>
        <w:t>下</w:t>
      </w:r>
      <w:r>
        <w:rPr>
          <w:spacing w:val="14"/>
          <w:sz w:val="21"/>
        </w:rPr>
        <w:t>列</w:t>
      </w:r>
      <w:r>
        <w:rPr>
          <w:spacing w:val="11"/>
          <w:sz w:val="21"/>
        </w:rPr>
        <w:t>说</w:t>
      </w:r>
      <w:r>
        <w:rPr>
          <w:spacing w:val="14"/>
          <w:sz w:val="21"/>
        </w:rPr>
        <w:t>法</w:t>
      </w:r>
      <w:r>
        <w:rPr>
          <w:spacing w:val="11"/>
          <w:sz w:val="21"/>
        </w:rPr>
        <w:t>中</w:t>
      </w:r>
      <w:r>
        <w:rPr>
          <w:spacing w:val="14"/>
          <w:sz w:val="21"/>
        </w:rPr>
        <w:t>正</w:t>
      </w:r>
      <w:r>
        <w:rPr>
          <w:spacing w:val="11"/>
          <w:sz w:val="21"/>
        </w:rPr>
        <w:t>确</w:t>
      </w:r>
      <w:r>
        <w:rPr>
          <w:spacing w:val="14"/>
          <w:sz w:val="21"/>
        </w:rPr>
        <w:t>的</w:t>
      </w:r>
      <w:r>
        <w:rPr>
          <w:spacing w:val="11"/>
          <w:sz w:val="21"/>
        </w:rPr>
        <w:t>是</w:t>
      </w:r>
      <w:r>
        <w:rPr>
          <w:sz w:val="21"/>
        </w:rPr>
        <w:t>（</w:t>
      </w:r>
      <w:r>
        <w:rPr>
          <w:sz w:val="21"/>
        </w:rPr>
        <w:tab/>
      </w:r>
      <w:r>
        <w:rPr>
          <w:sz w:val="21"/>
        </w:rPr>
        <w:t>）</w:t>
      </w:r>
    </w:p>
    <w:p>
      <w:pPr>
        <w:pStyle w:val="3"/>
        <w:spacing w:line="240" w:lineRule="auto"/>
        <w:rPr>
          <w:sz w:val="20"/>
        </w:rPr>
      </w:pPr>
      <w:r>
        <w:rPr>
          <w:sz w:val="20"/>
        </w:rPr>
        <w:drawing>
          <wp:inline distT="0" distB="0" distL="0" distR="0">
            <wp:extent cx="3696335" cy="993775"/>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5.jpeg"/>
                    <pic:cNvPicPr>
                      <a:picLocks noChangeAspect="1"/>
                    </pic:cNvPicPr>
                  </pic:nvPicPr>
                  <pic:blipFill>
                    <a:blip r:embed="rId11" cstate="print"/>
                    <a:stretch>
                      <a:fillRect/>
                    </a:stretch>
                  </pic:blipFill>
                  <pic:spPr>
                    <a:xfrm>
                      <a:off x="0" y="0"/>
                      <a:ext cx="3696376" cy="994124"/>
                    </a:xfrm>
                    <a:prstGeom prst="rect">
                      <a:avLst/>
                    </a:prstGeom>
                  </pic:spPr>
                </pic:pic>
              </a:graphicData>
            </a:graphic>
          </wp:inline>
        </w:drawing>
      </w:r>
    </w:p>
    <w:p>
      <w:pPr>
        <w:pStyle w:val="3"/>
        <w:tabs>
          <w:tab w:val="left" w:pos="5395"/>
        </w:tabs>
        <w:spacing w:before="67" w:line="240" w:lineRule="auto"/>
        <w:ind w:left="339" w:right="1270"/>
      </w:pPr>
      <w:r>
        <w:rPr>
          <w:rFonts w:ascii="Times New Roman" w:eastAsia="Times New Roman"/>
          <w:spacing w:val="6"/>
        </w:rPr>
        <w:t>A.</w:t>
      </w:r>
      <w:r>
        <w:rPr>
          <w:spacing w:val="14"/>
        </w:rPr>
        <w:t>滤</w:t>
      </w:r>
      <w:r>
        <w:rPr>
          <w:spacing w:val="11"/>
        </w:rPr>
        <w:t>渣</w:t>
      </w:r>
      <w:r>
        <w:rPr>
          <w:spacing w:val="14"/>
        </w:rPr>
        <w:t>中</w:t>
      </w:r>
      <w:r>
        <w:rPr>
          <w:spacing w:val="11"/>
        </w:rPr>
        <w:t>一</w:t>
      </w:r>
      <w:r>
        <w:rPr>
          <w:spacing w:val="14"/>
        </w:rPr>
        <w:t>定</w:t>
      </w:r>
      <w:r>
        <w:rPr>
          <w:spacing w:val="11"/>
        </w:rPr>
        <w:t>含</w:t>
      </w:r>
      <w:r>
        <w:t>有</w:t>
      </w:r>
      <w:r>
        <w:rPr>
          <w:spacing w:val="-39"/>
        </w:rPr>
        <w:t xml:space="preserve"> </w:t>
      </w:r>
      <w:r>
        <w:rPr>
          <w:rFonts w:ascii="Times New Roman" w:eastAsia="Times New Roman"/>
        </w:rPr>
        <w:t>Cu</w:t>
      </w:r>
      <w:r>
        <w:rPr>
          <w:rFonts w:ascii="Times New Roman" w:eastAsia="Times New Roman"/>
          <w:spacing w:val="10"/>
        </w:rPr>
        <w:t xml:space="preserve"> </w:t>
      </w:r>
      <w:r>
        <w:t>和</w:t>
      </w:r>
      <w:r>
        <w:rPr>
          <w:spacing w:val="-39"/>
        </w:rPr>
        <w:t xml:space="preserve"> </w:t>
      </w:r>
      <w:r>
        <w:rPr>
          <w:rFonts w:ascii="Times New Roman" w:eastAsia="Times New Roman"/>
          <w:spacing w:val="7"/>
        </w:rPr>
        <w:t>Ag</w:t>
      </w:r>
      <w:r>
        <w:rPr>
          <w:spacing w:val="7"/>
        </w:rPr>
        <w:t>，</w:t>
      </w:r>
      <w:r>
        <w:rPr>
          <w:spacing w:val="14"/>
        </w:rPr>
        <w:t>可</w:t>
      </w:r>
      <w:r>
        <w:rPr>
          <w:spacing w:val="11"/>
        </w:rPr>
        <w:t>能</w:t>
      </w:r>
      <w:r>
        <w:rPr>
          <w:spacing w:val="14"/>
        </w:rPr>
        <w:t>含</w:t>
      </w:r>
      <w:r>
        <w:rPr>
          <w:spacing w:val="11"/>
        </w:rPr>
        <w:t>单</w:t>
      </w:r>
      <w:r>
        <w:rPr>
          <w:spacing w:val="14"/>
        </w:rPr>
        <w:t>质</w:t>
      </w:r>
      <w:r>
        <w:t>锌</w:t>
      </w:r>
      <w:r>
        <w:tab/>
      </w:r>
      <w:r>
        <w:rPr>
          <w:rFonts w:ascii="Times New Roman" w:eastAsia="Times New Roman"/>
          <w:spacing w:val="5"/>
        </w:rPr>
        <w:t>B.</w:t>
      </w:r>
      <w:r>
        <w:rPr>
          <w:spacing w:val="11"/>
        </w:rPr>
        <w:t>滤</w:t>
      </w:r>
      <w:r>
        <w:rPr>
          <w:spacing w:val="14"/>
        </w:rPr>
        <w:t>渣中</w:t>
      </w:r>
      <w:r>
        <w:rPr>
          <w:spacing w:val="11"/>
        </w:rPr>
        <w:t>一</w:t>
      </w:r>
      <w:r>
        <w:rPr>
          <w:spacing w:val="14"/>
        </w:rPr>
        <w:t>定</w:t>
      </w:r>
      <w:r>
        <w:rPr>
          <w:spacing w:val="11"/>
        </w:rPr>
        <w:t>含</w:t>
      </w:r>
      <w:r>
        <w:t>有</w:t>
      </w:r>
      <w:r>
        <w:rPr>
          <w:spacing w:val="-45"/>
        </w:rPr>
        <w:t xml:space="preserve"> </w:t>
      </w:r>
      <w:r>
        <w:rPr>
          <w:rFonts w:ascii="Times New Roman" w:eastAsia="Times New Roman"/>
          <w:spacing w:val="6"/>
        </w:rPr>
        <w:t>Cu</w:t>
      </w:r>
      <w:r>
        <w:rPr>
          <w:spacing w:val="14"/>
        </w:rPr>
        <w:t>、</w:t>
      </w:r>
      <w:r>
        <w:rPr>
          <w:rFonts w:ascii="Times New Roman" w:eastAsia="Times New Roman"/>
          <w:spacing w:val="6"/>
        </w:rPr>
        <w:t>Ag</w:t>
      </w:r>
      <w:r>
        <w:rPr>
          <w:spacing w:val="11"/>
        </w:rPr>
        <w:t>、</w:t>
      </w:r>
      <w:r>
        <w:rPr>
          <w:rFonts w:ascii="Times New Roman" w:eastAsia="Times New Roman"/>
        </w:rPr>
        <w:t xml:space="preserve">Zn </w:t>
      </w:r>
      <w:r>
        <w:rPr>
          <w:rFonts w:ascii="Times New Roman" w:eastAsia="Times New Roman"/>
          <w:spacing w:val="6"/>
        </w:rPr>
        <w:t>C.</w:t>
      </w:r>
      <w:r>
        <w:rPr>
          <w:spacing w:val="11"/>
        </w:rPr>
        <w:t>滤</w:t>
      </w:r>
      <w:r>
        <w:rPr>
          <w:spacing w:val="14"/>
        </w:rPr>
        <w:t>液</w:t>
      </w:r>
      <w:r>
        <w:rPr>
          <w:spacing w:val="11"/>
        </w:rPr>
        <w:t>中</w:t>
      </w:r>
      <w:r>
        <w:rPr>
          <w:spacing w:val="14"/>
        </w:rPr>
        <w:t>一</w:t>
      </w:r>
      <w:r>
        <w:rPr>
          <w:spacing w:val="11"/>
        </w:rPr>
        <w:t>定</w:t>
      </w:r>
      <w:r>
        <w:rPr>
          <w:spacing w:val="14"/>
        </w:rPr>
        <w:t>含</w:t>
      </w:r>
      <w:r>
        <w:t>有</w:t>
      </w:r>
      <w:r>
        <w:rPr>
          <w:spacing w:val="-36"/>
        </w:rPr>
        <w:t xml:space="preserve"> </w:t>
      </w:r>
      <w:r>
        <w:rPr>
          <w:rFonts w:ascii="Times New Roman" w:eastAsia="Times New Roman"/>
          <w:spacing w:val="5"/>
        </w:rPr>
        <w:t>Zn</w:t>
      </w:r>
      <w:r>
        <w:rPr>
          <w:rFonts w:ascii="Times New Roman" w:eastAsia="Times New Roman"/>
          <w:spacing w:val="5"/>
          <w:position w:val="7"/>
          <w:sz w:val="13"/>
        </w:rPr>
        <w:t>2+</w:t>
      </w:r>
      <w:r>
        <w:t>和</w:t>
      </w:r>
      <w:r>
        <w:rPr>
          <w:spacing w:val="-37"/>
        </w:rPr>
        <w:t xml:space="preserve"> </w:t>
      </w:r>
      <w:r>
        <w:rPr>
          <w:rFonts w:ascii="Times New Roman" w:eastAsia="Times New Roman"/>
          <w:spacing w:val="4"/>
        </w:rPr>
        <w:t>Ag</w:t>
      </w:r>
      <w:r>
        <w:rPr>
          <w:rFonts w:ascii="Times New Roman" w:eastAsia="Times New Roman"/>
          <w:spacing w:val="4"/>
          <w:position w:val="7"/>
          <w:sz w:val="13"/>
        </w:rPr>
        <w:t>+</w:t>
      </w:r>
      <w:r>
        <w:rPr>
          <w:rFonts w:ascii="Times New Roman" w:eastAsia="Times New Roman"/>
          <w:spacing w:val="4"/>
          <w:position w:val="7"/>
          <w:sz w:val="13"/>
        </w:rPr>
        <w:tab/>
      </w:r>
      <w:r>
        <w:rPr>
          <w:rFonts w:ascii="Times New Roman" w:eastAsia="Times New Roman"/>
          <w:spacing w:val="6"/>
        </w:rPr>
        <w:t>D.</w:t>
      </w:r>
      <w:r>
        <w:rPr>
          <w:spacing w:val="11"/>
        </w:rPr>
        <w:t>充</w:t>
      </w:r>
      <w:r>
        <w:rPr>
          <w:spacing w:val="14"/>
        </w:rPr>
        <w:t>分</w:t>
      </w:r>
      <w:r>
        <w:rPr>
          <w:spacing w:val="11"/>
        </w:rPr>
        <w:t>反</w:t>
      </w:r>
      <w:r>
        <w:rPr>
          <w:spacing w:val="14"/>
        </w:rPr>
        <w:t>应</w:t>
      </w:r>
      <w:r>
        <w:rPr>
          <w:spacing w:val="11"/>
        </w:rPr>
        <w:t>后</w:t>
      </w:r>
      <w:r>
        <w:rPr>
          <w:spacing w:val="14"/>
        </w:rPr>
        <w:t>溶</w:t>
      </w:r>
      <w:r>
        <w:rPr>
          <w:spacing w:val="11"/>
        </w:rPr>
        <w:t>液</w:t>
      </w:r>
      <w:r>
        <w:rPr>
          <w:spacing w:val="14"/>
        </w:rPr>
        <w:t>质</w:t>
      </w:r>
      <w:r>
        <w:rPr>
          <w:spacing w:val="11"/>
        </w:rPr>
        <w:t>量</w:t>
      </w:r>
      <w:r>
        <w:rPr>
          <w:spacing w:val="14"/>
        </w:rPr>
        <w:t>减</w:t>
      </w:r>
      <w:r>
        <w:t>少</w:t>
      </w:r>
    </w:p>
    <w:p>
      <w:pPr>
        <w:pStyle w:val="7"/>
        <w:numPr>
          <w:ilvl w:val="0"/>
          <w:numId w:val="2"/>
        </w:numPr>
        <w:tabs>
          <w:tab w:val="left" w:pos="397"/>
          <w:tab w:val="left" w:pos="3190"/>
        </w:tabs>
        <w:spacing w:before="1" w:after="0" w:line="240" w:lineRule="auto"/>
        <w:ind w:left="396" w:right="0" w:hanging="279"/>
        <w:jc w:val="left"/>
        <w:rPr>
          <w:sz w:val="21"/>
        </w:rPr>
      </w:pPr>
      <w:r>
        <w:rPr>
          <w:spacing w:val="11"/>
          <w:sz w:val="21"/>
        </w:rPr>
        <w:t>下</w:t>
      </w:r>
      <w:r>
        <w:rPr>
          <w:spacing w:val="14"/>
          <w:sz w:val="21"/>
        </w:rPr>
        <w:t>列</w:t>
      </w:r>
      <w:r>
        <w:rPr>
          <w:spacing w:val="11"/>
          <w:sz w:val="21"/>
        </w:rPr>
        <w:t>有</w:t>
      </w:r>
      <w:r>
        <w:rPr>
          <w:spacing w:val="14"/>
          <w:sz w:val="21"/>
        </w:rPr>
        <w:t>关</w:t>
      </w:r>
      <w:r>
        <w:rPr>
          <w:spacing w:val="11"/>
          <w:sz w:val="21"/>
        </w:rPr>
        <w:t>说</w:t>
      </w:r>
      <w:r>
        <w:rPr>
          <w:spacing w:val="14"/>
          <w:sz w:val="21"/>
        </w:rPr>
        <w:t>法</w:t>
      </w:r>
      <w:r>
        <w:rPr>
          <w:spacing w:val="11"/>
          <w:sz w:val="21"/>
        </w:rPr>
        <w:t>正</w:t>
      </w:r>
      <w:r>
        <w:rPr>
          <w:spacing w:val="14"/>
          <w:sz w:val="21"/>
        </w:rPr>
        <w:t>确</w:t>
      </w:r>
      <w:r>
        <w:rPr>
          <w:spacing w:val="11"/>
          <w:sz w:val="21"/>
        </w:rPr>
        <w:t>的</w:t>
      </w:r>
      <w:r>
        <w:rPr>
          <w:spacing w:val="14"/>
          <w:sz w:val="21"/>
        </w:rPr>
        <w:t>是</w:t>
      </w:r>
      <w:r>
        <w:rPr>
          <w:sz w:val="21"/>
        </w:rPr>
        <w:t>（</w:t>
      </w:r>
      <w:r>
        <w:rPr>
          <w:sz w:val="21"/>
        </w:rPr>
        <w:tab/>
      </w:r>
      <w:r>
        <w:rPr>
          <w:sz w:val="21"/>
        </w:rPr>
        <w:t>）</w:t>
      </w:r>
    </w:p>
    <w:p>
      <w:pPr>
        <w:pStyle w:val="7"/>
        <w:numPr>
          <w:ilvl w:val="1"/>
          <w:numId w:val="2"/>
        </w:numPr>
        <w:tabs>
          <w:tab w:val="left" w:pos="556"/>
        </w:tabs>
        <w:spacing w:before="105" w:after="0" w:line="240" w:lineRule="auto"/>
        <w:ind w:left="555" w:right="0" w:hanging="217"/>
        <w:jc w:val="left"/>
        <w:rPr>
          <w:sz w:val="21"/>
        </w:rPr>
      </w:pPr>
      <w:r>
        <w:rPr>
          <w:spacing w:val="10"/>
          <w:sz w:val="21"/>
        </w:rPr>
        <w:t>金属离子和酸根离子构成的物质属于盐，硝酸铵中没有金属离子，因此不属于盐</w:t>
      </w:r>
    </w:p>
    <w:p>
      <w:pPr>
        <w:pStyle w:val="7"/>
        <w:numPr>
          <w:ilvl w:val="1"/>
          <w:numId w:val="2"/>
        </w:numPr>
        <w:tabs>
          <w:tab w:val="left" w:pos="544"/>
        </w:tabs>
        <w:spacing w:before="108" w:after="0" w:line="240" w:lineRule="auto"/>
        <w:ind w:left="543" w:right="0" w:hanging="205"/>
        <w:jc w:val="left"/>
        <w:rPr>
          <w:sz w:val="21"/>
        </w:rPr>
      </w:pPr>
      <w:r>
        <w:rPr>
          <w:spacing w:val="10"/>
          <w:sz w:val="21"/>
        </w:rPr>
        <w:t>多种分子构成的物质一定是混合物，多种元素组成的物质也一定是混合物</w:t>
      </w:r>
    </w:p>
    <w:p>
      <w:pPr>
        <w:pStyle w:val="3"/>
        <w:spacing w:before="8" w:line="240" w:lineRule="auto"/>
        <w:ind w:left="0"/>
        <w:rPr>
          <w:sz w:val="16"/>
        </w:rPr>
      </w:pPr>
    </w:p>
    <w:p>
      <w:pPr>
        <w:pStyle w:val="7"/>
        <w:numPr>
          <w:ilvl w:val="1"/>
          <w:numId w:val="2"/>
        </w:numPr>
        <w:tabs>
          <w:tab w:val="left" w:pos="544"/>
        </w:tabs>
        <w:spacing w:before="1" w:after="0" w:line="240" w:lineRule="auto"/>
        <w:ind w:left="543" w:right="0" w:hanging="205"/>
        <w:jc w:val="left"/>
        <w:rPr>
          <w:sz w:val="21"/>
        </w:rPr>
      </w:pPr>
      <w:r>
        <w:rPr>
          <w:rStyle w:val="9"/>
        </w:rPr>
        <w:t xml:space="preserve">若“ </w:t>
      </w:r>
      <w:r>
        <w:rPr>
          <w:rStyle w:val="9"/>
        </w:rPr>
        <w:drawing>
          <wp:inline distT="0" distB="0" distL="0" distR="0">
            <wp:extent cx="191770" cy="191770"/>
            <wp:effectExtent l="0" t="0" r="0" b="0"/>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6.jpeg"/>
                    <pic:cNvPicPr>
                      <a:picLocks noChangeAspect="1"/>
                    </pic:cNvPicPr>
                  </pic:nvPicPr>
                  <pic:blipFill>
                    <a:blip r:embed="rId12" cstate="print"/>
                    <a:stretch>
                      <a:fillRect/>
                    </a:stretch>
                  </pic:blipFill>
                  <pic:spPr>
                    <a:xfrm>
                      <a:off x="0" y="0"/>
                      <a:ext cx="192023" cy="192024"/>
                    </a:xfrm>
                    <a:prstGeom prst="rect">
                      <a:avLst/>
                    </a:prstGeom>
                  </pic:spPr>
                </pic:pic>
              </a:graphicData>
            </a:graphic>
          </wp:inline>
        </w:drawing>
      </w:r>
      <w:r>
        <w:rPr>
          <w:rStyle w:val="9"/>
        </w:rPr>
        <w:t xml:space="preserve">”表示氧原子，则“ </w:t>
      </w:r>
      <w:r>
        <w:rPr>
          <w:rStyle w:val="9"/>
        </w:rPr>
        <w:drawing>
          <wp:inline distT="0" distB="0" distL="0" distR="0">
            <wp:extent cx="365125" cy="200660"/>
            <wp:effectExtent l="0" t="0" r="0" b="0"/>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7.jpeg"/>
                    <pic:cNvPicPr>
                      <a:picLocks noChangeAspect="1"/>
                    </pic:cNvPicPr>
                  </pic:nvPicPr>
                  <pic:blipFill>
                    <a:blip r:embed="rId13" cstate="print"/>
                    <a:stretch>
                      <a:fillRect/>
                    </a:stretch>
                  </pic:blipFill>
                  <pic:spPr>
                    <a:xfrm>
                      <a:off x="0" y="0"/>
                      <a:ext cx="365759" cy="201168"/>
                    </a:xfrm>
                    <a:prstGeom prst="rect">
                      <a:avLst/>
                    </a:prstGeom>
                  </pic:spPr>
                </pic:pic>
              </a:graphicData>
            </a:graphic>
          </wp:inline>
        </w:drawing>
      </w:r>
      <w:r>
        <w:rPr>
          <w:rStyle w:val="9"/>
        </w:rPr>
        <w:t xml:space="preserve">”和“ </w:t>
      </w:r>
      <w:r>
        <w:rPr>
          <w:rStyle w:val="9"/>
        </w:rPr>
        <w:drawing>
          <wp:inline distT="0" distB="0" distL="0" distR="0">
            <wp:extent cx="274320" cy="197485"/>
            <wp:effectExtent l="0" t="0" r="0" b="0"/>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8.jpeg"/>
                    <pic:cNvPicPr>
                      <a:picLocks noChangeAspect="1"/>
                    </pic:cNvPicPr>
                  </pic:nvPicPr>
                  <pic:blipFill>
                    <a:blip r:embed="rId14" cstate="print"/>
                    <a:stretch>
                      <a:fillRect/>
                    </a:stretch>
                  </pic:blipFill>
                  <pic:spPr>
                    <a:xfrm>
                      <a:off x="0" y="0"/>
                      <a:ext cx="274320" cy="198119"/>
                    </a:xfrm>
                    <a:prstGeom prst="rect">
                      <a:avLst/>
                    </a:prstGeom>
                  </pic:spPr>
                </pic:pic>
              </a:graphicData>
            </a:graphic>
          </wp:inline>
        </w:drawing>
      </w:r>
      <w:r>
        <w:rPr>
          <w:spacing w:val="11"/>
          <w:sz w:val="21"/>
        </w:rPr>
        <w:t>”都</w:t>
      </w:r>
      <w:r>
        <w:rPr>
          <w:spacing w:val="14"/>
          <w:sz w:val="21"/>
        </w:rPr>
        <w:t>表</w:t>
      </w:r>
      <w:r>
        <w:rPr>
          <w:spacing w:val="11"/>
          <w:sz w:val="21"/>
        </w:rPr>
        <w:t>示</w:t>
      </w:r>
      <w:r>
        <w:rPr>
          <w:spacing w:val="14"/>
          <w:sz w:val="21"/>
        </w:rPr>
        <w:t>的</w:t>
      </w:r>
      <w:r>
        <w:rPr>
          <w:spacing w:val="11"/>
          <w:sz w:val="21"/>
        </w:rPr>
        <w:t>是</w:t>
      </w:r>
      <w:r>
        <w:rPr>
          <w:spacing w:val="14"/>
          <w:sz w:val="21"/>
        </w:rPr>
        <w:t>化</w:t>
      </w:r>
      <w:r>
        <w:rPr>
          <w:spacing w:val="11"/>
          <w:sz w:val="21"/>
        </w:rPr>
        <w:t>合</w:t>
      </w:r>
      <w:r>
        <w:rPr>
          <w:spacing w:val="14"/>
          <w:sz w:val="21"/>
        </w:rPr>
        <w:t>物</w:t>
      </w:r>
      <w:r>
        <w:rPr>
          <w:spacing w:val="11"/>
          <w:sz w:val="21"/>
        </w:rPr>
        <w:t>，</w:t>
      </w:r>
      <w:r>
        <w:rPr>
          <w:spacing w:val="14"/>
          <w:sz w:val="21"/>
        </w:rPr>
        <w:t>且</w:t>
      </w:r>
      <w:r>
        <w:rPr>
          <w:spacing w:val="11"/>
          <w:sz w:val="21"/>
        </w:rPr>
        <w:t>都</w:t>
      </w:r>
      <w:r>
        <w:rPr>
          <w:spacing w:val="14"/>
          <w:sz w:val="21"/>
        </w:rPr>
        <w:t>是</w:t>
      </w:r>
      <w:r>
        <w:rPr>
          <w:spacing w:val="11"/>
          <w:sz w:val="21"/>
        </w:rPr>
        <w:t>氧</w:t>
      </w:r>
      <w:r>
        <w:rPr>
          <w:spacing w:val="14"/>
          <w:sz w:val="21"/>
        </w:rPr>
        <w:t>化</w:t>
      </w:r>
      <w:r>
        <w:rPr>
          <w:sz w:val="21"/>
        </w:rPr>
        <w:t>物</w:t>
      </w:r>
    </w:p>
    <w:p>
      <w:pPr>
        <w:pStyle w:val="7"/>
        <w:numPr>
          <w:ilvl w:val="1"/>
          <w:numId w:val="2"/>
        </w:numPr>
        <w:tabs>
          <w:tab w:val="left" w:pos="556"/>
        </w:tabs>
        <w:spacing w:before="223" w:after="0" w:line="240" w:lineRule="auto"/>
        <w:ind w:left="118" w:right="524" w:firstLine="220"/>
        <w:jc w:val="left"/>
        <w:rPr>
          <w:sz w:val="21"/>
        </w:rPr>
      </w:pPr>
      <w:r>
        <w:rPr>
          <w:spacing w:val="2"/>
          <w:sz w:val="21"/>
        </w:rPr>
        <w:t xml:space="preserve">用氯化钠固体配制 </w:t>
      </w:r>
      <w:r>
        <w:rPr>
          <w:rFonts w:ascii="Times New Roman" w:eastAsia="Times New Roman"/>
          <w:spacing w:val="2"/>
          <w:sz w:val="21"/>
        </w:rPr>
        <w:t>50g</w:t>
      </w:r>
      <w:r>
        <w:rPr>
          <w:rFonts w:ascii="Times New Roman" w:eastAsia="Times New Roman"/>
          <w:spacing w:val="3"/>
          <w:sz w:val="21"/>
        </w:rPr>
        <w:t xml:space="preserve"> </w:t>
      </w:r>
      <w:r>
        <w:rPr>
          <w:rFonts w:ascii="Times New Roman" w:eastAsia="Times New Roman"/>
          <w:spacing w:val="5"/>
          <w:sz w:val="21"/>
        </w:rPr>
        <w:t>20%</w:t>
      </w:r>
      <w:r>
        <w:rPr>
          <w:spacing w:val="10"/>
          <w:sz w:val="21"/>
        </w:rPr>
        <w:t>的氯化钠溶液时，量水时俯视或称量的氯化钠药品不纯，均使</w:t>
      </w:r>
      <w:r>
        <w:rPr>
          <w:spacing w:val="9"/>
          <w:sz w:val="21"/>
        </w:rPr>
        <w:t>溶质的质量分数减小</w:t>
      </w:r>
    </w:p>
    <w:tbl>
      <w:tblPr>
        <w:tblStyle w:val="5"/>
        <w:tblpPr w:leftFromText="180" w:rightFromText="180" w:vertAnchor="text" w:horzAnchor="page" w:tblpX="1285" w:tblpY="2033"/>
        <w:tblOverlap w:val="never"/>
        <w:tblW w:w="82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0"/>
        <w:gridCol w:w="1420"/>
        <w:gridCol w:w="1420"/>
        <w:gridCol w:w="1565"/>
        <w:gridCol w:w="1276"/>
        <w:gridCol w:w="14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5" w:hRule="atLeast"/>
        </w:trPr>
        <w:tc>
          <w:tcPr>
            <w:tcW w:w="1130" w:type="dxa"/>
          </w:tcPr>
          <w:p>
            <w:pPr>
              <w:pStyle w:val="8"/>
              <w:spacing w:before="0" w:line="240" w:lineRule="auto"/>
              <w:ind w:left="0"/>
              <w:rPr>
                <w:rFonts w:ascii="Times New Roman"/>
                <w:sz w:val="20"/>
              </w:rPr>
            </w:pPr>
          </w:p>
        </w:tc>
        <w:tc>
          <w:tcPr>
            <w:tcW w:w="1420" w:type="dxa"/>
          </w:tcPr>
          <w:p>
            <w:pPr>
              <w:pStyle w:val="8"/>
              <w:spacing w:line="240" w:lineRule="auto"/>
              <w:ind w:left="0"/>
              <w:jc w:val="center"/>
              <w:rPr>
                <w:sz w:val="21"/>
              </w:rPr>
            </w:pPr>
            <w:r>
              <w:rPr>
                <w:w w:val="99"/>
                <w:sz w:val="21"/>
              </w:rPr>
              <w:t>①</w:t>
            </w:r>
          </w:p>
        </w:tc>
        <w:tc>
          <w:tcPr>
            <w:tcW w:w="1420" w:type="dxa"/>
          </w:tcPr>
          <w:p>
            <w:pPr>
              <w:pStyle w:val="8"/>
              <w:spacing w:line="240" w:lineRule="auto"/>
              <w:ind w:left="0" w:right="3"/>
              <w:jc w:val="center"/>
              <w:rPr>
                <w:sz w:val="21"/>
              </w:rPr>
            </w:pPr>
            <w:r>
              <w:rPr>
                <w:w w:val="99"/>
                <w:sz w:val="21"/>
              </w:rPr>
              <w:t>②</w:t>
            </w:r>
          </w:p>
        </w:tc>
        <w:tc>
          <w:tcPr>
            <w:tcW w:w="1565" w:type="dxa"/>
          </w:tcPr>
          <w:p>
            <w:pPr>
              <w:pStyle w:val="8"/>
              <w:spacing w:line="240" w:lineRule="auto"/>
              <w:ind w:left="0" w:right="3"/>
              <w:jc w:val="center"/>
              <w:rPr>
                <w:sz w:val="21"/>
              </w:rPr>
            </w:pPr>
            <w:r>
              <w:rPr>
                <w:w w:val="99"/>
                <w:sz w:val="21"/>
              </w:rPr>
              <w:t>③</w:t>
            </w:r>
          </w:p>
        </w:tc>
        <w:tc>
          <w:tcPr>
            <w:tcW w:w="1276" w:type="dxa"/>
          </w:tcPr>
          <w:p>
            <w:pPr>
              <w:pStyle w:val="8"/>
              <w:spacing w:line="240" w:lineRule="auto"/>
              <w:ind w:left="0" w:right="2"/>
              <w:jc w:val="center"/>
              <w:rPr>
                <w:sz w:val="21"/>
              </w:rPr>
            </w:pPr>
            <w:r>
              <w:rPr>
                <w:w w:val="99"/>
                <w:sz w:val="21"/>
              </w:rPr>
              <w:t>④</w:t>
            </w:r>
          </w:p>
        </w:tc>
        <w:tc>
          <w:tcPr>
            <w:tcW w:w="1421" w:type="dxa"/>
          </w:tcPr>
          <w:p>
            <w:pPr>
              <w:pStyle w:val="8"/>
              <w:spacing w:line="240" w:lineRule="auto"/>
              <w:ind w:left="0" w:right="2"/>
              <w:jc w:val="center"/>
              <w:rPr>
                <w:sz w:val="21"/>
              </w:rPr>
            </w:pPr>
            <w:r>
              <w:rPr>
                <w:w w:val="99"/>
                <w:sz w:val="21"/>
              </w:rPr>
              <w:t>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5" w:hRule="atLeast"/>
        </w:trPr>
        <w:tc>
          <w:tcPr>
            <w:tcW w:w="1130" w:type="dxa"/>
          </w:tcPr>
          <w:p>
            <w:pPr>
              <w:pStyle w:val="8"/>
              <w:spacing w:before="65" w:line="240" w:lineRule="auto"/>
              <w:ind w:left="2"/>
              <w:jc w:val="center"/>
              <w:rPr>
                <w:rFonts w:ascii="Times New Roman"/>
                <w:sz w:val="21"/>
              </w:rPr>
            </w:pPr>
            <w:r>
              <w:rPr>
                <w:rFonts w:ascii="Times New Roman"/>
                <w:w w:val="99"/>
                <w:sz w:val="21"/>
              </w:rPr>
              <w:t>A</w:t>
            </w:r>
          </w:p>
        </w:tc>
        <w:tc>
          <w:tcPr>
            <w:tcW w:w="1420" w:type="dxa"/>
          </w:tcPr>
          <w:p>
            <w:pPr>
              <w:pStyle w:val="8"/>
              <w:spacing w:before="62" w:line="240" w:lineRule="auto"/>
              <w:rPr>
                <w:rFonts w:ascii="Times New Roman"/>
                <w:sz w:val="21"/>
              </w:rPr>
            </w:pPr>
            <w:r>
              <w:rPr>
                <w:rFonts w:ascii="Times New Roman"/>
                <w:position w:val="2"/>
                <w:sz w:val="21"/>
              </w:rPr>
              <w:t>Fe</w:t>
            </w:r>
            <w:r>
              <w:rPr>
                <w:rFonts w:ascii="Times New Roman"/>
                <w:position w:val="2"/>
                <w:sz w:val="21"/>
                <w:vertAlign w:val="subscript"/>
              </w:rPr>
              <w:t>2</w:t>
            </w:r>
            <w:r>
              <w:rPr>
                <w:rFonts w:ascii="Times New Roman"/>
                <w:position w:val="2"/>
                <w:sz w:val="21"/>
                <w:vertAlign w:val="baseline"/>
              </w:rPr>
              <w:t>O</w:t>
            </w:r>
            <w:r>
              <w:rPr>
                <w:rFonts w:ascii="Times New Roman"/>
                <w:position w:val="2"/>
                <w:sz w:val="21"/>
                <w:vertAlign w:val="subscript"/>
              </w:rPr>
              <w:t>3</w:t>
            </w:r>
          </w:p>
        </w:tc>
        <w:tc>
          <w:tcPr>
            <w:tcW w:w="1420" w:type="dxa"/>
          </w:tcPr>
          <w:p>
            <w:pPr>
              <w:pStyle w:val="8"/>
              <w:spacing w:before="65" w:line="240" w:lineRule="auto"/>
              <w:rPr>
                <w:rFonts w:ascii="Times New Roman"/>
                <w:sz w:val="21"/>
              </w:rPr>
            </w:pPr>
            <w:r>
              <w:rPr>
                <w:rFonts w:ascii="Times New Roman"/>
                <w:sz w:val="21"/>
              </w:rPr>
              <w:t>CO</w:t>
            </w:r>
          </w:p>
        </w:tc>
        <w:tc>
          <w:tcPr>
            <w:tcW w:w="1565" w:type="dxa"/>
          </w:tcPr>
          <w:p>
            <w:pPr>
              <w:pStyle w:val="8"/>
              <w:spacing w:before="48" w:line="240" w:lineRule="auto"/>
              <w:ind w:left="108"/>
              <w:rPr>
                <w:sz w:val="21"/>
              </w:rPr>
            </w:pPr>
            <w:r>
              <w:rPr>
                <w:rFonts w:ascii="Times New Roman" w:eastAsia="Times New Roman"/>
                <w:position w:val="2"/>
                <w:sz w:val="21"/>
              </w:rPr>
              <w:t>Ca(OH)</w:t>
            </w:r>
            <w:r>
              <w:rPr>
                <w:rFonts w:ascii="Times New Roman" w:eastAsia="Times New Roman"/>
                <w:position w:val="2"/>
                <w:sz w:val="21"/>
                <w:vertAlign w:val="subscript"/>
              </w:rPr>
              <w:t>2</w:t>
            </w:r>
            <w:r>
              <w:rPr>
                <w:rFonts w:ascii="Times New Roman" w:eastAsia="Times New Roman"/>
                <w:position w:val="2"/>
                <w:sz w:val="21"/>
                <w:vertAlign w:val="baseline"/>
              </w:rPr>
              <w:t xml:space="preserve"> </w:t>
            </w:r>
            <w:r>
              <w:rPr>
                <w:position w:val="2"/>
                <w:sz w:val="21"/>
                <w:vertAlign w:val="baseline"/>
              </w:rPr>
              <w:t>溶液</w:t>
            </w:r>
          </w:p>
        </w:tc>
        <w:tc>
          <w:tcPr>
            <w:tcW w:w="1276" w:type="dxa"/>
          </w:tcPr>
          <w:p>
            <w:pPr>
              <w:pStyle w:val="8"/>
              <w:spacing w:before="65" w:line="240" w:lineRule="auto"/>
              <w:ind w:left="108"/>
              <w:rPr>
                <w:rFonts w:ascii="Times New Roman"/>
                <w:sz w:val="21"/>
              </w:rPr>
            </w:pPr>
            <w:r>
              <w:rPr>
                <w:rFonts w:ascii="Times New Roman"/>
                <w:sz w:val="21"/>
              </w:rPr>
              <w:t>CuO</w:t>
            </w:r>
          </w:p>
        </w:tc>
        <w:tc>
          <w:tcPr>
            <w:tcW w:w="1421" w:type="dxa"/>
          </w:tcPr>
          <w:p>
            <w:pPr>
              <w:pStyle w:val="8"/>
              <w:spacing w:before="51" w:line="240" w:lineRule="auto"/>
              <w:ind w:left="106"/>
              <w:rPr>
                <w:sz w:val="21"/>
              </w:rPr>
            </w:pPr>
            <w:r>
              <w:rPr>
                <w:sz w:val="21"/>
              </w:rPr>
              <w:t>稀盐酸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5" w:hRule="atLeast"/>
        </w:trPr>
        <w:tc>
          <w:tcPr>
            <w:tcW w:w="1130" w:type="dxa"/>
          </w:tcPr>
          <w:p>
            <w:pPr>
              <w:pStyle w:val="8"/>
              <w:spacing w:before="64" w:line="240" w:lineRule="auto"/>
              <w:ind w:left="1"/>
              <w:jc w:val="center"/>
              <w:rPr>
                <w:rFonts w:ascii="Times New Roman"/>
                <w:sz w:val="21"/>
              </w:rPr>
            </w:pPr>
            <w:r>
              <w:rPr>
                <w:rFonts w:ascii="Times New Roman"/>
                <w:w w:val="99"/>
                <w:sz w:val="21"/>
              </w:rPr>
              <w:t>B</w:t>
            </w:r>
          </w:p>
        </w:tc>
        <w:tc>
          <w:tcPr>
            <w:tcW w:w="1420" w:type="dxa"/>
          </w:tcPr>
          <w:p>
            <w:pPr>
              <w:pStyle w:val="8"/>
              <w:spacing w:before="64" w:line="240" w:lineRule="auto"/>
              <w:rPr>
                <w:rFonts w:ascii="Times New Roman"/>
                <w:sz w:val="21"/>
              </w:rPr>
            </w:pPr>
            <w:r>
              <w:rPr>
                <w:rFonts w:ascii="Times New Roman"/>
                <w:sz w:val="21"/>
              </w:rPr>
              <w:t>Cu</w:t>
            </w:r>
          </w:p>
        </w:tc>
        <w:tc>
          <w:tcPr>
            <w:tcW w:w="1420" w:type="dxa"/>
          </w:tcPr>
          <w:p>
            <w:pPr>
              <w:pStyle w:val="8"/>
              <w:spacing w:before="61" w:line="240" w:lineRule="auto"/>
              <w:rPr>
                <w:rFonts w:ascii="Times New Roman"/>
                <w:sz w:val="21"/>
              </w:rPr>
            </w:pPr>
            <w:r>
              <w:rPr>
                <w:rFonts w:ascii="Times New Roman"/>
                <w:position w:val="2"/>
                <w:sz w:val="21"/>
              </w:rPr>
              <w:t>O</w:t>
            </w:r>
            <w:r>
              <w:rPr>
                <w:rFonts w:ascii="Times New Roman"/>
                <w:position w:val="2"/>
                <w:sz w:val="21"/>
                <w:vertAlign w:val="subscript"/>
              </w:rPr>
              <w:t>2</w:t>
            </w:r>
          </w:p>
        </w:tc>
        <w:tc>
          <w:tcPr>
            <w:tcW w:w="1565" w:type="dxa"/>
          </w:tcPr>
          <w:p>
            <w:pPr>
              <w:pStyle w:val="8"/>
              <w:spacing w:before="64" w:line="240" w:lineRule="auto"/>
              <w:ind w:left="108"/>
              <w:rPr>
                <w:rFonts w:ascii="Times New Roman"/>
                <w:sz w:val="21"/>
              </w:rPr>
            </w:pPr>
            <w:r>
              <w:rPr>
                <w:rFonts w:ascii="Times New Roman"/>
                <w:w w:val="99"/>
                <w:sz w:val="21"/>
              </w:rPr>
              <w:t>C</w:t>
            </w:r>
          </w:p>
        </w:tc>
        <w:tc>
          <w:tcPr>
            <w:tcW w:w="1276" w:type="dxa"/>
          </w:tcPr>
          <w:p>
            <w:pPr>
              <w:pStyle w:val="8"/>
              <w:spacing w:before="61" w:line="240" w:lineRule="auto"/>
              <w:ind w:left="108"/>
              <w:rPr>
                <w:rFonts w:ascii="Times New Roman"/>
                <w:sz w:val="21"/>
              </w:rPr>
            </w:pPr>
            <w:r>
              <w:rPr>
                <w:rFonts w:ascii="Times New Roman"/>
                <w:position w:val="2"/>
                <w:sz w:val="21"/>
              </w:rPr>
              <w:t>CO</w:t>
            </w:r>
            <w:r>
              <w:rPr>
                <w:rFonts w:ascii="Times New Roman"/>
                <w:position w:val="2"/>
                <w:sz w:val="21"/>
                <w:vertAlign w:val="subscript"/>
              </w:rPr>
              <w:t>2</w:t>
            </w:r>
          </w:p>
        </w:tc>
        <w:tc>
          <w:tcPr>
            <w:tcW w:w="1421" w:type="dxa"/>
          </w:tcPr>
          <w:p>
            <w:pPr>
              <w:pStyle w:val="8"/>
              <w:spacing w:before="61" w:line="240" w:lineRule="auto"/>
              <w:ind w:left="106"/>
              <w:rPr>
                <w:rFonts w:ascii="Times New Roman"/>
                <w:sz w:val="21"/>
              </w:rPr>
            </w:pPr>
            <w:r>
              <w:rPr>
                <w:rFonts w:ascii="Times New Roman"/>
                <w:position w:val="2"/>
                <w:sz w:val="21"/>
              </w:rPr>
              <w:t>H</w:t>
            </w:r>
            <w:r>
              <w:rPr>
                <w:rFonts w:ascii="Times New Roman"/>
                <w:position w:val="2"/>
                <w:sz w:val="21"/>
                <w:vertAlign w:val="subscript"/>
              </w:rPr>
              <w:t>2</w:t>
            </w:r>
            <w:r>
              <w:rPr>
                <w:rFonts w:ascii="Times New Roman"/>
                <w:position w:val="2"/>
                <w:sz w:val="21"/>
                <w:vertAlign w:val="baseline"/>
              </w:rPr>
              <w:t>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5" w:hRule="atLeast"/>
        </w:trPr>
        <w:tc>
          <w:tcPr>
            <w:tcW w:w="1130" w:type="dxa"/>
          </w:tcPr>
          <w:p>
            <w:pPr>
              <w:pStyle w:val="8"/>
              <w:spacing w:before="65" w:line="240" w:lineRule="auto"/>
              <w:ind w:left="1"/>
              <w:jc w:val="center"/>
              <w:rPr>
                <w:rFonts w:ascii="Times New Roman"/>
                <w:sz w:val="21"/>
              </w:rPr>
            </w:pPr>
            <w:r>
              <w:rPr>
                <w:rFonts w:ascii="Times New Roman"/>
                <w:w w:val="99"/>
                <w:sz w:val="21"/>
              </w:rPr>
              <w:t>C</w:t>
            </w:r>
          </w:p>
        </w:tc>
        <w:tc>
          <w:tcPr>
            <w:tcW w:w="1420" w:type="dxa"/>
          </w:tcPr>
          <w:p>
            <w:pPr>
              <w:pStyle w:val="8"/>
              <w:spacing w:before="51" w:line="240" w:lineRule="auto"/>
              <w:rPr>
                <w:sz w:val="21"/>
              </w:rPr>
            </w:pPr>
            <w:r>
              <w:rPr>
                <w:sz w:val="21"/>
              </w:rPr>
              <w:t>氯化银</w:t>
            </w:r>
          </w:p>
        </w:tc>
        <w:tc>
          <w:tcPr>
            <w:tcW w:w="1420" w:type="dxa"/>
          </w:tcPr>
          <w:p>
            <w:pPr>
              <w:pStyle w:val="8"/>
              <w:spacing w:before="51" w:line="240" w:lineRule="auto"/>
              <w:rPr>
                <w:sz w:val="21"/>
              </w:rPr>
            </w:pPr>
            <w:r>
              <w:rPr>
                <w:sz w:val="21"/>
              </w:rPr>
              <w:t>硝酸钠溶液</w:t>
            </w:r>
          </w:p>
        </w:tc>
        <w:tc>
          <w:tcPr>
            <w:tcW w:w="1565" w:type="dxa"/>
          </w:tcPr>
          <w:p>
            <w:pPr>
              <w:pStyle w:val="8"/>
              <w:spacing w:before="51" w:line="240" w:lineRule="auto"/>
              <w:ind w:left="108"/>
              <w:rPr>
                <w:sz w:val="21"/>
              </w:rPr>
            </w:pPr>
            <w:r>
              <w:rPr>
                <w:sz w:val="21"/>
              </w:rPr>
              <w:t>稀硫酸</w:t>
            </w:r>
          </w:p>
        </w:tc>
        <w:tc>
          <w:tcPr>
            <w:tcW w:w="1276" w:type="dxa"/>
          </w:tcPr>
          <w:p>
            <w:pPr>
              <w:pStyle w:val="8"/>
              <w:spacing w:before="62" w:line="240" w:lineRule="auto"/>
              <w:ind w:left="108"/>
              <w:rPr>
                <w:rFonts w:ascii="Times New Roman"/>
                <w:sz w:val="21"/>
              </w:rPr>
            </w:pPr>
            <w:r>
              <w:rPr>
                <w:rFonts w:ascii="Times New Roman"/>
                <w:position w:val="2"/>
                <w:sz w:val="21"/>
              </w:rPr>
              <w:t>Mg(OH)</w:t>
            </w:r>
            <w:r>
              <w:rPr>
                <w:rFonts w:ascii="Times New Roman"/>
                <w:position w:val="2"/>
                <w:sz w:val="21"/>
                <w:vertAlign w:val="subscript"/>
              </w:rPr>
              <w:t>2</w:t>
            </w:r>
          </w:p>
        </w:tc>
        <w:tc>
          <w:tcPr>
            <w:tcW w:w="1421" w:type="dxa"/>
          </w:tcPr>
          <w:p>
            <w:pPr>
              <w:pStyle w:val="8"/>
              <w:spacing w:before="48" w:line="240" w:lineRule="auto"/>
              <w:rPr>
                <w:sz w:val="21"/>
              </w:rPr>
            </w:pPr>
            <w:r>
              <w:rPr>
                <w:rFonts w:ascii="Times New Roman" w:eastAsia="Times New Roman"/>
                <w:position w:val="2"/>
                <w:sz w:val="21"/>
              </w:rPr>
              <w:t>CuSO</w:t>
            </w:r>
            <w:r>
              <w:rPr>
                <w:rFonts w:ascii="Times New Roman" w:eastAsia="Times New Roman"/>
                <w:position w:val="2"/>
                <w:sz w:val="21"/>
                <w:vertAlign w:val="subscript"/>
              </w:rPr>
              <w:t>4</w:t>
            </w:r>
            <w:r>
              <w:rPr>
                <w:rFonts w:ascii="Times New Roman" w:eastAsia="Times New Roman"/>
                <w:position w:val="2"/>
                <w:sz w:val="21"/>
                <w:vertAlign w:val="baseline"/>
              </w:rPr>
              <w:t xml:space="preserve"> </w:t>
            </w:r>
            <w:r>
              <w:rPr>
                <w:position w:val="2"/>
                <w:sz w:val="21"/>
                <w:vertAlign w:val="baseline"/>
              </w:rPr>
              <w:t>溶液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3" w:hRule="atLeast"/>
        </w:trPr>
        <w:tc>
          <w:tcPr>
            <w:tcW w:w="1130" w:type="dxa"/>
          </w:tcPr>
          <w:p>
            <w:pPr>
              <w:pStyle w:val="8"/>
              <w:spacing w:before="64" w:line="240" w:lineRule="auto"/>
              <w:ind w:left="2"/>
              <w:jc w:val="center"/>
              <w:rPr>
                <w:rFonts w:ascii="Times New Roman"/>
                <w:sz w:val="21"/>
              </w:rPr>
            </w:pPr>
            <w:r>
              <w:rPr>
                <w:rFonts w:ascii="Times New Roman"/>
                <w:w w:val="99"/>
                <w:sz w:val="21"/>
              </w:rPr>
              <w:t>D</w:t>
            </w:r>
          </w:p>
        </w:tc>
        <w:tc>
          <w:tcPr>
            <w:tcW w:w="1420" w:type="dxa"/>
          </w:tcPr>
          <w:p>
            <w:pPr>
              <w:pStyle w:val="8"/>
              <w:spacing w:before="64" w:line="240" w:lineRule="auto"/>
              <w:rPr>
                <w:rFonts w:ascii="Times New Roman"/>
                <w:sz w:val="21"/>
              </w:rPr>
            </w:pPr>
            <w:r>
              <w:rPr>
                <w:rFonts w:ascii="Times New Roman"/>
                <w:sz w:val="21"/>
              </w:rPr>
              <w:t>Fe</w:t>
            </w:r>
          </w:p>
        </w:tc>
        <w:tc>
          <w:tcPr>
            <w:tcW w:w="1420" w:type="dxa"/>
          </w:tcPr>
          <w:p>
            <w:pPr>
              <w:pStyle w:val="8"/>
              <w:spacing w:before="47" w:line="240" w:lineRule="auto"/>
              <w:rPr>
                <w:sz w:val="21"/>
              </w:rPr>
            </w:pPr>
            <w:r>
              <w:rPr>
                <w:rFonts w:ascii="Times New Roman" w:eastAsia="Times New Roman"/>
                <w:position w:val="2"/>
                <w:sz w:val="21"/>
              </w:rPr>
              <w:t>ZnSO</w:t>
            </w:r>
            <w:r>
              <w:rPr>
                <w:rFonts w:ascii="Times New Roman" w:eastAsia="Times New Roman"/>
                <w:position w:val="2"/>
                <w:sz w:val="21"/>
                <w:vertAlign w:val="subscript"/>
              </w:rPr>
              <w:t>4</w:t>
            </w:r>
            <w:r>
              <w:rPr>
                <w:rFonts w:ascii="Times New Roman" w:eastAsia="Times New Roman"/>
                <w:position w:val="2"/>
                <w:sz w:val="21"/>
                <w:vertAlign w:val="baseline"/>
              </w:rPr>
              <w:t xml:space="preserve"> </w:t>
            </w:r>
            <w:r>
              <w:rPr>
                <w:position w:val="2"/>
                <w:sz w:val="21"/>
                <w:vertAlign w:val="baseline"/>
              </w:rPr>
              <w:t>溶液</w:t>
            </w:r>
          </w:p>
        </w:tc>
        <w:tc>
          <w:tcPr>
            <w:tcW w:w="1565" w:type="dxa"/>
          </w:tcPr>
          <w:p>
            <w:pPr>
              <w:pStyle w:val="8"/>
              <w:spacing w:before="61" w:line="240" w:lineRule="auto"/>
              <w:ind w:left="108"/>
              <w:rPr>
                <w:rFonts w:ascii="Times New Roman"/>
                <w:sz w:val="21"/>
              </w:rPr>
            </w:pPr>
            <w:r>
              <w:rPr>
                <w:rFonts w:ascii="Times New Roman"/>
                <w:position w:val="2"/>
                <w:sz w:val="21"/>
              </w:rPr>
              <w:t>BaCO</w:t>
            </w:r>
            <w:r>
              <w:rPr>
                <w:rFonts w:ascii="Times New Roman"/>
                <w:position w:val="2"/>
                <w:sz w:val="21"/>
                <w:vertAlign w:val="subscript"/>
              </w:rPr>
              <w:t>3</w:t>
            </w:r>
          </w:p>
        </w:tc>
        <w:tc>
          <w:tcPr>
            <w:tcW w:w="1276" w:type="dxa"/>
          </w:tcPr>
          <w:p>
            <w:pPr>
              <w:pStyle w:val="8"/>
              <w:spacing w:before="50" w:line="240" w:lineRule="auto"/>
              <w:ind w:left="108"/>
              <w:rPr>
                <w:sz w:val="21"/>
              </w:rPr>
            </w:pPr>
            <w:r>
              <w:rPr>
                <w:sz w:val="21"/>
              </w:rPr>
              <w:t>稀硫酸</w:t>
            </w:r>
          </w:p>
        </w:tc>
        <w:tc>
          <w:tcPr>
            <w:tcW w:w="1421" w:type="dxa"/>
          </w:tcPr>
          <w:p>
            <w:pPr>
              <w:pStyle w:val="8"/>
              <w:spacing w:before="64" w:line="240" w:lineRule="auto"/>
              <w:ind w:left="106"/>
              <w:rPr>
                <w:rFonts w:ascii="Times New Roman"/>
                <w:sz w:val="21"/>
              </w:rPr>
            </w:pPr>
            <w:r>
              <w:rPr>
                <w:rFonts w:ascii="Times New Roman"/>
                <w:sz w:val="21"/>
              </w:rPr>
              <w:t>Na</w:t>
            </w:r>
          </w:p>
        </w:tc>
      </w:tr>
    </w:tbl>
    <w:p>
      <w:pPr>
        <w:pStyle w:val="7"/>
        <w:numPr>
          <w:ilvl w:val="0"/>
          <w:numId w:val="2"/>
        </w:numPr>
        <w:tabs>
          <w:tab w:val="left" w:pos="397"/>
          <w:tab w:val="left" w:pos="2350"/>
        </w:tabs>
        <w:spacing w:before="0" w:after="0" w:line="240" w:lineRule="auto"/>
        <w:ind w:left="118" w:right="509" w:firstLine="0"/>
        <w:jc w:val="left"/>
        <w:rPr>
          <w:sz w:val="21"/>
        </w:rPr>
        <w:sectPr>
          <w:footerReference r:id="rId3" w:type="default"/>
          <w:footerReference r:id="rId4" w:type="even"/>
          <w:type w:val="continuous"/>
          <w:pgSz w:w="11910" w:h="16840"/>
          <w:pgMar w:top="720" w:right="720" w:bottom="720" w:left="720" w:header="720" w:footer="799" w:gutter="0"/>
          <w:pgNumType w:start="1"/>
          <w:cols w:space="720" w:num="1"/>
        </w:sectPr>
      </w:pPr>
      <w:r>
        <w:rPr>
          <w:rStyle w:val="9"/>
        </w:rPr>
        <w:drawing>
          <wp:anchor distT="0" distB="0" distL="0" distR="0" simplePos="0" relativeHeight="251665408" behindDoc="1" locked="0" layoutInCell="1" allowOverlap="1">
            <wp:simplePos x="0" y="0"/>
            <wp:positionH relativeFrom="column">
              <wp:posOffset>1905000</wp:posOffset>
            </wp:positionH>
            <wp:positionV relativeFrom="paragraph">
              <wp:posOffset>327025</wp:posOffset>
            </wp:positionV>
            <wp:extent cx="1944370" cy="890270"/>
            <wp:effectExtent l="0" t="0" r="17780" b="5080"/>
            <wp:wrapTight wrapText="bothSides">
              <wp:wrapPolygon>
                <wp:start x="0" y="0"/>
                <wp:lineTo x="0" y="21261"/>
                <wp:lineTo x="21374" y="21261"/>
                <wp:lineTo x="21374" y="0"/>
                <wp:lineTo x="0" y="0"/>
              </wp:wrapPolygon>
            </wp:wrapTight>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9.jpeg"/>
                    <pic:cNvPicPr>
                      <a:picLocks noChangeAspect="1"/>
                    </pic:cNvPicPr>
                  </pic:nvPicPr>
                  <pic:blipFill>
                    <a:blip r:embed="rId15" cstate="print"/>
                    <a:stretch>
                      <a:fillRect/>
                    </a:stretch>
                  </pic:blipFill>
                  <pic:spPr>
                    <a:xfrm>
                      <a:off x="0" y="0"/>
                      <a:ext cx="1944774" cy="890397"/>
                    </a:xfrm>
                    <a:prstGeom prst="rect">
                      <a:avLst/>
                    </a:prstGeom>
                  </pic:spPr>
                </pic:pic>
              </a:graphicData>
            </a:graphic>
          </wp:anchor>
        </w:drawing>
      </w:r>
      <w:r>
        <w:rPr>
          <w:rStyle w:val="9"/>
        </w:rPr>
        <w:t>如下图所示，每一个“环”代表一种物质，两“环”相交代表两者能发生反应，下列选项中</w:t>
      </w:r>
      <w:r>
        <w:rPr>
          <w:w w:val="95"/>
          <w:sz w:val="21"/>
        </w:rPr>
        <w:t xml:space="preserve"> </w:t>
      </w:r>
      <w:r>
        <w:rPr>
          <w:spacing w:val="11"/>
          <w:sz w:val="21"/>
        </w:rPr>
        <w:t>符</w:t>
      </w:r>
      <w:r>
        <w:rPr>
          <w:spacing w:val="14"/>
          <w:sz w:val="21"/>
        </w:rPr>
        <w:t>合</w:t>
      </w:r>
      <w:r>
        <w:rPr>
          <w:spacing w:val="11"/>
          <w:sz w:val="21"/>
        </w:rPr>
        <w:t>该</w:t>
      </w:r>
      <w:r>
        <w:rPr>
          <w:spacing w:val="14"/>
          <w:sz w:val="21"/>
        </w:rPr>
        <w:t>图</w:t>
      </w:r>
      <w:r>
        <w:rPr>
          <w:spacing w:val="11"/>
          <w:sz w:val="21"/>
        </w:rPr>
        <w:t>要</w:t>
      </w:r>
      <w:r>
        <w:rPr>
          <w:spacing w:val="14"/>
          <w:sz w:val="21"/>
        </w:rPr>
        <w:t>求</w:t>
      </w:r>
      <w:r>
        <w:rPr>
          <w:spacing w:val="11"/>
          <w:sz w:val="21"/>
        </w:rPr>
        <w:t>的</w:t>
      </w:r>
      <w:r>
        <w:rPr>
          <w:spacing w:val="14"/>
          <w:sz w:val="21"/>
        </w:rPr>
        <w:t>是</w:t>
      </w:r>
      <w:r>
        <w:rPr>
          <w:sz w:val="21"/>
        </w:rPr>
        <w:t>（</w:t>
      </w:r>
      <w:r>
        <w:rPr>
          <w:rFonts w:hint="eastAsia"/>
          <w:sz w:val="21"/>
          <w:lang w:val="en-US" w:eastAsia="zh-CN"/>
        </w:rPr>
        <w:t xml:space="preserve">       ）</w:t>
      </w:r>
    </w:p>
    <w:p>
      <w:pPr>
        <w:pStyle w:val="3"/>
        <w:spacing w:before="7" w:line="240" w:lineRule="auto"/>
        <w:ind w:left="0"/>
        <w:rPr>
          <w:sz w:val="8"/>
        </w:rPr>
      </w:pPr>
    </w:p>
    <w:p>
      <w:pPr>
        <w:pStyle w:val="7"/>
        <w:numPr>
          <w:ilvl w:val="0"/>
          <w:numId w:val="2"/>
        </w:numPr>
        <w:tabs>
          <w:tab w:val="left" w:pos="397"/>
          <w:tab w:val="left" w:pos="7734"/>
        </w:tabs>
        <w:spacing w:before="53" w:after="53" w:line="240" w:lineRule="auto"/>
        <w:ind w:left="396" w:right="0" w:hanging="279"/>
        <w:jc w:val="left"/>
        <w:rPr>
          <w:sz w:val="21"/>
        </w:rPr>
      </w:pPr>
      <w:r>
        <w:rPr>
          <w:spacing w:val="11"/>
          <w:sz w:val="21"/>
        </w:rPr>
        <w:t>下</w:t>
      </w:r>
      <w:r>
        <w:rPr>
          <w:spacing w:val="14"/>
          <w:sz w:val="21"/>
        </w:rPr>
        <w:t>列</w:t>
      </w:r>
      <w:r>
        <w:rPr>
          <w:spacing w:val="11"/>
          <w:sz w:val="21"/>
        </w:rPr>
        <w:t>有</w:t>
      </w:r>
      <w:r>
        <w:rPr>
          <w:spacing w:val="14"/>
          <w:sz w:val="21"/>
        </w:rPr>
        <w:t>关</w:t>
      </w:r>
      <w:r>
        <w:rPr>
          <w:spacing w:val="11"/>
          <w:sz w:val="21"/>
        </w:rPr>
        <w:t>物</w:t>
      </w:r>
      <w:r>
        <w:rPr>
          <w:spacing w:val="14"/>
          <w:sz w:val="21"/>
        </w:rPr>
        <w:t>质</w:t>
      </w:r>
      <w:r>
        <w:rPr>
          <w:spacing w:val="11"/>
          <w:sz w:val="21"/>
        </w:rPr>
        <w:t>的</w:t>
      </w:r>
      <w:r>
        <w:rPr>
          <w:spacing w:val="14"/>
          <w:sz w:val="21"/>
        </w:rPr>
        <w:t>鉴</w:t>
      </w:r>
      <w:r>
        <w:rPr>
          <w:spacing w:val="11"/>
          <w:sz w:val="21"/>
        </w:rPr>
        <w:t>别</w:t>
      </w:r>
      <w:r>
        <w:rPr>
          <w:spacing w:val="14"/>
          <w:sz w:val="21"/>
        </w:rPr>
        <w:t>、</w:t>
      </w:r>
      <w:r>
        <w:rPr>
          <w:spacing w:val="11"/>
          <w:sz w:val="21"/>
        </w:rPr>
        <w:t>检</w:t>
      </w:r>
      <w:r>
        <w:rPr>
          <w:spacing w:val="14"/>
          <w:sz w:val="21"/>
        </w:rPr>
        <w:t>验</w:t>
      </w:r>
      <w:r>
        <w:rPr>
          <w:spacing w:val="11"/>
          <w:sz w:val="21"/>
        </w:rPr>
        <w:t>、</w:t>
      </w:r>
      <w:r>
        <w:rPr>
          <w:spacing w:val="14"/>
          <w:sz w:val="21"/>
        </w:rPr>
        <w:t>分</w:t>
      </w:r>
      <w:r>
        <w:rPr>
          <w:spacing w:val="11"/>
          <w:sz w:val="21"/>
        </w:rPr>
        <w:t>离</w:t>
      </w:r>
      <w:r>
        <w:rPr>
          <w:spacing w:val="14"/>
          <w:sz w:val="21"/>
        </w:rPr>
        <w:t>、</w:t>
      </w:r>
      <w:r>
        <w:rPr>
          <w:spacing w:val="11"/>
          <w:sz w:val="21"/>
        </w:rPr>
        <w:t>除</w:t>
      </w:r>
      <w:r>
        <w:rPr>
          <w:spacing w:val="14"/>
          <w:sz w:val="21"/>
        </w:rPr>
        <w:t>杂</w:t>
      </w:r>
      <w:r>
        <w:rPr>
          <w:spacing w:val="11"/>
          <w:sz w:val="21"/>
        </w:rPr>
        <w:t>等</w:t>
      </w:r>
      <w:r>
        <w:rPr>
          <w:spacing w:val="14"/>
          <w:sz w:val="21"/>
        </w:rPr>
        <w:t>所</w:t>
      </w:r>
      <w:r>
        <w:rPr>
          <w:spacing w:val="11"/>
          <w:sz w:val="21"/>
        </w:rPr>
        <w:t>用</w:t>
      </w:r>
      <w:r>
        <w:rPr>
          <w:spacing w:val="14"/>
          <w:sz w:val="21"/>
        </w:rPr>
        <w:t>的</w:t>
      </w:r>
      <w:r>
        <w:rPr>
          <w:spacing w:val="11"/>
          <w:sz w:val="21"/>
        </w:rPr>
        <w:t>试</w:t>
      </w:r>
      <w:r>
        <w:rPr>
          <w:spacing w:val="14"/>
          <w:sz w:val="21"/>
        </w:rPr>
        <w:t>剂</w:t>
      </w:r>
      <w:r>
        <w:rPr>
          <w:spacing w:val="11"/>
          <w:sz w:val="21"/>
        </w:rPr>
        <w:t>或</w:t>
      </w:r>
      <w:r>
        <w:rPr>
          <w:spacing w:val="14"/>
          <w:sz w:val="21"/>
        </w:rPr>
        <w:t>方</w:t>
      </w:r>
      <w:r>
        <w:rPr>
          <w:spacing w:val="11"/>
          <w:sz w:val="21"/>
        </w:rPr>
        <w:t>法</w:t>
      </w:r>
      <w:r>
        <w:rPr>
          <w:spacing w:val="14"/>
          <w:sz w:val="21"/>
        </w:rPr>
        <w:t>正</w:t>
      </w:r>
      <w:r>
        <w:rPr>
          <w:spacing w:val="11"/>
          <w:sz w:val="21"/>
        </w:rPr>
        <w:t>确</w:t>
      </w:r>
      <w:r>
        <w:rPr>
          <w:spacing w:val="14"/>
          <w:sz w:val="21"/>
        </w:rPr>
        <w:t>的</w:t>
      </w:r>
      <w:r>
        <w:rPr>
          <w:spacing w:val="11"/>
          <w:sz w:val="21"/>
        </w:rPr>
        <w:t>是</w:t>
      </w:r>
      <w:r>
        <w:rPr>
          <w:sz w:val="21"/>
        </w:rPr>
        <w:t>（</w:t>
      </w:r>
      <w:r>
        <w:rPr>
          <w:sz w:val="21"/>
        </w:rPr>
        <w:tab/>
      </w:r>
      <w:r>
        <w:rPr>
          <w:sz w:val="21"/>
        </w:rPr>
        <w:t>）</w:t>
      </w:r>
    </w:p>
    <w:tbl>
      <w:tblPr>
        <w:tblStyle w:val="5"/>
        <w:tblW w:w="8610" w:type="dxa"/>
        <w:tblInd w:w="35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3"/>
        <w:gridCol w:w="3057"/>
        <w:gridCol w:w="48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5" w:hRule="atLeast"/>
        </w:trPr>
        <w:tc>
          <w:tcPr>
            <w:tcW w:w="693" w:type="dxa"/>
          </w:tcPr>
          <w:p>
            <w:pPr>
              <w:pStyle w:val="8"/>
              <w:spacing w:line="240" w:lineRule="auto"/>
              <w:ind w:left="109" w:right="114"/>
              <w:jc w:val="center"/>
              <w:rPr>
                <w:sz w:val="21"/>
              </w:rPr>
            </w:pPr>
            <w:r>
              <w:rPr>
                <w:sz w:val="21"/>
              </w:rPr>
              <w:t>选项</w:t>
            </w:r>
          </w:p>
        </w:tc>
        <w:tc>
          <w:tcPr>
            <w:tcW w:w="3057" w:type="dxa"/>
          </w:tcPr>
          <w:p>
            <w:pPr>
              <w:pStyle w:val="8"/>
              <w:spacing w:line="240" w:lineRule="auto"/>
              <w:ind w:left="1081" w:right="1085"/>
              <w:jc w:val="center"/>
              <w:rPr>
                <w:sz w:val="21"/>
              </w:rPr>
            </w:pPr>
            <w:r>
              <w:rPr>
                <w:sz w:val="21"/>
              </w:rPr>
              <w:t>实验目的</w:t>
            </w:r>
          </w:p>
        </w:tc>
        <w:tc>
          <w:tcPr>
            <w:tcW w:w="4860" w:type="dxa"/>
          </w:tcPr>
          <w:p>
            <w:pPr>
              <w:pStyle w:val="8"/>
              <w:spacing w:line="240" w:lineRule="auto"/>
              <w:ind w:left="1669" w:right="1670"/>
              <w:jc w:val="center"/>
              <w:rPr>
                <w:sz w:val="21"/>
              </w:rPr>
            </w:pPr>
            <w:r>
              <w:rPr>
                <w:sz w:val="21"/>
              </w:rPr>
              <w:t>所用试剂或方法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5" w:hRule="atLeast"/>
        </w:trPr>
        <w:tc>
          <w:tcPr>
            <w:tcW w:w="693" w:type="dxa"/>
          </w:tcPr>
          <w:p>
            <w:pPr>
              <w:pStyle w:val="8"/>
              <w:spacing w:before="65" w:line="240" w:lineRule="auto"/>
              <w:ind w:left="1"/>
              <w:jc w:val="center"/>
              <w:rPr>
                <w:rFonts w:ascii="Times New Roman"/>
                <w:sz w:val="21"/>
              </w:rPr>
            </w:pPr>
            <w:r>
              <w:rPr>
                <w:rFonts w:ascii="Times New Roman"/>
                <w:w w:val="99"/>
                <w:sz w:val="21"/>
              </w:rPr>
              <w:t>A</w:t>
            </w:r>
          </w:p>
        </w:tc>
        <w:tc>
          <w:tcPr>
            <w:tcW w:w="3057" w:type="dxa"/>
          </w:tcPr>
          <w:p>
            <w:pPr>
              <w:pStyle w:val="8"/>
              <w:spacing w:before="51" w:line="240" w:lineRule="auto"/>
              <w:ind w:left="106"/>
              <w:rPr>
                <w:sz w:val="21"/>
              </w:rPr>
            </w:pPr>
            <w:r>
              <w:rPr>
                <w:sz w:val="21"/>
              </w:rPr>
              <w:t xml:space="preserve">检验 </w:t>
            </w:r>
            <w:r>
              <w:rPr>
                <w:rFonts w:ascii="Times New Roman" w:eastAsia="Times New Roman"/>
                <w:sz w:val="21"/>
              </w:rPr>
              <w:t xml:space="preserve">NaOH </w:t>
            </w:r>
            <w:r>
              <w:rPr>
                <w:sz w:val="21"/>
              </w:rPr>
              <w:t>溶液是否变质</w:t>
            </w:r>
          </w:p>
        </w:tc>
        <w:tc>
          <w:tcPr>
            <w:tcW w:w="4860" w:type="dxa"/>
          </w:tcPr>
          <w:p>
            <w:pPr>
              <w:pStyle w:val="8"/>
              <w:spacing w:before="51" w:line="240" w:lineRule="auto"/>
              <w:rPr>
                <w:sz w:val="21"/>
              </w:rPr>
            </w:pPr>
            <w:r>
              <w:rPr>
                <w:sz w:val="21"/>
              </w:rPr>
              <w:t>取样滴加无色酚酞溶液，观察溶液颜色是否变红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5" w:hRule="atLeast"/>
        </w:trPr>
        <w:tc>
          <w:tcPr>
            <w:tcW w:w="693" w:type="dxa"/>
          </w:tcPr>
          <w:p>
            <w:pPr>
              <w:pStyle w:val="8"/>
              <w:spacing w:before="66" w:line="240" w:lineRule="auto"/>
              <w:ind w:left="0"/>
              <w:jc w:val="center"/>
              <w:rPr>
                <w:rFonts w:ascii="Times New Roman"/>
                <w:sz w:val="21"/>
              </w:rPr>
            </w:pPr>
            <w:r>
              <w:rPr>
                <w:rFonts w:ascii="Times New Roman"/>
                <w:w w:val="99"/>
                <w:sz w:val="21"/>
              </w:rPr>
              <w:t>B</w:t>
            </w:r>
          </w:p>
        </w:tc>
        <w:tc>
          <w:tcPr>
            <w:tcW w:w="3057" w:type="dxa"/>
          </w:tcPr>
          <w:p>
            <w:pPr>
              <w:pStyle w:val="8"/>
              <w:spacing w:line="240" w:lineRule="auto"/>
              <w:ind w:left="106"/>
              <w:rPr>
                <w:sz w:val="21"/>
              </w:rPr>
            </w:pPr>
            <w:r>
              <w:rPr>
                <w:sz w:val="21"/>
              </w:rPr>
              <w:t>除去氯化钠溶液中的硫酸铜</w:t>
            </w:r>
          </w:p>
        </w:tc>
        <w:tc>
          <w:tcPr>
            <w:tcW w:w="4860" w:type="dxa"/>
          </w:tcPr>
          <w:p>
            <w:pPr>
              <w:pStyle w:val="8"/>
              <w:spacing w:line="240" w:lineRule="auto"/>
              <w:rPr>
                <w:sz w:val="21"/>
              </w:rPr>
            </w:pPr>
            <w:r>
              <w:rPr>
                <w:sz w:val="21"/>
              </w:rPr>
              <w:t>加入适量氢氧化钡溶液，过滤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5" w:hRule="atLeast"/>
        </w:trPr>
        <w:tc>
          <w:tcPr>
            <w:tcW w:w="693" w:type="dxa"/>
          </w:tcPr>
          <w:p>
            <w:pPr>
              <w:pStyle w:val="8"/>
              <w:spacing w:before="65" w:line="240" w:lineRule="auto"/>
              <w:ind w:left="0"/>
              <w:jc w:val="center"/>
              <w:rPr>
                <w:rFonts w:ascii="Times New Roman"/>
                <w:sz w:val="21"/>
              </w:rPr>
            </w:pPr>
            <w:r>
              <w:rPr>
                <w:rFonts w:ascii="Times New Roman"/>
                <w:w w:val="99"/>
                <w:sz w:val="21"/>
              </w:rPr>
              <w:t>C</w:t>
            </w:r>
          </w:p>
        </w:tc>
        <w:tc>
          <w:tcPr>
            <w:tcW w:w="3057" w:type="dxa"/>
          </w:tcPr>
          <w:p>
            <w:pPr>
              <w:pStyle w:val="8"/>
              <w:spacing w:before="51" w:line="240" w:lineRule="auto"/>
              <w:ind w:left="106"/>
              <w:rPr>
                <w:sz w:val="21"/>
              </w:rPr>
            </w:pPr>
            <w:r>
              <w:rPr>
                <w:sz w:val="21"/>
              </w:rPr>
              <w:t>除去硫酸钠溶液中的碳酸钠</w:t>
            </w:r>
          </w:p>
        </w:tc>
        <w:tc>
          <w:tcPr>
            <w:tcW w:w="4860" w:type="dxa"/>
          </w:tcPr>
          <w:p>
            <w:pPr>
              <w:pStyle w:val="8"/>
              <w:spacing w:before="51" w:line="240" w:lineRule="auto"/>
              <w:rPr>
                <w:sz w:val="21"/>
              </w:rPr>
            </w:pPr>
            <w:r>
              <w:rPr>
                <w:sz w:val="21"/>
              </w:rPr>
              <w:t>加入适量硝酸钡溶液，过滤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50" w:hRule="atLeast"/>
        </w:trPr>
        <w:tc>
          <w:tcPr>
            <w:tcW w:w="693" w:type="dxa"/>
          </w:tcPr>
          <w:p>
            <w:pPr>
              <w:pStyle w:val="8"/>
              <w:spacing w:before="64" w:line="240" w:lineRule="auto"/>
              <w:ind w:left="1"/>
              <w:jc w:val="center"/>
              <w:rPr>
                <w:rFonts w:ascii="Times New Roman"/>
                <w:sz w:val="21"/>
              </w:rPr>
            </w:pPr>
            <w:r>
              <w:rPr>
                <w:rFonts w:ascii="Times New Roman"/>
                <w:w w:val="99"/>
                <w:sz w:val="21"/>
              </w:rPr>
              <w:t>D</w:t>
            </w:r>
          </w:p>
        </w:tc>
        <w:tc>
          <w:tcPr>
            <w:tcW w:w="3057" w:type="dxa"/>
          </w:tcPr>
          <w:p>
            <w:pPr>
              <w:pStyle w:val="8"/>
              <w:spacing w:before="47" w:line="240" w:lineRule="auto"/>
              <w:ind w:left="106"/>
              <w:rPr>
                <w:sz w:val="21"/>
              </w:rPr>
            </w:pPr>
            <w:r>
              <w:rPr>
                <w:position w:val="2"/>
                <w:sz w:val="21"/>
              </w:rPr>
              <w:t xml:space="preserve">鉴别 </w:t>
            </w:r>
            <w:r>
              <w:rPr>
                <w:rFonts w:ascii="Times New Roman" w:eastAsia="Times New Roman"/>
                <w:position w:val="2"/>
                <w:sz w:val="21"/>
              </w:rPr>
              <w:t>Na</w:t>
            </w:r>
            <w:r>
              <w:rPr>
                <w:rFonts w:ascii="Times New Roman" w:eastAsia="Times New Roman"/>
                <w:position w:val="2"/>
                <w:sz w:val="21"/>
                <w:vertAlign w:val="subscript"/>
              </w:rPr>
              <w:t>2</w:t>
            </w:r>
            <w:r>
              <w:rPr>
                <w:rFonts w:ascii="Times New Roman" w:eastAsia="Times New Roman"/>
                <w:position w:val="2"/>
                <w:sz w:val="21"/>
                <w:vertAlign w:val="baseline"/>
              </w:rPr>
              <w:t>SO</w:t>
            </w:r>
            <w:r>
              <w:rPr>
                <w:rFonts w:ascii="Times New Roman" w:eastAsia="Times New Roman"/>
                <w:position w:val="2"/>
                <w:sz w:val="21"/>
                <w:vertAlign w:val="subscript"/>
              </w:rPr>
              <w:t>4</w:t>
            </w:r>
            <w:r>
              <w:rPr>
                <w:rFonts w:ascii="Times New Roman" w:eastAsia="Times New Roman"/>
                <w:position w:val="2"/>
                <w:sz w:val="21"/>
                <w:vertAlign w:val="baseline"/>
              </w:rPr>
              <w:t xml:space="preserve"> </w:t>
            </w:r>
            <w:r>
              <w:rPr>
                <w:position w:val="2"/>
                <w:sz w:val="21"/>
                <w:vertAlign w:val="baseline"/>
              </w:rPr>
              <w:t xml:space="preserve">溶液和 </w:t>
            </w:r>
            <w:r>
              <w:rPr>
                <w:rFonts w:ascii="Times New Roman" w:eastAsia="Times New Roman"/>
                <w:position w:val="2"/>
                <w:sz w:val="21"/>
                <w:vertAlign w:val="baseline"/>
              </w:rPr>
              <w:t>AgNO</w:t>
            </w:r>
            <w:r>
              <w:rPr>
                <w:rFonts w:ascii="Times New Roman" w:eastAsia="Times New Roman"/>
                <w:position w:val="2"/>
                <w:sz w:val="21"/>
                <w:vertAlign w:val="subscript"/>
              </w:rPr>
              <w:t>3</w:t>
            </w:r>
            <w:r>
              <w:rPr>
                <w:rFonts w:ascii="Times New Roman" w:eastAsia="Times New Roman"/>
                <w:position w:val="2"/>
                <w:sz w:val="21"/>
                <w:vertAlign w:val="baseline"/>
              </w:rPr>
              <w:t xml:space="preserve"> </w:t>
            </w:r>
            <w:r>
              <w:rPr>
                <w:position w:val="2"/>
                <w:sz w:val="21"/>
                <w:vertAlign w:val="baseline"/>
              </w:rPr>
              <w:t>溶</w:t>
            </w:r>
          </w:p>
          <w:p>
            <w:pPr>
              <w:pStyle w:val="8"/>
              <w:spacing w:before="102" w:line="240" w:lineRule="auto"/>
              <w:ind w:left="106"/>
              <w:rPr>
                <w:sz w:val="21"/>
              </w:rPr>
            </w:pPr>
            <w:r>
              <w:rPr>
                <w:w w:val="99"/>
                <w:sz w:val="21"/>
              </w:rPr>
              <w:t>液</w:t>
            </w:r>
          </w:p>
        </w:tc>
        <w:tc>
          <w:tcPr>
            <w:tcW w:w="4860" w:type="dxa"/>
          </w:tcPr>
          <w:p>
            <w:pPr>
              <w:pStyle w:val="8"/>
              <w:spacing w:before="47" w:line="240" w:lineRule="auto"/>
              <w:rPr>
                <w:sz w:val="21"/>
              </w:rPr>
            </w:pPr>
            <w:r>
              <w:rPr>
                <w:position w:val="2"/>
                <w:sz w:val="21"/>
              </w:rPr>
              <w:t xml:space="preserve">取样分别滴加 </w:t>
            </w:r>
            <w:r>
              <w:rPr>
                <w:rFonts w:ascii="Times New Roman" w:eastAsia="Times New Roman"/>
                <w:position w:val="2"/>
                <w:sz w:val="21"/>
              </w:rPr>
              <w:t>BaCl</w:t>
            </w:r>
            <w:r>
              <w:rPr>
                <w:rFonts w:ascii="Times New Roman" w:eastAsia="Times New Roman"/>
                <w:position w:val="2"/>
                <w:sz w:val="21"/>
                <w:vertAlign w:val="subscript"/>
              </w:rPr>
              <w:t>2</w:t>
            </w:r>
            <w:r>
              <w:rPr>
                <w:rFonts w:ascii="Times New Roman" w:eastAsia="Times New Roman"/>
                <w:position w:val="2"/>
                <w:sz w:val="21"/>
                <w:vertAlign w:val="baseline"/>
              </w:rPr>
              <w:t xml:space="preserve"> </w:t>
            </w:r>
            <w:r>
              <w:rPr>
                <w:position w:val="2"/>
                <w:sz w:val="21"/>
                <w:vertAlign w:val="baseline"/>
              </w:rPr>
              <w:t>溶液</w:t>
            </w:r>
          </w:p>
        </w:tc>
      </w:tr>
    </w:tbl>
    <w:p>
      <w:pPr>
        <w:pStyle w:val="7"/>
        <w:numPr>
          <w:ilvl w:val="0"/>
          <w:numId w:val="2"/>
        </w:numPr>
        <w:tabs>
          <w:tab w:val="left" w:pos="397"/>
          <w:tab w:val="left" w:pos="4744"/>
        </w:tabs>
        <w:spacing w:before="51" w:after="0" w:line="240" w:lineRule="auto"/>
        <w:ind w:left="396" w:right="0" w:hanging="279"/>
        <w:jc w:val="left"/>
        <w:rPr>
          <w:sz w:val="21"/>
        </w:rPr>
      </w:pPr>
      <w:r>
        <w:drawing>
          <wp:anchor distT="0" distB="0" distL="0" distR="0" simplePos="0" relativeHeight="251659264" behindDoc="0" locked="0" layoutInCell="1" allowOverlap="1">
            <wp:simplePos x="0" y="0"/>
            <wp:positionH relativeFrom="page">
              <wp:posOffset>900430</wp:posOffset>
            </wp:positionH>
            <wp:positionV relativeFrom="paragraph">
              <wp:posOffset>286385</wp:posOffset>
            </wp:positionV>
            <wp:extent cx="1276985" cy="1171575"/>
            <wp:effectExtent l="0" t="0" r="0" b="0"/>
            <wp:wrapTopAndBottom/>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0.jpeg"/>
                    <pic:cNvPicPr>
                      <a:picLocks noChangeAspect="1"/>
                    </pic:cNvPicPr>
                  </pic:nvPicPr>
                  <pic:blipFill>
                    <a:blip r:embed="rId16" cstate="print"/>
                    <a:stretch>
                      <a:fillRect/>
                    </a:stretch>
                  </pic:blipFill>
                  <pic:spPr>
                    <a:xfrm>
                      <a:off x="0" y="0"/>
                      <a:ext cx="1276696" cy="1171575"/>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2242820</wp:posOffset>
            </wp:positionH>
            <wp:positionV relativeFrom="paragraph">
              <wp:posOffset>248285</wp:posOffset>
            </wp:positionV>
            <wp:extent cx="1218565" cy="1143000"/>
            <wp:effectExtent l="0" t="0" r="0" b="0"/>
            <wp:wrapTopAndBottom/>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1.jpeg"/>
                    <pic:cNvPicPr>
                      <a:picLocks noChangeAspect="1"/>
                    </pic:cNvPicPr>
                  </pic:nvPicPr>
                  <pic:blipFill>
                    <a:blip r:embed="rId17" cstate="print"/>
                    <a:stretch>
                      <a:fillRect/>
                    </a:stretch>
                  </pic:blipFill>
                  <pic:spPr>
                    <a:xfrm>
                      <a:off x="0" y="0"/>
                      <a:ext cx="1218438" cy="1143000"/>
                    </a:xfrm>
                    <a:prstGeom prst="rect">
                      <a:avLst/>
                    </a:prstGeom>
                  </pic:spPr>
                </pic:pic>
              </a:graphicData>
            </a:graphic>
          </wp:anchor>
        </w:drawing>
      </w:r>
      <w:r>
        <mc:AlternateContent>
          <mc:Choice Requires="wpg">
            <w:drawing>
              <wp:anchor distT="0" distB="0" distL="0" distR="0" simplePos="0" relativeHeight="251673600" behindDoc="1" locked="0" layoutInCell="1" allowOverlap="1">
                <wp:simplePos x="0" y="0"/>
                <wp:positionH relativeFrom="page">
                  <wp:posOffset>3547745</wp:posOffset>
                </wp:positionH>
                <wp:positionV relativeFrom="paragraph">
                  <wp:posOffset>268605</wp:posOffset>
                </wp:positionV>
                <wp:extent cx="2801620" cy="1190625"/>
                <wp:effectExtent l="0" t="0" r="17780" b="9525"/>
                <wp:wrapTopAndBottom/>
                <wp:docPr id="36" name="组合 2"/>
                <wp:cNvGraphicFramePr/>
                <a:graphic xmlns:a="http://schemas.openxmlformats.org/drawingml/2006/main">
                  <a:graphicData uri="http://schemas.microsoft.com/office/word/2010/wordprocessingGroup">
                    <wpg:wgp>
                      <wpg:cNvGrpSpPr/>
                      <wpg:grpSpPr>
                        <a:xfrm>
                          <a:off x="0" y="0"/>
                          <a:ext cx="2801620" cy="1190625"/>
                          <a:chOff x="5587" y="423"/>
                          <a:chExt cx="4412" cy="1875"/>
                        </a:xfrm>
                      </wpg:grpSpPr>
                      <pic:pic xmlns:pic="http://schemas.openxmlformats.org/drawingml/2006/picture">
                        <pic:nvPicPr>
                          <pic:cNvPr id="32" name="图片 3"/>
                          <pic:cNvPicPr>
                            <a:picLocks noChangeAspect="1"/>
                          </pic:cNvPicPr>
                        </pic:nvPicPr>
                        <pic:blipFill>
                          <a:blip r:embed="rId18"/>
                          <a:stretch>
                            <a:fillRect/>
                          </a:stretch>
                        </pic:blipFill>
                        <pic:spPr>
                          <a:xfrm>
                            <a:off x="5587" y="452"/>
                            <a:ext cx="2041" cy="1846"/>
                          </a:xfrm>
                          <a:prstGeom prst="rect">
                            <a:avLst/>
                          </a:prstGeom>
                          <a:noFill/>
                          <a:ln>
                            <a:noFill/>
                          </a:ln>
                        </pic:spPr>
                      </pic:pic>
                      <pic:pic xmlns:pic="http://schemas.openxmlformats.org/drawingml/2006/picture">
                        <pic:nvPicPr>
                          <pic:cNvPr id="34" name="图片 4"/>
                          <pic:cNvPicPr>
                            <a:picLocks noChangeAspect="1"/>
                          </pic:cNvPicPr>
                        </pic:nvPicPr>
                        <pic:blipFill>
                          <a:blip r:embed="rId19"/>
                          <a:stretch>
                            <a:fillRect/>
                          </a:stretch>
                        </pic:blipFill>
                        <pic:spPr>
                          <a:xfrm>
                            <a:off x="7687" y="423"/>
                            <a:ext cx="2312" cy="1875"/>
                          </a:xfrm>
                          <a:prstGeom prst="rect">
                            <a:avLst/>
                          </a:prstGeom>
                          <a:noFill/>
                          <a:ln>
                            <a:noFill/>
                          </a:ln>
                        </pic:spPr>
                      </pic:pic>
                    </wpg:wgp>
                  </a:graphicData>
                </a:graphic>
              </wp:anchor>
            </w:drawing>
          </mc:Choice>
          <mc:Fallback>
            <w:pict>
              <v:group id="组合 2" o:spid="_x0000_s1026" o:spt="203" style="position:absolute;left:0pt;margin-left:279.35pt;margin-top:21.15pt;height:93.75pt;width:220.6pt;mso-position-horizontal-relative:page;mso-wrap-distance-bottom:0pt;mso-wrap-distance-top:0pt;z-index:-251642880;mso-width-relative:page;mso-height-relative:page;" coordorigin="5587,423" coordsize="4412,1875" o:gfxdata="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">
                <o:lock v:ext="edit" aspectratio="f"/>
                <v:shape id="图片 3" o:spid="_x0000_s1026" o:spt="75" type="#_x0000_t75" style="position:absolute;left:5587;top:452;height:1846;width:2041;" filled="f" o:preferrelative="t" stroked="f" coordsize="21600,21600" o:gfxdata="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w2Ie8AAAA&#10;2wAAAA8AAAAAAAAAAQAgAAAAIgAAAGRycy9kb3ducmV2LnhtbFBLAQIUABQAAAAIAIdO4kAzLwWe&#10;OwAAADkAAAAQAAAAAAAAAAEAIAAAAAsBAABkcnMvc2hhcGV4bWwueG1sUEsFBgAAAAAGAAYAWwEA&#10;ALUDAAAAAA==&#10;">
                  <v:fill on="f" focussize="0,0"/>
                  <v:stroke on="f"/>
                  <v:imagedata r:id="rId18" o:title=""/>
                  <o:lock v:ext="edit" aspectratio="t"/>
                </v:shape>
                <v:shape id="图片 4" o:spid="_x0000_s1026" o:spt="75" type="#_x0000_t75" style="position:absolute;left:7687;top:423;height:1875;width:2312;" filled="f" o:preferrelative="t" stroked="f" coordsize="21600,21600" o:gfxdata="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iSmZG/&#10;AAAA2wAAAA8AAAAAAAAAAQAgAAAAIgAAAGRycy9kb3ducmV2LnhtbFBLAQIUABQAAAAIAIdO4kAz&#10;LwWeOwAAADkAAAAQAAAAAAAAAAEAIAAAAA4BAABkcnMvc2hhcGV4bWwueG1sUEsFBgAAAAAGAAYA&#10;WwEAALgDAAAAAA==&#10;">
                  <v:fill on="f" focussize="0,0"/>
                  <v:stroke on="f"/>
                  <v:imagedata r:id="rId19" o:title=""/>
                  <o:lock v:ext="edit" aspectratio="t"/>
                </v:shape>
                <w10:wrap type="topAndBottom"/>
              </v:group>
            </w:pict>
          </mc:Fallback>
        </mc:AlternateContent>
      </w:r>
      <w:r>
        <w:rPr>
          <w:spacing w:val="11"/>
          <w:sz w:val="21"/>
        </w:rPr>
        <w:t>下</w:t>
      </w:r>
      <w:r>
        <w:rPr>
          <w:spacing w:val="14"/>
          <w:sz w:val="21"/>
        </w:rPr>
        <w:t>列</w:t>
      </w:r>
      <w:r>
        <w:rPr>
          <w:spacing w:val="11"/>
          <w:sz w:val="21"/>
        </w:rPr>
        <w:t>图</w:t>
      </w:r>
      <w:r>
        <w:rPr>
          <w:spacing w:val="14"/>
          <w:sz w:val="21"/>
        </w:rPr>
        <w:t>像</w:t>
      </w:r>
      <w:r>
        <w:rPr>
          <w:spacing w:val="11"/>
          <w:sz w:val="21"/>
        </w:rPr>
        <w:t>能</w:t>
      </w:r>
      <w:r>
        <w:rPr>
          <w:spacing w:val="14"/>
          <w:sz w:val="21"/>
        </w:rPr>
        <w:t>正</w:t>
      </w:r>
      <w:r>
        <w:rPr>
          <w:spacing w:val="11"/>
          <w:sz w:val="21"/>
        </w:rPr>
        <w:t>确</w:t>
      </w:r>
      <w:r>
        <w:rPr>
          <w:spacing w:val="14"/>
          <w:sz w:val="21"/>
        </w:rPr>
        <w:t>反</w:t>
      </w:r>
      <w:r>
        <w:rPr>
          <w:spacing w:val="11"/>
          <w:sz w:val="21"/>
        </w:rPr>
        <w:t>映</w:t>
      </w:r>
      <w:r>
        <w:rPr>
          <w:spacing w:val="14"/>
          <w:sz w:val="21"/>
        </w:rPr>
        <w:t>对</w:t>
      </w:r>
      <w:r>
        <w:rPr>
          <w:spacing w:val="11"/>
          <w:sz w:val="21"/>
        </w:rPr>
        <w:t>应</w:t>
      </w:r>
      <w:r>
        <w:rPr>
          <w:spacing w:val="14"/>
          <w:sz w:val="21"/>
        </w:rPr>
        <w:t>变</w:t>
      </w:r>
      <w:r>
        <w:rPr>
          <w:spacing w:val="11"/>
          <w:sz w:val="21"/>
        </w:rPr>
        <w:t>化</w:t>
      </w:r>
      <w:r>
        <w:rPr>
          <w:spacing w:val="14"/>
          <w:sz w:val="21"/>
        </w:rPr>
        <w:t>关</w:t>
      </w:r>
      <w:r>
        <w:rPr>
          <w:spacing w:val="11"/>
          <w:sz w:val="21"/>
        </w:rPr>
        <w:t>系</w:t>
      </w:r>
      <w:r>
        <w:rPr>
          <w:spacing w:val="14"/>
          <w:sz w:val="21"/>
        </w:rPr>
        <w:t>的</w:t>
      </w:r>
      <w:r>
        <w:rPr>
          <w:spacing w:val="11"/>
          <w:sz w:val="21"/>
        </w:rPr>
        <w:t>是</w:t>
      </w:r>
      <w:r>
        <w:rPr>
          <w:sz w:val="21"/>
        </w:rPr>
        <w:t>（</w:t>
      </w:r>
      <w:r>
        <w:rPr>
          <w:sz w:val="21"/>
        </w:rPr>
        <w:tab/>
      </w:r>
      <w:r>
        <w:rPr>
          <w:sz w:val="21"/>
        </w:rPr>
        <w:t>）</w:t>
      </w:r>
    </w:p>
    <w:p>
      <w:pPr>
        <w:pStyle w:val="3"/>
        <w:tabs>
          <w:tab w:val="left" w:pos="2042"/>
          <w:tab w:val="left" w:pos="4387"/>
          <w:tab w:val="left" w:pos="6837"/>
        </w:tabs>
        <w:spacing w:before="68" w:line="240" w:lineRule="auto"/>
        <w:ind w:left="0" w:right="362"/>
        <w:jc w:val="center"/>
        <w:rPr>
          <w:rFonts w:ascii="Times New Roman"/>
        </w:rPr>
      </w:pPr>
      <w:r>
        <w:rPr>
          <w:rFonts w:ascii="Times New Roman"/>
        </w:rPr>
        <w:t>A</w:t>
      </w:r>
      <w:r>
        <w:rPr>
          <w:rFonts w:ascii="Times New Roman"/>
        </w:rPr>
        <w:tab/>
      </w:r>
      <w:r>
        <w:rPr>
          <w:rFonts w:ascii="Times New Roman"/>
        </w:rPr>
        <w:t>B</w:t>
      </w:r>
      <w:r>
        <w:rPr>
          <w:rFonts w:ascii="Times New Roman"/>
        </w:rPr>
        <w:tab/>
      </w:r>
      <w:r>
        <w:rPr>
          <w:rFonts w:ascii="Times New Roman"/>
        </w:rPr>
        <w:t>C</w:t>
      </w:r>
      <w:r>
        <w:rPr>
          <w:rFonts w:ascii="Times New Roman"/>
        </w:rPr>
        <w:tab/>
      </w:r>
      <w:r>
        <w:rPr>
          <w:rFonts w:ascii="Times New Roman"/>
        </w:rPr>
        <w:t>D</w:t>
      </w:r>
    </w:p>
    <w:p>
      <w:pPr>
        <w:pStyle w:val="3"/>
        <w:numPr>
          <w:ilvl w:val="1"/>
          <w:numId w:val="2"/>
        </w:numPr>
        <w:bidi w:val="0"/>
        <w:spacing w:line="240" w:lineRule="auto"/>
      </w:pPr>
      <w:r>
        <w:t>恒温蒸发一定量的硝酸钾饱和溶液</w:t>
      </w:r>
    </w:p>
    <w:p>
      <w:pPr>
        <w:numPr>
          <w:ilvl w:val="1"/>
          <w:numId w:val="2"/>
        </w:numPr>
        <w:bidi w:val="0"/>
        <w:spacing w:line="240" w:lineRule="auto"/>
      </w:pPr>
      <w:r>
        <w:t xml:space="preserve">分别向等质量的锌与铁中分别加入足量的同种稀盐酸 </w:t>
      </w:r>
    </w:p>
    <w:p>
      <w:pPr>
        <w:pStyle w:val="7"/>
        <w:numPr>
          <w:ilvl w:val="0"/>
          <w:numId w:val="0"/>
        </w:numPr>
        <w:tabs>
          <w:tab w:val="left" w:pos="520"/>
        </w:tabs>
        <w:spacing w:before="108" w:after="0" w:line="240" w:lineRule="auto"/>
        <w:ind w:left="327" w:leftChars="0" w:right="4338" w:rightChars="0"/>
        <w:jc w:val="left"/>
        <w:rPr>
          <w:sz w:val="21"/>
        </w:rPr>
      </w:pPr>
      <w:r>
        <w:rPr>
          <w:rFonts w:ascii="Times New Roman" w:eastAsia="Times New Roman"/>
          <w:sz w:val="21"/>
        </w:rPr>
        <w:t>C.</w:t>
      </w:r>
      <w:r>
        <w:rPr>
          <w:sz w:val="21"/>
        </w:rPr>
        <w:t>向一定量的氢氧化铁固体中加入足量的稀硫酸</w:t>
      </w:r>
    </w:p>
    <w:p>
      <w:pPr>
        <w:spacing w:before="1" w:line="240" w:lineRule="auto"/>
        <w:ind w:left="118" w:right="4537" w:firstLine="208"/>
        <w:jc w:val="left"/>
        <w:rPr>
          <w:w w:val="95"/>
          <w:sz w:val="21"/>
        </w:rPr>
      </w:pPr>
      <w:r>
        <w:t>D.分别向等质量的镁与氧化镁中加入足量同种稀盐酸</w:t>
      </w:r>
      <w:r>
        <w:rPr>
          <w:w w:val="95"/>
          <w:sz w:val="21"/>
        </w:rPr>
        <w:t xml:space="preserve"> </w:t>
      </w:r>
    </w:p>
    <w:p>
      <w:pPr>
        <w:spacing w:before="1" w:line="240" w:lineRule="auto"/>
        <w:ind w:left="118" w:right="4537" w:firstLine="208"/>
        <w:jc w:val="left"/>
        <w:rPr>
          <w:b/>
          <w:sz w:val="21"/>
        </w:rPr>
      </w:pPr>
      <w:r>
        <w:rPr>
          <w:b/>
          <w:spacing w:val="13"/>
          <w:sz w:val="21"/>
        </w:rPr>
        <w:t>二、填空及解答题</w:t>
      </w:r>
      <w:r>
        <w:rPr>
          <w:b/>
          <w:spacing w:val="14"/>
          <w:sz w:val="21"/>
        </w:rPr>
        <w:t>（</w:t>
      </w:r>
      <w:r>
        <w:rPr>
          <w:b/>
          <w:spacing w:val="-21"/>
          <w:sz w:val="21"/>
        </w:rPr>
        <w:t xml:space="preserve">共 </w:t>
      </w:r>
      <w:r>
        <w:rPr>
          <w:rFonts w:ascii="Times New Roman" w:eastAsia="Times New Roman"/>
          <w:b/>
          <w:sz w:val="21"/>
        </w:rPr>
        <w:t>5</w:t>
      </w:r>
      <w:r>
        <w:rPr>
          <w:rFonts w:ascii="Times New Roman" w:eastAsia="Times New Roman"/>
          <w:b/>
          <w:spacing w:val="10"/>
          <w:sz w:val="21"/>
        </w:rPr>
        <w:t xml:space="preserve"> </w:t>
      </w:r>
      <w:r>
        <w:rPr>
          <w:b/>
          <w:spacing w:val="1"/>
          <w:sz w:val="21"/>
        </w:rPr>
        <w:t xml:space="preserve">小题，合计 </w:t>
      </w:r>
      <w:r>
        <w:rPr>
          <w:rFonts w:ascii="Times New Roman" w:eastAsia="Times New Roman"/>
          <w:b/>
          <w:sz w:val="21"/>
        </w:rPr>
        <w:t>19</w:t>
      </w:r>
      <w:r>
        <w:rPr>
          <w:rFonts w:ascii="Times New Roman" w:eastAsia="Times New Roman"/>
          <w:b/>
          <w:spacing w:val="11"/>
          <w:sz w:val="21"/>
        </w:rPr>
        <w:t xml:space="preserve"> </w:t>
      </w:r>
      <w:r>
        <w:rPr>
          <w:b/>
          <w:spacing w:val="14"/>
          <w:sz w:val="21"/>
        </w:rPr>
        <w:t>分</w:t>
      </w:r>
      <w:r>
        <w:rPr>
          <w:b/>
          <w:sz w:val="21"/>
        </w:rPr>
        <w:t>）</w:t>
      </w:r>
    </w:p>
    <w:p>
      <w:pPr>
        <w:pStyle w:val="3"/>
        <w:spacing w:before="3" w:line="240" w:lineRule="auto"/>
        <w:ind w:right="510"/>
      </w:pPr>
      <w:r>
        <w:rPr>
          <w:rFonts w:ascii="Times New Roman" w:eastAsia="Times New Roman"/>
        </w:rPr>
        <w:t>16.</w:t>
      </w:r>
      <w:r>
        <w:t>（</w:t>
      </w:r>
      <w:r>
        <w:rPr>
          <w:rFonts w:ascii="Times New Roman" w:eastAsia="Times New Roman"/>
        </w:rPr>
        <w:t xml:space="preserve">3 </w:t>
      </w:r>
      <w:r>
        <w:t>分）我国是一个农业大国，农业的发展对我国稳定大局至关重要。化肥的合理使用可以促进农作物的生长。</w:t>
      </w:r>
    </w:p>
    <w:p>
      <w:pPr>
        <w:pStyle w:val="7"/>
        <w:numPr>
          <w:ilvl w:val="0"/>
          <w:numId w:val="3"/>
        </w:numPr>
        <w:tabs>
          <w:tab w:val="left" w:pos="673"/>
          <w:tab w:val="left" w:leader="underscore" w:pos="3115"/>
        </w:tabs>
        <w:spacing w:before="1" w:after="0" w:line="240" w:lineRule="auto"/>
        <w:ind w:left="118" w:right="589" w:hanging="1"/>
        <w:jc w:val="left"/>
        <w:rPr>
          <w:sz w:val="21"/>
        </w:rPr>
      </w:pPr>
      <w:r>
        <w:rPr>
          <w:rStyle w:val="9"/>
        </w:rPr>
        <w:t>某块农田地处硫酸厂附近，检测土壤浸出液显酸性，不适合小麦的生长，要改良这块农</w:t>
      </w:r>
      <w:r>
        <w:rPr>
          <w:spacing w:val="11"/>
          <w:sz w:val="21"/>
        </w:rPr>
        <w:t>田</w:t>
      </w:r>
      <w:r>
        <w:rPr>
          <w:spacing w:val="14"/>
          <w:sz w:val="21"/>
        </w:rPr>
        <w:t>，</w:t>
      </w:r>
      <w:r>
        <w:rPr>
          <w:spacing w:val="11"/>
          <w:sz w:val="21"/>
        </w:rPr>
        <w:t>应</w:t>
      </w:r>
      <w:r>
        <w:rPr>
          <w:spacing w:val="14"/>
          <w:sz w:val="21"/>
        </w:rPr>
        <w:t>该</w:t>
      </w:r>
      <w:r>
        <w:rPr>
          <w:spacing w:val="11"/>
          <w:sz w:val="21"/>
        </w:rPr>
        <w:t>使</w:t>
      </w:r>
      <w:r>
        <w:rPr>
          <w:sz w:val="21"/>
        </w:rPr>
        <w:t>用</w:t>
      </w:r>
      <w:r>
        <w:rPr>
          <w:rFonts w:hint="eastAsia"/>
          <w:sz w:val="21"/>
          <w:u w:val="single"/>
          <w:lang w:val="en-US" w:eastAsia="zh-CN"/>
        </w:rPr>
        <w:t xml:space="preserve">                </w:t>
      </w:r>
      <w:r>
        <w:rPr>
          <w:spacing w:val="11"/>
          <w:sz w:val="21"/>
        </w:rPr>
        <w:t>（</w:t>
      </w:r>
      <w:r>
        <w:rPr>
          <w:spacing w:val="14"/>
          <w:sz w:val="21"/>
        </w:rPr>
        <w:t>填</w:t>
      </w:r>
      <w:r>
        <w:rPr>
          <w:spacing w:val="11"/>
          <w:sz w:val="21"/>
        </w:rPr>
        <w:t>“化</w:t>
      </w:r>
      <w:r>
        <w:rPr>
          <w:spacing w:val="14"/>
          <w:sz w:val="21"/>
        </w:rPr>
        <w:t>学式</w:t>
      </w:r>
      <w:r>
        <w:rPr>
          <w:spacing w:val="11"/>
          <w:sz w:val="21"/>
        </w:rPr>
        <w:t>”）</w:t>
      </w:r>
      <w:r>
        <w:rPr>
          <w:sz w:val="21"/>
        </w:rPr>
        <w:t>。</w:t>
      </w:r>
    </w:p>
    <w:p>
      <w:pPr>
        <w:pStyle w:val="7"/>
        <w:numPr>
          <w:ilvl w:val="0"/>
          <w:numId w:val="3"/>
        </w:numPr>
        <w:tabs>
          <w:tab w:val="left" w:pos="673"/>
          <w:tab w:val="left" w:leader="underscore" w:pos="4481"/>
        </w:tabs>
        <w:spacing w:before="1" w:after="0" w:line="240" w:lineRule="auto"/>
        <w:ind w:left="118" w:right="589" w:firstLine="0"/>
        <w:jc w:val="left"/>
        <w:rPr>
          <w:sz w:val="21"/>
        </w:rPr>
      </w:pPr>
      <w:r>
        <w:rPr>
          <w:rStyle w:val="9"/>
        </w:rPr>
        <w:t>陕西洛川被称为“苹果之乡”。苹果中富含多种对人体健康有益的物质，苹果酸和维生</w:t>
      </w:r>
      <w:r>
        <w:rPr>
          <w:sz w:val="21"/>
        </w:rPr>
        <w:t>素</w:t>
      </w:r>
      <w:r>
        <w:rPr>
          <w:spacing w:val="-42"/>
          <w:sz w:val="21"/>
        </w:rPr>
        <w:t xml:space="preserve"> </w:t>
      </w:r>
      <w:r>
        <w:rPr>
          <w:rFonts w:ascii="Times New Roman" w:hAnsi="Times New Roman" w:eastAsia="Times New Roman"/>
          <w:sz w:val="21"/>
        </w:rPr>
        <w:t>C</w:t>
      </w:r>
      <w:r>
        <w:rPr>
          <w:rFonts w:ascii="Times New Roman" w:hAnsi="Times New Roman" w:eastAsia="Times New Roman"/>
          <w:spacing w:val="7"/>
          <w:sz w:val="21"/>
        </w:rPr>
        <w:t xml:space="preserve"> </w:t>
      </w:r>
      <w:r>
        <w:rPr>
          <w:spacing w:val="11"/>
          <w:sz w:val="21"/>
        </w:rPr>
        <w:t>就</w:t>
      </w:r>
      <w:r>
        <w:rPr>
          <w:spacing w:val="14"/>
          <w:sz w:val="21"/>
        </w:rPr>
        <w:t>是</w:t>
      </w:r>
      <w:r>
        <w:rPr>
          <w:spacing w:val="11"/>
          <w:sz w:val="21"/>
        </w:rPr>
        <w:t>其</w:t>
      </w:r>
      <w:r>
        <w:rPr>
          <w:spacing w:val="14"/>
          <w:sz w:val="21"/>
        </w:rPr>
        <w:t>中</w:t>
      </w:r>
      <w:r>
        <w:rPr>
          <w:spacing w:val="11"/>
          <w:sz w:val="21"/>
        </w:rPr>
        <w:t>的</w:t>
      </w:r>
      <w:r>
        <w:rPr>
          <w:spacing w:val="14"/>
          <w:sz w:val="21"/>
        </w:rPr>
        <w:t>两</w:t>
      </w:r>
      <w:r>
        <w:rPr>
          <w:spacing w:val="11"/>
          <w:sz w:val="21"/>
        </w:rPr>
        <w:t>种</w:t>
      </w:r>
      <w:r>
        <w:rPr>
          <w:spacing w:val="14"/>
          <w:sz w:val="21"/>
        </w:rPr>
        <w:t>。①</w:t>
      </w:r>
      <w:r>
        <w:rPr>
          <w:spacing w:val="11"/>
          <w:sz w:val="21"/>
        </w:rPr>
        <w:t>可</w:t>
      </w:r>
      <w:r>
        <w:rPr>
          <w:sz w:val="21"/>
        </w:rPr>
        <w:t>用</w:t>
      </w:r>
      <w:r>
        <w:rPr>
          <w:sz w:val="21"/>
        </w:rPr>
        <w:tab/>
      </w:r>
      <w:r>
        <w:rPr>
          <w:spacing w:val="11"/>
          <w:sz w:val="21"/>
        </w:rPr>
        <w:t>来</w:t>
      </w:r>
      <w:r>
        <w:rPr>
          <w:spacing w:val="14"/>
          <w:sz w:val="21"/>
        </w:rPr>
        <w:t>测</w:t>
      </w:r>
      <w:r>
        <w:rPr>
          <w:spacing w:val="11"/>
          <w:sz w:val="21"/>
        </w:rPr>
        <w:t>定</w:t>
      </w:r>
      <w:r>
        <w:rPr>
          <w:spacing w:val="14"/>
          <w:sz w:val="21"/>
        </w:rPr>
        <w:t>某</w:t>
      </w:r>
      <w:r>
        <w:rPr>
          <w:spacing w:val="11"/>
          <w:sz w:val="21"/>
        </w:rPr>
        <w:t>种</w:t>
      </w:r>
      <w:r>
        <w:rPr>
          <w:spacing w:val="14"/>
          <w:sz w:val="21"/>
        </w:rPr>
        <w:t>苹</w:t>
      </w:r>
      <w:r>
        <w:rPr>
          <w:spacing w:val="11"/>
          <w:sz w:val="21"/>
        </w:rPr>
        <w:t>果</w:t>
      </w:r>
      <w:r>
        <w:rPr>
          <w:spacing w:val="14"/>
          <w:sz w:val="21"/>
        </w:rPr>
        <w:t>汁</w:t>
      </w:r>
      <w:r>
        <w:rPr>
          <w:spacing w:val="11"/>
          <w:sz w:val="21"/>
        </w:rPr>
        <w:t>的</w:t>
      </w:r>
      <w:r>
        <w:rPr>
          <w:spacing w:val="14"/>
          <w:sz w:val="21"/>
        </w:rPr>
        <w:t>酸</w:t>
      </w:r>
      <w:r>
        <w:rPr>
          <w:spacing w:val="11"/>
          <w:sz w:val="21"/>
        </w:rPr>
        <w:t>碱</w:t>
      </w:r>
      <w:r>
        <w:rPr>
          <w:spacing w:val="14"/>
          <w:sz w:val="21"/>
        </w:rPr>
        <w:t>度</w:t>
      </w:r>
      <w:r>
        <w:rPr>
          <w:sz w:val="21"/>
        </w:rPr>
        <w:t>。</w:t>
      </w:r>
    </w:p>
    <w:p>
      <w:pPr>
        <w:pStyle w:val="3"/>
        <w:tabs>
          <w:tab w:val="left" w:leader="underscore" w:pos="6888"/>
        </w:tabs>
        <w:spacing w:line="240" w:lineRule="auto"/>
      </w:pPr>
      <w:r>
        <w:rPr>
          <w:spacing w:val="11"/>
        </w:rPr>
        <w:t>②为</w:t>
      </w:r>
      <w:r>
        <w:rPr>
          <w:spacing w:val="14"/>
        </w:rPr>
        <w:t>使</w:t>
      </w:r>
      <w:r>
        <w:rPr>
          <w:spacing w:val="11"/>
        </w:rPr>
        <w:t>苹</w:t>
      </w:r>
      <w:r>
        <w:rPr>
          <w:spacing w:val="14"/>
        </w:rPr>
        <w:t>果</w:t>
      </w:r>
      <w:r>
        <w:rPr>
          <w:spacing w:val="11"/>
        </w:rPr>
        <w:t>树</w:t>
      </w:r>
      <w:r>
        <w:rPr>
          <w:spacing w:val="14"/>
        </w:rPr>
        <w:t>叶</w:t>
      </w:r>
      <w:r>
        <w:rPr>
          <w:spacing w:val="11"/>
        </w:rPr>
        <w:t>子</w:t>
      </w:r>
      <w:r>
        <w:rPr>
          <w:spacing w:val="14"/>
        </w:rPr>
        <w:t>茂</w:t>
      </w:r>
      <w:r>
        <w:rPr>
          <w:spacing w:val="11"/>
        </w:rPr>
        <w:t>盛</w:t>
      </w:r>
      <w:r>
        <w:rPr>
          <w:spacing w:val="14"/>
        </w:rPr>
        <w:t>，</w:t>
      </w:r>
      <w:r>
        <w:rPr>
          <w:spacing w:val="11"/>
        </w:rPr>
        <w:t>果</w:t>
      </w:r>
      <w:r>
        <w:rPr>
          <w:spacing w:val="14"/>
        </w:rPr>
        <w:t>实</w:t>
      </w:r>
      <w:r>
        <w:rPr>
          <w:spacing w:val="11"/>
        </w:rPr>
        <w:t>硕</w:t>
      </w:r>
      <w:r>
        <w:rPr>
          <w:spacing w:val="14"/>
        </w:rPr>
        <w:t>大</w:t>
      </w:r>
      <w:r>
        <w:rPr>
          <w:spacing w:val="11"/>
        </w:rPr>
        <w:t>，</w:t>
      </w:r>
      <w:r>
        <w:rPr>
          <w:spacing w:val="14"/>
        </w:rPr>
        <w:t>可</w:t>
      </w:r>
      <w:r>
        <w:rPr>
          <w:spacing w:val="11"/>
        </w:rPr>
        <w:t>以</w:t>
      </w:r>
      <w:r>
        <w:rPr>
          <w:spacing w:val="14"/>
        </w:rPr>
        <w:t>施</w:t>
      </w:r>
      <w:r>
        <w:rPr>
          <w:spacing w:val="11"/>
        </w:rPr>
        <w:t>用</w:t>
      </w:r>
      <w:r>
        <w:rPr>
          <w:spacing w:val="14"/>
        </w:rPr>
        <w:t>的</w:t>
      </w:r>
      <w:r>
        <w:rPr>
          <w:spacing w:val="11"/>
        </w:rPr>
        <w:t>一</w:t>
      </w:r>
      <w:r>
        <w:rPr>
          <w:spacing w:val="14"/>
        </w:rPr>
        <w:t>种</w:t>
      </w:r>
      <w:r>
        <w:rPr>
          <w:spacing w:val="11"/>
        </w:rPr>
        <w:t>化</w:t>
      </w:r>
      <w:r>
        <w:rPr>
          <w:spacing w:val="14"/>
        </w:rPr>
        <w:t>肥</w:t>
      </w:r>
      <w:r>
        <w:t>是</w:t>
      </w:r>
      <w:r>
        <w:tab/>
      </w:r>
      <w:r>
        <w:rPr>
          <w:spacing w:val="11"/>
        </w:rPr>
        <w:t>（</w:t>
      </w:r>
      <w:r>
        <w:rPr>
          <w:spacing w:val="14"/>
        </w:rPr>
        <w:t>填“</w:t>
      </w:r>
      <w:r>
        <w:rPr>
          <w:spacing w:val="11"/>
        </w:rPr>
        <w:t>序</w:t>
      </w:r>
      <w:r>
        <w:rPr>
          <w:spacing w:val="14"/>
        </w:rPr>
        <w:t>号</w:t>
      </w:r>
      <w:r>
        <w:rPr>
          <w:spacing w:val="11"/>
        </w:rPr>
        <w:t>”）</w:t>
      </w:r>
      <w:r>
        <w:t>。</w:t>
      </w:r>
    </w:p>
    <w:p>
      <w:pPr>
        <w:pStyle w:val="3"/>
        <w:tabs>
          <w:tab w:val="left" w:pos="2165"/>
          <w:tab w:val="left" w:pos="4243"/>
        </w:tabs>
        <w:spacing w:before="116" w:line="240" w:lineRule="auto"/>
        <w:rPr>
          <w:rFonts w:ascii="Times New Roman"/>
          <w:spacing w:val="5"/>
          <w:position w:val="2"/>
          <w:vertAlign w:val="subscript"/>
        </w:rPr>
      </w:pPr>
      <w:r>
        <w:rPr>
          <w:rFonts w:ascii="Times New Roman"/>
          <w:spacing w:val="4"/>
          <w:position w:val="2"/>
        </w:rPr>
        <w:t>A.NH</w:t>
      </w:r>
      <w:r>
        <w:rPr>
          <w:rFonts w:ascii="Times New Roman"/>
          <w:spacing w:val="4"/>
          <w:position w:val="2"/>
          <w:vertAlign w:val="subscript"/>
        </w:rPr>
        <w:t>4</w:t>
      </w:r>
      <w:r>
        <w:rPr>
          <w:rFonts w:ascii="Times New Roman"/>
          <w:spacing w:val="4"/>
          <w:position w:val="2"/>
          <w:vertAlign w:val="baseline"/>
        </w:rPr>
        <w:t>NO</w:t>
      </w:r>
      <w:r>
        <w:rPr>
          <w:rFonts w:ascii="Times New Roman"/>
          <w:spacing w:val="4"/>
          <w:position w:val="2"/>
          <w:vertAlign w:val="subscript"/>
        </w:rPr>
        <w:t>3</w:t>
      </w:r>
      <w:r>
        <w:rPr>
          <w:rFonts w:ascii="Times New Roman"/>
          <w:spacing w:val="4"/>
          <w:position w:val="2"/>
          <w:vertAlign w:val="baseline"/>
        </w:rPr>
        <w:tab/>
      </w:r>
      <w:r>
        <w:rPr>
          <w:rFonts w:ascii="Times New Roman"/>
          <w:spacing w:val="4"/>
          <w:position w:val="2"/>
          <w:vertAlign w:val="baseline"/>
        </w:rPr>
        <w:t>B.K</w:t>
      </w:r>
      <w:r>
        <w:rPr>
          <w:rFonts w:ascii="Times New Roman"/>
          <w:spacing w:val="4"/>
          <w:position w:val="2"/>
          <w:vertAlign w:val="subscript"/>
        </w:rPr>
        <w:t>2</w:t>
      </w:r>
      <w:r>
        <w:rPr>
          <w:rFonts w:ascii="Times New Roman"/>
          <w:spacing w:val="4"/>
          <w:position w:val="2"/>
          <w:vertAlign w:val="baseline"/>
        </w:rPr>
        <w:t>SO</w:t>
      </w:r>
      <w:r>
        <w:rPr>
          <w:rFonts w:ascii="Times New Roman"/>
          <w:spacing w:val="4"/>
          <w:position w:val="2"/>
          <w:vertAlign w:val="subscript"/>
        </w:rPr>
        <w:t>4</w:t>
      </w:r>
      <w:r>
        <w:rPr>
          <w:rFonts w:ascii="Times New Roman"/>
          <w:spacing w:val="4"/>
          <w:position w:val="2"/>
          <w:vertAlign w:val="baseline"/>
        </w:rPr>
        <w:tab/>
      </w:r>
      <w:r>
        <w:rPr>
          <w:rFonts w:ascii="Times New Roman"/>
          <w:spacing w:val="5"/>
          <w:position w:val="2"/>
          <w:vertAlign w:val="baseline"/>
        </w:rPr>
        <w:t>C.(NH</w:t>
      </w:r>
      <w:r>
        <w:rPr>
          <w:rFonts w:ascii="Times New Roman"/>
          <w:spacing w:val="5"/>
          <w:position w:val="2"/>
          <w:vertAlign w:val="subscript"/>
        </w:rPr>
        <w:t>4</w:t>
      </w:r>
      <w:r>
        <w:rPr>
          <w:rFonts w:ascii="Times New Roman"/>
          <w:spacing w:val="5"/>
          <w:position w:val="2"/>
          <w:vertAlign w:val="baseline"/>
        </w:rPr>
        <w:t>)</w:t>
      </w:r>
      <w:r>
        <w:rPr>
          <w:rFonts w:ascii="Times New Roman"/>
          <w:spacing w:val="5"/>
          <w:position w:val="2"/>
          <w:vertAlign w:val="subscript"/>
        </w:rPr>
        <w:t>2</w:t>
      </w:r>
      <w:r>
        <w:rPr>
          <w:rFonts w:ascii="Times New Roman"/>
          <w:spacing w:val="5"/>
          <w:position w:val="2"/>
          <w:vertAlign w:val="baseline"/>
        </w:rPr>
        <w:t>HPO</w:t>
      </w:r>
      <w:r>
        <w:rPr>
          <w:rFonts w:ascii="Times New Roman"/>
          <w:spacing w:val="5"/>
          <w:position w:val="2"/>
          <w:vertAlign w:val="subscript"/>
        </w:rPr>
        <w:t>4</w:t>
      </w:r>
    </w:p>
    <w:p>
      <w:pPr>
        <w:pStyle w:val="3"/>
        <w:spacing w:before="64" w:line="240" w:lineRule="auto"/>
        <w:ind w:left="0" w:leftChars="0" w:right="512" w:firstLine="0" w:firstLineChars="0"/>
      </w:pPr>
      <w:r>
        <mc:AlternateContent>
          <mc:Choice Requires="wpg">
            <w:drawing>
              <wp:anchor distT="0" distB="0" distL="114300" distR="114300" simplePos="0" relativeHeight="251669504" behindDoc="1" locked="0" layoutInCell="1" allowOverlap="1">
                <wp:simplePos x="0" y="0"/>
                <wp:positionH relativeFrom="page">
                  <wp:posOffset>2456180</wp:posOffset>
                </wp:positionH>
                <wp:positionV relativeFrom="paragraph">
                  <wp:posOffset>483235</wp:posOffset>
                </wp:positionV>
                <wp:extent cx="2648585" cy="840740"/>
                <wp:effectExtent l="1270" t="1270" r="17145" b="15240"/>
                <wp:wrapNone/>
                <wp:docPr id="22" name="组合 15"/>
                <wp:cNvGraphicFramePr/>
                <a:graphic xmlns:a="http://schemas.openxmlformats.org/drawingml/2006/main">
                  <a:graphicData uri="http://schemas.microsoft.com/office/word/2010/wordprocessingGroup">
                    <wpg:wgp>
                      <wpg:cNvGrpSpPr/>
                      <wpg:grpSpPr>
                        <a:xfrm>
                          <a:off x="0" y="0"/>
                          <a:ext cx="2648585" cy="840740"/>
                          <a:chOff x="3868" y="761"/>
                          <a:chExt cx="4171" cy="1324"/>
                        </a:xfrm>
                      </wpg:grpSpPr>
                      <pic:pic xmlns:pic="http://schemas.openxmlformats.org/drawingml/2006/picture">
                        <pic:nvPicPr>
                          <pic:cNvPr id="12" name="图片 16"/>
                          <pic:cNvPicPr>
                            <a:picLocks noChangeAspect="1"/>
                          </pic:cNvPicPr>
                        </pic:nvPicPr>
                        <pic:blipFill>
                          <a:blip r:embed="rId20"/>
                          <a:stretch>
                            <a:fillRect/>
                          </a:stretch>
                        </pic:blipFill>
                        <pic:spPr>
                          <a:xfrm>
                            <a:off x="3981" y="777"/>
                            <a:ext cx="3936" cy="1284"/>
                          </a:xfrm>
                          <a:prstGeom prst="rect">
                            <a:avLst/>
                          </a:prstGeom>
                          <a:noFill/>
                          <a:ln>
                            <a:noFill/>
                          </a:ln>
                        </pic:spPr>
                      </pic:pic>
                      <wps:wsp>
                        <wps:cNvPr id="14" name="直线 17"/>
                        <wps:cNvCnPr/>
                        <wps:spPr>
                          <a:xfrm>
                            <a:off x="3868" y="766"/>
                            <a:ext cx="4171" cy="0"/>
                          </a:xfrm>
                          <a:prstGeom prst="line">
                            <a:avLst/>
                          </a:prstGeom>
                          <a:ln w="6096" cap="flat" cmpd="sng">
                            <a:solidFill>
                              <a:srgbClr val="000000"/>
                            </a:solidFill>
                            <a:prstDash val="solid"/>
                            <a:headEnd type="none" w="med" len="med"/>
                            <a:tailEnd type="none" w="med" len="med"/>
                          </a:ln>
                        </wps:spPr>
                        <wps:bodyPr upright="1"/>
                      </wps:wsp>
                      <wps:wsp>
                        <wps:cNvPr id="16" name="直线 18"/>
                        <wps:cNvCnPr/>
                        <wps:spPr>
                          <a:xfrm>
                            <a:off x="3868" y="2080"/>
                            <a:ext cx="4171" cy="0"/>
                          </a:xfrm>
                          <a:prstGeom prst="line">
                            <a:avLst/>
                          </a:prstGeom>
                          <a:ln w="6096" cap="flat" cmpd="sng">
                            <a:solidFill>
                              <a:srgbClr val="000000"/>
                            </a:solidFill>
                            <a:prstDash val="solid"/>
                            <a:headEnd type="none" w="med" len="med"/>
                            <a:tailEnd type="none" w="med" len="med"/>
                          </a:ln>
                        </wps:spPr>
                        <wps:bodyPr upright="1"/>
                      </wps:wsp>
                      <wps:wsp>
                        <wps:cNvPr id="18" name="直线 19"/>
                        <wps:cNvCnPr/>
                        <wps:spPr>
                          <a:xfrm>
                            <a:off x="3873" y="761"/>
                            <a:ext cx="0" cy="1314"/>
                          </a:xfrm>
                          <a:prstGeom prst="line">
                            <a:avLst/>
                          </a:prstGeom>
                          <a:ln w="6096" cap="flat" cmpd="sng">
                            <a:solidFill>
                              <a:srgbClr val="000000"/>
                            </a:solidFill>
                            <a:prstDash val="solid"/>
                            <a:headEnd type="none" w="med" len="med"/>
                            <a:tailEnd type="none" w="med" len="med"/>
                          </a:ln>
                        </wps:spPr>
                        <wps:bodyPr upright="1"/>
                      </wps:wsp>
                      <wps:wsp>
                        <wps:cNvPr id="20" name="直线 20"/>
                        <wps:cNvCnPr/>
                        <wps:spPr>
                          <a:xfrm>
                            <a:off x="8034" y="761"/>
                            <a:ext cx="0" cy="1314"/>
                          </a:xfrm>
                          <a:prstGeom prst="line">
                            <a:avLst/>
                          </a:prstGeom>
                          <a:ln w="6096" cap="flat" cmpd="sng">
                            <a:solidFill>
                              <a:srgbClr val="000000"/>
                            </a:solidFill>
                            <a:prstDash val="solid"/>
                            <a:headEnd type="none" w="med" len="med"/>
                            <a:tailEnd type="none" w="med" len="med"/>
                          </a:ln>
                        </wps:spPr>
                        <wps:bodyPr upright="1"/>
                      </wps:wsp>
                    </wpg:wgp>
                  </a:graphicData>
                </a:graphic>
              </wp:anchor>
            </w:drawing>
          </mc:Choice>
          <mc:Fallback>
            <w:pict>
              <v:group id="组合 15" o:spid="_x0000_s1026" o:spt="203" style="position:absolute;left:0pt;margin-left:193.4pt;margin-top:38.05pt;height:66.2pt;width:208.55pt;mso-position-horizontal-relative:page;z-index:-251646976;mso-width-relative:page;mso-height-relative:page;" coordorigin="3868,761" coordsize="4171,1324" o:gfxdata="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">
                <o:lock v:ext="edit" aspectratio="f"/>
                <v:shape id="图片 16" o:spid="_x0000_s1026" o:spt="75" type="#_x0000_t75" style="position:absolute;left:3981;top:777;height:1284;width:3936;" filled="f" o:preferrelative="t" stroked="f" coordsize="21600,21600" o:gfxdata="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e73C7sAAADb&#10;AAAADwAAAAAAAAABACAAAAAiAAAAZHJzL2Rvd25yZXYueG1sUEsBAhQAFAAAAAgAh07iQDMvBZ47&#10;AAAAOQAAABAAAAAAAAAAAQAgAAAACgEAAGRycy9zaGFwZXhtbC54bWxQSwUGAAAAAAYABgBbAQAA&#10;tAMAAAAA&#10;">
                  <v:fill on="f" focussize="0,0"/>
                  <v:stroke on="f"/>
                  <v:imagedata r:id="rId20" o:title=""/>
                  <o:lock v:ext="edit" aspectratio="t"/>
                </v:shape>
                <v:line id="直线 17" o:spid="_x0000_s1026" o:spt="20" style="position:absolute;left:3868;top:766;height:0;width:4171;" filled="f" stroked="t" coordsize="21600,21600" o:gfxdata="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IOLFLsAAADb&#10;AAAADwAAAAAAAAABACAAAAAiAAAAZHJzL2Rvd25yZXYueG1sUEsBAhQAFAAAAAgAh07iQDMvBZ47&#10;AAAAOQAAABAAAAAAAAAAAQAgAAAACgEAAGRycy9zaGFwZXhtbC54bWxQSwUGAAAAAAYABgBbAQAA&#10;tAMAAAAA&#10;">
                  <v:fill on="f" focussize="0,0"/>
                  <v:stroke weight="0.48pt" color="#000000" joinstyle="round"/>
                  <v:imagedata o:title=""/>
                  <o:lock v:ext="edit" aspectratio="f"/>
                </v:line>
                <v:line id="直线 18" o:spid="_x0000_s1026" o:spt="20" style="position:absolute;left:3868;top:2080;height:0;width:4171;" filled="f" stroked="t" coordsize="21600,21600" o:gfxdata="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8dsPi5AAAA2wAA&#10;AA8AAAAAAAAAAQAgAAAAIgAAAGRycy9kb3ducmV2LnhtbFBLAQIUABQAAAAIAIdO4kAzLwWeOwAA&#10;ADkAAAAQAAAAAAAAAAEAIAAAAAgBAABkcnMvc2hhcGV4bWwueG1sUEsFBgAAAAAGAAYAWwEAALID&#10;AAAAAA==&#10;">
                  <v:fill on="f" focussize="0,0"/>
                  <v:stroke weight="0.48pt" color="#000000" joinstyle="round"/>
                  <v:imagedata o:title=""/>
                  <o:lock v:ext="edit" aspectratio="f"/>
                </v:line>
                <v:line id="直线 19" o:spid="_x0000_s1026" o:spt="20" style="position:absolute;left:3873;top:761;height:1314;width:0;" filled="f" stroked="t" coordsize="21600,21600" o:gfxdata="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c6BEb4A&#10;AADbAAAADwAAAAAAAAABACAAAAAiAAAAZHJzL2Rvd25yZXYueG1sUEsBAhQAFAAAAAgAh07iQDMv&#10;BZ47AAAAOQAAABAAAAAAAAAAAQAgAAAADQEAAGRycy9zaGFwZXhtbC54bWxQSwUGAAAAAAYABgBb&#10;AQAAtwMAAAAA&#10;">
                  <v:fill on="f" focussize="0,0"/>
                  <v:stroke weight="0.48pt" color="#000000" joinstyle="round"/>
                  <v:imagedata o:title=""/>
                  <o:lock v:ext="edit" aspectratio="f"/>
                </v:line>
                <v:line id="直线 20" o:spid="_x0000_s1026" o:spt="20" style="position:absolute;left:8034;top:761;height:1314;width:0;" filled="f" stroked="t" coordsize="21600,21600" o:gfxdata="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1EequgAAANsA&#10;AAAPAAAAAAAAAAEAIAAAACIAAABkcnMvZG93bnJldi54bWxQSwECFAAUAAAACACHTuJAMy8FnjsA&#10;AAA5AAAAEAAAAAAAAAABACAAAAAJAQAAZHJzL3NoYXBleG1sLnhtbFBLBQYAAAAABgAGAFsBAACz&#10;AwAAAAA=&#10;">
                  <v:fill on="f" focussize="0,0"/>
                  <v:stroke weight="0.48pt" color="#000000" joinstyle="round"/>
                  <v:imagedata o:title=""/>
                  <o:lock v:ext="edit" aspectratio="f"/>
                </v:line>
              </v:group>
            </w:pict>
          </mc:Fallback>
        </mc:AlternateContent>
      </w:r>
      <w:r>
        <w:rPr>
          <w:rFonts w:ascii="Times New Roman" w:eastAsia="Times New Roman"/>
        </w:rPr>
        <w:t>17.</w:t>
      </w:r>
      <w:r>
        <w:t>（</w:t>
      </w:r>
      <w:r>
        <w:rPr>
          <w:rFonts w:ascii="Times New Roman" w:eastAsia="Times New Roman"/>
        </w:rPr>
        <w:t xml:space="preserve">3 </w:t>
      </w:r>
      <w:r>
        <w:t>分）在宏观、微观和符号之间建立联系是化学学科的特点。甲、乙、丙、丁表示四种物质，它们的部分化学式和微观示意图分别列于下表：</w:t>
      </w:r>
    </w:p>
    <w:p>
      <w:pPr>
        <w:pStyle w:val="3"/>
        <w:spacing w:line="240" w:lineRule="auto"/>
        <w:ind w:left="0"/>
        <w:rPr>
          <w:sz w:val="20"/>
        </w:rPr>
      </w:pPr>
    </w:p>
    <w:p>
      <w:pPr>
        <w:pStyle w:val="3"/>
        <w:spacing w:line="240" w:lineRule="auto"/>
        <w:ind w:left="0"/>
        <w:rPr>
          <w:sz w:val="20"/>
        </w:rPr>
      </w:pPr>
    </w:p>
    <w:p>
      <w:pPr>
        <w:pStyle w:val="3"/>
        <w:spacing w:line="240" w:lineRule="auto"/>
        <w:ind w:left="0"/>
        <w:rPr>
          <w:sz w:val="20"/>
        </w:rPr>
      </w:pPr>
    </w:p>
    <w:p>
      <w:pPr>
        <w:pStyle w:val="3"/>
        <w:spacing w:line="240" w:lineRule="auto"/>
        <w:ind w:left="0"/>
        <w:rPr>
          <w:sz w:val="20"/>
        </w:rPr>
      </w:pPr>
    </w:p>
    <w:p>
      <w:pPr>
        <w:pStyle w:val="3"/>
        <w:spacing w:before="10" w:line="240" w:lineRule="auto"/>
        <w:ind w:left="0"/>
        <w:rPr>
          <w:sz w:val="17"/>
        </w:rPr>
      </w:pPr>
    </w:p>
    <w:p>
      <w:pPr>
        <w:pStyle w:val="7"/>
        <w:numPr>
          <w:ilvl w:val="0"/>
          <w:numId w:val="4"/>
        </w:numPr>
        <w:tabs>
          <w:tab w:val="left" w:pos="673"/>
          <w:tab w:val="left" w:leader="underscore" w:pos="6000"/>
        </w:tabs>
        <w:spacing w:before="76" w:after="0" w:line="240" w:lineRule="auto"/>
        <w:ind w:left="672" w:right="0" w:hanging="555"/>
        <w:jc w:val="left"/>
        <w:rPr>
          <w:sz w:val="21"/>
        </w:rPr>
      </w:pPr>
      <w:r>
        <w:rPr>
          <w:spacing w:val="14"/>
          <w:sz w:val="21"/>
        </w:rPr>
        <w:t>请</w:t>
      </w:r>
      <w:r>
        <w:rPr>
          <w:spacing w:val="11"/>
          <w:sz w:val="21"/>
        </w:rPr>
        <w:t>画</w:t>
      </w:r>
      <w:r>
        <w:rPr>
          <w:spacing w:val="14"/>
          <w:sz w:val="21"/>
        </w:rPr>
        <w:t>出</w:t>
      </w:r>
      <w:r>
        <w:rPr>
          <w:spacing w:val="11"/>
          <w:sz w:val="21"/>
        </w:rPr>
        <w:t>碳</w:t>
      </w:r>
      <w:r>
        <w:rPr>
          <w:spacing w:val="14"/>
          <w:sz w:val="21"/>
        </w:rPr>
        <w:t>原</w:t>
      </w:r>
      <w:r>
        <w:rPr>
          <w:spacing w:val="11"/>
          <w:sz w:val="21"/>
        </w:rPr>
        <w:t>子</w:t>
      </w:r>
      <w:r>
        <w:rPr>
          <w:spacing w:val="14"/>
          <w:sz w:val="21"/>
        </w:rPr>
        <w:t>的</w:t>
      </w:r>
      <w:r>
        <w:rPr>
          <w:spacing w:val="11"/>
          <w:sz w:val="21"/>
        </w:rPr>
        <w:t>原</w:t>
      </w:r>
      <w:r>
        <w:rPr>
          <w:spacing w:val="14"/>
          <w:sz w:val="21"/>
        </w:rPr>
        <w:t>子</w:t>
      </w:r>
      <w:r>
        <w:rPr>
          <w:spacing w:val="11"/>
          <w:sz w:val="21"/>
        </w:rPr>
        <w:t>结</w:t>
      </w:r>
      <w:r>
        <w:rPr>
          <w:spacing w:val="14"/>
          <w:sz w:val="21"/>
        </w:rPr>
        <w:t>构</w:t>
      </w:r>
      <w:r>
        <w:rPr>
          <w:spacing w:val="11"/>
          <w:sz w:val="21"/>
        </w:rPr>
        <w:t>示</w:t>
      </w:r>
      <w:r>
        <w:rPr>
          <w:spacing w:val="14"/>
          <w:sz w:val="21"/>
        </w:rPr>
        <w:t>意</w:t>
      </w:r>
      <w:r>
        <w:rPr>
          <w:sz w:val="21"/>
        </w:rPr>
        <w:t>图</w:t>
      </w:r>
      <w:r>
        <w:rPr>
          <w:sz w:val="21"/>
        </w:rPr>
        <w:tab/>
      </w:r>
      <w:r>
        <w:rPr>
          <w:sz w:val="21"/>
        </w:rPr>
        <w:t>。</w:t>
      </w:r>
    </w:p>
    <w:p>
      <w:pPr>
        <w:pStyle w:val="7"/>
        <w:numPr>
          <w:ilvl w:val="0"/>
          <w:numId w:val="4"/>
        </w:numPr>
        <w:tabs>
          <w:tab w:val="left" w:pos="673"/>
          <w:tab w:val="left" w:leader="underscore" w:pos="6055"/>
        </w:tabs>
        <w:spacing w:before="108" w:after="0" w:line="240" w:lineRule="auto"/>
        <w:ind w:left="672" w:right="0" w:hanging="555"/>
        <w:jc w:val="left"/>
        <w:rPr>
          <w:sz w:val="21"/>
        </w:rPr>
      </w:pPr>
      <w:r>
        <w:rPr>
          <w:spacing w:val="14"/>
          <w:sz w:val="21"/>
        </w:rPr>
        <w:t>若</w:t>
      </w:r>
      <w:r>
        <w:rPr>
          <w:spacing w:val="11"/>
          <w:sz w:val="21"/>
        </w:rPr>
        <w:t>反</w:t>
      </w:r>
      <w:r>
        <w:rPr>
          <w:spacing w:val="14"/>
          <w:sz w:val="21"/>
        </w:rPr>
        <w:t>应</w:t>
      </w:r>
      <w:r>
        <w:rPr>
          <w:spacing w:val="11"/>
          <w:sz w:val="21"/>
        </w:rPr>
        <w:t>生</w:t>
      </w:r>
      <w:r>
        <w:rPr>
          <w:sz w:val="21"/>
        </w:rPr>
        <w:t>成</w:t>
      </w:r>
      <w:r>
        <w:rPr>
          <w:spacing w:val="-42"/>
          <w:sz w:val="21"/>
        </w:rPr>
        <w:t xml:space="preserve"> </w:t>
      </w:r>
      <w:r>
        <w:rPr>
          <w:rFonts w:ascii="Times New Roman" w:eastAsia="Times New Roman"/>
          <w:spacing w:val="3"/>
          <w:sz w:val="21"/>
        </w:rPr>
        <w:t>2.2g</w:t>
      </w:r>
      <w:r>
        <w:rPr>
          <w:rFonts w:ascii="Times New Roman" w:eastAsia="Times New Roman"/>
          <w:spacing w:val="11"/>
          <w:sz w:val="21"/>
        </w:rPr>
        <w:t xml:space="preserve"> </w:t>
      </w:r>
      <w:r>
        <w:rPr>
          <w:spacing w:val="11"/>
          <w:sz w:val="21"/>
        </w:rPr>
        <w:t>丙</w:t>
      </w:r>
      <w:r>
        <w:rPr>
          <w:spacing w:val="14"/>
          <w:sz w:val="21"/>
        </w:rPr>
        <w:t>，</w:t>
      </w:r>
      <w:r>
        <w:rPr>
          <w:spacing w:val="11"/>
          <w:sz w:val="21"/>
        </w:rPr>
        <w:t>则</w:t>
      </w:r>
      <w:r>
        <w:rPr>
          <w:spacing w:val="14"/>
          <w:sz w:val="21"/>
        </w:rPr>
        <w:t>生</w:t>
      </w:r>
      <w:r>
        <w:rPr>
          <w:spacing w:val="11"/>
          <w:sz w:val="21"/>
        </w:rPr>
        <w:t>成</w:t>
      </w:r>
      <w:r>
        <w:rPr>
          <w:spacing w:val="14"/>
          <w:sz w:val="21"/>
        </w:rPr>
        <w:t>丁</w:t>
      </w:r>
      <w:r>
        <w:rPr>
          <w:spacing w:val="11"/>
          <w:sz w:val="21"/>
        </w:rPr>
        <w:t>的</w:t>
      </w:r>
      <w:r>
        <w:rPr>
          <w:spacing w:val="14"/>
          <w:sz w:val="21"/>
        </w:rPr>
        <w:t>质</w:t>
      </w:r>
      <w:r>
        <w:rPr>
          <w:spacing w:val="11"/>
          <w:sz w:val="21"/>
        </w:rPr>
        <w:t>量</w:t>
      </w:r>
      <w:r>
        <w:rPr>
          <w:sz w:val="21"/>
        </w:rPr>
        <w:t>为</w:t>
      </w:r>
      <w:r>
        <w:rPr>
          <w:sz w:val="21"/>
        </w:rPr>
        <w:tab/>
      </w:r>
      <w:r>
        <w:rPr>
          <w:rFonts w:ascii="Times New Roman" w:eastAsia="Times New Roman"/>
          <w:spacing w:val="8"/>
          <w:sz w:val="21"/>
        </w:rPr>
        <w:t>g</w:t>
      </w:r>
      <w:r>
        <w:rPr>
          <w:sz w:val="21"/>
        </w:rPr>
        <w:t>。</w:t>
      </w:r>
    </w:p>
    <w:p>
      <w:pPr>
        <w:pStyle w:val="7"/>
        <w:numPr>
          <w:ilvl w:val="0"/>
          <w:numId w:val="4"/>
        </w:numPr>
        <w:tabs>
          <w:tab w:val="left" w:pos="673"/>
          <w:tab w:val="left" w:leader="underscore" w:pos="8220"/>
        </w:tabs>
        <w:spacing w:before="105" w:after="0" w:line="240" w:lineRule="auto"/>
        <w:ind w:left="672" w:right="0" w:hanging="555"/>
        <w:jc w:val="left"/>
        <w:rPr>
          <w:rFonts w:hint="eastAsia" w:ascii="Times New Roman"/>
          <w:spacing w:val="5"/>
          <w:position w:val="2"/>
          <w:vertAlign w:val="subscript"/>
          <w:lang w:val="en-US" w:eastAsia="zh-CN"/>
        </w:rPr>
      </w:pPr>
      <w:r>
        <w:rPr>
          <w:spacing w:val="14"/>
          <w:sz w:val="21"/>
        </w:rPr>
        <w:t>该</w:t>
      </w:r>
      <w:r>
        <w:rPr>
          <w:spacing w:val="11"/>
          <w:sz w:val="21"/>
        </w:rPr>
        <w:t>反</w:t>
      </w:r>
      <w:r>
        <w:rPr>
          <w:spacing w:val="14"/>
          <w:sz w:val="21"/>
        </w:rPr>
        <w:t>应</w:t>
      </w:r>
      <w:r>
        <w:rPr>
          <w:spacing w:val="11"/>
          <w:sz w:val="21"/>
        </w:rPr>
        <w:t>不</w:t>
      </w:r>
      <w:r>
        <w:rPr>
          <w:spacing w:val="14"/>
          <w:sz w:val="21"/>
        </w:rPr>
        <w:t>属</w:t>
      </w:r>
      <w:r>
        <w:rPr>
          <w:spacing w:val="11"/>
          <w:sz w:val="21"/>
        </w:rPr>
        <w:t>于</w:t>
      </w:r>
      <w:r>
        <w:rPr>
          <w:spacing w:val="14"/>
          <w:sz w:val="21"/>
        </w:rPr>
        <w:t>置</w:t>
      </w:r>
      <w:r>
        <w:rPr>
          <w:spacing w:val="11"/>
          <w:sz w:val="21"/>
        </w:rPr>
        <w:t>换</w:t>
      </w:r>
      <w:r>
        <w:rPr>
          <w:spacing w:val="14"/>
          <w:sz w:val="21"/>
        </w:rPr>
        <w:t>反</w:t>
      </w:r>
      <w:r>
        <w:rPr>
          <w:spacing w:val="11"/>
          <w:sz w:val="21"/>
        </w:rPr>
        <w:t>应</w:t>
      </w:r>
      <w:r>
        <w:rPr>
          <w:spacing w:val="14"/>
          <w:sz w:val="21"/>
        </w:rPr>
        <w:t>的</w:t>
      </w:r>
      <w:r>
        <w:rPr>
          <w:spacing w:val="11"/>
          <w:sz w:val="21"/>
        </w:rPr>
        <w:t>原</w:t>
      </w:r>
      <w:r>
        <w:rPr>
          <w:sz w:val="21"/>
        </w:rPr>
        <w:t>因</w:t>
      </w:r>
      <w:r>
        <w:rPr>
          <w:sz w:val="21"/>
        </w:rPr>
        <w:tab/>
      </w:r>
      <w:r>
        <w:rPr>
          <w:sz w:val="21"/>
        </w:rPr>
        <w:t>。</w:t>
      </w:r>
    </w:p>
    <w:p>
      <w:pPr>
        <w:pStyle w:val="3"/>
        <w:spacing w:before="106" w:line="240" w:lineRule="auto"/>
      </w:pPr>
      <w:r>
        <w:rPr>
          <w:rFonts w:ascii="Times New Roman" w:eastAsia="Times New Roman"/>
        </w:rPr>
        <w:t>18.</w:t>
      </w:r>
      <w:r>
        <w:t>（</w:t>
      </w:r>
      <w:r>
        <w:rPr>
          <w:rFonts w:ascii="Times New Roman" w:eastAsia="Times New Roman"/>
        </w:rPr>
        <w:t xml:space="preserve">4 </w:t>
      </w:r>
      <w:r>
        <w:t>分）认真分析下列各图，回答相关问题。</w:t>
      </w:r>
    </w:p>
    <w:p>
      <w:pPr>
        <w:pStyle w:val="3"/>
        <w:spacing w:before="10" w:line="240" w:lineRule="auto"/>
        <w:ind w:left="0"/>
        <w:rPr>
          <w:sz w:val="7"/>
        </w:rPr>
      </w:pPr>
      <w:r>
        <w:drawing>
          <wp:anchor distT="0" distB="0" distL="0" distR="0" simplePos="0" relativeHeight="251661312" behindDoc="0" locked="0" layoutInCell="1" allowOverlap="1">
            <wp:simplePos x="0" y="0"/>
            <wp:positionH relativeFrom="page">
              <wp:posOffset>900430</wp:posOffset>
            </wp:positionH>
            <wp:positionV relativeFrom="paragraph">
              <wp:posOffset>88265</wp:posOffset>
            </wp:positionV>
            <wp:extent cx="1431925" cy="1194435"/>
            <wp:effectExtent l="0" t="0" r="15875" b="5715"/>
            <wp:wrapTopAndBottom/>
            <wp:docPr id="23"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15.jpeg"/>
                    <pic:cNvPicPr>
                      <a:picLocks noChangeAspect="1"/>
                    </pic:cNvPicPr>
                  </pic:nvPicPr>
                  <pic:blipFill>
                    <a:blip r:embed="rId21" cstate="print"/>
                    <a:stretch>
                      <a:fillRect/>
                    </a:stretch>
                  </pic:blipFill>
                  <pic:spPr>
                    <a:xfrm>
                      <a:off x="0" y="0"/>
                      <a:ext cx="1431925" cy="1194435"/>
                    </a:xfrm>
                    <a:prstGeom prst="rect">
                      <a:avLst/>
                    </a:prstGeom>
                  </pic:spPr>
                </pic:pic>
              </a:graphicData>
            </a:graphic>
          </wp:anchor>
        </w:drawing>
      </w:r>
    </w:p>
    <w:p>
      <w:pPr>
        <w:pStyle w:val="3"/>
        <w:tabs>
          <w:tab w:val="left" w:pos="5875"/>
        </w:tabs>
        <w:spacing w:before="109" w:line="240" w:lineRule="auto"/>
        <w:ind w:left="1872"/>
        <w:rPr>
          <w:rFonts w:ascii="Times New Roman" w:eastAsia="Times New Roman"/>
        </w:rPr>
      </w:pPr>
      <w:r>
        <w:drawing>
          <wp:anchor distT="0" distB="0" distL="0" distR="0" simplePos="0" relativeHeight="251662336" behindDoc="0" locked="0" layoutInCell="1" allowOverlap="1">
            <wp:simplePos x="0" y="0"/>
            <wp:positionH relativeFrom="page">
              <wp:posOffset>3657600</wp:posOffset>
            </wp:positionH>
            <wp:positionV relativeFrom="paragraph">
              <wp:posOffset>-1213485</wp:posOffset>
            </wp:positionV>
            <wp:extent cx="1442085" cy="1143635"/>
            <wp:effectExtent l="0" t="0" r="5715" b="18415"/>
            <wp:wrapTopAndBottom/>
            <wp:docPr id="25"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16.jpeg"/>
                    <pic:cNvPicPr>
                      <a:picLocks noChangeAspect="1"/>
                    </pic:cNvPicPr>
                  </pic:nvPicPr>
                  <pic:blipFill>
                    <a:blip r:embed="rId22" cstate="print"/>
                    <a:stretch>
                      <a:fillRect/>
                    </a:stretch>
                  </pic:blipFill>
                  <pic:spPr>
                    <a:xfrm>
                      <a:off x="0" y="0"/>
                      <a:ext cx="1442085" cy="1143635"/>
                    </a:xfrm>
                    <a:prstGeom prst="rect">
                      <a:avLst/>
                    </a:prstGeom>
                  </pic:spPr>
                </pic:pic>
              </a:graphicData>
            </a:graphic>
          </wp:anchor>
        </w:drawing>
      </w:r>
      <w:r>
        <w:rPr>
          <w:spacing w:val="11"/>
        </w:rPr>
        <w:t>实</w:t>
      </w:r>
      <w:r>
        <w:t>验</w:t>
      </w:r>
      <w:r>
        <w:rPr>
          <w:spacing w:val="-37"/>
        </w:rPr>
        <w:t xml:space="preserve"> </w:t>
      </w:r>
      <w:r>
        <w:rPr>
          <w:rFonts w:ascii="Times New Roman" w:eastAsia="Times New Roman"/>
        </w:rPr>
        <w:t>1</w:t>
      </w:r>
      <w:r>
        <w:rPr>
          <w:rFonts w:ascii="Times New Roman" w:eastAsia="Times New Roman"/>
        </w:rPr>
        <w:tab/>
      </w:r>
      <w:r>
        <w:rPr>
          <w:spacing w:val="11"/>
        </w:rPr>
        <w:t>实</w:t>
      </w:r>
      <w:r>
        <w:t>验</w:t>
      </w:r>
      <w:r>
        <w:rPr>
          <w:spacing w:val="-36"/>
        </w:rPr>
        <w:t xml:space="preserve"> </w:t>
      </w:r>
      <w:r>
        <w:rPr>
          <w:rFonts w:ascii="Times New Roman" w:eastAsia="Times New Roman"/>
        </w:rPr>
        <w:t>2</w:t>
      </w:r>
    </w:p>
    <w:p>
      <w:pPr>
        <w:pStyle w:val="3"/>
        <w:spacing w:before="2" w:line="240" w:lineRule="auto"/>
        <w:ind w:left="0"/>
        <w:rPr>
          <w:rFonts w:ascii="Times New Roman"/>
          <w:sz w:val="12"/>
        </w:rPr>
      </w:pPr>
      <w:r>
        <w:drawing>
          <wp:anchor distT="0" distB="0" distL="0" distR="0" simplePos="0" relativeHeight="251663360" behindDoc="0" locked="0" layoutInCell="1" allowOverlap="1">
            <wp:simplePos x="0" y="0"/>
            <wp:positionH relativeFrom="page">
              <wp:posOffset>976630</wp:posOffset>
            </wp:positionH>
            <wp:positionV relativeFrom="paragraph">
              <wp:posOffset>113665</wp:posOffset>
            </wp:positionV>
            <wp:extent cx="1143000" cy="1447800"/>
            <wp:effectExtent l="0" t="0" r="0" b="0"/>
            <wp:wrapTopAndBottom/>
            <wp:docPr id="27"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17.jpeg"/>
                    <pic:cNvPicPr>
                      <a:picLocks noChangeAspect="1"/>
                    </pic:cNvPicPr>
                  </pic:nvPicPr>
                  <pic:blipFill>
                    <a:blip r:embed="rId23" cstate="print"/>
                    <a:stretch>
                      <a:fillRect/>
                    </a:stretch>
                  </pic:blipFill>
                  <pic:spPr>
                    <a:xfrm>
                      <a:off x="0" y="0"/>
                      <a:ext cx="1142936" cy="1447800"/>
                    </a:xfrm>
                    <a:prstGeom prst="rect">
                      <a:avLst/>
                    </a:prstGeom>
                  </pic:spPr>
                </pic:pic>
              </a:graphicData>
            </a:graphic>
          </wp:anchor>
        </w:drawing>
      </w:r>
      <w:r>
        <w:drawing>
          <wp:anchor distT="0" distB="0" distL="0" distR="0" simplePos="0" relativeHeight="251664384" behindDoc="0" locked="0" layoutInCell="1" allowOverlap="1">
            <wp:simplePos x="0" y="0"/>
            <wp:positionH relativeFrom="page">
              <wp:posOffset>2795905</wp:posOffset>
            </wp:positionH>
            <wp:positionV relativeFrom="paragraph">
              <wp:posOffset>295275</wp:posOffset>
            </wp:positionV>
            <wp:extent cx="1324610" cy="1304925"/>
            <wp:effectExtent l="0" t="0" r="0" b="0"/>
            <wp:wrapTopAndBottom/>
            <wp:docPr id="29"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18.jpeg"/>
                    <pic:cNvPicPr>
                      <a:picLocks noChangeAspect="1"/>
                    </pic:cNvPicPr>
                  </pic:nvPicPr>
                  <pic:blipFill>
                    <a:blip r:embed="rId24" cstate="print"/>
                    <a:stretch>
                      <a:fillRect/>
                    </a:stretch>
                  </pic:blipFill>
                  <pic:spPr>
                    <a:xfrm>
                      <a:off x="0" y="0"/>
                      <a:ext cx="1324742" cy="1304925"/>
                    </a:xfrm>
                    <a:prstGeom prst="rect">
                      <a:avLst/>
                    </a:prstGeom>
                  </pic:spPr>
                </pic:pic>
              </a:graphicData>
            </a:graphic>
          </wp:anchor>
        </w:drawing>
      </w:r>
    </w:p>
    <w:p>
      <w:pPr>
        <w:pStyle w:val="3"/>
        <w:tabs>
          <w:tab w:val="left" w:pos="4236"/>
        </w:tabs>
        <w:spacing w:before="164" w:line="240" w:lineRule="auto"/>
        <w:ind w:left="1054"/>
        <w:rPr>
          <w:rFonts w:ascii="Times New Roman" w:eastAsia="Times New Roman"/>
        </w:rPr>
      </w:pPr>
      <w:r>
        <w:rPr>
          <w:spacing w:val="11"/>
        </w:rPr>
        <w:t>实</w:t>
      </w:r>
      <w:r>
        <w:t>验</w:t>
      </w:r>
      <w:r>
        <w:rPr>
          <w:spacing w:val="-37"/>
        </w:rPr>
        <w:t xml:space="preserve"> </w:t>
      </w:r>
      <w:r>
        <w:rPr>
          <w:rFonts w:ascii="Times New Roman" w:eastAsia="Times New Roman"/>
        </w:rPr>
        <w:t>3</w:t>
      </w:r>
      <w:r>
        <w:rPr>
          <w:rFonts w:ascii="Times New Roman" w:eastAsia="Times New Roman"/>
        </w:rPr>
        <w:tab/>
      </w:r>
      <w:r>
        <w:rPr>
          <w:spacing w:val="11"/>
        </w:rPr>
        <w:t>实</w:t>
      </w:r>
      <w:r>
        <w:t>验</w:t>
      </w:r>
      <w:r>
        <w:rPr>
          <w:spacing w:val="-34"/>
        </w:rPr>
        <w:t xml:space="preserve"> </w:t>
      </w:r>
      <w:r>
        <w:rPr>
          <w:rFonts w:ascii="Times New Roman" w:eastAsia="Times New Roman"/>
        </w:rPr>
        <w:t>4</w:t>
      </w:r>
    </w:p>
    <w:p>
      <w:pPr>
        <w:pStyle w:val="7"/>
        <w:numPr>
          <w:ilvl w:val="0"/>
          <w:numId w:val="5"/>
        </w:numPr>
        <w:tabs>
          <w:tab w:val="left" w:pos="673"/>
          <w:tab w:val="left" w:leader="underscore" w:pos="5165"/>
        </w:tabs>
        <w:spacing w:before="102" w:after="0" w:line="240" w:lineRule="auto"/>
        <w:ind w:left="118" w:right="620" w:firstLine="0"/>
        <w:jc w:val="left"/>
        <w:rPr>
          <w:sz w:val="21"/>
        </w:rPr>
      </w:pPr>
      <w:r>
        <w:rPr>
          <w:spacing w:val="14"/>
          <w:position w:val="2"/>
          <w:sz w:val="21"/>
        </w:rPr>
        <w:t>实</w:t>
      </w:r>
      <w:r>
        <w:rPr>
          <w:position w:val="2"/>
          <w:sz w:val="21"/>
        </w:rPr>
        <w:t>验</w:t>
      </w:r>
      <w:r>
        <w:rPr>
          <w:spacing w:val="-44"/>
          <w:position w:val="2"/>
          <w:sz w:val="21"/>
        </w:rPr>
        <w:t xml:space="preserve"> </w:t>
      </w:r>
      <w:r>
        <w:rPr>
          <w:rFonts w:ascii="Times New Roman" w:hAnsi="Times New Roman" w:eastAsia="Times New Roman"/>
          <w:spacing w:val="8"/>
          <w:position w:val="2"/>
          <w:sz w:val="21"/>
        </w:rPr>
        <w:t>1</w:t>
      </w:r>
      <w:r>
        <w:rPr>
          <w:spacing w:val="8"/>
          <w:position w:val="2"/>
          <w:sz w:val="21"/>
        </w:rPr>
        <w:t>：</w:t>
      </w:r>
      <w:r>
        <w:rPr>
          <w:position w:val="2"/>
          <w:sz w:val="21"/>
        </w:rPr>
        <w:t>向</w:t>
      </w:r>
      <w:r>
        <w:rPr>
          <w:spacing w:val="-39"/>
          <w:position w:val="2"/>
          <w:sz w:val="21"/>
        </w:rPr>
        <w:t xml:space="preserve"> </w:t>
      </w:r>
      <w:r>
        <w:rPr>
          <w:rFonts w:ascii="Times New Roman" w:hAnsi="Times New Roman" w:eastAsia="Times New Roman"/>
          <w:spacing w:val="4"/>
          <w:position w:val="2"/>
          <w:sz w:val="21"/>
        </w:rPr>
        <w:t>K</w:t>
      </w:r>
      <w:r>
        <w:rPr>
          <w:rFonts w:ascii="Times New Roman" w:hAnsi="Times New Roman" w:eastAsia="Times New Roman"/>
          <w:spacing w:val="4"/>
          <w:position w:val="2"/>
          <w:sz w:val="21"/>
          <w:vertAlign w:val="subscript"/>
        </w:rPr>
        <w:t>2</w:t>
      </w:r>
      <w:r>
        <w:rPr>
          <w:rFonts w:ascii="Times New Roman" w:hAnsi="Times New Roman" w:eastAsia="Times New Roman"/>
          <w:spacing w:val="4"/>
          <w:position w:val="2"/>
          <w:sz w:val="21"/>
          <w:vertAlign w:val="baseline"/>
        </w:rPr>
        <w:t>CO</w:t>
      </w:r>
      <w:r>
        <w:rPr>
          <w:rFonts w:ascii="Times New Roman" w:hAnsi="Times New Roman" w:eastAsia="Times New Roman"/>
          <w:spacing w:val="4"/>
          <w:position w:val="2"/>
          <w:sz w:val="21"/>
          <w:vertAlign w:val="subscript"/>
        </w:rPr>
        <w:t>3</w:t>
      </w:r>
      <w:r>
        <w:rPr>
          <w:rFonts w:ascii="Times New Roman" w:hAnsi="Times New Roman" w:eastAsia="Times New Roman"/>
          <w:spacing w:val="-12"/>
          <w:position w:val="2"/>
          <w:sz w:val="21"/>
          <w:vertAlign w:val="baseline"/>
        </w:rPr>
        <w:t xml:space="preserve"> </w:t>
      </w:r>
      <w:r>
        <w:rPr>
          <w:spacing w:val="11"/>
          <w:position w:val="2"/>
          <w:sz w:val="21"/>
          <w:vertAlign w:val="baseline"/>
        </w:rPr>
        <w:t>溶</w:t>
      </w:r>
      <w:r>
        <w:rPr>
          <w:spacing w:val="14"/>
          <w:position w:val="2"/>
          <w:sz w:val="21"/>
          <w:vertAlign w:val="baseline"/>
        </w:rPr>
        <w:t>液</w:t>
      </w:r>
      <w:r>
        <w:rPr>
          <w:spacing w:val="11"/>
          <w:position w:val="2"/>
          <w:sz w:val="21"/>
          <w:vertAlign w:val="baseline"/>
        </w:rPr>
        <w:t>中</w:t>
      </w:r>
      <w:r>
        <w:rPr>
          <w:spacing w:val="14"/>
          <w:position w:val="2"/>
          <w:sz w:val="21"/>
          <w:vertAlign w:val="baseline"/>
        </w:rPr>
        <w:t>滴</w:t>
      </w:r>
      <w:r>
        <w:rPr>
          <w:position w:val="2"/>
          <w:sz w:val="21"/>
          <w:vertAlign w:val="baseline"/>
        </w:rPr>
        <w:t>入</w:t>
      </w:r>
      <w:r>
        <w:rPr>
          <w:spacing w:val="-44"/>
          <w:position w:val="2"/>
          <w:sz w:val="21"/>
          <w:vertAlign w:val="baseline"/>
        </w:rPr>
        <w:t xml:space="preserve"> </w:t>
      </w:r>
      <w:r>
        <w:rPr>
          <w:rFonts w:ascii="Times New Roman" w:hAnsi="Times New Roman" w:eastAsia="Times New Roman"/>
          <w:spacing w:val="5"/>
          <w:position w:val="2"/>
          <w:sz w:val="21"/>
          <w:vertAlign w:val="baseline"/>
        </w:rPr>
        <w:t>Ba(OH)</w:t>
      </w:r>
      <w:r>
        <w:rPr>
          <w:rFonts w:ascii="Times New Roman" w:hAnsi="Times New Roman" w:eastAsia="Times New Roman"/>
          <w:spacing w:val="5"/>
          <w:position w:val="2"/>
          <w:sz w:val="21"/>
          <w:vertAlign w:val="subscript"/>
        </w:rPr>
        <w:t>2</w:t>
      </w:r>
      <w:r>
        <w:rPr>
          <w:rFonts w:ascii="Times New Roman" w:hAnsi="Times New Roman" w:eastAsia="Times New Roman"/>
          <w:spacing w:val="-14"/>
          <w:position w:val="2"/>
          <w:sz w:val="21"/>
          <w:vertAlign w:val="baseline"/>
        </w:rPr>
        <w:t xml:space="preserve"> </w:t>
      </w:r>
      <w:r>
        <w:rPr>
          <w:spacing w:val="11"/>
          <w:position w:val="2"/>
          <w:sz w:val="21"/>
          <w:vertAlign w:val="baseline"/>
        </w:rPr>
        <w:t>溶</w:t>
      </w:r>
      <w:r>
        <w:rPr>
          <w:spacing w:val="14"/>
          <w:position w:val="2"/>
          <w:sz w:val="21"/>
          <w:vertAlign w:val="baseline"/>
        </w:rPr>
        <w:t>液</w:t>
      </w:r>
      <w:r>
        <w:rPr>
          <w:spacing w:val="11"/>
          <w:position w:val="2"/>
          <w:sz w:val="21"/>
          <w:vertAlign w:val="baseline"/>
        </w:rPr>
        <w:t>，</w:t>
      </w:r>
      <w:r>
        <w:rPr>
          <w:spacing w:val="14"/>
          <w:position w:val="2"/>
          <w:sz w:val="21"/>
          <w:vertAlign w:val="baseline"/>
        </w:rPr>
        <w:t>恰</w:t>
      </w:r>
      <w:r>
        <w:rPr>
          <w:spacing w:val="11"/>
          <w:position w:val="2"/>
          <w:sz w:val="21"/>
          <w:vertAlign w:val="baseline"/>
        </w:rPr>
        <w:t>好</w:t>
      </w:r>
      <w:r>
        <w:rPr>
          <w:spacing w:val="14"/>
          <w:position w:val="2"/>
          <w:sz w:val="21"/>
          <w:vertAlign w:val="baseline"/>
        </w:rPr>
        <w:t>完</w:t>
      </w:r>
      <w:r>
        <w:rPr>
          <w:spacing w:val="11"/>
          <w:position w:val="2"/>
          <w:sz w:val="21"/>
          <w:vertAlign w:val="baseline"/>
        </w:rPr>
        <w:t>全</w:t>
      </w:r>
      <w:r>
        <w:rPr>
          <w:spacing w:val="14"/>
          <w:position w:val="2"/>
          <w:sz w:val="21"/>
          <w:vertAlign w:val="baseline"/>
        </w:rPr>
        <w:t>反</w:t>
      </w:r>
      <w:r>
        <w:rPr>
          <w:spacing w:val="11"/>
          <w:position w:val="2"/>
          <w:sz w:val="21"/>
          <w:vertAlign w:val="baseline"/>
        </w:rPr>
        <w:t>应</w:t>
      </w:r>
      <w:r>
        <w:rPr>
          <w:spacing w:val="14"/>
          <w:position w:val="2"/>
          <w:sz w:val="21"/>
          <w:vertAlign w:val="baseline"/>
        </w:rPr>
        <w:t>前</w:t>
      </w:r>
      <w:r>
        <w:rPr>
          <w:spacing w:val="11"/>
          <w:position w:val="2"/>
          <w:sz w:val="21"/>
          <w:vertAlign w:val="baseline"/>
        </w:rPr>
        <w:t>后</w:t>
      </w:r>
      <w:r>
        <w:rPr>
          <w:spacing w:val="14"/>
          <w:position w:val="2"/>
          <w:sz w:val="21"/>
          <w:vertAlign w:val="baseline"/>
        </w:rPr>
        <w:t>溶</w:t>
      </w:r>
      <w:r>
        <w:rPr>
          <w:spacing w:val="11"/>
          <w:position w:val="2"/>
          <w:sz w:val="21"/>
          <w:vertAlign w:val="baseline"/>
        </w:rPr>
        <w:t>液</w:t>
      </w:r>
      <w:r>
        <w:rPr>
          <w:spacing w:val="14"/>
          <w:position w:val="2"/>
          <w:sz w:val="21"/>
          <w:vertAlign w:val="baseline"/>
        </w:rPr>
        <w:t>中</w:t>
      </w:r>
      <w:r>
        <w:rPr>
          <w:spacing w:val="11"/>
          <w:position w:val="2"/>
          <w:sz w:val="21"/>
          <w:vertAlign w:val="baseline"/>
        </w:rPr>
        <w:t>存</w:t>
      </w:r>
      <w:r>
        <w:rPr>
          <w:spacing w:val="14"/>
          <w:position w:val="2"/>
          <w:sz w:val="21"/>
          <w:vertAlign w:val="baseline"/>
        </w:rPr>
        <w:t>在</w:t>
      </w:r>
      <w:r>
        <w:rPr>
          <w:spacing w:val="11"/>
          <w:position w:val="2"/>
          <w:sz w:val="21"/>
          <w:vertAlign w:val="baseline"/>
        </w:rPr>
        <w:t>的</w:t>
      </w:r>
      <w:r>
        <w:rPr>
          <w:spacing w:val="14"/>
          <w:position w:val="2"/>
          <w:sz w:val="21"/>
          <w:vertAlign w:val="baseline"/>
        </w:rPr>
        <w:t>主</w:t>
      </w:r>
      <w:r>
        <w:rPr>
          <w:spacing w:val="11"/>
          <w:position w:val="2"/>
          <w:sz w:val="21"/>
          <w:vertAlign w:val="baseline"/>
        </w:rPr>
        <w:t>要</w:t>
      </w:r>
      <w:r>
        <w:rPr>
          <w:spacing w:val="14"/>
          <w:position w:val="2"/>
          <w:sz w:val="21"/>
          <w:vertAlign w:val="baseline"/>
        </w:rPr>
        <w:t>微</w:t>
      </w:r>
      <w:r>
        <w:rPr>
          <w:position w:val="2"/>
          <w:sz w:val="21"/>
          <w:vertAlign w:val="baseline"/>
        </w:rPr>
        <w:t>粒</w:t>
      </w:r>
      <w:r>
        <w:rPr>
          <w:rStyle w:val="9"/>
        </w:rPr>
        <w:t>如图，请写出此微粒“</w:t>
      </w:r>
      <w:r>
        <w:rPr>
          <w:spacing w:val="-5"/>
          <w:w w:val="95"/>
          <w:sz w:val="21"/>
          <w:vertAlign w:val="baseline"/>
        </w:rPr>
        <w:t xml:space="preserve"> </w:t>
      </w:r>
      <w:r>
        <w:rPr>
          <w:spacing w:val="14"/>
          <w:w w:val="99"/>
          <w:position w:val="-6"/>
          <w:sz w:val="21"/>
          <w:vertAlign w:val="baseline"/>
        </w:rPr>
        <w:drawing>
          <wp:inline distT="0" distB="0" distL="0" distR="0">
            <wp:extent cx="173355" cy="179705"/>
            <wp:effectExtent l="0" t="0" r="0" b="0"/>
            <wp:docPr id="31"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19.jpeg"/>
                    <pic:cNvPicPr>
                      <a:picLocks noChangeAspect="1"/>
                    </pic:cNvPicPr>
                  </pic:nvPicPr>
                  <pic:blipFill>
                    <a:blip r:embed="rId25" cstate="print"/>
                    <a:stretch>
                      <a:fillRect/>
                    </a:stretch>
                  </pic:blipFill>
                  <pic:spPr>
                    <a:xfrm>
                      <a:off x="0" y="0"/>
                      <a:ext cx="173736" cy="179831"/>
                    </a:xfrm>
                    <a:prstGeom prst="rect">
                      <a:avLst/>
                    </a:prstGeom>
                  </pic:spPr>
                </pic:pic>
              </a:graphicData>
            </a:graphic>
          </wp:inline>
        </w:drawing>
      </w:r>
      <w:r>
        <w:rPr>
          <w:spacing w:val="11"/>
          <w:sz w:val="21"/>
          <w:vertAlign w:val="baseline"/>
        </w:rPr>
        <w:t>”代</w:t>
      </w:r>
      <w:r>
        <w:rPr>
          <w:spacing w:val="14"/>
          <w:sz w:val="21"/>
          <w:vertAlign w:val="baseline"/>
        </w:rPr>
        <w:t>表</w:t>
      </w:r>
      <w:r>
        <w:rPr>
          <w:spacing w:val="11"/>
          <w:sz w:val="21"/>
          <w:vertAlign w:val="baseline"/>
        </w:rPr>
        <w:t>的</w:t>
      </w:r>
      <w:r>
        <w:rPr>
          <w:spacing w:val="14"/>
          <w:sz w:val="21"/>
          <w:vertAlign w:val="baseline"/>
        </w:rPr>
        <w:t>离</w:t>
      </w:r>
      <w:r>
        <w:rPr>
          <w:sz w:val="21"/>
          <w:vertAlign w:val="baseline"/>
        </w:rPr>
        <w:t>子</w:t>
      </w:r>
      <w:r>
        <w:rPr>
          <w:sz w:val="21"/>
          <w:vertAlign w:val="baseline"/>
        </w:rPr>
        <w:tab/>
      </w:r>
      <w:r>
        <w:rPr>
          <w:spacing w:val="11"/>
          <w:sz w:val="21"/>
          <w:vertAlign w:val="baseline"/>
        </w:rPr>
        <w:t>（</w:t>
      </w:r>
      <w:r>
        <w:rPr>
          <w:spacing w:val="14"/>
          <w:sz w:val="21"/>
          <w:vertAlign w:val="baseline"/>
        </w:rPr>
        <w:t>填</w:t>
      </w:r>
      <w:r>
        <w:rPr>
          <w:spacing w:val="11"/>
          <w:sz w:val="21"/>
          <w:vertAlign w:val="baseline"/>
        </w:rPr>
        <w:t>“离</w:t>
      </w:r>
      <w:r>
        <w:rPr>
          <w:spacing w:val="14"/>
          <w:sz w:val="21"/>
          <w:vertAlign w:val="baseline"/>
        </w:rPr>
        <w:t>子</w:t>
      </w:r>
      <w:r>
        <w:rPr>
          <w:spacing w:val="11"/>
          <w:sz w:val="21"/>
          <w:vertAlign w:val="baseline"/>
        </w:rPr>
        <w:t>符</w:t>
      </w:r>
      <w:r>
        <w:rPr>
          <w:spacing w:val="14"/>
          <w:sz w:val="21"/>
          <w:vertAlign w:val="baseline"/>
        </w:rPr>
        <w:t>号</w:t>
      </w:r>
      <w:r>
        <w:rPr>
          <w:spacing w:val="12"/>
          <w:sz w:val="21"/>
          <w:vertAlign w:val="baseline"/>
        </w:rPr>
        <w:t>”）</w:t>
      </w:r>
      <w:r>
        <w:rPr>
          <w:sz w:val="21"/>
          <w:vertAlign w:val="baseline"/>
        </w:rPr>
        <w:t>。</w:t>
      </w:r>
    </w:p>
    <w:p>
      <w:pPr>
        <w:pStyle w:val="7"/>
        <w:numPr>
          <w:ilvl w:val="0"/>
          <w:numId w:val="5"/>
        </w:numPr>
        <w:tabs>
          <w:tab w:val="left" w:pos="664"/>
          <w:tab w:val="left" w:leader="underscore" w:pos="5244"/>
        </w:tabs>
        <w:spacing w:before="1" w:after="0" w:line="240" w:lineRule="auto"/>
        <w:ind w:left="663" w:right="0" w:hanging="546"/>
        <w:jc w:val="left"/>
        <w:rPr>
          <w:sz w:val="21"/>
        </w:rPr>
      </w:pPr>
      <w:r>
        <w:rPr>
          <w:spacing w:val="11"/>
          <w:sz w:val="21"/>
        </w:rPr>
        <w:t>实</w:t>
      </w:r>
      <w:r>
        <w:rPr>
          <w:sz w:val="21"/>
        </w:rPr>
        <w:t>验</w:t>
      </w:r>
      <w:r>
        <w:rPr>
          <w:spacing w:val="-39"/>
          <w:sz w:val="21"/>
        </w:rPr>
        <w:t xml:space="preserve"> </w:t>
      </w:r>
      <w:r>
        <w:rPr>
          <w:rFonts w:ascii="Times New Roman" w:hAnsi="Times New Roman" w:eastAsia="Times New Roman"/>
          <w:sz w:val="21"/>
        </w:rPr>
        <w:t>2</w:t>
      </w:r>
      <w:r>
        <w:rPr>
          <w:rFonts w:ascii="Times New Roman" w:hAnsi="Times New Roman" w:eastAsia="Times New Roman"/>
          <w:spacing w:val="9"/>
          <w:sz w:val="21"/>
        </w:rPr>
        <w:t xml:space="preserve"> </w:t>
      </w:r>
      <w:r>
        <w:rPr>
          <w:spacing w:val="11"/>
          <w:sz w:val="21"/>
        </w:rPr>
        <w:t>中</w:t>
      </w:r>
      <w:r>
        <w:rPr>
          <w:spacing w:val="4"/>
          <w:sz w:val="21"/>
        </w:rPr>
        <w:t>，</w:t>
      </w:r>
      <w:r>
        <w:rPr>
          <w:spacing w:val="11"/>
          <w:sz w:val="21"/>
        </w:rPr>
        <w:t>若</w:t>
      </w:r>
      <w:r>
        <w:rPr>
          <w:spacing w:val="14"/>
          <w:sz w:val="21"/>
        </w:rPr>
        <w:t>观</w:t>
      </w:r>
      <w:r>
        <w:rPr>
          <w:spacing w:val="11"/>
          <w:sz w:val="21"/>
        </w:rPr>
        <w:t>察</w:t>
      </w:r>
      <w:r>
        <w:rPr>
          <w:sz w:val="21"/>
        </w:rPr>
        <w:t>到</w:t>
      </w:r>
      <w:r>
        <w:rPr>
          <w:spacing w:val="-39"/>
          <w:sz w:val="21"/>
        </w:rPr>
        <w:t xml:space="preserve"> </w:t>
      </w:r>
      <w:r>
        <w:rPr>
          <w:rFonts w:ascii="Times New Roman" w:hAnsi="Times New Roman" w:eastAsia="Times New Roman"/>
          <w:sz w:val="21"/>
        </w:rPr>
        <w:t>U</w:t>
      </w:r>
      <w:r>
        <w:rPr>
          <w:rFonts w:ascii="Times New Roman" w:hAnsi="Times New Roman" w:eastAsia="Times New Roman"/>
          <w:spacing w:val="8"/>
          <w:sz w:val="21"/>
        </w:rPr>
        <w:t xml:space="preserve"> </w:t>
      </w:r>
      <w:r>
        <w:rPr>
          <w:spacing w:val="11"/>
          <w:sz w:val="21"/>
        </w:rPr>
        <w:t>形</w:t>
      </w:r>
      <w:r>
        <w:rPr>
          <w:spacing w:val="14"/>
          <w:sz w:val="21"/>
        </w:rPr>
        <w:t>管</w:t>
      </w:r>
      <w:r>
        <w:rPr>
          <w:spacing w:val="11"/>
          <w:sz w:val="21"/>
        </w:rPr>
        <w:t>左</w:t>
      </w:r>
      <w:r>
        <w:rPr>
          <w:spacing w:val="14"/>
          <w:sz w:val="21"/>
        </w:rPr>
        <w:t>端</w:t>
      </w:r>
      <w:r>
        <w:rPr>
          <w:spacing w:val="11"/>
          <w:sz w:val="21"/>
        </w:rPr>
        <w:t>液</w:t>
      </w:r>
      <w:r>
        <w:rPr>
          <w:sz w:val="21"/>
        </w:rPr>
        <w:t>面</w:t>
      </w:r>
      <w:r>
        <w:rPr>
          <w:sz w:val="21"/>
        </w:rPr>
        <w:tab/>
      </w:r>
      <w:r>
        <w:rPr>
          <w:spacing w:val="11"/>
          <w:sz w:val="21"/>
        </w:rPr>
        <w:t>（</w:t>
      </w:r>
      <w:r>
        <w:rPr>
          <w:spacing w:val="4"/>
          <w:sz w:val="21"/>
        </w:rPr>
        <w:t>填</w:t>
      </w:r>
      <w:r>
        <w:rPr>
          <w:spacing w:val="14"/>
          <w:sz w:val="21"/>
        </w:rPr>
        <w:t>“</w:t>
      </w:r>
      <w:r>
        <w:rPr>
          <w:spacing w:val="11"/>
          <w:sz w:val="21"/>
        </w:rPr>
        <w:t>升</w:t>
      </w:r>
      <w:r>
        <w:rPr>
          <w:spacing w:val="14"/>
          <w:sz w:val="21"/>
        </w:rPr>
        <w:t>高</w:t>
      </w:r>
      <w:r>
        <w:rPr>
          <w:spacing w:val="4"/>
          <w:sz w:val="21"/>
        </w:rPr>
        <w:t>”或</w:t>
      </w:r>
      <w:r>
        <w:rPr>
          <w:spacing w:val="11"/>
          <w:sz w:val="21"/>
        </w:rPr>
        <w:t>“降</w:t>
      </w:r>
      <w:r>
        <w:rPr>
          <w:spacing w:val="14"/>
          <w:sz w:val="21"/>
        </w:rPr>
        <w:t>低</w:t>
      </w:r>
      <w:r>
        <w:rPr>
          <w:spacing w:val="4"/>
          <w:sz w:val="21"/>
        </w:rPr>
        <w:t>”），</w:t>
      </w:r>
      <w:r>
        <w:rPr>
          <w:spacing w:val="11"/>
          <w:sz w:val="21"/>
        </w:rPr>
        <w:t>则</w:t>
      </w:r>
      <w:r>
        <w:rPr>
          <w:spacing w:val="14"/>
          <w:sz w:val="21"/>
        </w:rPr>
        <w:t>证</w:t>
      </w:r>
      <w:r>
        <w:rPr>
          <w:spacing w:val="11"/>
          <w:sz w:val="21"/>
        </w:rPr>
        <w:t>明</w:t>
      </w:r>
      <w:r>
        <w:rPr>
          <w:spacing w:val="14"/>
          <w:sz w:val="21"/>
        </w:rPr>
        <w:t>溶</w:t>
      </w:r>
      <w:r>
        <w:rPr>
          <w:sz w:val="21"/>
        </w:rPr>
        <w:t>液</w:t>
      </w:r>
    </w:p>
    <w:p>
      <w:pPr>
        <w:pStyle w:val="3"/>
        <w:spacing w:before="105" w:line="240" w:lineRule="auto"/>
      </w:pPr>
      <w:r>
        <w:t>中的氢氧化钠能与二氧化碳反应。</w:t>
      </w:r>
    </w:p>
    <w:p>
      <w:pPr>
        <w:pStyle w:val="7"/>
        <w:numPr>
          <w:ilvl w:val="0"/>
          <w:numId w:val="5"/>
        </w:numPr>
        <w:tabs>
          <w:tab w:val="left" w:pos="673"/>
          <w:tab w:val="left" w:leader="underscore" w:pos="8664"/>
        </w:tabs>
        <w:spacing w:before="105" w:after="0" w:line="240" w:lineRule="auto"/>
        <w:ind w:left="672" w:right="0" w:hanging="555"/>
        <w:jc w:val="left"/>
        <w:rPr>
          <w:sz w:val="21"/>
        </w:rPr>
      </w:pPr>
      <w:r>
        <w:rPr>
          <w:spacing w:val="14"/>
          <w:sz w:val="21"/>
        </w:rPr>
        <w:t>请</w:t>
      </w:r>
      <w:r>
        <w:rPr>
          <w:spacing w:val="11"/>
          <w:sz w:val="21"/>
        </w:rPr>
        <w:t>写</w:t>
      </w:r>
      <w:r>
        <w:rPr>
          <w:spacing w:val="14"/>
          <w:sz w:val="21"/>
        </w:rPr>
        <w:t>出</w:t>
      </w:r>
      <w:r>
        <w:rPr>
          <w:spacing w:val="11"/>
          <w:sz w:val="21"/>
        </w:rPr>
        <w:t>实</w:t>
      </w:r>
      <w:r>
        <w:rPr>
          <w:sz w:val="21"/>
        </w:rPr>
        <w:t>验</w:t>
      </w:r>
      <w:r>
        <w:rPr>
          <w:spacing w:val="-42"/>
          <w:sz w:val="21"/>
        </w:rPr>
        <w:t xml:space="preserve"> </w:t>
      </w:r>
      <w:r>
        <w:rPr>
          <w:rFonts w:ascii="Times New Roman" w:eastAsia="Times New Roman"/>
          <w:sz w:val="21"/>
        </w:rPr>
        <w:t>3</w:t>
      </w:r>
      <w:r>
        <w:rPr>
          <w:rFonts w:ascii="Times New Roman" w:eastAsia="Times New Roman"/>
          <w:spacing w:val="8"/>
          <w:sz w:val="21"/>
        </w:rPr>
        <w:t xml:space="preserve"> </w:t>
      </w:r>
      <w:r>
        <w:rPr>
          <w:spacing w:val="11"/>
          <w:sz w:val="21"/>
        </w:rPr>
        <w:t>中</w:t>
      </w:r>
      <w:r>
        <w:rPr>
          <w:spacing w:val="14"/>
          <w:sz w:val="21"/>
        </w:rPr>
        <w:t>铁</w:t>
      </w:r>
      <w:r>
        <w:rPr>
          <w:spacing w:val="11"/>
          <w:sz w:val="21"/>
        </w:rPr>
        <w:t>丝</w:t>
      </w:r>
      <w:r>
        <w:rPr>
          <w:spacing w:val="14"/>
          <w:sz w:val="21"/>
        </w:rPr>
        <w:t>燃</w:t>
      </w:r>
      <w:r>
        <w:rPr>
          <w:spacing w:val="11"/>
          <w:sz w:val="21"/>
        </w:rPr>
        <w:t>烧</w:t>
      </w:r>
      <w:r>
        <w:rPr>
          <w:spacing w:val="14"/>
          <w:sz w:val="21"/>
        </w:rPr>
        <w:t>的</w:t>
      </w:r>
      <w:r>
        <w:rPr>
          <w:spacing w:val="11"/>
          <w:sz w:val="21"/>
        </w:rPr>
        <w:t>现</w:t>
      </w:r>
      <w:r>
        <w:rPr>
          <w:sz w:val="21"/>
        </w:rPr>
        <w:t>象</w:t>
      </w:r>
      <w:r>
        <w:rPr>
          <w:sz w:val="21"/>
        </w:rPr>
        <w:tab/>
      </w:r>
      <w:r>
        <w:rPr>
          <w:sz w:val="21"/>
        </w:rPr>
        <w:t>。</w:t>
      </w:r>
    </w:p>
    <w:p>
      <w:pPr>
        <w:pStyle w:val="7"/>
        <w:numPr>
          <w:ilvl w:val="0"/>
          <w:numId w:val="5"/>
        </w:numPr>
        <w:tabs>
          <w:tab w:val="left" w:pos="673"/>
          <w:tab w:val="left" w:leader="underscore" w:pos="6444"/>
        </w:tabs>
        <w:spacing w:before="108" w:after="0" w:line="240" w:lineRule="auto"/>
        <w:ind w:left="672" w:right="0" w:hanging="555"/>
        <w:jc w:val="left"/>
        <w:rPr>
          <w:sz w:val="21"/>
        </w:rPr>
      </w:pPr>
      <w:r>
        <w:rPr>
          <w:spacing w:val="14"/>
          <w:sz w:val="21"/>
        </w:rPr>
        <w:t>实</w:t>
      </w:r>
      <w:r>
        <w:rPr>
          <w:sz w:val="21"/>
        </w:rPr>
        <w:t>验</w:t>
      </w:r>
      <w:r>
        <w:rPr>
          <w:spacing w:val="-41"/>
          <w:sz w:val="21"/>
        </w:rPr>
        <w:t xml:space="preserve"> </w:t>
      </w:r>
      <w:r>
        <w:rPr>
          <w:rFonts w:ascii="Times New Roman" w:eastAsia="Times New Roman"/>
          <w:sz w:val="21"/>
        </w:rPr>
        <w:t>4</w:t>
      </w:r>
      <w:r>
        <w:rPr>
          <w:rFonts w:ascii="Times New Roman" w:eastAsia="Times New Roman"/>
          <w:spacing w:val="9"/>
          <w:sz w:val="21"/>
        </w:rPr>
        <w:t xml:space="preserve"> </w:t>
      </w:r>
      <w:r>
        <w:rPr>
          <w:spacing w:val="11"/>
          <w:sz w:val="21"/>
        </w:rPr>
        <w:t>中</w:t>
      </w:r>
      <w:r>
        <w:rPr>
          <w:spacing w:val="14"/>
          <w:sz w:val="21"/>
        </w:rPr>
        <w:t>，</w:t>
      </w:r>
      <w:r>
        <w:rPr>
          <w:spacing w:val="11"/>
          <w:sz w:val="21"/>
        </w:rPr>
        <w:t>若</w:t>
      </w:r>
      <w:r>
        <w:rPr>
          <w:spacing w:val="14"/>
          <w:sz w:val="21"/>
        </w:rPr>
        <w:t>观</w:t>
      </w:r>
      <w:r>
        <w:rPr>
          <w:spacing w:val="11"/>
          <w:sz w:val="21"/>
        </w:rPr>
        <w:t>察</w:t>
      </w:r>
      <w:r>
        <w:rPr>
          <w:sz w:val="21"/>
        </w:rPr>
        <w:t>到</w:t>
      </w:r>
      <w:r>
        <w:rPr>
          <w:sz w:val="21"/>
        </w:rPr>
        <w:tab/>
      </w:r>
      <w:r>
        <w:rPr>
          <w:spacing w:val="11"/>
          <w:sz w:val="21"/>
        </w:rPr>
        <w:t>，</w:t>
      </w:r>
      <w:r>
        <w:rPr>
          <w:spacing w:val="14"/>
          <w:sz w:val="21"/>
        </w:rPr>
        <w:t>说</w:t>
      </w:r>
      <w:r>
        <w:rPr>
          <w:spacing w:val="11"/>
          <w:sz w:val="21"/>
        </w:rPr>
        <w:t>明</w:t>
      </w:r>
      <w:r>
        <w:rPr>
          <w:spacing w:val="14"/>
          <w:sz w:val="21"/>
        </w:rPr>
        <w:t>该</w:t>
      </w:r>
      <w:r>
        <w:rPr>
          <w:spacing w:val="11"/>
          <w:sz w:val="21"/>
        </w:rPr>
        <w:t>化</w:t>
      </w:r>
      <w:r>
        <w:rPr>
          <w:spacing w:val="14"/>
          <w:sz w:val="21"/>
        </w:rPr>
        <w:t>肥</w:t>
      </w:r>
      <w:r>
        <w:rPr>
          <w:spacing w:val="11"/>
          <w:sz w:val="21"/>
        </w:rPr>
        <w:t>是</w:t>
      </w:r>
      <w:r>
        <w:rPr>
          <w:spacing w:val="14"/>
          <w:sz w:val="21"/>
        </w:rPr>
        <w:t>铵</w:t>
      </w:r>
      <w:r>
        <w:rPr>
          <w:spacing w:val="11"/>
          <w:sz w:val="21"/>
        </w:rPr>
        <w:t>态</w:t>
      </w:r>
      <w:r>
        <w:rPr>
          <w:spacing w:val="14"/>
          <w:sz w:val="21"/>
        </w:rPr>
        <w:t>氮</w:t>
      </w:r>
      <w:r>
        <w:rPr>
          <w:spacing w:val="11"/>
          <w:sz w:val="21"/>
        </w:rPr>
        <w:t>肥</w:t>
      </w:r>
      <w:r>
        <w:rPr>
          <w:sz w:val="21"/>
        </w:rPr>
        <w:t>。</w:t>
      </w:r>
    </w:p>
    <w:p>
      <w:pPr>
        <w:pStyle w:val="3"/>
        <w:spacing w:before="105" w:line="240" w:lineRule="auto"/>
        <w:ind w:right="508" w:hanging="1"/>
      </w:pPr>
      <w:r>
        <w:rPr>
          <w:sz w:val="20"/>
        </w:rPr>
        <w:drawing>
          <wp:anchor distT="0" distB="0" distL="0" distR="0" simplePos="0" relativeHeight="251666432" behindDoc="1" locked="0" layoutInCell="1" allowOverlap="1">
            <wp:simplePos x="0" y="0"/>
            <wp:positionH relativeFrom="column">
              <wp:posOffset>400050</wp:posOffset>
            </wp:positionH>
            <wp:positionV relativeFrom="paragraph">
              <wp:posOffset>518160</wp:posOffset>
            </wp:positionV>
            <wp:extent cx="5997575" cy="1876425"/>
            <wp:effectExtent l="0" t="0" r="3175" b="9525"/>
            <wp:wrapTight wrapText="bothSides">
              <wp:wrapPolygon>
                <wp:start x="0" y="0"/>
                <wp:lineTo x="0" y="21490"/>
                <wp:lineTo x="21543" y="21490"/>
                <wp:lineTo x="21543" y="0"/>
                <wp:lineTo x="0" y="0"/>
              </wp:wrapPolygon>
            </wp:wrapTight>
            <wp:docPr id="33"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20.jpeg"/>
                    <pic:cNvPicPr>
                      <a:picLocks noChangeAspect="1"/>
                    </pic:cNvPicPr>
                  </pic:nvPicPr>
                  <pic:blipFill>
                    <a:blip r:embed="rId26" cstate="print"/>
                    <a:stretch>
                      <a:fillRect/>
                    </a:stretch>
                  </pic:blipFill>
                  <pic:spPr>
                    <a:xfrm>
                      <a:off x="0" y="0"/>
                      <a:ext cx="5997858" cy="1876425"/>
                    </a:xfrm>
                    <a:prstGeom prst="rect">
                      <a:avLst/>
                    </a:prstGeom>
                  </pic:spPr>
                </pic:pic>
              </a:graphicData>
            </a:graphic>
          </wp:anchor>
        </w:drawing>
      </w:r>
      <w:r>
        <w:rPr>
          <w:rFonts w:ascii="Times New Roman" w:eastAsia="Times New Roman"/>
        </w:rPr>
        <w:t>19.</w:t>
      </w:r>
      <w:r>
        <w:t>（</w:t>
      </w:r>
      <w:r>
        <w:rPr>
          <w:rFonts w:ascii="Times New Roman" w:eastAsia="Times New Roman"/>
        </w:rPr>
        <w:t xml:space="preserve">5 </w:t>
      </w:r>
      <w:r>
        <w:t>分）</w:t>
      </w:r>
      <w:r>
        <w:rPr>
          <w:rFonts w:ascii="Times New Roman" w:eastAsia="Times New Roman"/>
        </w:rPr>
        <w:t xml:space="preserve">R </w:t>
      </w:r>
      <w:r>
        <w:t xml:space="preserve">是硝酸钾或氯化铵中的一种。硝酸钾和氯化铵的溶解度曲线如图 </w:t>
      </w:r>
      <w:r>
        <w:rPr>
          <w:rFonts w:ascii="Times New Roman" w:eastAsia="Times New Roman"/>
        </w:rPr>
        <w:t xml:space="preserve">1 </w:t>
      </w:r>
      <w:r>
        <w:t xml:space="preserve">所示。某化学兴趣小组的同学进行了如图 </w:t>
      </w:r>
      <w:r>
        <w:rPr>
          <w:rFonts w:ascii="Times New Roman" w:eastAsia="Times New Roman"/>
        </w:rPr>
        <w:t xml:space="preserve">2 </w:t>
      </w:r>
      <w:r>
        <w:t>所示的实验。</w:t>
      </w:r>
    </w:p>
    <w:p>
      <w:pPr>
        <w:spacing w:after="0" w:line="240" w:lineRule="auto"/>
        <w:sectPr>
          <w:pgSz w:w="11910" w:h="16840"/>
          <w:pgMar w:top="720" w:right="720" w:bottom="720" w:left="720" w:header="0" w:footer="799" w:gutter="0"/>
          <w:cols w:space="720" w:num="1"/>
        </w:sectPr>
      </w:pPr>
    </w:p>
    <w:p>
      <w:pPr>
        <w:pStyle w:val="3"/>
        <w:spacing w:line="240" w:lineRule="auto"/>
        <w:ind w:left="0" w:leftChars="0" w:firstLine="0" w:firstLineChars="0"/>
        <w:rPr>
          <w:sz w:val="20"/>
        </w:rPr>
      </w:pPr>
    </w:p>
    <w:p>
      <w:pPr>
        <w:pStyle w:val="7"/>
        <w:numPr>
          <w:ilvl w:val="0"/>
          <w:numId w:val="6"/>
        </w:numPr>
        <w:tabs>
          <w:tab w:val="left" w:pos="673"/>
          <w:tab w:val="left" w:leader="underscore" w:pos="7687"/>
        </w:tabs>
        <w:spacing w:before="61" w:after="0" w:line="240" w:lineRule="auto"/>
        <w:ind w:left="672" w:right="0" w:hanging="555"/>
        <w:jc w:val="left"/>
        <w:rPr>
          <w:sz w:val="21"/>
        </w:rPr>
      </w:pPr>
      <w:bookmarkStart w:id="0" w:name="_GoBack"/>
      <w:bookmarkEnd w:id="0"/>
      <w:r>
        <w:rPr>
          <w:rFonts w:ascii="Times New Roman" w:hAnsi="Times New Roman" w:eastAsia="Times New Roman"/>
          <w:spacing w:val="7"/>
          <w:position w:val="2"/>
          <w:sz w:val="21"/>
        </w:rPr>
        <w:t>t</w:t>
      </w:r>
      <w:r>
        <w:rPr>
          <w:rFonts w:ascii="Times New Roman" w:hAnsi="Times New Roman" w:eastAsia="Times New Roman"/>
          <w:spacing w:val="7"/>
          <w:position w:val="2"/>
          <w:sz w:val="21"/>
          <w:vertAlign w:val="subscript"/>
        </w:rPr>
        <w:t>1</w:t>
      </w:r>
      <w:r>
        <w:rPr>
          <w:spacing w:val="7"/>
          <w:position w:val="2"/>
          <w:sz w:val="21"/>
          <w:vertAlign w:val="baseline"/>
        </w:rPr>
        <w:t>℃</w:t>
      </w:r>
      <w:r>
        <w:rPr>
          <w:spacing w:val="11"/>
          <w:position w:val="2"/>
          <w:sz w:val="21"/>
          <w:vertAlign w:val="baseline"/>
        </w:rPr>
        <w:t>时</w:t>
      </w:r>
      <w:r>
        <w:rPr>
          <w:spacing w:val="14"/>
          <w:position w:val="2"/>
          <w:sz w:val="21"/>
          <w:vertAlign w:val="baseline"/>
        </w:rPr>
        <w:t>，</w:t>
      </w:r>
      <w:r>
        <w:rPr>
          <w:position w:val="2"/>
          <w:sz w:val="21"/>
          <w:vertAlign w:val="baseline"/>
        </w:rPr>
        <w:t>将</w:t>
      </w:r>
      <w:r>
        <w:rPr>
          <w:spacing w:val="-41"/>
          <w:position w:val="2"/>
          <w:sz w:val="21"/>
          <w:vertAlign w:val="baseline"/>
        </w:rPr>
        <w:t xml:space="preserve"> </w:t>
      </w:r>
      <w:r>
        <w:rPr>
          <w:rFonts w:ascii="Times New Roman" w:hAnsi="Times New Roman" w:eastAsia="Times New Roman"/>
          <w:spacing w:val="2"/>
          <w:position w:val="2"/>
          <w:sz w:val="21"/>
          <w:vertAlign w:val="baseline"/>
        </w:rPr>
        <w:t>30g</w:t>
      </w:r>
      <w:r>
        <w:rPr>
          <w:rFonts w:ascii="Times New Roman" w:hAnsi="Times New Roman" w:eastAsia="Times New Roman"/>
          <w:spacing w:val="12"/>
          <w:position w:val="2"/>
          <w:sz w:val="21"/>
          <w:vertAlign w:val="baseline"/>
        </w:rPr>
        <w:t xml:space="preserve"> </w:t>
      </w:r>
      <w:r>
        <w:rPr>
          <w:spacing w:val="11"/>
          <w:position w:val="2"/>
          <w:sz w:val="21"/>
          <w:vertAlign w:val="baseline"/>
        </w:rPr>
        <w:t>氯</w:t>
      </w:r>
      <w:r>
        <w:rPr>
          <w:spacing w:val="14"/>
          <w:position w:val="2"/>
          <w:sz w:val="21"/>
          <w:vertAlign w:val="baseline"/>
        </w:rPr>
        <w:t>化</w:t>
      </w:r>
      <w:r>
        <w:rPr>
          <w:spacing w:val="11"/>
          <w:position w:val="2"/>
          <w:sz w:val="21"/>
          <w:vertAlign w:val="baseline"/>
        </w:rPr>
        <w:t>铵</w:t>
      </w:r>
      <w:r>
        <w:rPr>
          <w:spacing w:val="14"/>
          <w:position w:val="2"/>
          <w:sz w:val="21"/>
          <w:vertAlign w:val="baseline"/>
        </w:rPr>
        <w:t>固</w:t>
      </w:r>
      <w:r>
        <w:rPr>
          <w:spacing w:val="11"/>
          <w:position w:val="2"/>
          <w:sz w:val="21"/>
          <w:vertAlign w:val="baseline"/>
        </w:rPr>
        <w:t>体</w:t>
      </w:r>
      <w:r>
        <w:rPr>
          <w:spacing w:val="14"/>
          <w:position w:val="2"/>
          <w:sz w:val="21"/>
          <w:vertAlign w:val="baseline"/>
        </w:rPr>
        <w:t>溶</w:t>
      </w:r>
      <w:r>
        <w:rPr>
          <w:spacing w:val="11"/>
          <w:position w:val="2"/>
          <w:sz w:val="21"/>
          <w:vertAlign w:val="baseline"/>
        </w:rPr>
        <w:t>解</w:t>
      </w:r>
      <w:r>
        <w:rPr>
          <w:position w:val="2"/>
          <w:sz w:val="21"/>
          <w:vertAlign w:val="baseline"/>
        </w:rPr>
        <w:t>在</w:t>
      </w:r>
      <w:r>
        <w:rPr>
          <w:spacing w:val="-41"/>
          <w:position w:val="2"/>
          <w:sz w:val="21"/>
          <w:vertAlign w:val="baseline"/>
        </w:rPr>
        <w:t xml:space="preserve"> </w:t>
      </w:r>
      <w:r>
        <w:rPr>
          <w:rFonts w:ascii="Times New Roman" w:hAnsi="Times New Roman" w:eastAsia="Times New Roman"/>
          <w:spacing w:val="2"/>
          <w:position w:val="2"/>
          <w:sz w:val="21"/>
          <w:vertAlign w:val="baseline"/>
        </w:rPr>
        <w:t>50g</w:t>
      </w:r>
      <w:r>
        <w:rPr>
          <w:rFonts w:ascii="Times New Roman" w:hAnsi="Times New Roman" w:eastAsia="Times New Roman"/>
          <w:spacing w:val="12"/>
          <w:position w:val="2"/>
          <w:sz w:val="21"/>
          <w:vertAlign w:val="baseline"/>
        </w:rPr>
        <w:t xml:space="preserve"> </w:t>
      </w:r>
      <w:r>
        <w:rPr>
          <w:spacing w:val="11"/>
          <w:position w:val="2"/>
          <w:sz w:val="21"/>
          <w:vertAlign w:val="baseline"/>
        </w:rPr>
        <w:t>水</w:t>
      </w:r>
      <w:r>
        <w:rPr>
          <w:spacing w:val="14"/>
          <w:position w:val="2"/>
          <w:sz w:val="21"/>
          <w:vertAlign w:val="baseline"/>
        </w:rPr>
        <w:t>中</w:t>
      </w:r>
      <w:r>
        <w:rPr>
          <w:spacing w:val="11"/>
          <w:position w:val="2"/>
          <w:sz w:val="21"/>
          <w:vertAlign w:val="baseline"/>
        </w:rPr>
        <w:t>，</w:t>
      </w:r>
      <w:r>
        <w:rPr>
          <w:spacing w:val="14"/>
          <w:position w:val="2"/>
          <w:sz w:val="21"/>
          <w:vertAlign w:val="baseline"/>
        </w:rPr>
        <w:t>形</w:t>
      </w:r>
      <w:r>
        <w:rPr>
          <w:spacing w:val="11"/>
          <w:position w:val="2"/>
          <w:sz w:val="21"/>
          <w:vertAlign w:val="baseline"/>
        </w:rPr>
        <w:t>成</w:t>
      </w:r>
      <w:r>
        <w:rPr>
          <w:spacing w:val="14"/>
          <w:position w:val="2"/>
          <w:sz w:val="21"/>
          <w:vertAlign w:val="baseline"/>
        </w:rPr>
        <w:t>溶</w:t>
      </w:r>
      <w:r>
        <w:rPr>
          <w:spacing w:val="11"/>
          <w:position w:val="2"/>
          <w:sz w:val="21"/>
          <w:vertAlign w:val="baseline"/>
        </w:rPr>
        <w:t>液</w:t>
      </w:r>
      <w:r>
        <w:rPr>
          <w:spacing w:val="14"/>
          <w:position w:val="2"/>
          <w:sz w:val="21"/>
          <w:vertAlign w:val="baseline"/>
        </w:rPr>
        <w:t>的</w:t>
      </w:r>
      <w:r>
        <w:rPr>
          <w:spacing w:val="11"/>
          <w:position w:val="2"/>
          <w:sz w:val="21"/>
          <w:vertAlign w:val="baseline"/>
        </w:rPr>
        <w:t>质</w:t>
      </w:r>
      <w:r>
        <w:rPr>
          <w:spacing w:val="14"/>
          <w:position w:val="2"/>
          <w:sz w:val="21"/>
          <w:vertAlign w:val="baseline"/>
        </w:rPr>
        <w:t>量</w:t>
      </w:r>
      <w:r>
        <w:rPr>
          <w:position w:val="2"/>
          <w:sz w:val="21"/>
          <w:vertAlign w:val="baseline"/>
        </w:rPr>
        <w:t>是</w:t>
      </w:r>
      <w:r>
        <w:rPr>
          <w:position w:val="2"/>
          <w:sz w:val="21"/>
          <w:vertAlign w:val="baseline"/>
        </w:rPr>
        <w:tab/>
      </w:r>
      <w:r>
        <w:rPr>
          <w:rFonts w:ascii="Times New Roman" w:hAnsi="Times New Roman" w:eastAsia="Times New Roman"/>
          <w:spacing w:val="10"/>
          <w:position w:val="2"/>
          <w:sz w:val="21"/>
          <w:vertAlign w:val="baseline"/>
        </w:rPr>
        <w:t>g</w:t>
      </w:r>
      <w:r>
        <w:rPr>
          <w:position w:val="2"/>
          <w:sz w:val="21"/>
          <w:vertAlign w:val="baseline"/>
        </w:rPr>
        <w:t>。</w:t>
      </w:r>
    </w:p>
    <w:p>
      <w:pPr>
        <w:pStyle w:val="7"/>
        <w:numPr>
          <w:ilvl w:val="0"/>
          <w:numId w:val="6"/>
        </w:numPr>
        <w:tabs>
          <w:tab w:val="left" w:pos="673"/>
          <w:tab w:val="left" w:leader="underscore" w:pos="4668"/>
        </w:tabs>
        <w:spacing w:before="102" w:after="0" w:line="240" w:lineRule="auto"/>
        <w:ind w:left="672" w:right="0" w:hanging="555"/>
        <w:jc w:val="left"/>
        <w:rPr>
          <w:sz w:val="21"/>
        </w:rPr>
      </w:pPr>
      <w:r>
        <w:rPr>
          <w:spacing w:val="14"/>
          <w:sz w:val="21"/>
        </w:rPr>
        <w:t>②</w:t>
      </w:r>
      <w:r>
        <w:rPr>
          <w:spacing w:val="11"/>
          <w:sz w:val="21"/>
        </w:rPr>
        <w:t>的</w:t>
      </w:r>
      <w:r>
        <w:rPr>
          <w:spacing w:val="14"/>
          <w:sz w:val="21"/>
        </w:rPr>
        <w:t>溶</w:t>
      </w:r>
      <w:r>
        <w:rPr>
          <w:spacing w:val="11"/>
          <w:sz w:val="21"/>
        </w:rPr>
        <w:t>液</w:t>
      </w:r>
      <w:r>
        <w:rPr>
          <w:spacing w:val="14"/>
          <w:sz w:val="21"/>
        </w:rPr>
        <w:t>中</w:t>
      </w:r>
      <w:r>
        <w:rPr>
          <w:spacing w:val="11"/>
          <w:sz w:val="21"/>
        </w:rPr>
        <w:t>溶</w:t>
      </w:r>
      <w:r>
        <w:rPr>
          <w:spacing w:val="14"/>
          <w:sz w:val="21"/>
        </w:rPr>
        <w:t>质</w:t>
      </w:r>
      <w:r>
        <w:rPr>
          <w:spacing w:val="11"/>
          <w:sz w:val="21"/>
        </w:rPr>
        <w:t>质</w:t>
      </w:r>
      <w:r>
        <w:rPr>
          <w:spacing w:val="14"/>
          <w:sz w:val="21"/>
        </w:rPr>
        <w:t>量</w:t>
      </w:r>
      <w:r>
        <w:rPr>
          <w:spacing w:val="11"/>
          <w:sz w:val="21"/>
        </w:rPr>
        <w:t>分</w:t>
      </w:r>
      <w:r>
        <w:rPr>
          <w:spacing w:val="14"/>
          <w:sz w:val="21"/>
        </w:rPr>
        <w:t>数</w:t>
      </w:r>
      <w:r>
        <w:rPr>
          <w:sz w:val="21"/>
        </w:rPr>
        <w:t>为</w:t>
      </w:r>
      <w:r>
        <w:rPr>
          <w:sz w:val="21"/>
        </w:rPr>
        <w:tab/>
      </w:r>
      <w:r>
        <w:rPr>
          <w:sz w:val="21"/>
        </w:rPr>
        <w:t>。</w:t>
      </w:r>
    </w:p>
    <w:p>
      <w:pPr>
        <w:pStyle w:val="7"/>
        <w:numPr>
          <w:ilvl w:val="0"/>
          <w:numId w:val="6"/>
        </w:numPr>
        <w:tabs>
          <w:tab w:val="left" w:pos="673"/>
          <w:tab w:val="left" w:leader="underscore" w:pos="4037"/>
        </w:tabs>
        <w:spacing w:before="105" w:after="0" w:line="240" w:lineRule="auto"/>
        <w:ind w:left="672" w:right="0" w:hanging="555"/>
        <w:jc w:val="left"/>
        <w:rPr>
          <w:sz w:val="21"/>
        </w:rPr>
      </w:pPr>
      <w:r>
        <w:rPr>
          <w:spacing w:val="14"/>
          <w:sz w:val="21"/>
        </w:rPr>
        <w:t>根</w:t>
      </w:r>
      <w:r>
        <w:rPr>
          <w:spacing w:val="11"/>
          <w:sz w:val="21"/>
        </w:rPr>
        <w:t>据</w:t>
      </w:r>
      <w:r>
        <w:rPr>
          <w:spacing w:val="14"/>
          <w:sz w:val="21"/>
        </w:rPr>
        <w:t>以</w:t>
      </w:r>
      <w:r>
        <w:rPr>
          <w:spacing w:val="11"/>
          <w:sz w:val="21"/>
        </w:rPr>
        <w:t>上</w:t>
      </w:r>
      <w:r>
        <w:rPr>
          <w:spacing w:val="14"/>
          <w:sz w:val="21"/>
        </w:rPr>
        <w:t>信</w:t>
      </w:r>
      <w:r>
        <w:rPr>
          <w:spacing w:val="11"/>
          <w:sz w:val="21"/>
        </w:rPr>
        <w:t>息</w:t>
      </w:r>
      <w:r>
        <w:rPr>
          <w:spacing w:val="14"/>
          <w:sz w:val="21"/>
        </w:rPr>
        <w:t>可</w:t>
      </w:r>
      <w:r>
        <w:rPr>
          <w:spacing w:val="11"/>
          <w:sz w:val="21"/>
        </w:rPr>
        <w:t>推</w:t>
      </w:r>
      <w:r>
        <w:rPr>
          <w:sz w:val="21"/>
        </w:rPr>
        <w:t>出</w:t>
      </w:r>
      <w:r>
        <w:rPr>
          <w:spacing w:val="-41"/>
          <w:sz w:val="21"/>
        </w:rPr>
        <w:t xml:space="preserve"> </w:t>
      </w:r>
      <w:r>
        <w:rPr>
          <w:rFonts w:ascii="Times New Roman" w:hAnsi="Times New Roman" w:eastAsia="Times New Roman"/>
          <w:sz w:val="21"/>
        </w:rPr>
        <w:t>R</w:t>
      </w:r>
      <w:r>
        <w:rPr>
          <w:rFonts w:ascii="Times New Roman" w:hAnsi="Times New Roman" w:eastAsia="Times New Roman"/>
          <w:spacing w:val="9"/>
          <w:sz w:val="21"/>
        </w:rPr>
        <w:t xml:space="preserve"> </w:t>
      </w:r>
      <w:r>
        <w:rPr>
          <w:sz w:val="21"/>
        </w:rPr>
        <w:t>是</w:t>
      </w:r>
      <w:r>
        <w:rPr>
          <w:sz w:val="21"/>
        </w:rPr>
        <w:tab/>
      </w:r>
      <w:r>
        <w:rPr>
          <w:spacing w:val="11"/>
          <w:sz w:val="21"/>
        </w:rPr>
        <w:t>（</w:t>
      </w:r>
      <w:r>
        <w:rPr>
          <w:spacing w:val="14"/>
          <w:sz w:val="21"/>
        </w:rPr>
        <w:t>填</w:t>
      </w:r>
      <w:r>
        <w:rPr>
          <w:rFonts w:ascii="Times New Roman" w:hAnsi="Times New Roman" w:eastAsia="Times New Roman"/>
          <w:spacing w:val="5"/>
          <w:sz w:val="21"/>
        </w:rPr>
        <w:t>“</w:t>
      </w:r>
      <w:r>
        <w:rPr>
          <w:spacing w:val="11"/>
          <w:sz w:val="21"/>
        </w:rPr>
        <w:t>硝</w:t>
      </w:r>
      <w:r>
        <w:rPr>
          <w:spacing w:val="14"/>
          <w:sz w:val="21"/>
        </w:rPr>
        <w:t>酸钾</w:t>
      </w:r>
      <w:r>
        <w:rPr>
          <w:rFonts w:ascii="Times New Roman" w:hAnsi="Times New Roman" w:eastAsia="Times New Roman"/>
          <w:spacing w:val="5"/>
          <w:sz w:val="21"/>
        </w:rPr>
        <w:t>”</w:t>
      </w:r>
      <w:r>
        <w:rPr>
          <w:spacing w:val="14"/>
          <w:sz w:val="21"/>
        </w:rPr>
        <w:t>或</w:t>
      </w:r>
      <w:r>
        <w:rPr>
          <w:rFonts w:ascii="Times New Roman" w:hAnsi="Times New Roman" w:eastAsia="Times New Roman"/>
          <w:spacing w:val="5"/>
          <w:sz w:val="21"/>
        </w:rPr>
        <w:t>“</w:t>
      </w:r>
      <w:r>
        <w:rPr>
          <w:spacing w:val="11"/>
          <w:sz w:val="21"/>
        </w:rPr>
        <w:t>氯</w:t>
      </w:r>
      <w:r>
        <w:rPr>
          <w:spacing w:val="14"/>
          <w:sz w:val="21"/>
        </w:rPr>
        <w:t>化</w:t>
      </w:r>
      <w:r>
        <w:rPr>
          <w:spacing w:val="11"/>
          <w:sz w:val="21"/>
        </w:rPr>
        <w:t>铵</w:t>
      </w:r>
      <w:r>
        <w:rPr>
          <w:rFonts w:ascii="Times New Roman" w:hAnsi="Times New Roman" w:eastAsia="Times New Roman"/>
          <w:spacing w:val="9"/>
          <w:sz w:val="21"/>
        </w:rPr>
        <w:t>”</w:t>
      </w:r>
      <w:r>
        <w:rPr>
          <w:spacing w:val="9"/>
          <w:sz w:val="21"/>
        </w:rPr>
        <w:t>）</w:t>
      </w:r>
      <w:r>
        <w:rPr>
          <w:sz w:val="21"/>
        </w:rPr>
        <w:t>。</w:t>
      </w:r>
    </w:p>
    <w:p>
      <w:pPr>
        <w:pStyle w:val="7"/>
        <w:numPr>
          <w:ilvl w:val="0"/>
          <w:numId w:val="6"/>
        </w:numPr>
        <w:tabs>
          <w:tab w:val="left" w:pos="673"/>
          <w:tab w:val="left" w:leader="underscore" w:pos="6555"/>
        </w:tabs>
        <w:spacing w:before="108" w:after="0" w:line="240" w:lineRule="auto"/>
        <w:ind w:left="672" w:right="0" w:hanging="555"/>
        <w:jc w:val="left"/>
        <w:rPr>
          <w:sz w:val="21"/>
        </w:rPr>
      </w:pPr>
      <w:r>
        <w:rPr>
          <w:spacing w:val="14"/>
          <w:sz w:val="21"/>
        </w:rPr>
        <w:t>关</w:t>
      </w:r>
      <w:r>
        <w:rPr>
          <w:spacing w:val="11"/>
          <w:sz w:val="21"/>
        </w:rPr>
        <w:t>于</w:t>
      </w:r>
      <w:r>
        <w:rPr>
          <w:sz w:val="21"/>
        </w:rPr>
        <w:t>图</w:t>
      </w:r>
      <w:r>
        <w:rPr>
          <w:spacing w:val="-44"/>
          <w:sz w:val="21"/>
        </w:rPr>
        <w:t xml:space="preserve"> </w:t>
      </w:r>
      <w:r>
        <w:rPr>
          <w:rFonts w:ascii="Times New Roman" w:hAnsi="Times New Roman" w:eastAsia="Times New Roman"/>
          <w:sz w:val="21"/>
        </w:rPr>
        <w:t>2</w:t>
      </w:r>
      <w:r>
        <w:rPr>
          <w:rFonts w:ascii="Times New Roman" w:hAnsi="Times New Roman" w:eastAsia="Times New Roman"/>
          <w:spacing w:val="6"/>
          <w:sz w:val="21"/>
        </w:rPr>
        <w:t xml:space="preserve"> </w:t>
      </w:r>
      <w:r>
        <w:rPr>
          <w:spacing w:val="11"/>
          <w:sz w:val="21"/>
        </w:rPr>
        <w:t>中</w:t>
      </w:r>
      <w:r>
        <w:rPr>
          <w:spacing w:val="14"/>
          <w:sz w:val="21"/>
        </w:rPr>
        <w:t>烧</w:t>
      </w:r>
      <w:r>
        <w:rPr>
          <w:spacing w:val="11"/>
          <w:sz w:val="21"/>
        </w:rPr>
        <w:t>杯</w:t>
      </w:r>
      <w:r>
        <w:rPr>
          <w:spacing w:val="14"/>
          <w:sz w:val="21"/>
        </w:rPr>
        <w:t>内</w:t>
      </w:r>
      <w:r>
        <w:rPr>
          <w:spacing w:val="11"/>
          <w:sz w:val="21"/>
        </w:rPr>
        <w:t>的</w:t>
      </w:r>
      <w:r>
        <w:rPr>
          <w:spacing w:val="14"/>
          <w:sz w:val="21"/>
        </w:rPr>
        <w:t>物</w:t>
      </w:r>
      <w:r>
        <w:rPr>
          <w:spacing w:val="11"/>
          <w:sz w:val="21"/>
        </w:rPr>
        <w:t>质</w:t>
      </w:r>
      <w:r>
        <w:rPr>
          <w:spacing w:val="14"/>
          <w:sz w:val="21"/>
        </w:rPr>
        <w:t>，</w:t>
      </w:r>
      <w:r>
        <w:rPr>
          <w:spacing w:val="11"/>
          <w:sz w:val="21"/>
        </w:rPr>
        <w:t>以</w:t>
      </w:r>
      <w:r>
        <w:rPr>
          <w:spacing w:val="14"/>
          <w:sz w:val="21"/>
        </w:rPr>
        <w:t>下</w:t>
      </w:r>
      <w:r>
        <w:rPr>
          <w:spacing w:val="11"/>
          <w:sz w:val="21"/>
        </w:rPr>
        <w:t>几</w:t>
      </w:r>
      <w:r>
        <w:rPr>
          <w:spacing w:val="14"/>
          <w:sz w:val="21"/>
        </w:rPr>
        <w:t>种</w:t>
      </w:r>
      <w:r>
        <w:rPr>
          <w:spacing w:val="11"/>
          <w:sz w:val="21"/>
        </w:rPr>
        <w:t>说</w:t>
      </w:r>
      <w:r>
        <w:rPr>
          <w:spacing w:val="14"/>
          <w:sz w:val="21"/>
        </w:rPr>
        <w:t>法</w:t>
      </w:r>
      <w:r>
        <w:rPr>
          <w:spacing w:val="11"/>
          <w:sz w:val="21"/>
        </w:rPr>
        <w:t>正</w:t>
      </w:r>
      <w:r>
        <w:rPr>
          <w:spacing w:val="14"/>
          <w:sz w:val="21"/>
        </w:rPr>
        <w:t>确</w:t>
      </w:r>
      <w:r>
        <w:rPr>
          <w:spacing w:val="11"/>
          <w:sz w:val="21"/>
        </w:rPr>
        <w:t>的</w:t>
      </w:r>
      <w:r>
        <w:rPr>
          <w:sz w:val="21"/>
        </w:rPr>
        <w:t>有</w:t>
      </w:r>
      <w:r>
        <w:rPr>
          <w:sz w:val="21"/>
        </w:rPr>
        <w:tab/>
      </w:r>
      <w:r>
        <w:rPr>
          <w:spacing w:val="11"/>
          <w:sz w:val="21"/>
        </w:rPr>
        <w:t>（</w:t>
      </w:r>
      <w:r>
        <w:rPr>
          <w:spacing w:val="14"/>
          <w:sz w:val="21"/>
        </w:rPr>
        <w:t>填</w:t>
      </w:r>
      <w:r>
        <w:rPr>
          <w:rFonts w:ascii="Times New Roman" w:hAnsi="Times New Roman" w:eastAsia="Times New Roman"/>
          <w:spacing w:val="8"/>
          <w:sz w:val="21"/>
        </w:rPr>
        <w:t>“</w:t>
      </w:r>
      <w:r>
        <w:rPr>
          <w:spacing w:val="11"/>
          <w:sz w:val="21"/>
        </w:rPr>
        <w:t>序</w:t>
      </w:r>
      <w:r>
        <w:rPr>
          <w:spacing w:val="14"/>
          <w:sz w:val="21"/>
        </w:rPr>
        <w:t>号</w:t>
      </w:r>
      <w:r>
        <w:rPr>
          <w:rFonts w:ascii="Times New Roman" w:hAnsi="Times New Roman" w:eastAsia="Times New Roman"/>
          <w:spacing w:val="8"/>
          <w:sz w:val="21"/>
        </w:rPr>
        <w:t>”</w:t>
      </w:r>
      <w:r>
        <w:rPr>
          <w:spacing w:val="8"/>
          <w:sz w:val="21"/>
        </w:rPr>
        <w:t>）</w:t>
      </w:r>
      <w:r>
        <w:rPr>
          <w:sz w:val="21"/>
        </w:rPr>
        <w:t>。</w:t>
      </w:r>
    </w:p>
    <w:p>
      <w:pPr>
        <w:pStyle w:val="7"/>
        <w:numPr>
          <w:ilvl w:val="0"/>
          <w:numId w:val="7"/>
        </w:numPr>
        <w:tabs>
          <w:tab w:val="left" w:pos="608"/>
        </w:tabs>
        <w:spacing w:before="105" w:after="0" w:line="240" w:lineRule="auto"/>
        <w:ind w:left="608" w:right="0" w:hanging="380"/>
        <w:jc w:val="left"/>
        <w:rPr>
          <w:sz w:val="21"/>
        </w:rPr>
      </w:pPr>
      <w:r>
        <w:rPr>
          <w:spacing w:val="10"/>
          <w:sz w:val="21"/>
        </w:rPr>
        <w:t>①、②、③中，只有③中上层清液是饱和溶液</w:t>
      </w:r>
    </w:p>
    <w:p>
      <w:pPr>
        <w:pStyle w:val="7"/>
        <w:numPr>
          <w:ilvl w:val="0"/>
          <w:numId w:val="7"/>
        </w:numPr>
        <w:tabs>
          <w:tab w:val="left" w:pos="596"/>
        </w:tabs>
        <w:spacing w:before="106" w:after="0" w:line="240" w:lineRule="auto"/>
        <w:ind w:left="595" w:right="0" w:hanging="368"/>
        <w:jc w:val="left"/>
        <w:rPr>
          <w:sz w:val="21"/>
        </w:rPr>
      </w:pPr>
      <w:r>
        <w:rPr>
          <w:spacing w:val="10"/>
          <w:sz w:val="21"/>
        </w:rPr>
        <w:t>若使③中的固体溶解，可采用加水或升温的方法</w:t>
      </w:r>
    </w:p>
    <w:p>
      <w:pPr>
        <w:pStyle w:val="7"/>
        <w:numPr>
          <w:ilvl w:val="0"/>
          <w:numId w:val="7"/>
        </w:numPr>
        <w:tabs>
          <w:tab w:val="left" w:pos="597"/>
        </w:tabs>
        <w:spacing w:before="105" w:after="0" w:line="240" w:lineRule="auto"/>
        <w:ind w:left="596" w:right="0" w:hanging="369"/>
        <w:jc w:val="left"/>
        <w:rPr>
          <w:sz w:val="21"/>
        </w:rPr>
      </w:pPr>
      <w:r>
        <w:rPr>
          <w:spacing w:val="10"/>
          <w:sz w:val="21"/>
        </w:rPr>
        <w:t>①和②的溶液中，溶质质量相等</w:t>
      </w:r>
    </w:p>
    <w:p>
      <w:pPr>
        <w:pStyle w:val="7"/>
        <w:numPr>
          <w:ilvl w:val="0"/>
          <w:numId w:val="7"/>
        </w:numPr>
        <w:tabs>
          <w:tab w:val="left" w:pos="608"/>
        </w:tabs>
        <w:spacing w:before="108" w:after="0" w:line="240" w:lineRule="auto"/>
        <w:ind w:left="607" w:right="0" w:hanging="380"/>
        <w:jc w:val="left"/>
        <w:rPr>
          <w:sz w:val="21"/>
        </w:rPr>
      </w:pPr>
      <w:r>
        <w:rPr>
          <w:spacing w:val="10"/>
          <w:sz w:val="21"/>
        </w:rPr>
        <w:t>①的溶液中溶质质量分数一定比③的上层清液中溶质质量分数小</w:t>
      </w:r>
    </w:p>
    <w:p>
      <w:pPr>
        <w:pStyle w:val="7"/>
        <w:numPr>
          <w:ilvl w:val="0"/>
          <w:numId w:val="6"/>
        </w:numPr>
        <w:tabs>
          <w:tab w:val="left" w:pos="673"/>
        </w:tabs>
        <w:spacing w:before="102" w:after="0" w:line="240" w:lineRule="auto"/>
        <w:ind w:left="672" w:right="0" w:hanging="555"/>
        <w:jc w:val="left"/>
        <w:rPr>
          <w:sz w:val="21"/>
        </w:rPr>
      </w:pPr>
      <w:r>
        <w:rPr>
          <w:spacing w:val="7"/>
          <w:position w:val="2"/>
          <w:sz w:val="21"/>
        </w:rPr>
        <w:t xml:space="preserve">将等质量硝酸钾和氯化铵的饱和溶液 </w:t>
      </w:r>
      <w:r>
        <w:rPr>
          <w:rFonts w:ascii="Times New Roman" w:hAnsi="Times New Roman" w:eastAsia="Times New Roman"/>
          <w:spacing w:val="7"/>
          <w:position w:val="2"/>
          <w:sz w:val="21"/>
        </w:rPr>
        <w:t>t</w:t>
      </w:r>
      <w:r>
        <w:rPr>
          <w:rFonts w:ascii="Times New Roman" w:hAnsi="Times New Roman" w:eastAsia="Times New Roman"/>
          <w:spacing w:val="7"/>
          <w:position w:val="2"/>
          <w:sz w:val="21"/>
          <w:vertAlign w:val="subscript"/>
        </w:rPr>
        <w:t>2</w:t>
      </w:r>
      <w:r>
        <w:rPr>
          <w:spacing w:val="-2"/>
          <w:position w:val="2"/>
          <w:sz w:val="21"/>
          <w:vertAlign w:val="baseline"/>
        </w:rPr>
        <w:t xml:space="preserve">℃降温至 </w:t>
      </w:r>
      <w:r>
        <w:rPr>
          <w:rFonts w:ascii="Times New Roman" w:hAnsi="Times New Roman" w:eastAsia="Times New Roman"/>
          <w:spacing w:val="7"/>
          <w:position w:val="2"/>
          <w:sz w:val="21"/>
          <w:vertAlign w:val="baseline"/>
        </w:rPr>
        <w:t>t</w:t>
      </w:r>
      <w:r>
        <w:rPr>
          <w:rFonts w:ascii="Times New Roman" w:hAnsi="Times New Roman" w:eastAsia="Times New Roman"/>
          <w:spacing w:val="7"/>
          <w:position w:val="2"/>
          <w:sz w:val="21"/>
          <w:vertAlign w:val="subscript"/>
        </w:rPr>
        <w:t>1</w:t>
      </w:r>
      <w:r>
        <w:rPr>
          <w:spacing w:val="9"/>
          <w:position w:val="2"/>
          <w:sz w:val="21"/>
          <w:vertAlign w:val="baseline"/>
        </w:rPr>
        <w:t>℃时，对所得溶液的叙述正确的是</w:t>
      </w:r>
    </w:p>
    <w:p>
      <w:pPr>
        <w:pStyle w:val="3"/>
        <w:spacing w:before="102" w:line="240" w:lineRule="auto"/>
      </w:pPr>
      <w:r>
        <w:rPr>
          <w:rFonts w:ascii="Times New Roman" w:hAnsi="Times New Roman" w:eastAsia="Times New Roman"/>
        </w:rPr>
        <w:t>___________</w:t>
      </w:r>
      <w:r>
        <w:t>（填“序号”）。</w:t>
      </w:r>
    </w:p>
    <w:p>
      <w:pPr>
        <w:pStyle w:val="3"/>
        <w:tabs>
          <w:tab w:val="left" w:pos="5220"/>
        </w:tabs>
        <w:spacing w:before="105" w:line="240" w:lineRule="auto"/>
      </w:pPr>
      <w:r>
        <w:rPr>
          <w:rFonts w:ascii="Times New Roman" w:eastAsia="Times New Roman"/>
          <w:spacing w:val="6"/>
        </w:rPr>
        <w:t>A.</w:t>
      </w:r>
      <w:r>
        <w:rPr>
          <w:spacing w:val="11"/>
        </w:rPr>
        <w:t>溶</w:t>
      </w:r>
      <w:r>
        <w:rPr>
          <w:spacing w:val="14"/>
        </w:rPr>
        <w:t>剂</w:t>
      </w:r>
      <w:r>
        <w:rPr>
          <w:spacing w:val="11"/>
        </w:rPr>
        <w:t>质</w:t>
      </w:r>
      <w:r>
        <w:rPr>
          <w:spacing w:val="14"/>
        </w:rPr>
        <w:t>量</w:t>
      </w:r>
      <w:r>
        <w:rPr>
          <w:spacing w:val="11"/>
        </w:rPr>
        <w:t>：</w:t>
      </w:r>
      <w:r>
        <w:rPr>
          <w:spacing w:val="14"/>
        </w:rPr>
        <w:t>硝</w:t>
      </w:r>
      <w:r>
        <w:rPr>
          <w:spacing w:val="11"/>
        </w:rPr>
        <w:t>酸</w:t>
      </w:r>
      <w:r>
        <w:rPr>
          <w:spacing w:val="14"/>
        </w:rPr>
        <w:t>钾</w:t>
      </w:r>
      <w:r>
        <w:rPr>
          <w:spacing w:val="11"/>
        </w:rPr>
        <w:t>＞</w:t>
      </w:r>
      <w:r>
        <w:rPr>
          <w:spacing w:val="14"/>
        </w:rPr>
        <w:t>氯</w:t>
      </w:r>
      <w:r>
        <w:rPr>
          <w:spacing w:val="11"/>
        </w:rPr>
        <w:t>化</w:t>
      </w:r>
      <w:r>
        <w:t>铵</w:t>
      </w:r>
      <w:r>
        <w:tab/>
      </w:r>
      <w:r>
        <w:rPr>
          <w:rFonts w:ascii="Times New Roman" w:eastAsia="Times New Roman"/>
          <w:spacing w:val="6"/>
        </w:rPr>
        <w:t>B.</w:t>
      </w:r>
      <w:r>
        <w:rPr>
          <w:spacing w:val="11"/>
        </w:rPr>
        <w:t>溶</w:t>
      </w:r>
      <w:r>
        <w:rPr>
          <w:spacing w:val="14"/>
        </w:rPr>
        <w:t>液</w:t>
      </w:r>
      <w:r>
        <w:rPr>
          <w:spacing w:val="11"/>
        </w:rPr>
        <w:t>质</w:t>
      </w:r>
      <w:r>
        <w:rPr>
          <w:spacing w:val="14"/>
        </w:rPr>
        <w:t>量</w:t>
      </w:r>
      <w:r>
        <w:rPr>
          <w:spacing w:val="11"/>
        </w:rPr>
        <w:t>：</w:t>
      </w:r>
      <w:r>
        <w:rPr>
          <w:spacing w:val="14"/>
        </w:rPr>
        <w:t>硝</w:t>
      </w:r>
      <w:r>
        <w:rPr>
          <w:spacing w:val="11"/>
        </w:rPr>
        <w:t>酸</w:t>
      </w:r>
      <w:r>
        <w:rPr>
          <w:spacing w:val="14"/>
        </w:rPr>
        <w:t>钾</w:t>
      </w:r>
      <w:r>
        <w:rPr>
          <w:spacing w:val="11"/>
        </w:rPr>
        <w:t>＜</w:t>
      </w:r>
      <w:r>
        <w:rPr>
          <w:spacing w:val="14"/>
        </w:rPr>
        <w:t>氯</w:t>
      </w:r>
      <w:r>
        <w:rPr>
          <w:spacing w:val="11"/>
        </w:rPr>
        <w:t>化</w:t>
      </w:r>
      <w:r>
        <w:t>铵</w:t>
      </w:r>
    </w:p>
    <w:p>
      <w:pPr>
        <w:pStyle w:val="3"/>
        <w:tabs>
          <w:tab w:val="left" w:pos="5184"/>
        </w:tabs>
        <w:spacing w:before="106" w:line="240" w:lineRule="auto"/>
      </w:pPr>
      <w:r>
        <w:rPr>
          <w:rFonts w:ascii="Times New Roman" w:eastAsia="Times New Roman"/>
          <w:spacing w:val="6"/>
        </w:rPr>
        <w:t>C.</w:t>
      </w:r>
      <w:r>
        <w:rPr>
          <w:spacing w:val="11"/>
        </w:rPr>
        <w:t>溶</w:t>
      </w:r>
      <w:r>
        <w:rPr>
          <w:spacing w:val="14"/>
        </w:rPr>
        <w:t>质</w:t>
      </w:r>
      <w:r>
        <w:rPr>
          <w:spacing w:val="11"/>
        </w:rPr>
        <w:t>质</w:t>
      </w:r>
      <w:r>
        <w:rPr>
          <w:spacing w:val="14"/>
        </w:rPr>
        <w:t>量</w:t>
      </w:r>
      <w:r>
        <w:rPr>
          <w:spacing w:val="11"/>
        </w:rPr>
        <w:t>分</w:t>
      </w:r>
      <w:r>
        <w:rPr>
          <w:spacing w:val="14"/>
        </w:rPr>
        <w:t>数</w:t>
      </w:r>
      <w:r>
        <w:rPr>
          <w:spacing w:val="11"/>
        </w:rPr>
        <w:t>：</w:t>
      </w:r>
      <w:r>
        <w:rPr>
          <w:spacing w:val="14"/>
        </w:rPr>
        <w:t>硝</w:t>
      </w:r>
      <w:r>
        <w:rPr>
          <w:spacing w:val="11"/>
        </w:rPr>
        <w:t>酸</w:t>
      </w:r>
      <w:r>
        <w:rPr>
          <w:spacing w:val="14"/>
        </w:rPr>
        <w:t>钾</w:t>
      </w:r>
      <w:r>
        <w:rPr>
          <w:spacing w:val="11"/>
        </w:rPr>
        <w:t>＞</w:t>
      </w:r>
      <w:r>
        <w:rPr>
          <w:spacing w:val="14"/>
        </w:rPr>
        <w:t>氯</w:t>
      </w:r>
      <w:r>
        <w:rPr>
          <w:spacing w:val="11"/>
        </w:rPr>
        <w:t>化</w:t>
      </w:r>
      <w:r>
        <w:t>铵</w:t>
      </w:r>
      <w:r>
        <w:tab/>
      </w:r>
      <w:r>
        <w:rPr>
          <w:rFonts w:ascii="Times New Roman" w:eastAsia="Times New Roman"/>
          <w:spacing w:val="6"/>
        </w:rPr>
        <w:t>D.</w:t>
      </w:r>
      <w:r>
        <w:rPr>
          <w:spacing w:val="11"/>
        </w:rPr>
        <w:t>都</w:t>
      </w:r>
      <w:r>
        <w:rPr>
          <w:spacing w:val="14"/>
        </w:rPr>
        <w:t>是</w:t>
      </w:r>
      <w:r>
        <w:rPr>
          <w:spacing w:val="11"/>
        </w:rPr>
        <w:t>饱</w:t>
      </w:r>
      <w:r>
        <w:rPr>
          <w:spacing w:val="14"/>
        </w:rPr>
        <w:t>和</w:t>
      </w:r>
      <w:r>
        <w:rPr>
          <w:spacing w:val="11"/>
        </w:rPr>
        <w:t>溶</w:t>
      </w:r>
      <w:r>
        <w:t>液</w:t>
      </w:r>
    </w:p>
    <w:p>
      <w:pPr>
        <w:pStyle w:val="3"/>
        <w:spacing w:before="105" w:line="240" w:lineRule="auto"/>
        <w:ind w:right="444" w:hanging="1"/>
        <w:rPr>
          <w:rFonts w:ascii="Times New Roman" w:hAnsi="Times New Roman" w:eastAsia="Times New Roman"/>
        </w:rPr>
      </w:pPr>
      <w:r>
        <w:drawing>
          <wp:anchor distT="0" distB="0" distL="0" distR="0" simplePos="0" relativeHeight="251668480" behindDoc="1" locked="0" layoutInCell="1" allowOverlap="1">
            <wp:simplePos x="0" y="0"/>
            <wp:positionH relativeFrom="page">
              <wp:posOffset>4923790</wp:posOffset>
            </wp:positionH>
            <wp:positionV relativeFrom="paragraph">
              <wp:posOffset>396875</wp:posOffset>
            </wp:positionV>
            <wp:extent cx="1753235" cy="1381760"/>
            <wp:effectExtent l="0" t="0" r="0" b="0"/>
            <wp:wrapNone/>
            <wp:docPr id="35"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21.jpeg"/>
                    <pic:cNvPicPr>
                      <a:picLocks noChangeAspect="1"/>
                    </pic:cNvPicPr>
                  </pic:nvPicPr>
                  <pic:blipFill>
                    <a:blip r:embed="rId27" cstate="print"/>
                    <a:stretch>
                      <a:fillRect/>
                    </a:stretch>
                  </pic:blipFill>
                  <pic:spPr>
                    <a:xfrm>
                      <a:off x="0" y="0"/>
                      <a:ext cx="1752974" cy="1381881"/>
                    </a:xfrm>
                    <a:prstGeom prst="rect">
                      <a:avLst/>
                    </a:prstGeom>
                  </pic:spPr>
                </pic:pic>
              </a:graphicData>
            </a:graphic>
          </wp:anchor>
        </w:drawing>
      </w:r>
      <w:r>
        <w:rPr>
          <w:rFonts w:ascii="Times New Roman" w:hAnsi="Times New Roman" w:eastAsia="Times New Roman"/>
        </w:rPr>
        <w:t>20.</w:t>
      </w:r>
      <w:r>
        <w:t>（</w:t>
      </w:r>
      <w:r>
        <w:rPr>
          <w:rFonts w:ascii="Times New Roman" w:hAnsi="Times New Roman" w:eastAsia="Times New Roman"/>
        </w:rPr>
        <w:t xml:space="preserve">4 </w:t>
      </w:r>
      <w:r>
        <w:t>分）</w:t>
      </w:r>
      <w:r>
        <w:rPr>
          <w:rFonts w:ascii="Times New Roman" w:hAnsi="Times New Roman" w:eastAsia="Times New Roman"/>
        </w:rPr>
        <w:t>A</w:t>
      </w:r>
      <w:r>
        <w:t>、</w:t>
      </w:r>
      <w:r>
        <w:rPr>
          <w:rFonts w:ascii="Times New Roman" w:hAnsi="Times New Roman" w:eastAsia="Times New Roman"/>
        </w:rPr>
        <w:t>B</w:t>
      </w:r>
      <w:r>
        <w:t>、</w:t>
      </w:r>
      <w:r>
        <w:rPr>
          <w:rFonts w:ascii="Times New Roman" w:hAnsi="Times New Roman" w:eastAsia="Times New Roman"/>
        </w:rPr>
        <w:t>C</w:t>
      </w:r>
      <w:r>
        <w:t>、</w:t>
      </w:r>
      <w:r>
        <w:rPr>
          <w:rFonts w:ascii="Times New Roman" w:hAnsi="Times New Roman" w:eastAsia="Times New Roman"/>
        </w:rPr>
        <w:t>D</w:t>
      </w:r>
      <w:r>
        <w:t>、</w:t>
      </w:r>
      <w:r>
        <w:rPr>
          <w:rFonts w:ascii="Times New Roman" w:hAnsi="Times New Roman" w:eastAsia="Times New Roman"/>
        </w:rPr>
        <w:t>E</w:t>
      </w:r>
      <w:r>
        <w:t>、</w:t>
      </w:r>
      <w:r>
        <w:rPr>
          <w:rFonts w:ascii="Times New Roman" w:hAnsi="Times New Roman" w:eastAsia="Times New Roman"/>
        </w:rPr>
        <w:t xml:space="preserve">F </w:t>
      </w:r>
      <w:r>
        <w:t xml:space="preserve">均为初中化学常见的物质，他们之间的关系如图所示（“→” 表示转化关系，所涉及反应均为初中常见的化学反应），其中 </w:t>
      </w:r>
      <w:r>
        <w:rPr>
          <w:rFonts w:ascii="Times New Roman" w:hAnsi="Times New Roman" w:eastAsia="Times New Roman"/>
        </w:rPr>
        <w:t>A</w:t>
      </w:r>
    </w:p>
    <w:p>
      <w:pPr>
        <w:pStyle w:val="3"/>
        <w:spacing w:line="240" w:lineRule="auto"/>
      </w:pPr>
      <w:r>
        <w:t>俗称生石灰，</w:t>
      </w:r>
      <w:r>
        <w:rPr>
          <w:rFonts w:ascii="Times New Roman" w:eastAsia="Times New Roman"/>
        </w:rPr>
        <w:t xml:space="preserve">C </w:t>
      </w:r>
      <w:r>
        <w:t>是最常用的溶剂，</w:t>
      </w:r>
      <w:r>
        <w:rPr>
          <w:rFonts w:ascii="Times New Roman" w:eastAsia="Times New Roman"/>
        </w:rPr>
        <w:t xml:space="preserve">C </w:t>
      </w:r>
      <w:r>
        <w:t xml:space="preserve">与 </w:t>
      </w:r>
      <w:r>
        <w:rPr>
          <w:rFonts w:ascii="Times New Roman" w:eastAsia="Times New Roman"/>
        </w:rPr>
        <w:t xml:space="preserve">F </w:t>
      </w:r>
      <w:r>
        <w:t>元素组成相同，</w:t>
      </w:r>
      <w:r>
        <w:rPr>
          <w:rFonts w:ascii="Times New Roman" w:eastAsia="Times New Roman"/>
        </w:rPr>
        <w:t>C</w:t>
      </w:r>
      <w:r>
        <w:t>、</w:t>
      </w:r>
      <w:r>
        <w:rPr>
          <w:rFonts w:ascii="Times New Roman" w:eastAsia="Times New Roman"/>
        </w:rPr>
        <w:t>E</w:t>
      </w:r>
      <w:r>
        <w:t>、</w:t>
      </w:r>
    </w:p>
    <w:p>
      <w:pPr>
        <w:pStyle w:val="3"/>
        <w:spacing w:before="105" w:line="240" w:lineRule="auto"/>
      </w:pPr>
      <w:r>
        <w:rPr>
          <w:rFonts w:ascii="Times New Roman" w:eastAsia="Times New Roman"/>
        </w:rPr>
        <w:t xml:space="preserve">F </w:t>
      </w:r>
      <w:r>
        <w:t>均含氧元素，</w:t>
      </w:r>
      <w:r>
        <w:rPr>
          <w:rFonts w:ascii="Times New Roman" w:eastAsia="Times New Roman"/>
        </w:rPr>
        <w:t xml:space="preserve">E </w:t>
      </w:r>
      <w:r>
        <w:t>是单质。</w:t>
      </w:r>
    </w:p>
    <w:p>
      <w:pPr>
        <w:pStyle w:val="3"/>
        <w:tabs>
          <w:tab w:val="left" w:leader="underscore" w:pos="5215"/>
        </w:tabs>
        <w:spacing w:before="106" w:line="240" w:lineRule="auto"/>
      </w:pPr>
      <w:r>
        <w:rPr>
          <w:spacing w:val="7"/>
        </w:rPr>
        <w:t>（</w:t>
      </w:r>
      <w:r>
        <w:rPr>
          <w:rFonts w:ascii="Times New Roman" w:eastAsia="Times New Roman"/>
          <w:spacing w:val="7"/>
        </w:rPr>
        <w:t>1</w:t>
      </w:r>
      <w:r>
        <w:rPr>
          <w:spacing w:val="7"/>
        </w:rPr>
        <w:t>）</w:t>
      </w:r>
      <w:r>
        <w:rPr>
          <w:rFonts w:ascii="Times New Roman" w:eastAsia="Times New Roman"/>
          <w:spacing w:val="7"/>
        </w:rPr>
        <w:t xml:space="preserve">D </w:t>
      </w:r>
      <w:r>
        <w:rPr>
          <w:spacing w:val="11"/>
        </w:rPr>
        <w:t>的</w:t>
      </w:r>
      <w:r>
        <w:rPr>
          <w:spacing w:val="14"/>
        </w:rPr>
        <w:t>一</w:t>
      </w:r>
      <w:r>
        <w:rPr>
          <w:spacing w:val="11"/>
        </w:rPr>
        <w:t>种</w:t>
      </w:r>
      <w:r>
        <w:rPr>
          <w:spacing w:val="14"/>
        </w:rPr>
        <w:t>用</w:t>
      </w:r>
      <w:r>
        <w:rPr>
          <w:spacing w:val="11"/>
        </w:rPr>
        <w:t>途</w:t>
      </w:r>
      <w:r>
        <w:t>是</w:t>
      </w:r>
      <w:r>
        <w:tab/>
      </w:r>
      <w:r>
        <w:t>。</w:t>
      </w:r>
    </w:p>
    <w:p>
      <w:pPr>
        <w:pStyle w:val="7"/>
        <w:numPr>
          <w:ilvl w:val="0"/>
          <w:numId w:val="8"/>
        </w:numPr>
        <w:tabs>
          <w:tab w:val="left" w:pos="673"/>
          <w:tab w:val="left" w:leader="underscore" w:pos="5359"/>
        </w:tabs>
        <w:spacing w:before="107" w:after="0" w:line="240" w:lineRule="auto"/>
        <w:ind w:left="672" w:right="0" w:hanging="555"/>
        <w:jc w:val="left"/>
        <w:rPr>
          <w:sz w:val="21"/>
        </w:rPr>
      </w:pPr>
      <w:r>
        <w:rPr>
          <w:rFonts w:ascii="Times New Roman" w:hAnsi="Times New Roman" w:eastAsia="Times New Roman"/>
          <w:spacing w:val="6"/>
          <w:sz w:val="21"/>
        </w:rPr>
        <w:t>A</w:t>
      </w:r>
      <w:r>
        <w:rPr>
          <w:spacing w:val="6"/>
          <w:sz w:val="21"/>
        </w:rPr>
        <w:t>→</w:t>
      </w:r>
      <w:r>
        <w:rPr>
          <w:rFonts w:ascii="Times New Roman" w:hAnsi="Times New Roman" w:eastAsia="Times New Roman"/>
          <w:spacing w:val="6"/>
          <w:sz w:val="21"/>
        </w:rPr>
        <w:t xml:space="preserve">B </w:t>
      </w:r>
      <w:r>
        <w:rPr>
          <w:spacing w:val="11"/>
          <w:sz w:val="21"/>
        </w:rPr>
        <w:t>反</w:t>
      </w:r>
      <w:r>
        <w:rPr>
          <w:spacing w:val="14"/>
          <w:sz w:val="21"/>
        </w:rPr>
        <w:t>应</w:t>
      </w:r>
      <w:r>
        <w:rPr>
          <w:spacing w:val="11"/>
          <w:sz w:val="21"/>
        </w:rPr>
        <w:t>的</w:t>
      </w:r>
      <w:r>
        <w:rPr>
          <w:spacing w:val="14"/>
          <w:sz w:val="21"/>
        </w:rPr>
        <w:t>基</w:t>
      </w:r>
      <w:r>
        <w:rPr>
          <w:spacing w:val="11"/>
          <w:sz w:val="21"/>
        </w:rPr>
        <w:t>本</w:t>
      </w:r>
      <w:r>
        <w:rPr>
          <w:spacing w:val="14"/>
          <w:sz w:val="21"/>
        </w:rPr>
        <w:t>类</w:t>
      </w:r>
      <w:r>
        <w:rPr>
          <w:spacing w:val="11"/>
          <w:sz w:val="21"/>
        </w:rPr>
        <w:t>型</w:t>
      </w:r>
      <w:r>
        <w:rPr>
          <w:sz w:val="21"/>
        </w:rPr>
        <w:t>是</w:t>
      </w:r>
      <w:r>
        <w:rPr>
          <w:sz w:val="21"/>
        </w:rPr>
        <w:tab/>
      </w:r>
      <w:r>
        <w:rPr>
          <w:sz w:val="21"/>
        </w:rPr>
        <w:t>。</w:t>
      </w:r>
    </w:p>
    <w:p>
      <w:pPr>
        <w:pStyle w:val="3"/>
        <w:spacing w:before="105" w:line="240" w:lineRule="auto"/>
      </w:pPr>
      <w:r>
        <w:rPr>
          <w:rFonts w:ascii="Times New Roman" w:hAnsi="Times New Roman" w:eastAsia="Times New Roman"/>
          <w:spacing w:val="5"/>
          <w:sz w:val="21"/>
        </w:rPr>
        <w:t>C</w:t>
      </w:r>
      <w:r>
        <w:rPr>
          <w:spacing w:val="5"/>
          <w:sz w:val="21"/>
        </w:rPr>
        <w:t>→</w:t>
      </w:r>
      <w:r>
        <w:rPr>
          <w:rFonts w:ascii="Times New Roman" w:hAnsi="Times New Roman" w:eastAsia="Times New Roman"/>
          <w:spacing w:val="5"/>
          <w:sz w:val="21"/>
        </w:rPr>
        <w:t>E</w:t>
      </w:r>
      <w:r>
        <w:rPr>
          <w:rFonts w:ascii="Times New Roman" w:hAnsi="Times New Roman" w:eastAsia="Times New Roman"/>
          <w:spacing w:val="-1"/>
          <w:sz w:val="21"/>
        </w:rPr>
        <w:t xml:space="preserve"> </w:t>
      </w:r>
      <w:r>
        <w:rPr>
          <w:spacing w:val="9"/>
          <w:sz w:val="21"/>
        </w:rPr>
        <w:t>反应的化学方程式为</w:t>
      </w:r>
      <w:r>
        <w:rPr>
          <w:rFonts w:ascii="Times New Roman" w:eastAsia="Times New Roman"/>
          <w:spacing w:val="5"/>
        </w:rPr>
        <w:t>_____________________________</w:t>
      </w:r>
      <w:r>
        <w:t>。</w:t>
      </w:r>
    </w:p>
    <w:p>
      <w:pPr>
        <w:pStyle w:val="2"/>
        <w:spacing w:line="240" w:lineRule="auto"/>
      </w:pPr>
      <w:r>
        <w:t xml:space="preserve">三、实验与探究题（共 </w:t>
      </w:r>
      <w:r>
        <w:rPr>
          <w:rFonts w:ascii="Times New Roman" w:eastAsia="Times New Roman"/>
        </w:rPr>
        <w:t xml:space="preserve">2 </w:t>
      </w:r>
      <w:r>
        <w:t xml:space="preserve">小题，合计 </w:t>
      </w:r>
      <w:r>
        <w:rPr>
          <w:rFonts w:ascii="Times New Roman" w:eastAsia="Times New Roman"/>
        </w:rPr>
        <w:t xml:space="preserve">12 </w:t>
      </w:r>
      <w:r>
        <w:t>分）</w:t>
      </w:r>
    </w:p>
    <w:p>
      <w:pPr>
        <w:pStyle w:val="3"/>
        <w:spacing w:before="106" w:line="240" w:lineRule="auto"/>
      </w:pPr>
      <w:r>
        <w:rPr>
          <w:rFonts w:ascii="Times New Roman" w:eastAsia="Times New Roman"/>
        </w:rPr>
        <w:t>21.</w:t>
      </w:r>
      <w:r>
        <w:t>（</w:t>
      </w:r>
      <w:r>
        <w:rPr>
          <w:rFonts w:ascii="Times New Roman" w:eastAsia="Times New Roman"/>
        </w:rPr>
        <w:t xml:space="preserve">6 </w:t>
      </w:r>
      <w:r>
        <w:t>分）下图是某同学在实验室制取某气体的部分过程。请回答下列问题：</w:t>
      </w:r>
    </w:p>
    <w:p>
      <w:pPr>
        <w:spacing w:after="0" w:line="240" w:lineRule="auto"/>
        <w:rPr>
          <w:sz w:val="20"/>
        </w:rPr>
      </w:pPr>
      <w:r>
        <w:drawing>
          <wp:anchor distT="0" distB="0" distL="0" distR="0" simplePos="0" relativeHeight="251671552" behindDoc="1" locked="0" layoutInCell="1" allowOverlap="1">
            <wp:simplePos x="0" y="0"/>
            <wp:positionH relativeFrom="page">
              <wp:posOffset>5190490</wp:posOffset>
            </wp:positionH>
            <wp:positionV relativeFrom="paragraph">
              <wp:posOffset>2143125</wp:posOffset>
            </wp:positionV>
            <wp:extent cx="962660" cy="762000"/>
            <wp:effectExtent l="0" t="0" r="0" b="0"/>
            <wp:wrapNone/>
            <wp:docPr id="39" name="image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26.jpeg"/>
                    <pic:cNvPicPr>
                      <a:picLocks noChangeAspect="1"/>
                    </pic:cNvPicPr>
                  </pic:nvPicPr>
                  <pic:blipFill>
                    <a:blip r:embed="rId28" cstate="print"/>
                    <a:stretch>
                      <a:fillRect/>
                    </a:stretch>
                  </pic:blipFill>
                  <pic:spPr>
                    <a:xfrm>
                      <a:off x="0" y="0"/>
                      <a:ext cx="962499" cy="762000"/>
                    </a:xfrm>
                    <a:prstGeom prst="rect">
                      <a:avLst/>
                    </a:prstGeom>
                  </pic:spPr>
                </pic:pic>
              </a:graphicData>
            </a:graphic>
          </wp:anchor>
        </w:drawing>
      </w:r>
      <w:r>
        <w:drawing>
          <wp:anchor distT="0" distB="0" distL="0" distR="0" simplePos="0" relativeHeight="251670528" behindDoc="1" locked="0" layoutInCell="1" allowOverlap="1">
            <wp:simplePos x="0" y="0"/>
            <wp:positionH relativeFrom="page">
              <wp:posOffset>886460</wp:posOffset>
            </wp:positionH>
            <wp:positionV relativeFrom="paragraph">
              <wp:posOffset>2066925</wp:posOffset>
            </wp:positionV>
            <wp:extent cx="1296035" cy="838200"/>
            <wp:effectExtent l="0" t="0" r="0" b="0"/>
            <wp:wrapNone/>
            <wp:docPr id="37" name="image2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25.jpeg"/>
                    <pic:cNvPicPr>
                      <a:picLocks noChangeAspect="1"/>
                    </pic:cNvPicPr>
                  </pic:nvPicPr>
                  <pic:blipFill>
                    <a:blip r:embed="rId29" cstate="print"/>
                    <a:stretch>
                      <a:fillRect/>
                    </a:stretch>
                  </pic:blipFill>
                  <pic:spPr>
                    <a:xfrm>
                      <a:off x="0" y="0"/>
                      <a:ext cx="1295795" cy="838200"/>
                    </a:xfrm>
                    <a:prstGeom prst="rect">
                      <a:avLst/>
                    </a:prstGeom>
                  </pic:spPr>
                </pic:pic>
              </a:graphicData>
            </a:graphic>
          </wp:anchor>
        </w:drawing>
      </w:r>
      <w:r>
        <w:rPr>
          <w:sz w:val="20"/>
        </w:rPr>
        <mc:AlternateContent>
          <mc:Choice Requires="wpg">
            <w:drawing>
              <wp:inline distT="0" distB="0" distL="114300" distR="114300">
                <wp:extent cx="5266690" cy="2435225"/>
                <wp:effectExtent l="0" t="0" r="10160" b="3175"/>
                <wp:docPr id="30" name="组合 33"/>
                <wp:cNvGraphicFramePr/>
                <a:graphic xmlns:a="http://schemas.openxmlformats.org/drawingml/2006/main">
                  <a:graphicData uri="http://schemas.microsoft.com/office/word/2010/wordprocessingGroup">
                    <wpg:wgp>
                      <wpg:cNvGrpSpPr/>
                      <wpg:grpSpPr>
                        <a:xfrm>
                          <a:off x="0" y="0"/>
                          <a:ext cx="5266690" cy="2435225"/>
                          <a:chOff x="0" y="0"/>
                          <a:chExt cx="9344" cy="4546"/>
                        </a:xfrm>
                      </wpg:grpSpPr>
                      <pic:pic xmlns:pic="http://schemas.openxmlformats.org/drawingml/2006/picture">
                        <pic:nvPicPr>
                          <pic:cNvPr id="24" name="图片 34"/>
                          <pic:cNvPicPr>
                            <a:picLocks noChangeAspect="1"/>
                          </pic:cNvPicPr>
                        </pic:nvPicPr>
                        <pic:blipFill>
                          <a:blip r:embed="rId30"/>
                          <a:stretch>
                            <a:fillRect/>
                          </a:stretch>
                        </pic:blipFill>
                        <pic:spPr>
                          <a:xfrm>
                            <a:off x="0" y="0"/>
                            <a:ext cx="9344" cy="2924"/>
                          </a:xfrm>
                          <a:prstGeom prst="rect">
                            <a:avLst/>
                          </a:prstGeom>
                          <a:noFill/>
                          <a:ln>
                            <a:noFill/>
                          </a:ln>
                        </pic:spPr>
                      </pic:pic>
                      <pic:pic xmlns:pic="http://schemas.openxmlformats.org/drawingml/2006/picture">
                        <pic:nvPicPr>
                          <pic:cNvPr id="26" name="图片 35"/>
                          <pic:cNvPicPr>
                            <a:picLocks noChangeAspect="1"/>
                          </pic:cNvPicPr>
                        </pic:nvPicPr>
                        <pic:blipFill>
                          <a:blip r:embed="rId31"/>
                          <a:stretch>
                            <a:fillRect/>
                          </a:stretch>
                        </pic:blipFill>
                        <pic:spPr>
                          <a:xfrm>
                            <a:off x="4197" y="2956"/>
                            <a:ext cx="1320" cy="1560"/>
                          </a:xfrm>
                          <a:prstGeom prst="rect">
                            <a:avLst/>
                          </a:prstGeom>
                          <a:noFill/>
                          <a:ln>
                            <a:noFill/>
                          </a:ln>
                        </pic:spPr>
                      </pic:pic>
                      <pic:pic xmlns:pic="http://schemas.openxmlformats.org/drawingml/2006/picture">
                        <pic:nvPicPr>
                          <pic:cNvPr id="28" name="图片 36"/>
                          <pic:cNvPicPr>
                            <a:picLocks noChangeAspect="1"/>
                          </pic:cNvPicPr>
                        </pic:nvPicPr>
                        <pic:blipFill>
                          <a:blip r:embed="rId32"/>
                          <a:stretch>
                            <a:fillRect/>
                          </a:stretch>
                        </pic:blipFill>
                        <pic:spPr>
                          <a:xfrm>
                            <a:off x="5548" y="2985"/>
                            <a:ext cx="915" cy="1560"/>
                          </a:xfrm>
                          <a:prstGeom prst="rect">
                            <a:avLst/>
                          </a:prstGeom>
                          <a:noFill/>
                          <a:ln>
                            <a:noFill/>
                          </a:ln>
                        </pic:spPr>
                      </pic:pic>
                    </wpg:wgp>
                  </a:graphicData>
                </a:graphic>
              </wp:inline>
            </w:drawing>
          </mc:Choice>
          <mc:Fallback>
            <w:pict>
              <v:group id="组合 33" o:spid="_x0000_s1026" o:spt="203" style="height:191.75pt;width:414.7pt;" coordsize="9344,4546" o:gfxdata="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">
                <o:lock v:ext="edit" aspectratio="f"/>
                <v:shape id="图片 34" o:spid="_x0000_s1026" o:spt="75" type="#_x0000_t75" style="position:absolute;left:0;top:0;height:2924;width:9344;" filled="f" o:preferrelative="t" stroked="f" coordsize="21600,21600" o:gfxdata="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fZqugAAANsA&#10;AAAPAAAAAAAAAAEAIAAAACIAAABkcnMvZG93bnJldi54bWxQSwECFAAUAAAACACHTuJAMy8FnjsA&#10;AAA5AAAAEAAAAAAAAAABACAAAAAJAQAAZHJzL3NoYXBleG1sLnhtbFBLBQYAAAAABgAGAFsBAACz&#10;AwAAAAA=&#10;">
                  <v:fill on="f" focussize="0,0"/>
                  <v:stroke on="f"/>
                  <v:imagedata r:id="rId30" o:title=""/>
                  <o:lock v:ext="edit" aspectratio="t"/>
                </v:shape>
                <v:shape id="图片 35" o:spid="_x0000_s1026" o:spt="75" type="#_x0000_t75" style="position:absolute;left:4197;top:2956;height:1560;width:1320;" filled="f" o:preferrelative="t" stroked="f" coordsize="21600,21600" o:gfxdata="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mCASb4A&#10;AADbAAAADwAAAAAAAAABACAAAAAiAAAAZHJzL2Rvd25yZXYueG1sUEsBAhQAFAAAAAgAh07iQDMv&#10;BZ47AAAAOQAAABAAAAAAAAAAAQAgAAAADQEAAGRycy9zaGFwZXhtbC54bWxQSwUGAAAAAAYABgBb&#10;AQAAtwMAAAAA&#10;">
                  <v:fill on="f" focussize="0,0"/>
                  <v:stroke on="f"/>
                  <v:imagedata r:id="rId31" o:title=""/>
                  <o:lock v:ext="edit" aspectratio="t"/>
                </v:shape>
                <v:shape id="图片 36" o:spid="_x0000_s1026" o:spt="75" type="#_x0000_t75" style="position:absolute;left:5548;top:2985;height:1560;width:915;" filled="f" o:preferrelative="t" stroked="f" coordsize="21600,21600" o:gfxdata="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GVXRm5AAAA2wAA&#10;AA8AAAAAAAAAAQAgAAAAIgAAAGRycy9kb3ducmV2LnhtbFBLAQIUABQAAAAIAIdO4kAzLwWeOwAA&#10;ADkAAAAQAAAAAAAAAAEAIAAAAAgBAABkcnMvc2hhcGV4bWwueG1sUEsFBgAAAAAGAAYAWwEAALID&#10;AAAAAA==&#10;">
                  <v:fill on="f" focussize="0,0"/>
                  <v:stroke on="f"/>
                  <v:imagedata r:id="rId32" o:title=""/>
                  <o:lock v:ext="edit" aspectratio="t"/>
                </v:shape>
                <w10:wrap type="none"/>
                <w10:anchorlock/>
              </v:group>
            </w:pict>
          </mc:Fallback>
        </mc:AlternateContent>
      </w:r>
    </w:p>
    <w:p>
      <w:pPr>
        <w:spacing w:after="0" w:line="240" w:lineRule="auto"/>
        <w:rPr>
          <w:sz w:val="20"/>
        </w:rPr>
      </w:pPr>
    </w:p>
    <w:p>
      <w:pPr>
        <w:spacing w:after="0" w:line="240" w:lineRule="auto"/>
        <w:rPr>
          <w:sz w:val="20"/>
        </w:rPr>
      </w:pPr>
    </w:p>
    <w:p>
      <w:pPr>
        <w:pStyle w:val="3"/>
        <w:tabs>
          <w:tab w:val="left" w:pos="2016"/>
          <w:tab w:val="left" w:pos="3391"/>
          <w:tab w:val="left" w:pos="4803"/>
          <w:tab w:val="left" w:pos="6319"/>
        </w:tabs>
        <w:spacing w:before="65" w:line="240" w:lineRule="auto"/>
        <w:ind w:left="944" w:firstLine="210" w:firstLineChars="100"/>
        <w:rPr>
          <w:rFonts w:ascii="Times New Roman"/>
        </w:rPr>
      </w:pPr>
      <w:r>
        <w:rPr>
          <w:rFonts w:ascii="Times New Roman"/>
        </w:rPr>
        <w:t>E</w:t>
      </w:r>
      <w:r>
        <w:rPr>
          <w:rFonts w:ascii="Times New Roman"/>
        </w:rPr>
        <w:tab/>
      </w:r>
      <w:r>
        <w:rPr>
          <w:rFonts w:hint="eastAsia" w:ascii="Times New Roman"/>
          <w:lang w:val="en-US" w:eastAsia="zh-CN"/>
        </w:rPr>
        <w:t xml:space="preserve">   </w:t>
      </w:r>
      <w:r>
        <w:rPr>
          <w:rFonts w:ascii="Times New Roman"/>
        </w:rPr>
        <w:t>F</w:t>
      </w:r>
      <w:r>
        <w:rPr>
          <w:rFonts w:ascii="Times New Roman"/>
        </w:rPr>
        <w:tab/>
      </w:r>
      <w:r>
        <w:rPr>
          <w:rFonts w:hint="eastAsia" w:ascii="Times New Roman"/>
          <w:lang w:val="en-US" w:eastAsia="zh-CN"/>
        </w:rPr>
        <w:t xml:space="preserve">                        </w:t>
      </w:r>
      <w:r>
        <w:rPr>
          <w:rFonts w:ascii="Times New Roman"/>
        </w:rPr>
        <w:t>G</w:t>
      </w:r>
      <w:r>
        <w:rPr>
          <w:rFonts w:ascii="Times New Roman"/>
        </w:rPr>
        <w:tab/>
      </w:r>
      <w:r>
        <w:rPr>
          <w:rFonts w:hint="eastAsia" w:ascii="Times New Roman"/>
          <w:lang w:val="en-US" w:eastAsia="zh-CN"/>
        </w:rPr>
        <w:t xml:space="preserve">                           </w:t>
      </w:r>
      <w:r>
        <w:rPr>
          <w:rFonts w:ascii="Times New Roman"/>
        </w:rPr>
        <w:t>H</w:t>
      </w:r>
      <w:r>
        <w:rPr>
          <w:rFonts w:ascii="Times New Roman"/>
        </w:rPr>
        <w:tab/>
      </w:r>
      <w:r>
        <w:rPr>
          <w:rFonts w:hint="eastAsia" w:ascii="Times New Roman"/>
          <w:lang w:val="en-US" w:eastAsia="zh-CN"/>
        </w:rPr>
        <w:t xml:space="preserve">                                         </w:t>
      </w:r>
      <w:r>
        <w:rPr>
          <w:rFonts w:ascii="Times New Roman"/>
        </w:rPr>
        <w:t>I</w:t>
      </w:r>
    </w:p>
    <w:p>
      <w:pPr>
        <w:spacing w:after="0" w:line="240" w:lineRule="auto"/>
        <w:rPr>
          <w:sz w:val="20"/>
        </w:rPr>
      </w:pPr>
    </w:p>
    <w:p>
      <w:pPr>
        <w:spacing w:after="0" w:line="240" w:lineRule="auto"/>
        <w:rPr>
          <w:sz w:val="20"/>
        </w:rPr>
      </w:pPr>
    </w:p>
    <w:p>
      <w:pPr>
        <w:spacing w:before="101" w:line="240" w:lineRule="auto"/>
        <w:ind w:left="3598" w:right="0" w:firstLine="0"/>
        <w:jc w:val="left"/>
        <w:rPr>
          <w:sz w:val="24"/>
        </w:rPr>
      </w:pPr>
      <w:r>
        <w:rPr>
          <w:rFonts w:hint="eastAsia"/>
          <w:sz w:val="20"/>
          <w:lang w:val="en-US" w:eastAsia="zh-CN"/>
        </w:rPr>
        <w:t xml:space="preserve">        </w:t>
      </w:r>
      <w:r>
        <w:rPr>
          <w:sz w:val="24"/>
        </w:rPr>
        <w:t>图 3</w:t>
      </w:r>
    </w:p>
    <w:p>
      <w:pPr>
        <w:spacing w:after="0" w:line="240" w:lineRule="auto"/>
        <w:rPr>
          <w:rFonts w:hint="default" w:eastAsia="宋体"/>
          <w:sz w:val="20"/>
          <w:lang w:val="en-US" w:eastAsia="zh-CN"/>
        </w:rPr>
        <w:sectPr>
          <w:pgSz w:w="11910" w:h="16840"/>
          <w:pgMar w:top="720" w:right="720" w:bottom="720" w:left="720" w:header="0" w:footer="799" w:gutter="0"/>
          <w:cols w:space="720" w:num="1"/>
        </w:sectPr>
      </w:pPr>
      <w:r>
        <w:rPr>
          <w:rFonts w:hint="eastAsia"/>
          <w:sz w:val="20"/>
          <w:lang w:val="en-US" w:eastAsia="zh-CN"/>
        </w:rPr>
        <w:t xml:space="preserve">          </w:t>
      </w:r>
    </w:p>
    <w:p>
      <w:pPr>
        <w:pStyle w:val="3"/>
        <w:spacing w:line="240" w:lineRule="auto"/>
        <w:rPr>
          <w:sz w:val="20"/>
        </w:rPr>
      </w:pPr>
    </w:p>
    <w:p>
      <w:pPr>
        <w:pStyle w:val="7"/>
        <w:numPr>
          <w:ilvl w:val="0"/>
          <w:numId w:val="9"/>
        </w:numPr>
        <w:tabs>
          <w:tab w:val="left" w:pos="673"/>
          <w:tab w:val="left" w:leader="underscore" w:pos="5446"/>
        </w:tabs>
        <w:spacing w:before="85" w:after="0" w:line="240" w:lineRule="auto"/>
        <w:ind w:left="672" w:right="0" w:hanging="555"/>
        <w:jc w:val="left"/>
        <w:rPr>
          <w:sz w:val="21"/>
        </w:rPr>
      </w:pPr>
      <w:r>
        <w:rPr>
          <w:sz w:val="21"/>
        </w:rPr>
        <w:t>图</w:t>
      </w:r>
      <w:r>
        <w:rPr>
          <w:spacing w:val="-41"/>
          <w:sz w:val="21"/>
        </w:rPr>
        <w:t xml:space="preserve"> </w:t>
      </w:r>
      <w:r>
        <w:rPr>
          <w:rFonts w:ascii="Times New Roman" w:hAnsi="Times New Roman" w:eastAsia="Times New Roman"/>
          <w:sz w:val="21"/>
        </w:rPr>
        <w:t>1</w:t>
      </w:r>
      <w:r>
        <w:rPr>
          <w:rFonts w:ascii="Times New Roman" w:hAnsi="Times New Roman" w:eastAsia="Times New Roman"/>
          <w:spacing w:val="8"/>
          <w:sz w:val="21"/>
        </w:rPr>
        <w:t xml:space="preserve"> </w:t>
      </w:r>
      <w:r>
        <w:rPr>
          <w:spacing w:val="11"/>
          <w:sz w:val="21"/>
        </w:rPr>
        <w:t>的</w:t>
      </w:r>
      <w:r>
        <w:rPr>
          <w:spacing w:val="14"/>
          <w:sz w:val="21"/>
        </w:rPr>
        <w:t>操</w:t>
      </w:r>
      <w:r>
        <w:rPr>
          <w:spacing w:val="11"/>
          <w:sz w:val="21"/>
        </w:rPr>
        <w:t>作</w:t>
      </w:r>
      <w:r>
        <w:rPr>
          <w:spacing w:val="14"/>
          <w:sz w:val="21"/>
        </w:rPr>
        <w:t>中</w:t>
      </w:r>
      <w:r>
        <w:rPr>
          <w:spacing w:val="11"/>
          <w:sz w:val="21"/>
        </w:rPr>
        <w:t>出</w:t>
      </w:r>
      <w:r>
        <w:rPr>
          <w:spacing w:val="14"/>
          <w:sz w:val="21"/>
        </w:rPr>
        <w:t>现</w:t>
      </w:r>
      <w:r>
        <w:rPr>
          <w:spacing w:val="11"/>
          <w:sz w:val="21"/>
        </w:rPr>
        <w:t>错</w:t>
      </w:r>
      <w:r>
        <w:rPr>
          <w:spacing w:val="14"/>
          <w:sz w:val="21"/>
        </w:rPr>
        <w:t>误</w:t>
      </w:r>
      <w:r>
        <w:rPr>
          <w:spacing w:val="11"/>
          <w:sz w:val="21"/>
        </w:rPr>
        <w:t>的</w:t>
      </w:r>
      <w:r>
        <w:rPr>
          <w:sz w:val="21"/>
        </w:rPr>
        <w:t>有</w:t>
      </w:r>
      <w:r>
        <w:rPr>
          <w:sz w:val="21"/>
        </w:rPr>
        <w:tab/>
      </w:r>
      <w:r>
        <w:rPr>
          <w:spacing w:val="11"/>
          <w:sz w:val="21"/>
        </w:rPr>
        <w:t>（</w:t>
      </w:r>
      <w:r>
        <w:rPr>
          <w:spacing w:val="14"/>
          <w:sz w:val="21"/>
        </w:rPr>
        <w:t>填</w:t>
      </w:r>
      <w:r>
        <w:rPr>
          <w:spacing w:val="11"/>
          <w:sz w:val="21"/>
        </w:rPr>
        <w:t>“序</w:t>
      </w:r>
      <w:r>
        <w:rPr>
          <w:spacing w:val="14"/>
          <w:sz w:val="21"/>
        </w:rPr>
        <w:t>号</w:t>
      </w:r>
      <w:r>
        <w:rPr>
          <w:spacing w:val="12"/>
          <w:sz w:val="21"/>
        </w:rPr>
        <w:t>”）</w:t>
      </w:r>
      <w:r>
        <w:rPr>
          <w:sz w:val="21"/>
        </w:rPr>
        <w:t>。</w:t>
      </w:r>
    </w:p>
    <w:p>
      <w:pPr>
        <w:pStyle w:val="7"/>
        <w:numPr>
          <w:ilvl w:val="0"/>
          <w:numId w:val="9"/>
        </w:numPr>
        <w:tabs>
          <w:tab w:val="left" w:pos="673"/>
          <w:tab w:val="left" w:leader="underscore" w:pos="8220"/>
        </w:tabs>
        <w:spacing w:before="107" w:after="0" w:line="240" w:lineRule="auto"/>
        <w:ind w:left="672" w:right="0" w:hanging="555"/>
        <w:jc w:val="left"/>
        <w:rPr>
          <w:sz w:val="21"/>
        </w:rPr>
      </w:pPr>
      <w:r>
        <w:rPr>
          <w:spacing w:val="14"/>
          <w:sz w:val="21"/>
        </w:rPr>
        <w:t>从</w:t>
      </w:r>
      <w:r>
        <w:rPr>
          <w:sz w:val="21"/>
        </w:rPr>
        <w:t>图</w:t>
      </w:r>
      <w:r>
        <w:rPr>
          <w:spacing w:val="-44"/>
          <w:sz w:val="21"/>
        </w:rPr>
        <w:t xml:space="preserve"> </w:t>
      </w:r>
      <w:r>
        <w:rPr>
          <w:rFonts w:ascii="Times New Roman" w:hAnsi="Times New Roman" w:eastAsia="Times New Roman"/>
          <w:sz w:val="21"/>
        </w:rPr>
        <w:t>1</w:t>
      </w:r>
      <w:r>
        <w:rPr>
          <w:rFonts w:ascii="Times New Roman" w:hAnsi="Times New Roman" w:eastAsia="Times New Roman"/>
          <w:spacing w:val="6"/>
          <w:sz w:val="21"/>
        </w:rPr>
        <w:t xml:space="preserve"> </w:t>
      </w:r>
      <w:r>
        <w:rPr>
          <w:spacing w:val="11"/>
          <w:sz w:val="21"/>
        </w:rPr>
        <w:t>获</w:t>
      </w:r>
      <w:r>
        <w:rPr>
          <w:spacing w:val="14"/>
          <w:sz w:val="21"/>
        </w:rPr>
        <w:t>悉</w:t>
      </w:r>
      <w:r>
        <w:rPr>
          <w:spacing w:val="11"/>
          <w:sz w:val="21"/>
        </w:rPr>
        <w:t>，</w:t>
      </w:r>
      <w:r>
        <w:rPr>
          <w:spacing w:val="14"/>
          <w:sz w:val="21"/>
        </w:rPr>
        <w:t>该</w:t>
      </w:r>
      <w:r>
        <w:rPr>
          <w:spacing w:val="11"/>
          <w:sz w:val="21"/>
        </w:rPr>
        <w:t>同</w:t>
      </w:r>
      <w:r>
        <w:rPr>
          <w:spacing w:val="14"/>
          <w:sz w:val="21"/>
        </w:rPr>
        <w:t>学</w:t>
      </w:r>
      <w:r>
        <w:rPr>
          <w:spacing w:val="11"/>
          <w:sz w:val="21"/>
        </w:rPr>
        <w:t>制</w:t>
      </w:r>
      <w:r>
        <w:rPr>
          <w:spacing w:val="14"/>
          <w:sz w:val="21"/>
        </w:rPr>
        <w:t>取</w:t>
      </w:r>
      <w:r>
        <w:rPr>
          <w:spacing w:val="11"/>
          <w:sz w:val="21"/>
        </w:rPr>
        <w:t>的</w:t>
      </w:r>
      <w:r>
        <w:rPr>
          <w:spacing w:val="14"/>
          <w:sz w:val="21"/>
        </w:rPr>
        <w:t>气</w:t>
      </w:r>
      <w:r>
        <w:rPr>
          <w:spacing w:val="11"/>
          <w:sz w:val="21"/>
        </w:rPr>
        <w:t>体</w:t>
      </w:r>
      <w:r>
        <w:rPr>
          <w:spacing w:val="14"/>
          <w:sz w:val="21"/>
        </w:rPr>
        <w:t>的</w:t>
      </w:r>
      <w:r>
        <w:rPr>
          <w:spacing w:val="11"/>
          <w:sz w:val="21"/>
        </w:rPr>
        <w:t>反</w:t>
      </w:r>
      <w:r>
        <w:rPr>
          <w:spacing w:val="14"/>
          <w:sz w:val="21"/>
        </w:rPr>
        <w:t>应</w:t>
      </w:r>
      <w:r>
        <w:rPr>
          <w:spacing w:val="11"/>
          <w:sz w:val="21"/>
        </w:rPr>
        <w:t>原</w:t>
      </w:r>
      <w:r>
        <w:rPr>
          <w:spacing w:val="14"/>
          <w:sz w:val="21"/>
        </w:rPr>
        <w:t>理</w:t>
      </w:r>
      <w:r>
        <w:rPr>
          <w:spacing w:val="11"/>
          <w:sz w:val="21"/>
        </w:rPr>
        <w:t>可</w:t>
      </w:r>
      <w:r>
        <w:rPr>
          <w:spacing w:val="14"/>
          <w:sz w:val="21"/>
        </w:rPr>
        <w:t>能</w:t>
      </w:r>
      <w:r>
        <w:rPr>
          <w:sz w:val="21"/>
        </w:rPr>
        <w:t>是</w:t>
      </w:r>
      <w:r>
        <w:rPr>
          <w:sz w:val="21"/>
        </w:rPr>
        <w:tab/>
      </w:r>
      <w:r>
        <w:rPr>
          <w:spacing w:val="11"/>
          <w:sz w:val="21"/>
        </w:rPr>
        <w:t>（</w:t>
      </w:r>
      <w:r>
        <w:rPr>
          <w:spacing w:val="14"/>
          <w:sz w:val="21"/>
        </w:rPr>
        <w:t>填“</w:t>
      </w:r>
      <w:r>
        <w:rPr>
          <w:sz w:val="21"/>
        </w:rPr>
        <w:t>化</w:t>
      </w:r>
    </w:p>
    <w:p>
      <w:pPr>
        <w:pStyle w:val="3"/>
        <w:spacing w:before="106" w:line="240" w:lineRule="auto"/>
      </w:pPr>
      <w:r>
        <w:t>学方程式”）。</w:t>
      </w:r>
    </w:p>
    <w:p>
      <w:pPr>
        <w:pStyle w:val="7"/>
        <w:numPr>
          <w:ilvl w:val="0"/>
          <w:numId w:val="9"/>
        </w:numPr>
        <w:tabs>
          <w:tab w:val="left" w:pos="662"/>
          <w:tab w:val="left" w:leader="underscore" w:pos="9077"/>
        </w:tabs>
        <w:spacing w:before="105" w:after="0" w:line="240" w:lineRule="auto"/>
        <w:ind w:left="662" w:right="0" w:hanging="544"/>
        <w:jc w:val="left"/>
        <w:rPr>
          <w:sz w:val="21"/>
        </w:rPr>
      </w:pPr>
      <w:r>
        <w:rPr>
          <w:spacing w:val="11"/>
          <w:sz w:val="21"/>
        </w:rPr>
        <w:t>若</w:t>
      </w:r>
      <w:r>
        <w:rPr>
          <w:spacing w:val="14"/>
          <w:sz w:val="21"/>
        </w:rPr>
        <w:t>用</w:t>
      </w:r>
      <w:r>
        <w:rPr>
          <w:sz w:val="21"/>
        </w:rPr>
        <w:t>图</w:t>
      </w:r>
      <w:r>
        <w:rPr>
          <w:spacing w:val="-41"/>
          <w:sz w:val="21"/>
        </w:rPr>
        <w:t xml:space="preserve"> </w:t>
      </w:r>
      <w:r>
        <w:rPr>
          <w:rFonts w:ascii="Times New Roman" w:eastAsia="Times New Roman"/>
          <w:sz w:val="21"/>
        </w:rPr>
        <w:t>2</w:t>
      </w:r>
      <w:r>
        <w:rPr>
          <w:rFonts w:ascii="Times New Roman" w:eastAsia="Times New Roman"/>
          <w:spacing w:val="8"/>
          <w:sz w:val="21"/>
        </w:rPr>
        <w:t xml:space="preserve"> </w:t>
      </w:r>
      <w:r>
        <w:rPr>
          <w:spacing w:val="11"/>
          <w:sz w:val="21"/>
        </w:rPr>
        <w:t>中</w:t>
      </w:r>
      <w:r>
        <w:rPr>
          <w:spacing w:val="14"/>
          <w:sz w:val="21"/>
        </w:rPr>
        <w:t>的</w:t>
      </w:r>
      <w:r>
        <w:rPr>
          <w:spacing w:val="11"/>
          <w:sz w:val="21"/>
        </w:rPr>
        <w:t>装</w:t>
      </w:r>
      <w:r>
        <w:rPr>
          <w:spacing w:val="14"/>
          <w:sz w:val="21"/>
        </w:rPr>
        <w:t>置</w:t>
      </w:r>
      <w:r>
        <w:rPr>
          <w:spacing w:val="11"/>
          <w:sz w:val="21"/>
        </w:rPr>
        <w:t>替</w:t>
      </w:r>
      <w:r>
        <w:rPr>
          <w:sz w:val="21"/>
        </w:rPr>
        <w:t>换</w:t>
      </w:r>
      <w:r>
        <w:rPr>
          <w:spacing w:val="-39"/>
          <w:sz w:val="21"/>
        </w:rPr>
        <w:t xml:space="preserve"> </w:t>
      </w:r>
      <w:r>
        <w:rPr>
          <w:rFonts w:ascii="Times New Roman" w:eastAsia="Times New Roman"/>
          <w:sz w:val="21"/>
        </w:rPr>
        <w:t>D</w:t>
      </w:r>
      <w:r>
        <w:rPr>
          <w:rFonts w:ascii="Times New Roman" w:eastAsia="Times New Roman"/>
          <w:spacing w:val="4"/>
          <w:sz w:val="21"/>
        </w:rPr>
        <w:t xml:space="preserve"> </w:t>
      </w:r>
      <w:r>
        <w:rPr>
          <w:spacing w:val="11"/>
          <w:sz w:val="21"/>
        </w:rPr>
        <w:t>装</w:t>
      </w:r>
      <w:r>
        <w:rPr>
          <w:spacing w:val="14"/>
          <w:sz w:val="21"/>
        </w:rPr>
        <w:t>置</w:t>
      </w:r>
      <w:r>
        <w:rPr>
          <w:spacing w:val="-25"/>
          <w:sz w:val="21"/>
        </w:rPr>
        <w:t>，</w:t>
      </w:r>
      <w:r>
        <w:rPr>
          <w:spacing w:val="11"/>
          <w:sz w:val="21"/>
        </w:rPr>
        <w:t>其</w:t>
      </w:r>
      <w:r>
        <w:rPr>
          <w:spacing w:val="14"/>
          <w:sz w:val="21"/>
        </w:rPr>
        <w:t>优</w:t>
      </w:r>
      <w:r>
        <w:rPr>
          <w:spacing w:val="11"/>
          <w:sz w:val="21"/>
        </w:rPr>
        <w:t>点</w:t>
      </w:r>
      <w:r>
        <w:rPr>
          <w:sz w:val="21"/>
        </w:rPr>
        <w:t>是</w:t>
      </w:r>
      <w:r>
        <w:rPr>
          <w:sz w:val="21"/>
        </w:rPr>
        <w:tab/>
      </w:r>
      <w:r>
        <w:rPr>
          <w:sz w:val="21"/>
        </w:rPr>
        <w:t>。</w:t>
      </w:r>
    </w:p>
    <w:p>
      <w:pPr>
        <w:pStyle w:val="7"/>
        <w:numPr>
          <w:ilvl w:val="0"/>
          <w:numId w:val="9"/>
        </w:numPr>
        <w:tabs>
          <w:tab w:val="left" w:pos="673"/>
          <w:tab w:val="left" w:leader="underscore" w:pos="4114"/>
        </w:tabs>
        <w:spacing w:before="105" w:after="0" w:line="240" w:lineRule="auto"/>
        <w:ind w:left="118" w:right="619" w:firstLine="0"/>
        <w:jc w:val="left"/>
        <w:rPr>
          <w:sz w:val="21"/>
        </w:rPr>
      </w:pPr>
      <w:r>
        <w:rPr>
          <w:spacing w:val="14"/>
          <w:sz w:val="21"/>
        </w:rPr>
        <w:t>若</w:t>
      </w:r>
      <w:r>
        <w:rPr>
          <w:spacing w:val="11"/>
          <w:sz w:val="21"/>
        </w:rPr>
        <w:t>制</w:t>
      </w:r>
      <w:r>
        <w:rPr>
          <w:spacing w:val="14"/>
          <w:sz w:val="21"/>
        </w:rPr>
        <w:t>取</w:t>
      </w:r>
      <w:r>
        <w:rPr>
          <w:spacing w:val="11"/>
          <w:sz w:val="21"/>
        </w:rPr>
        <w:t>氨</w:t>
      </w:r>
      <w:r>
        <w:rPr>
          <w:spacing w:val="14"/>
          <w:sz w:val="21"/>
        </w:rPr>
        <w:t>气</w:t>
      </w:r>
      <w:r>
        <w:rPr>
          <w:spacing w:val="11"/>
          <w:sz w:val="21"/>
        </w:rPr>
        <w:t>时</w:t>
      </w:r>
      <w:r>
        <w:rPr>
          <w:spacing w:val="14"/>
          <w:sz w:val="21"/>
        </w:rPr>
        <w:t>，</w:t>
      </w:r>
      <w:r>
        <w:rPr>
          <w:spacing w:val="11"/>
          <w:sz w:val="21"/>
        </w:rPr>
        <w:t>收</w:t>
      </w:r>
      <w:r>
        <w:rPr>
          <w:spacing w:val="14"/>
          <w:sz w:val="21"/>
        </w:rPr>
        <w:t>集</w:t>
      </w:r>
      <w:r>
        <w:rPr>
          <w:spacing w:val="11"/>
          <w:sz w:val="21"/>
        </w:rPr>
        <w:t>装</w:t>
      </w:r>
      <w:r>
        <w:rPr>
          <w:spacing w:val="14"/>
          <w:sz w:val="21"/>
        </w:rPr>
        <w:t>置</w:t>
      </w:r>
      <w:r>
        <w:rPr>
          <w:spacing w:val="11"/>
          <w:sz w:val="21"/>
        </w:rPr>
        <w:t>只</w:t>
      </w:r>
      <w:r>
        <w:rPr>
          <w:spacing w:val="14"/>
          <w:sz w:val="21"/>
        </w:rPr>
        <w:t>能</w:t>
      </w:r>
      <w:r>
        <w:rPr>
          <w:sz w:val="21"/>
        </w:rPr>
        <w:t>用</w:t>
      </w:r>
      <w:r>
        <w:rPr>
          <w:spacing w:val="-47"/>
          <w:sz w:val="21"/>
        </w:rPr>
        <w:t xml:space="preserve"> </w:t>
      </w:r>
      <w:r>
        <w:rPr>
          <w:rFonts w:ascii="Times New Roman" w:eastAsia="Times New Roman"/>
          <w:spacing w:val="8"/>
          <w:sz w:val="21"/>
        </w:rPr>
        <w:t>F</w:t>
      </w:r>
      <w:r>
        <w:rPr>
          <w:spacing w:val="8"/>
          <w:sz w:val="21"/>
        </w:rPr>
        <w:t>，</w:t>
      </w:r>
      <w:r>
        <w:rPr>
          <w:spacing w:val="14"/>
          <w:sz w:val="21"/>
        </w:rPr>
        <w:t>而</w:t>
      </w:r>
      <w:r>
        <w:rPr>
          <w:spacing w:val="11"/>
          <w:sz w:val="21"/>
        </w:rPr>
        <w:t>不</w:t>
      </w:r>
      <w:r>
        <w:rPr>
          <w:spacing w:val="14"/>
          <w:sz w:val="21"/>
        </w:rPr>
        <w:t>能</w:t>
      </w:r>
      <w:r>
        <w:rPr>
          <w:sz w:val="21"/>
        </w:rPr>
        <w:t>用</w:t>
      </w:r>
      <w:r>
        <w:rPr>
          <w:spacing w:val="-44"/>
          <w:sz w:val="21"/>
        </w:rPr>
        <w:t xml:space="preserve"> </w:t>
      </w:r>
      <w:r>
        <w:rPr>
          <w:rFonts w:ascii="Times New Roman" w:eastAsia="Times New Roman"/>
          <w:sz w:val="21"/>
        </w:rPr>
        <w:t>E</w:t>
      </w:r>
      <w:r>
        <w:rPr>
          <w:rFonts w:ascii="Times New Roman" w:eastAsia="Times New Roman"/>
          <w:spacing w:val="1"/>
          <w:sz w:val="21"/>
        </w:rPr>
        <w:t xml:space="preserve"> </w:t>
      </w:r>
      <w:r>
        <w:rPr>
          <w:sz w:val="21"/>
        </w:rPr>
        <w:t>和</w:t>
      </w:r>
      <w:r>
        <w:rPr>
          <w:spacing w:val="-45"/>
          <w:sz w:val="21"/>
        </w:rPr>
        <w:t xml:space="preserve"> </w:t>
      </w:r>
      <w:r>
        <w:rPr>
          <w:rFonts w:ascii="Times New Roman" w:eastAsia="Times New Roman"/>
          <w:spacing w:val="8"/>
          <w:sz w:val="21"/>
        </w:rPr>
        <w:t>G</w:t>
      </w:r>
      <w:r>
        <w:rPr>
          <w:spacing w:val="8"/>
          <w:sz w:val="21"/>
        </w:rPr>
        <w:t>，</w:t>
      </w:r>
      <w:r>
        <w:rPr>
          <w:spacing w:val="14"/>
          <w:sz w:val="21"/>
        </w:rPr>
        <w:t>由</w:t>
      </w:r>
      <w:r>
        <w:rPr>
          <w:spacing w:val="11"/>
          <w:sz w:val="21"/>
        </w:rPr>
        <w:t>此</w:t>
      </w:r>
      <w:r>
        <w:rPr>
          <w:spacing w:val="14"/>
          <w:sz w:val="21"/>
        </w:rPr>
        <w:t>可</w:t>
      </w:r>
      <w:r>
        <w:rPr>
          <w:spacing w:val="11"/>
          <w:sz w:val="21"/>
        </w:rPr>
        <w:t>知</w:t>
      </w:r>
      <w:r>
        <w:rPr>
          <w:spacing w:val="14"/>
          <w:sz w:val="21"/>
        </w:rPr>
        <w:t>氨</w:t>
      </w:r>
      <w:r>
        <w:rPr>
          <w:spacing w:val="11"/>
          <w:sz w:val="21"/>
        </w:rPr>
        <w:t>气</w:t>
      </w:r>
      <w:r>
        <w:rPr>
          <w:spacing w:val="14"/>
          <w:sz w:val="21"/>
        </w:rPr>
        <w:t>应</w:t>
      </w:r>
      <w:r>
        <w:rPr>
          <w:spacing w:val="11"/>
          <w:sz w:val="21"/>
        </w:rPr>
        <w:t>具</w:t>
      </w:r>
      <w:r>
        <w:rPr>
          <w:spacing w:val="14"/>
          <w:sz w:val="21"/>
        </w:rPr>
        <w:t>有</w:t>
      </w:r>
      <w:r>
        <w:rPr>
          <w:spacing w:val="11"/>
          <w:sz w:val="21"/>
        </w:rPr>
        <w:t>的</w:t>
      </w:r>
      <w:r>
        <w:rPr>
          <w:spacing w:val="14"/>
          <w:sz w:val="21"/>
        </w:rPr>
        <w:t>物</w:t>
      </w:r>
      <w:r>
        <w:rPr>
          <w:spacing w:val="11"/>
          <w:sz w:val="21"/>
        </w:rPr>
        <w:t>理</w:t>
      </w:r>
      <w:r>
        <w:rPr>
          <w:spacing w:val="14"/>
          <w:sz w:val="21"/>
        </w:rPr>
        <w:t>性</w:t>
      </w:r>
      <w:r>
        <w:rPr>
          <w:sz w:val="21"/>
        </w:rPr>
        <w:t>质是</w:t>
      </w:r>
      <w:r>
        <w:rPr>
          <w:sz w:val="21"/>
        </w:rPr>
        <w:tab/>
      </w:r>
      <w:r>
        <w:rPr>
          <w:sz w:val="21"/>
        </w:rPr>
        <w:t>。</w:t>
      </w:r>
    </w:p>
    <w:p>
      <w:pPr>
        <w:pStyle w:val="7"/>
        <w:numPr>
          <w:ilvl w:val="0"/>
          <w:numId w:val="9"/>
        </w:numPr>
        <w:tabs>
          <w:tab w:val="left" w:pos="662"/>
          <w:tab w:val="left" w:leader="underscore" w:pos="9077"/>
        </w:tabs>
        <w:spacing w:before="0" w:after="0" w:line="240" w:lineRule="auto"/>
        <w:ind w:left="662" w:right="0" w:hanging="544"/>
        <w:jc w:val="left"/>
        <w:rPr>
          <w:sz w:val="21"/>
        </w:rPr>
      </w:pPr>
      <w:r>
        <w:rPr>
          <w:spacing w:val="11"/>
          <w:sz w:val="21"/>
        </w:rPr>
        <w:t>用</w:t>
      </w:r>
      <w:r>
        <w:rPr>
          <w:spacing w:val="14"/>
          <w:sz w:val="21"/>
        </w:rPr>
        <w:t>装</w:t>
      </w:r>
      <w:r>
        <w:rPr>
          <w:sz w:val="21"/>
        </w:rPr>
        <w:t>置</w:t>
      </w:r>
      <w:r>
        <w:rPr>
          <w:spacing w:val="-41"/>
          <w:sz w:val="21"/>
        </w:rPr>
        <w:t xml:space="preserve"> </w:t>
      </w:r>
      <w:r>
        <w:rPr>
          <w:rFonts w:ascii="Times New Roman" w:eastAsia="Times New Roman"/>
          <w:sz w:val="21"/>
        </w:rPr>
        <w:t>H</w:t>
      </w:r>
      <w:r>
        <w:rPr>
          <w:rFonts w:ascii="Times New Roman" w:eastAsia="Times New Roman"/>
          <w:spacing w:val="6"/>
          <w:sz w:val="21"/>
        </w:rPr>
        <w:t xml:space="preserve"> </w:t>
      </w:r>
      <w:r>
        <w:rPr>
          <w:spacing w:val="11"/>
          <w:sz w:val="21"/>
        </w:rPr>
        <w:t>和</w:t>
      </w:r>
      <w:r>
        <w:rPr>
          <w:spacing w:val="14"/>
          <w:sz w:val="21"/>
        </w:rPr>
        <w:t>装</w:t>
      </w:r>
      <w:r>
        <w:rPr>
          <w:sz w:val="21"/>
        </w:rPr>
        <w:t>置</w:t>
      </w:r>
      <w:r>
        <w:rPr>
          <w:spacing w:val="-41"/>
          <w:sz w:val="21"/>
        </w:rPr>
        <w:t xml:space="preserve"> </w:t>
      </w:r>
      <w:r>
        <w:rPr>
          <w:rFonts w:ascii="Times New Roman" w:eastAsia="Times New Roman"/>
          <w:sz w:val="21"/>
        </w:rPr>
        <w:t>I</w:t>
      </w:r>
      <w:r>
        <w:rPr>
          <w:rFonts w:ascii="Times New Roman" w:eastAsia="Times New Roman"/>
          <w:spacing w:val="3"/>
          <w:sz w:val="21"/>
        </w:rPr>
        <w:t xml:space="preserve"> </w:t>
      </w:r>
      <w:r>
        <w:rPr>
          <w:spacing w:val="11"/>
          <w:sz w:val="21"/>
        </w:rPr>
        <w:t>收</w:t>
      </w:r>
      <w:r>
        <w:rPr>
          <w:spacing w:val="14"/>
          <w:sz w:val="21"/>
        </w:rPr>
        <w:t>集</w:t>
      </w:r>
      <w:r>
        <w:rPr>
          <w:spacing w:val="11"/>
          <w:sz w:val="21"/>
        </w:rPr>
        <w:t>和</w:t>
      </w:r>
      <w:r>
        <w:rPr>
          <w:spacing w:val="14"/>
          <w:sz w:val="21"/>
        </w:rPr>
        <w:t>测</w:t>
      </w:r>
      <w:r>
        <w:rPr>
          <w:spacing w:val="11"/>
          <w:sz w:val="21"/>
        </w:rPr>
        <w:t>量</w:t>
      </w:r>
      <w:r>
        <w:rPr>
          <w:spacing w:val="14"/>
          <w:sz w:val="21"/>
        </w:rPr>
        <w:t>氢</w:t>
      </w:r>
      <w:r>
        <w:rPr>
          <w:spacing w:val="11"/>
          <w:sz w:val="21"/>
        </w:rPr>
        <w:t>气</w:t>
      </w:r>
      <w:r>
        <w:rPr>
          <w:spacing w:val="14"/>
          <w:sz w:val="21"/>
        </w:rPr>
        <w:t>体</w:t>
      </w:r>
      <w:r>
        <w:rPr>
          <w:spacing w:val="11"/>
          <w:sz w:val="21"/>
        </w:rPr>
        <w:t>积</w:t>
      </w:r>
      <w:r>
        <w:rPr>
          <w:spacing w:val="14"/>
          <w:sz w:val="21"/>
        </w:rPr>
        <w:t>时</w:t>
      </w:r>
      <w:r>
        <w:rPr>
          <w:spacing w:val="-54"/>
          <w:sz w:val="21"/>
        </w:rPr>
        <w:t>，</w:t>
      </w:r>
      <w:r>
        <w:rPr>
          <w:spacing w:val="11"/>
          <w:sz w:val="21"/>
        </w:rPr>
        <w:t>导</w:t>
      </w:r>
      <w:r>
        <w:rPr>
          <w:spacing w:val="14"/>
          <w:sz w:val="21"/>
        </w:rPr>
        <w:t>气</w:t>
      </w:r>
      <w:r>
        <w:rPr>
          <w:spacing w:val="11"/>
          <w:sz w:val="21"/>
        </w:rPr>
        <w:t>管</w:t>
      </w:r>
      <w:r>
        <w:rPr>
          <w:spacing w:val="14"/>
          <w:sz w:val="21"/>
        </w:rPr>
        <w:t>的</w:t>
      </w:r>
      <w:r>
        <w:rPr>
          <w:spacing w:val="11"/>
          <w:sz w:val="21"/>
        </w:rPr>
        <w:t>连</w:t>
      </w:r>
      <w:r>
        <w:rPr>
          <w:spacing w:val="14"/>
          <w:sz w:val="21"/>
        </w:rPr>
        <w:t>接</w:t>
      </w:r>
      <w:r>
        <w:rPr>
          <w:spacing w:val="11"/>
          <w:sz w:val="21"/>
        </w:rPr>
        <w:t>顺</w:t>
      </w:r>
      <w:r>
        <w:rPr>
          <w:spacing w:val="14"/>
          <w:sz w:val="21"/>
        </w:rPr>
        <w:t>序</w:t>
      </w:r>
      <w:r>
        <w:rPr>
          <w:spacing w:val="15"/>
          <w:sz w:val="21"/>
        </w:rPr>
        <w:t>是</w:t>
      </w:r>
      <w:r>
        <w:rPr>
          <w:rFonts w:ascii="Times New Roman" w:eastAsia="Times New Roman"/>
          <w:spacing w:val="5"/>
          <w:sz w:val="21"/>
        </w:rPr>
        <w:t>_____</w:t>
      </w:r>
      <w:r>
        <w:rPr>
          <w:spacing w:val="-53"/>
          <w:sz w:val="21"/>
        </w:rPr>
        <w:t>、</w:t>
      </w:r>
      <w:r>
        <w:rPr>
          <w:rFonts w:ascii="Times New Roman" w:eastAsia="Times New Roman"/>
          <w:spacing w:val="5"/>
          <w:sz w:val="21"/>
        </w:rPr>
        <w:t>______</w:t>
      </w:r>
      <w:r>
        <w:rPr>
          <w:spacing w:val="-53"/>
          <w:sz w:val="21"/>
        </w:rPr>
        <w:t>、</w:t>
      </w:r>
      <w:r>
        <w:rPr>
          <w:spacing w:val="-53"/>
          <w:sz w:val="21"/>
        </w:rPr>
        <w:tab/>
      </w:r>
      <w:r>
        <w:rPr>
          <w:sz w:val="21"/>
        </w:rPr>
        <w:t>。</w:t>
      </w:r>
    </w:p>
    <w:p>
      <w:pPr>
        <w:pStyle w:val="3"/>
        <w:spacing w:before="106" w:line="240" w:lineRule="auto"/>
        <w:ind w:right="510"/>
      </w:pPr>
      <w:r>
        <w:drawing>
          <wp:anchor distT="0" distB="0" distL="0" distR="0" simplePos="0" relativeHeight="251672576" behindDoc="1" locked="0" layoutInCell="1" allowOverlap="1">
            <wp:simplePos x="0" y="0"/>
            <wp:positionH relativeFrom="page">
              <wp:posOffset>3532505</wp:posOffset>
            </wp:positionH>
            <wp:positionV relativeFrom="paragraph">
              <wp:posOffset>513715</wp:posOffset>
            </wp:positionV>
            <wp:extent cx="466725" cy="819785"/>
            <wp:effectExtent l="0" t="0" r="0" b="0"/>
            <wp:wrapNone/>
            <wp:docPr id="41" name="image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image27.jpeg"/>
                    <pic:cNvPicPr>
                      <a:picLocks noChangeAspect="1"/>
                    </pic:cNvPicPr>
                  </pic:nvPicPr>
                  <pic:blipFill>
                    <a:blip r:embed="rId33" cstate="print"/>
                    <a:stretch>
                      <a:fillRect/>
                    </a:stretch>
                  </pic:blipFill>
                  <pic:spPr>
                    <a:xfrm>
                      <a:off x="0" y="0"/>
                      <a:ext cx="466725" cy="819912"/>
                    </a:xfrm>
                    <a:prstGeom prst="rect">
                      <a:avLst/>
                    </a:prstGeom>
                  </pic:spPr>
                </pic:pic>
              </a:graphicData>
            </a:graphic>
          </wp:anchor>
        </w:drawing>
      </w:r>
      <w:r>
        <w:rPr>
          <w:rFonts w:ascii="Times New Roman" w:eastAsia="Times New Roman"/>
        </w:rPr>
        <w:t>22.</w:t>
      </w:r>
      <w:r>
        <w:t>（</w:t>
      </w:r>
      <w:r>
        <w:rPr>
          <w:rFonts w:ascii="Times New Roman" w:eastAsia="Times New Roman"/>
        </w:rPr>
        <w:t xml:space="preserve">6 </w:t>
      </w:r>
      <w:r>
        <w:t>分）某化学兴趣小组的同学在实验室发现一瓶标签被部分腐蚀的无色溶液，如下图，他们对此产生兴趣，并展开探究：</w:t>
      </w:r>
    </w:p>
    <w:p>
      <w:pPr>
        <w:pStyle w:val="3"/>
        <w:spacing w:line="240" w:lineRule="auto"/>
        <w:ind w:left="0"/>
        <w:rPr>
          <w:sz w:val="20"/>
        </w:rPr>
      </w:pPr>
    </w:p>
    <w:p>
      <w:pPr>
        <w:pStyle w:val="3"/>
        <w:spacing w:line="240" w:lineRule="auto"/>
        <w:ind w:left="0"/>
        <w:rPr>
          <w:sz w:val="20"/>
        </w:rPr>
      </w:pPr>
    </w:p>
    <w:p>
      <w:pPr>
        <w:pStyle w:val="3"/>
        <w:spacing w:line="240" w:lineRule="auto"/>
        <w:ind w:left="0"/>
        <w:rPr>
          <w:sz w:val="20"/>
        </w:rPr>
      </w:pPr>
    </w:p>
    <w:p>
      <w:pPr>
        <w:pStyle w:val="3"/>
        <w:spacing w:line="240" w:lineRule="auto"/>
        <w:ind w:left="0"/>
        <w:rPr>
          <w:sz w:val="20"/>
        </w:rPr>
      </w:pPr>
    </w:p>
    <w:p>
      <w:pPr>
        <w:pStyle w:val="3"/>
        <w:spacing w:before="9" w:line="240" w:lineRule="auto"/>
        <w:ind w:left="0"/>
      </w:pPr>
    </w:p>
    <w:p>
      <w:pPr>
        <w:pStyle w:val="3"/>
        <w:spacing w:line="240" w:lineRule="auto"/>
      </w:pPr>
      <w:r>
        <w:rPr>
          <w:position w:val="2"/>
        </w:rPr>
        <w:t>【资料】</w:t>
      </w:r>
      <w:r>
        <w:rPr>
          <w:rFonts w:ascii="Times New Roman" w:eastAsia="Times New Roman"/>
          <w:position w:val="2"/>
        </w:rPr>
        <w:t>Na</w:t>
      </w:r>
      <w:r>
        <w:rPr>
          <w:rFonts w:ascii="Times New Roman" w:eastAsia="Times New Roman"/>
          <w:position w:val="2"/>
          <w:vertAlign w:val="subscript"/>
        </w:rPr>
        <w:t>2</w:t>
      </w:r>
      <w:r>
        <w:rPr>
          <w:rFonts w:ascii="Times New Roman" w:eastAsia="Times New Roman"/>
          <w:position w:val="2"/>
          <w:vertAlign w:val="baseline"/>
        </w:rPr>
        <w:t>SO</w:t>
      </w:r>
      <w:r>
        <w:rPr>
          <w:rFonts w:ascii="Times New Roman" w:eastAsia="Times New Roman"/>
          <w:position w:val="2"/>
          <w:vertAlign w:val="subscript"/>
        </w:rPr>
        <w:t>4</w:t>
      </w:r>
      <w:r>
        <w:rPr>
          <w:rFonts w:ascii="Times New Roman" w:eastAsia="Times New Roman"/>
          <w:position w:val="2"/>
          <w:vertAlign w:val="baseline"/>
        </w:rPr>
        <w:t xml:space="preserve"> </w:t>
      </w:r>
      <w:r>
        <w:rPr>
          <w:position w:val="2"/>
          <w:vertAlign w:val="baseline"/>
        </w:rPr>
        <w:t>溶液显中性；</w:t>
      </w:r>
      <w:r>
        <w:rPr>
          <w:rFonts w:ascii="Times New Roman" w:eastAsia="Times New Roman"/>
          <w:position w:val="2"/>
          <w:vertAlign w:val="baseline"/>
        </w:rPr>
        <w:t>CuSO</w:t>
      </w:r>
      <w:r>
        <w:rPr>
          <w:rFonts w:ascii="Times New Roman" w:eastAsia="Times New Roman"/>
          <w:position w:val="2"/>
          <w:vertAlign w:val="subscript"/>
        </w:rPr>
        <w:t>4</w:t>
      </w:r>
      <w:r>
        <w:rPr>
          <w:rFonts w:ascii="Times New Roman" w:eastAsia="Times New Roman"/>
          <w:position w:val="2"/>
          <w:vertAlign w:val="baseline"/>
        </w:rPr>
        <w:t xml:space="preserve"> </w:t>
      </w:r>
      <w:r>
        <w:rPr>
          <w:position w:val="2"/>
          <w:vertAlign w:val="baseline"/>
        </w:rPr>
        <w:t>溶液显酸性</w:t>
      </w:r>
    </w:p>
    <w:p>
      <w:pPr>
        <w:pStyle w:val="3"/>
        <w:tabs>
          <w:tab w:val="left" w:leader="underscore" w:pos="7111"/>
        </w:tabs>
        <w:spacing w:before="102" w:line="240" w:lineRule="auto"/>
      </w:pPr>
      <w:r>
        <w:rPr>
          <w:spacing w:val="11"/>
        </w:rPr>
        <w:t>【</w:t>
      </w:r>
      <w:r>
        <w:rPr>
          <w:spacing w:val="14"/>
        </w:rPr>
        <w:t>分</w:t>
      </w:r>
      <w:r>
        <w:rPr>
          <w:spacing w:val="11"/>
        </w:rPr>
        <w:t>析</w:t>
      </w:r>
      <w:r>
        <w:rPr>
          <w:spacing w:val="14"/>
        </w:rPr>
        <w:t>讨</w:t>
      </w:r>
      <w:r>
        <w:rPr>
          <w:spacing w:val="11"/>
        </w:rPr>
        <w:t>论</w:t>
      </w:r>
      <w:r>
        <w:rPr>
          <w:spacing w:val="14"/>
        </w:rPr>
        <w:t>】</w:t>
      </w:r>
      <w:r>
        <w:rPr>
          <w:spacing w:val="11"/>
        </w:rPr>
        <w:t>经</w:t>
      </w:r>
      <w:r>
        <w:rPr>
          <w:spacing w:val="14"/>
        </w:rPr>
        <w:t>过</w:t>
      </w:r>
      <w:r>
        <w:rPr>
          <w:spacing w:val="11"/>
        </w:rPr>
        <w:t>分</w:t>
      </w:r>
      <w:r>
        <w:rPr>
          <w:spacing w:val="14"/>
        </w:rPr>
        <w:t>析</w:t>
      </w:r>
      <w:r>
        <w:rPr>
          <w:spacing w:val="11"/>
        </w:rPr>
        <w:t>，</w:t>
      </w:r>
      <w:r>
        <w:rPr>
          <w:spacing w:val="14"/>
        </w:rPr>
        <w:t>大</w:t>
      </w:r>
      <w:r>
        <w:rPr>
          <w:spacing w:val="11"/>
        </w:rPr>
        <w:t>家</w:t>
      </w:r>
      <w:r>
        <w:rPr>
          <w:spacing w:val="14"/>
        </w:rPr>
        <w:t>一</w:t>
      </w:r>
      <w:r>
        <w:rPr>
          <w:spacing w:val="11"/>
        </w:rPr>
        <w:t>致</w:t>
      </w:r>
      <w:r>
        <w:rPr>
          <w:spacing w:val="14"/>
        </w:rPr>
        <w:t>认</w:t>
      </w:r>
      <w:r>
        <w:rPr>
          <w:spacing w:val="11"/>
        </w:rPr>
        <w:t>为</w:t>
      </w:r>
      <w:r>
        <w:rPr>
          <w:spacing w:val="14"/>
        </w:rPr>
        <w:t>这</w:t>
      </w:r>
      <w:r>
        <w:rPr>
          <w:spacing w:val="11"/>
        </w:rPr>
        <w:t>瓶</w:t>
      </w:r>
      <w:r>
        <w:rPr>
          <w:spacing w:val="14"/>
        </w:rPr>
        <w:t>无</w:t>
      </w:r>
      <w:r>
        <w:rPr>
          <w:spacing w:val="11"/>
        </w:rPr>
        <w:t>色</w:t>
      </w:r>
      <w:r>
        <w:rPr>
          <w:spacing w:val="14"/>
        </w:rPr>
        <w:t>溶</w:t>
      </w:r>
      <w:r>
        <w:rPr>
          <w:spacing w:val="11"/>
        </w:rPr>
        <w:t>液</w:t>
      </w:r>
      <w:r>
        <w:rPr>
          <w:spacing w:val="14"/>
        </w:rPr>
        <w:t>不</w:t>
      </w:r>
      <w:r>
        <w:rPr>
          <w:spacing w:val="11"/>
        </w:rPr>
        <w:t>可</w:t>
      </w:r>
      <w:r>
        <w:rPr>
          <w:spacing w:val="14"/>
        </w:rPr>
        <w:t>能</w:t>
      </w:r>
      <w:r>
        <w:t>是</w:t>
      </w:r>
      <w:r>
        <w:tab/>
      </w:r>
      <w:r>
        <w:rPr>
          <w:spacing w:val="11"/>
        </w:rPr>
        <w:t>（</w:t>
      </w:r>
      <w:r>
        <w:rPr>
          <w:spacing w:val="14"/>
        </w:rPr>
        <w:t>填</w:t>
      </w:r>
      <w:r>
        <w:rPr>
          <w:spacing w:val="11"/>
        </w:rPr>
        <w:t>“序</w:t>
      </w:r>
      <w:r>
        <w:rPr>
          <w:spacing w:val="14"/>
        </w:rPr>
        <w:t>号</w:t>
      </w:r>
      <w:r>
        <w:rPr>
          <w:spacing w:val="12"/>
        </w:rPr>
        <w:t>”）</w:t>
      </w:r>
      <w:r>
        <w:t>。</w:t>
      </w:r>
    </w:p>
    <w:p>
      <w:pPr>
        <w:pStyle w:val="3"/>
        <w:tabs>
          <w:tab w:val="left" w:pos="1726"/>
          <w:tab w:val="left" w:pos="3555"/>
          <w:tab w:val="left" w:pos="5268"/>
        </w:tabs>
        <w:spacing w:before="105" w:line="240" w:lineRule="auto"/>
      </w:pPr>
      <w:r>
        <w:rPr>
          <w:rFonts w:ascii="Times New Roman" w:eastAsia="Times New Roman"/>
          <w:spacing w:val="5"/>
        </w:rPr>
        <w:t>A.</w:t>
      </w:r>
      <w:r>
        <w:t>酸</w:t>
      </w:r>
      <w:r>
        <w:tab/>
      </w:r>
      <w:r>
        <w:rPr>
          <w:rFonts w:ascii="Times New Roman" w:eastAsia="Times New Roman"/>
          <w:spacing w:val="6"/>
        </w:rPr>
        <w:t>B.</w:t>
      </w:r>
      <w:r>
        <w:t>碱</w:t>
      </w:r>
      <w:r>
        <w:tab/>
      </w:r>
      <w:r>
        <w:rPr>
          <w:rFonts w:ascii="Times New Roman" w:eastAsia="Times New Roman"/>
          <w:spacing w:val="7"/>
        </w:rPr>
        <w:t>C.</w:t>
      </w:r>
      <w:r>
        <w:t>盐</w:t>
      </w:r>
      <w:r>
        <w:tab/>
      </w:r>
      <w:r>
        <w:rPr>
          <w:rFonts w:ascii="Times New Roman" w:eastAsia="Times New Roman"/>
          <w:spacing w:val="6"/>
        </w:rPr>
        <w:t>D.</w:t>
      </w:r>
      <w:r>
        <w:rPr>
          <w:spacing w:val="11"/>
        </w:rPr>
        <w:t>氧</w:t>
      </w:r>
      <w:r>
        <w:rPr>
          <w:spacing w:val="14"/>
        </w:rPr>
        <w:t>化</w:t>
      </w:r>
      <w:r>
        <w:t>物</w:t>
      </w:r>
    </w:p>
    <w:p>
      <w:pPr>
        <w:pStyle w:val="3"/>
        <w:bidi w:val="0"/>
        <w:spacing w:line="240" w:lineRule="auto"/>
        <w:rPr>
          <w:rFonts w:hint="eastAsia"/>
        </w:rPr>
      </w:pPr>
      <w:r>
        <w:rPr>
          <w:rFonts w:hint="eastAsia"/>
        </w:rPr>
        <w:t xml:space="preserve">【提出猜想】这瓶溶液是什么呢？兴趣小组同学对这瓶无色溶液的成分，做出如下猜想：  </w:t>
      </w:r>
    </w:p>
    <w:p>
      <w:pPr>
        <w:pStyle w:val="3"/>
        <w:bidi w:val="0"/>
        <w:spacing w:line="240" w:lineRule="auto"/>
      </w:pPr>
      <w:r>
        <w:rPr>
          <w:rFonts w:hint="eastAsia"/>
        </w:rPr>
        <w:t>猜想 1：</w:t>
      </w:r>
      <w:r>
        <w:t>H2SO4</w:t>
      </w:r>
      <w:r>
        <w:tab/>
      </w:r>
      <w:r>
        <w:t>猜想 2：Na2SO4</w:t>
      </w:r>
      <w:r>
        <w:tab/>
      </w:r>
      <w:r>
        <w:t>猜想 3：BaSO4</w:t>
      </w:r>
      <w:r>
        <w:tab/>
      </w:r>
      <w:r>
        <w:t>猜想 4：CuSO4</w:t>
      </w:r>
    </w:p>
    <w:p>
      <w:pPr>
        <w:pStyle w:val="3"/>
        <w:tabs>
          <w:tab w:val="left" w:leader="underscore" w:pos="5431"/>
        </w:tabs>
        <w:spacing w:line="240" w:lineRule="auto"/>
      </w:pPr>
      <w:r>
        <w:rPr>
          <w:spacing w:val="11"/>
        </w:rPr>
        <w:t>【</w:t>
      </w:r>
      <w:r>
        <w:rPr>
          <w:spacing w:val="14"/>
        </w:rPr>
        <w:t>实</w:t>
      </w:r>
      <w:r>
        <w:rPr>
          <w:spacing w:val="11"/>
        </w:rPr>
        <w:t>验</w:t>
      </w:r>
      <w:r>
        <w:rPr>
          <w:spacing w:val="14"/>
        </w:rPr>
        <w:t>探</w:t>
      </w:r>
      <w:r>
        <w:rPr>
          <w:spacing w:val="11"/>
        </w:rPr>
        <w:t>究</w:t>
      </w:r>
      <w:r>
        <w:rPr>
          <w:spacing w:val="9"/>
        </w:rPr>
        <w:t>】</w:t>
      </w:r>
      <w:r>
        <w:rPr>
          <w:spacing w:val="11"/>
        </w:rPr>
        <w:t>同</w:t>
      </w:r>
      <w:r>
        <w:rPr>
          <w:spacing w:val="14"/>
        </w:rPr>
        <w:t>学</w:t>
      </w:r>
      <w:r>
        <w:rPr>
          <w:spacing w:val="11"/>
        </w:rPr>
        <w:t>们</w:t>
      </w:r>
      <w:r>
        <w:rPr>
          <w:spacing w:val="14"/>
        </w:rPr>
        <w:t>交</w:t>
      </w:r>
      <w:r>
        <w:rPr>
          <w:spacing w:val="11"/>
        </w:rPr>
        <w:t>流</w:t>
      </w:r>
      <w:r>
        <w:rPr>
          <w:spacing w:val="14"/>
        </w:rPr>
        <w:t>讨</w:t>
      </w:r>
      <w:r>
        <w:rPr>
          <w:spacing w:val="11"/>
        </w:rPr>
        <w:t>论</w:t>
      </w:r>
      <w:r>
        <w:rPr>
          <w:spacing w:val="14"/>
        </w:rPr>
        <w:t>后</w:t>
      </w:r>
      <w:r>
        <w:rPr>
          <w:spacing w:val="9"/>
        </w:rPr>
        <w:t>，</w:t>
      </w:r>
      <w:r>
        <w:rPr>
          <w:spacing w:val="11"/>
        </w:rPr>
        <w:t>排</w:t>
      </w:r>
      <w:r>
        <w:rPr>
          <w:spacing w:val="14"/>
        </w:rPr>
        <w:t>除</w:t>
      </w:r>
      <w:r>
        <w:rPr>
          <w:spacing w:val="11"/>
        </w:rPr>
        <w:t>了</w:t>
      </w:r>
      <w:r>
        <w:rPr>
          <w:spacing w:val="14"/>
        </w:rPr>
        <w:t>猜</w:t>
      </w:r>
      <w:r>
        <w:t>想</w:t>
      </w:r>
      <w:r>
        <w:tab/>
      </w:r>
      <w:r>
        <w:rPr>
          <w:spacing w:val="11"/>
        </w:rPr>
        <w:t>（</w:t>
      </w:r>
      <w:r>
        <w:rPr>
          <w:spacing w:val="9"/>
        </w:rPr>
        <w:t>填</w:t>
      </w:r>
      <w:r>
        <w:rPr>
          <w:spacing w:val="14"/>
        </w:rPr>
        <w:t>“</w:t>
      </w:r>
      <w:r>
        <w:rPr>
          <w:spacing w:val="11"/>
        </w:rPr>
        <w:t>序</w:t>
      </w:r>
      <w:r>
        <w:rPr>
          <w:spacing w:val="14"/>
        </w:rPr>
        <w:t>号</w:t>
      </w:r>
      <w:r>
        <w:rPr>
          <w:spacing w:val="7"/>
        </w:rPr>
        <w:t>”），</w:t>
      </w:r>
      <w:r>
        <w:rPr>
          <w:spacing w:val="11"/>
        </w:rPr>
        <w:t>并</w:t>
      </w:r>
      <w:r>
        <w:rPr>
          <w:spacing w:val="14"/>
        </w:rPr>
        <w:t>设</w:t>
      </w:r>
      <w:r>
        <w:rPr>
          <w:spacing w:val="11"/>
        </w:rPr>
        <w:t>计</w:t>
      </w:r>
      <w:r>
        <w:rPr>
          <w:spacing w:val="14"/>
        </w:rPr>
        <w:t>实</w:t>
      </w:r>
      <w:r>
        <w:rPr>
          <w:spacing w:val="11"/>
        </w:rPr>
        <w:t>验</w:t>
      </w:r>
      <w:r>
        <w:rPr>
          <w:spacing w:val="14"/>
        </w:rPr>
        <w:t>验</w:t>
      </w:r>
      <w:r>
        <w:rPr>
          <w:spacing w:val="11"/>
        </w:rPr>
        <w:t>证</w:t>
      </w:r>
      <w:r>
        <w:rPr>
          <w:spacing w:val="14"/>
        </w:rPr>
        <w:t>其</w:t>
      </w:r>
      <w:r>
        <w:t>余</w:t>
      </w:r>
    </w:p>
    <w:p>
      <w:pPr>
        <w:pStyle w:val="3"/>
        <w:spacing w:before="105" w:after="55" w:line="240" w:lineRule="auto"/>
      </w:pPr>
      <w:r>
        <w:t>猜想，请填写下列空白：</w:t>
      </w:r>
    </w:p>
    <w:tbl>
      <w:tblPr>
        <w:tblStyle w:val="5"/>
        <w:tblW w:w="6660" w:type="dxa"/>
        <w:tblInd w:w="117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69"/>
        <w:gridCol w:w="2708"/>
        <w:gridCol w:w="268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9" w:hRule="atLeast"/>
        </w:trPr>
        <w:tc>
          <w:tcPr>
            <w:tcW w:w="1269" w:type="dxa"/>
          </w:tcPr>
          <w:p>
            <w:pPr>
              <w:pStyle w:val="8"/>
              <w:spacing w:before="65" w:line="240" w:lineRule="auto"/>
              <w:rPr>
                <w:sz w:val="21"/>
              </w:rPr>
            </w:pPr>
            <w:r>
              <w:rPr>
                <w:sz w:val="21"/>
              </w:rPr>
              <w:t>实验方案</w:t>
            </w:r>
          </w:p>
        </w:tc>
        <w:tc>
          <w:tcPr>
            <w:tcW w:w="2708" w:type="dxa"/>
          </w:tcPr>
          <w:p>
            <w:pPr>
              <w:pStyle w:val="8"/>
              <w:spacing w:before="65" w:line="240" w:lineRule="auto"/>
              <w:ind w:left="108"/>
              <w:rPr>
                <w:sz w:val="21"/>
              </w:rPr>
            </w:pPr>
            <w:r>
              <w:rPr>
                <w:sz w:val="21"/>
              </w:rPr>
              <w:t>方案一：加入紫色石蕊溶液</w:t>
            </w:r>
          </w:p>
        </w:tc>
        <w:tc>
          <w:tcPr>
            <w:tcW w:w="2683" w:type="dxa"/>
          </w:tcPr>
          <w:p>
            <w:pPr>
              <w:pStyle w:val="8"/>
              <w:spacing w:before="65" w:line="240" w:lineRule="auto"/>
              <w:rPr>
                <w:sz w:val="21"/>
              </w:rPr>
            </w:pPr>
            <w:r>
              <w:rPr>
                <w:sz w:val="21"/>
              </w:rPr>
              <w:t>方案二：加入氢氧化钡溶液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718" w:hRule="atLeast"/>
        </w:trPr>
        <w:tc>
          <w:tcPr>
            <w:tcW w:w="1269" w:type="dxa"/>
          </w:tcPr>
          <w:p>
            <w:pPr>
              <w:pStyle w:val="8"/>
              <w:spacing w:before="65" w:line="240" w:lineRule="auto"/>
              <w:rPr>
                <w:rFonts w:hint="eastAsia"/>
                <w:sz w:val="21"/>
                <w:lang w:val="en-US" w:eastAsia="zh-CN"/>
              </w:rPr>
            </w:pPr>
          </w:p>
          <w:p>
            <w:pPr>
              <w:pStyle w:val="8"/>
              <w:spacing w:before="65" w:line="240" w:lineRule="auto"/>
              <w:rPr>
                <w:rFonts w:hint="eastAsia"/>
                <w:sz w:val="21"/>
                <w:lang w:val="en-US" w:eastAsia="zh-CN"/>
              </w:rPr>
            </w:pPr>
          </w:p>
          <w:p>
            <w:pPr>
              <w:pStyle w:val="8"/>
              <w:spacing w:before="65" w:line="240" w:lineRule="auto"/>
              <w:rPr>
                <w:rFonts w:hint="eastAsia"/>
                <w:sz w:val="21"/>
                <w:lang w:val="en-US" w:eastAsia="zh-CN"/>
              </w:rPr>
            </w:pPr>
          </w:p>
          <w:p>
            <w:pPr>
              <w:pStyle w:val="8"/>
              <w:spacing w:before="65" w:line="240" w:lineRule="auto"/>
              <w:rPr>
                <w:rFonts w:hint="eastAsia"/>
                <w:sz w:val="21"/>
                <w:lang w:val="en-US" w:eastAsia="zh-CN"/>
              </w:rPr>
            </w:pPr>
          </w:p>
          <w:p>
            <w:pPr>
              <w:pStyle w:val="8"/>
              <w:spacing w:before="65" w:line="240" w:lineRule="auto"/>
              <w:rPr>
                <w:rFonts w:hint="eastAsia" w:eastAsia="宋体"/>
                <w:sz w:val="21"/>
                <w:lang w:val="en-US" w:eastAsia="zh-CN"/>
              </w:rPr>
            </w:pPr>
            <w:r>
              <w:rPr>
                <w:rFonts w:hint="eastAsia"/>
                <w:sz w:val="21"/>
                <w:lang w:val="en-US" w:eastAsia="zh-CN"/>
              </w:rPr>
              <w:t>实验操作</w:t>
            </w:r>
          </w:p>
        </w:tc>
        <w:tc>
          <w:tcPr>
            <w:tcW w:w="2708" w:type="dxa"/>
          </w:tcPr>
          <w:p>
            <w:pPr>
              <w:pStyle w:val="8"/>
              <w:spacing w:before="65" w:line="240" w:lineRule="auto"/>
              <w:ind w:left="108"/>
              <w:rPr>
                <w:sz w:val="21"/>
              </w:rPr>
            </w:pPr>
            <w:r>
              <w:drawing>
                <wp:inline distT="0" distB="0" distL="114300" distR="114300">
                  <wp:extent cx="1285875" cy="1666875"/>
                  <wp:effectExtent l="0" t="0" r="9525"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34"/>
                          <a:stretch>
                            <a:fillRect/>
                          </a:stretch>
                        </pic:blipFill>
                        <pic:spPr>
                          <a:xfrm>
                            <a:off x="0" y="0"/>
                            <a:ext cx="1285875" cy="1666875"/>
                          </a:xfrm>
                          <a:prstGeom prst="rect">
                            <a:avLst/>
                          </a:prstGeom>
                          <a:noFill/>
                          <a:ln>
                            <a:noFill/>
                          </a:ln>
                        </pic:spPr>
                      </pic:pic>
                    </a:graphicData>
                  </a:graphic>
                </wp:inline>
              </w:drawing>
            </w:r>
          </w:p>
        </w:tc>
        <w:tc>
          <w:tcPr>
            <w:tcW w:w="2683" w:type="dxa"/>
          </w:tcPr>
          <w:p>
            <w:pPr>
              <w:pStyle w:val="8"/>
              <w:spacing w:before="65" w:line="240" w:lineRule="auto"/>
              <w:rPr>
                <w:sz w:val="21"/>
              </w:rPr>
            </w:pPr>
            <w:r>
              <w:drawing>
                <wp:inline distT="0" distB="0" distL="114300" distR="114300">
                  <wp:extent cx="895350" cy="1569085"/>
                  <wp:effectExtent l="0" t="0" r="0" b="1206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35"/>
                          <a:stretch>
                            <a:fillRect/>
                          </a:stretch>
                        </pic:blipFill>
                        <pic:spPr>
                          <a:xfrm>
                            <a:off x="0" y="0"/>
                            <a:ext cx="895350" cy="1569085"/>
                          </a:xfrm>
                          <a:prstGeom prst="rect">
                            <a:avLst/>
                          </a:prstGeom>
                          <a:noFill/>
                          <a:ln>
                            <a:noFill/>
                          </a:ln>
                        </pic:spPr>
                      </pic:pic>
                    </a:graphicData>
                  </a:graphic>
                </wp:inline>
              </w:drawing>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9" w:hRule="atLeast"/>
        </w:trPr>
        <w:tc>
          <w:tcPr>
            <w:tcW w:w="1269" w:type="dxa"/>
          </w:tcPr>
          <w:p>
            <w:pPr>
              <w:pStyle w:val="8"/>
              <w:spacing w:before="65" w:line="240" w:lineRule="auto"/>
              <w:rPr>
                <w:rFonts w:hint="eastAsia" w:eastAsia="宋体"/>
                <w:sz w:val="21"/>
                <w:lang w:val="en-US" w:eastAsia="zh-CN"/>
              </w:rPr>
            </w:pPr>
            <w:r>
              <w:rPr>
                <w:rFonts w:hint="eastAsia"/>
                <w:sz w:val="21"/>
                <w:lang w:val="en-US" w:eastAsia="zh-CN"/>
              </w:rPr>
              <w:t>实验现象</w:t>
            </w:r>
          </w:p>
        </w:tc>
        <w:tc>
          <w:tcPr>
            <w:tcW w:w="2708" w:type="dxa"/>
          </w:tcPr>
          <w:p>
            <w:pPr>
              <w:pStyle w:val="8"/>
              <w:spacing w:before="65" w:line="240" w:lineRule="auto"/>
              <w:ind w:left="108"/>
              <w:rPr>
                <w:rFonts w:hint="default" w:eastAsia="宋体"/>
                <w:sz w:val="21"/>
                <w:u w:val="single"/>
                <w:lang w:val="en-US" w:eastAsia="zh-CN"/>
              </w:rPr>
            </w:pPr>
            <w:r>
              <w:rPr>
                <w:rFonts w:hint="eastAsia"/>
                <w:sz w:val="21"/>
                <w:u w:val="single"/>
                <w:lang w:val="en-US" w:eastAsia="zh-CN"/>
              </w:rPr>
              <w:t xml:space="preserve">                        </w:t>
            </w:r>
          </w:p>
        </w:tc>
        <w:tc>
          <w:tcPr>
            <w:tcW w:w="2683" w:type="dxa"/>
          </w:tcPr>
          <w:p>
            <w:pPr>
              <w:pStyle w:val="8"/>
              <w:spacing w:before="65" w:line="240" w:lineRule="auto"/>
              <w:rPr>
                <w:sz w:val="21"/>
              </w:rPr>
            </w:pPr>
            <w:r>
              <w:rPr>
                <w:rFonts w:hint="eastAsia"/>
                <w:sz w:val="21"/>
              </w:rPr>
              <w:t>产生白色沉淀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9" w:hRule="atLeast"/>
        </w:trPr>
        <w:tc>
          <w:tcPr>
            <w:tcW w:w="1269" w:type="dxa"/>
          </w:tcPr>
          <w:p>
            <w:pPr>
              <w:pStyle w:val="8"/>
              <w:spacing w:before="65" w:line="240" w:lineRule="auto"/>
              <w:rPr>
                <w:rFonts w:hint="eastAsia" w:eastAsia="宋体"/>
                <w:sz w:val="21"/>
                <w:lang w:val="en-US" w:eastAsia="zh-CN"/>
              </w:rPr>
            </w:pPr>
            <w:r>
              <w:rPr>
                <w:rFonts w:hint="eastAsia"/>
                <w:sz w:val="21"/>
                <w:lang w:val="en-US" w:eastAsia="zh-CN"/>
              </w:rPr>
              <w:t>实验结论</w:t>
            </w:r>
          </w:p>
        </w:tc>
        <w:tc>
          <w:tcPr>
            <w:tcW w:w="2708" w:type="dxa"/>
          </w:tcPr>
          <w:p>
            <w:pPr>
              <w:pStyle w:val="8"/>
              <w:spacing w:before="65" w:line="240" w:lineRule="auto"/>
              <w:ind w:left="108"/>
              <w:rPr>
                <w:rFonts w:hint="default" w:eastAsia="宋体"/>
                <w:sz w:val="21"/>
                <w:lang w:val="en-US" w:eastAsia="zh-CN"/>
              </w:rPr>
            </w:pPr>
            <w:r>
              <w:rPr>
                <w:rFonts w:hint="eastAsia"/>
                <w:sz w:val="21"/>
              </w:rPr>
              <w:t>猜想 1 成</w:t>
            </w:r>
            <w:r>
              <w:rPr>
                <w:rFonts w:hint="eastAsia"/>
                <w:sz w:val="21"/>
                <w:lang w:val="en-US" w:eastAsia="zh-CN"/>
              </w:rPr>
              <w:t>立</w:t>
            </w:r>
          </w:p>
        </w:tc>
        <w:tc>
          <w:tcPr>
            <w:tcW w:w="2683" w:type="dxa"/>
          </w:tcPr>
          <w:p>
            <w:pPr>
              <w:pStyle w:val="8"/>
              <w:spacing w:before="65" w:line="240" w:lineRule="auto"/>
              <w:rPr>
                <w:sz w:val="21"/>
              </w:rPr>
            </w:pPr>
            <w:r>
              <w:rPr>
                <w:rFonts w:hint="eastAsia"/>
                <w:sz w:val="21"/>
              </w:rPr>
              <w:t>猜想 1 成立</w:t>
            </w:r>
          </w:p>
        </w:tc>
      </w:tr>
    </w:tbl>
    <w:p>
      <w:pPr>
        <w:spacing w:line="240" w:lineRule="auto"/>
      </w:pPr>
    </w:p>
    <w:p>
      <w:pPr>
        <w:spacing w:line="240" w:lineRule="auto"/>
        <w:rPr>
          <w:rFonts w:hint="eastAsia" w:ascii="宋体" w:hAnsi="宋体" w:eastAsia="宋体" w:cs="宋体"/>
          <w:sz w:val="21"/>
          <w:szCs w:val="21"/>
        </w:rPr>
      </w:pPr>
      <w:r>
        <w:rPr>
          <w:rFonts w:hint="eastAsia" w:ascii="宋体" w:hAnsi="宋体" w:eastAsia="宋体" w:cs="宋体"/>
          <w:sz w:val="21"/>
          <w:szCs w:val="21"/>
        </w:rPr>
        <w:t>【结论】由此确定猜想 1 成立，该瓶无色溶液是稀硫酸，并给试剂贴上“稀硫酸”的标签。</w:t>
      </w:r>
    </w:p>
    <w:p>
      <w:pPr>
        <w:spacing w:line="240" w:lineRule="auto"/>
        <w:rPr>
          <w:rFonts w:hint="eastAsia" w:ascii="宋体" w:hAnsi="宋体" w:eastAsia="宋体" w:cs="宋体"/>
          <w:sz w:val="21"/>
          <w:szCs w:val="21"/>
        </w:rPr>
      </w:pPr>
      <w:r>
        <w:rPr>
          <w:rFonts w:hint="eastAsia" w:ascii="宋体" w:hAnsi="宋体" w:eastAsia="宋体" w:cs="宋体"/>
          <w:sz w:val="21"/>
          <w:szCs w:val="21"/>
        </w:rPr>
        <w:t>【评价与反思】（1）老师指出同学们在实验操作中的一个明显的错误，该错误操作是方案___________（填“一”或“二”）中的。</w:t>
      </w:r>
    </w:p>
    <w:p>
      <w:pPr>
        <w:spacing w:line="240" w:lineRule="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上述两种实验方案的原理也有一个是错误的，错误的原因是_______________________。</w:t>
      </w:r>
    </w:p>
    <w:p>
      <w:pPr>
        <w:numPr>
          <w:ilvl w:val="0"/>
          <w:numId w:val="0"/>
        </w:numPr>
        <w:spacing w:line="240" w:lineRule="auto"/>
        <w:rPr>
          <w:rFonts w:hint="eastAsia" w:ascii="宋体" w:hAnsi="宋体" w:eastAsia="宋体" w:cs="宋体"/>
          <w:sz w:val="21"/>
          <w:szCs w:val="21"/>
        </w:rPr>
      </w:pPr>
      <w:r>
        <w:rPr>
          <w:rFonts w:hint="eastAsia" w:ascii="宋体" w:hAnsi="宋体" w:eastAsia="宋体" w:cs="宋体"/>
          <w:sz w:val="21"/>
          <w:szCs w:val="21"/>
        </w:rPr>
        <w:t>（3）小兰同学在老师的指导下重新设计了以下实验方案，其中也能证明猜想 1 成立的方案有_________（填“序号”）。</w:t>
      </w:r>
    </w:p>
    <w:p>
      <w:pPr>
        <w:numPr>
          <w:ilvl w:val="0"/>
          <w:numId w:val="0"/>
        </w:numPr>
        <w:spacing w:line="240" w:lineRule="auto"/>
        <w:rPr>
          <w:rFonts w:hint="eastAsia" w:ascii="宋体" w:hAnsi="宋体" w:eastAsia="宋体" w:cs="宋体"/>
          <w:sz w:val="21"/>
          <w:szCs w:val="21"/>
        </w:rPr>
      </w:pPr>
      <w:r>
        <w:rPr>
          <w:rFonts w:hint="eastAsia" w:ascii="宋体" w:hAnsi="宋体" w:eastAsia="宋体" w:cs="宋体"/>
          <w:sz w:val="21"/>
          <w:szCs w:val="21"/>
        </w:rPr>
        <w:t xml:space="preserve">A.取样加入碳酸钠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B.取样加入氧化铜 </w:t>
      </w:r>
    </w:p>
    <w:p>
      <w:pPr>
        <w:numPr>
          <w:ilvl w:val="0"/>
          <w:numId w:val="0"/>
        </w:numPr>
        <w:spacing w:line="240" w:lineRule="auto"/>
        <w:rPr>
          <w:rFonts w:hint="eastAsia" w:ascii="宋体" w:hAnsi="宋体" w:eastAsia="宋体" w:cs="宋体"/>
          <w:sz w:val="21"/>
          <w:szCs w:val="21"/>
        </w:rPr>
      </w:pPr>
      <w:r>
        <w:rPr>
          <w:rFonts w:hint="eastAsia" w:ascii="宋体" w:hAnsi="宋体" w:eastAsia="宋体" w:cs="宋体"/>
          <w:sz w:val="21"/>
          <w:szCs w:val="21"/>
        </w:rPr>
        <w:t>C.取样加入氢氧化铜</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 xml:space="preserve">D.取样加入锌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E.取样滴加氯化钡溶液</w:t>
      </w:r>
    </w:p>
    <w:p>
      <w:pPr>
        <w:numPr>
          <w:ilvl w:val="0"/>
          <w:numId w:val="0"/>
        </w:numPr>
        <w:spacing w:line="240" w:lineRule="auto"/>
        <w:rPr>
          <w:rFonts w:hint="eastAsia" w:ascii="宋体" w:hAnsi="宋体" w:eastAsia="宋体" w:cs="宋体"/>
          <w:sz w:val="21"/>
          <w:szCs w:val="21"/>
        </w:rPr>
      </w:pPr>
      <w:r>
        <w:drawing>
          <wp:anchor distT="0" distB="0" distL="114935" distR="114935" simplePos="0" relativeHeight="251667456" behindDoc="1" locked="0" layoutInCell="1" allowOverlap="1">
            <wp:simplePos x="0" y="0"/>
            <wp:positionH relativeFrom="column">
              <wp:posOffset>4702810</wp:posOffset>
            </wp:positionH>
            <wp:positionV relativeFrom="paragraph">
              <wp:posOffset>40005</wp:posOffset>
            </wp:positionV>
            <wp:extent cx="1783080" cy="1456055"/>
            <wp:effectExtent l="0" t="0" r="45720" b="48895"/>
            <wp:wrapTight wrapText="bothSides">
              <wp:wrapPolygon>
                <wp:start x="0" y="0"/>
                <wp:lineTo x="0" y="21195"/>
                <wp:lineTo x="21462" y="21195"/>
                <wp:lineTo x="21462" y="0"/>
                <wp:lineTo x="0" y="0"/>
              </wp:wrapPolygon>
            </wp:wrapTight>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36"/>
                    <a:stretch>
                      <a:fillRect/>
                    </a:stretch>
                  </pic:blipFill>
                  <pic:spPr>
                    <a:xfrm>
                      <a:off x="0" y="0"/>
                      <a:ext cx="1783080" cy="1456055"/>
                    </a:xfrm>
                    <a:prstGeom prst="rect">
                      <a:avLst/>
                    </a:prstGeom>
                    <a:noFill/>
                    <a:ln>
                      <a:noFill/>
                    </a:ln>
                  </pic:spPr>
                </pic:pic>
              </a:graphicData>
            </a:graphic>
          </wp:anchor>
        </w:drawing>
      </w:r>
    </w:p>
    <w:p>
      <w:pPr>
        <w:numPr>
          <w:ilvl w:val="0"/>
          <w:numId w:val="10"/>
        </w:numPr>
        <w:spacing w:line="240" w:lineRule="auto"/>
        <w:rPr>
          <w:rFonts w:hint="eastAsia" w:ascii="宋体" w:hAnsi="宋体" w:eastAsia="宋体" w:cs="宋体"/>
          <w:sz w:val="21"/>
          <w:szCs w:val="21"/>
        </w:rPr>
      </w:pPr>
      <w:r>
        <w:rPr>
          <w:rFonts w:hint="eastAsia" w:ascii="宋体" w:hAnsi="宋体" w:eastAsia="宋体" w:cs="宋体"/>
          <w:sz w:val="21"/>
          <w:szCs w:val="21"/>
        </w:rPr>
        <w:t>计算与分析题（共 1 小题，共 5 分）</w:t>
      </w:r>
    </w:p>
    <w:p>
      <w:pPr>
        <w:numPr>
          <w:ilvl w:val="0"/>
          <w:numId w:val="11"/>
        </w:numPr>
        <w:spacing w:line="240" w:lineRule="auto"/>
        <w:rPr>
          <w:rFonts w:hint="eastAsia" w:ascii="宋体" w:hAnsi="宋体" w:eastAsia="宋体" w:cs="宋体"/>
          <w:sz w:val="21"/>
          <w:szCs w:val="21"/>
        </w:rPr>
      </w:pPr>
      <w:r>
        <w:rPr>
          <w:rFonts w:hint="eastAsia" w:ascii="宋体" w:hAnsi="宋体" w:eastAsia="宋体" w:cs="宋体"/>
          <w:sz w:val="21"/>
          <w:szCs w:val="21"/>
        </w:rPr>
        <w:t>（5 分）现将足量的稀盐酸加入到一定量的 Na2CO3 固体中，得到的数据与图像如图所示。</w:t>
      </w:r>
    </w:p>
    <w:p>
      <w:pPr>
        <w:numPr>
          <w:ilvl w:val="0"/>
          <w:numId w:val="12"/>
        </w:numPr>
        <w:spacing w:line="240" w:lineRule="auto"/>
        <w:rPr>
          <w:rFonts w:hint="eastAsia" w:ascii="宋体" w:hAnsi="宋体" w:eastAsia="宋体" w:cs="宋体"/>
          <w:sz w:val="21"/>
          <w:szCs w:val="21"/>
        </w:rPr>
      </w:pPr>
      <w:r>
        <w:rPr>
          <w:rFonts w:hint="eastAsia" w:ascii="宋体" w:hAnsi="宋体" w:eastAsia="宋体" w:cs="宋体"/>
          <w:sz w:val="21"/>
          <w:szCs w:val="21"/>
        </w:rPr>
        <w:t>B 点时，烧杯内溶液中的溶质是________（填“化学式”）。</w:t>
      </w:r>
    </w:p>
    <w:p>
      <w:pPr>
        <w:numPr>
          <w:ilvl w:val="0"/>
          <w:numId w:val="12"/>
        </w:numPr>
        <w:spacing w:line="240" w:lineRule="auto"/>
        <w:ind w:left="0" w:leftChars="0" w:firstLine="0" w:firstLineChars="0"/>
        <w:rPr>
          <w:rFonts w:hint="eastAsia" w:ascii="宋体" w:hAnsi="宋体" w:eastAsia="宋体" w:cs="宋体"/>
          <w:sz w:val="21"/>
          <w:szCs w:val="21"/>
          <w:lang w:eastAsia="zh-CN"/>
        </w:rPr>
      </w:pPr>
      <w:r>
        <w:rPr>
          <w:rFonts w:hint="eastAsia" w:ascii="宋体" w:hAnsi="宋体" w:eastAsia="宋体" w:cs="宋体"/>
          <w:sz w:val="21"/>
          <w:szCs w:val="21"/>
        </w:rPr>
        <w:t>请计算恰好完全反应时，溶液中溶质的质量分数？（结果精确到 0.1</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w:t>
      </w:r>
    </w:p>
    <w:p>
      <w:pPr>
        <w:spacing w:line="240" w:lineRule="auto"/>
        <w:rPr>
          <w:rFonts w:hint="eastAsia" w:ascii="宋体" w:hAnsi="宋体" w:eastAsia="宋体" w:cs="宋体"/>
          <w:sz w:val="21"/>
          <w:szCs w:val="21"/>
          <w:lang w:eastAsia="zh-CN"/>
        </w:rPr>
      </w:pPr>
      <w:r>
        <w:rPr>
          <w:rFonts w:hint="eastAsia" w:ascii="宋体" w:hAnsi="宋体" w:eastAsia="宋体" w:cs="宋体"/>
          <w:sz w:val="21"/>
          <w:szCs w:val="21"/>
          <w:lang w:eastAsia="zh-CN"/>
        </w:rPr>
        <w:br w:type="page"/>
      </w:r>
    </w:p>
    <w:p>
      <w:pPr>
        <w:numPr>
          <w:ilvl w:val="0"/>
          <w:numId w:val="0"/>
        </w:numPr>
        <w:spacing w:line="240" w:lineRule="auto"/>
        <w:ind w:leftChars="0"/>
        <w:rPr>
          <w:rFonts w:hint="eastAsia" w:ascii="宋体" w:hAnsi="宋体" w:eastAsia="宋体" w:cs="宋体"/>
          <w:sz w:val="21"/>
          <w:szCs w:val="21"/>
          <w:lang w:eastAsia="zh-CN"/>
        </w:rPr>
      </w:pPr>
      <w:r>
        <w:drawing>
          <wp:inline distT="0" distB="0" distL="114300" distR="114300">
            <wp:extent cx="6647815" cy="5602605"/>
            <wp:effectExtent l="0" t="0" r="635" b="1714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37"/>
                    <a:stretch>
                      <a:fillRect/>
                    </a:stretch>
                  </pic:blipFill>
                  <pic:spPr>
                    <a:xfrm>
                      <a:off x="0" y="0"/>
                      <a:ext cx="6647815" cy="5602605"/>
                    </a:xfrm>
                    <a:prstGeom prst="rect">
                      <a:avLst/>
                    </a:prstGeom>
                    <a:noFill/>
                    <a:ln>
                      <a:noFill/>
                    </a:ln>
                  </pic:spPr>
                </pic:pic>
              </a:graphicData>
            </a:graphic>
          </wp:inline>
        </w:drawing>
      </w:r>
    </w:p>
    <w:sectPr>
      <w:pgSz w:w="11910" w:h="16840"/>
      <w:pgMar w:top="720" w:right="720" w:bottom="720" w:left="720" w:header="0" w:footer="799"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Malgun Gothic Semilight">
    <w:altName w:val="宋体"/>
    <w:panose1 w:val="020B0502040204020203"/>
    <w:charset w:val="86"/>
    <w:family w:val="swiss"/>
    <w:pitch w:val="default"/>
    <w:sig w:usb0="00000000" w:usb1="00000000" w:usb2="00000012" w:usb3="00000000" w:csb0="203E01BD"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文本框 1" o:spid="_x0000_s2050" o:spt="202" type="#_x0000_t202" style="position:absolute;left:0pt;margin-left:496.6pt;margin-top:790.95pt;height:20.7pt;width:28.9pt;mso-position-horizontal-relative:page;mso-position-vertical-relative:page;z-index:-251658240;mso-width-relative:page;mso-height-relative:page;" filled="f" stroked="f" coordsize="21600,21600">
          <v:path/>
          <v:fill on="f" focussize="0,0"/>
          <v:stroke on="f" joinstyle="miter"/>
          <v:imagedata o:title=""/>
          <o:lock v:ext="edit" aspectratio="f"/>
          <v:textbox inset="0mm,0mm,0mm,0mm">
            <w:txbxContent>
              <w:p>
                <w:pPr>
                  <w:spacing w:before="0" w:line="414" w:lineRule="exact"/>
                  <w:ind w:left="20" w:right="0" w:firstLine="0"/>
                  <w:jc w:val="left"/>
                  <w:rPr>
                    <w:rFonts w:ascii="Malgun Gothic Semilight"/>
                    <w:b w:val="0"/>
                    <w:sz w:val="28"/>
                  </w:rPr>
                </w:pPr>
                <w:r>
                  <w:rPr>
                    <w:rFonts w:ascii="Malgun Gothic Semilight"/>
                    <w:b w:val="0"/>
                    <w:sz w:val="28"/>
                  </w:rPr>
                  <w:t xml:space="preserve">- </w:t>
                </w:r>
                <w:r>
                  <w:fldChar w:fldCharType="begin"/>
                </w:r>
                <w:r>
                  <w:rPr>
                    <w:rFonts w:ascii="Malgun Gothic Semilight"/>
                    <w:b w:val="0"/>
                    <w:sz w:val="28"/>
                  </w:rPr>
                  <w:instrText xml:space="preserve"> PAGE </w:instrText>
                </w:r>
                <w:r>
                  <w:fldChar w:fldCharType="separate"/>
                </w:r>
                <w:r>
                  <w:t>3</w:t>
                </w:r>
                <w:r>
                  <w:fldChar w:fldCharType="end"/>
                </w:r>
                <w:r>
                  <w:rPr>
                    <w:rFonts w:ascii="Malgun Gothic Semilight"/>
                    <w:b w:val="0"/>
                    <w:sz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ind w:left="0"/>
      <w:rPr>
        <w:sz w:val="20"/>
      </w:rPr>
    </w:pPr>
    <w:r>
      <w:pict>
        <v:shape id="文本框 2" o:spid="_x0000_s2049" o:spt="202" type="#_x0000_t202" style="position:absolute;left:0pt;margin-left:69.9pt;margin-top:790.95pt;height:20.7pt;width:29.1pt;mso-position-horizontal-relative:page;mso-position-vertical-relative:page;z-index:-251657216;mso-width-relative:page;mso-height-relative:page;" filled="f" stroked="f" coordsize="21600,21600">
          <v:path/>
          <v:fill on="f" focussize="0,0"/>
          <v:stroke on="f" joinstyle="miter"/>
          <v:imagedata o:title=""/>
          <o:lock v:ext="edit" aspectratio="f"/>
          <v:textbox inset="0mm,0mm,0mm,0mm">
            <w:txbxContent>
              <w:p>
                <w:pPr>
                  <w:spacing w:before="0" w:line="414" w:lineRule="exact"/>
                  <w:ind w:left="20" w:right="0" w:firstLine="0"/>
                  <w:jc w:val="left"/>
                  <w:rPr>
                    <w:rFonts w:ascii="Malgun Gothic Semilight"/>
                    <w:b w:val="0"/>
                    <w:sz w:val="28"/>
                  </w:rPr>
                </w:pPr>
                <w:r>
                  <w:rPr>
                    <w:rFonts w:ascii="Malgun Gothic Semilight"/>
                    <w:b w:val="0"/>
                    <w:sz w:val="28"/>
                  </w:rPr>
                  <w:t xml:space="preserve">- </w:t>
                </w:r>
                <w:r>
                  <w:fldChar w:fldCharType="begin"/>
                </w:r>
                <w:r>
                  <w:rPr>
                    <w:rFonts w:ascii="Malgun Gothic Semilight"/>
                    <w:b w:val="0"/>
                    <w:sz w:val="28"/>
                  </w:rPr>
                  <w:instrText xml:space="preserve"> PAGE </w:instrText>
                </w:r>
                <w:r>
                  <w:fldChar w:fldCharType="separate"/>
                </w:r>
                <w:r>
                  <w:t>4</w:t>
                </w:r>
                <w:r>
                  <w:fldChar w:fldCharType="end"/>
                </w:r>
                <w:r>
                  <w:rPr>
                    <w:rFonts w:ascii="Malgun Gothic Semilight"/>
                    <w:b w:val="0"/>
                    <w:sz w:val="28"/>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1"/>
      <w:numFmt w:val="decimal"/>
      <w:lvlText w:val="（%1）"/>
      <w:lvlJc w:val="left"/>
      <w:pPr>
        <w:ind w:left="118" w:hanging="555"/>
        <w:jc w:val="left"/>
      </w:pPr>
      <w:rPr>
        <w:rFonts w:hint="default" w:ascii="宋体" w:hAnsi="宋体" w:eastAsia="宋体" w:cs="宋体"/>
        <w:spacing w:val="8"/>
        <w:w w:val="99"/>
        <w:position w:val="2"/>
        <w:sz w:val="19"/>
        <w:szCs w:val="19"/>
        <w:lang w:val="zh-CN" w:eastAsia="zh-CN" w:bidi="zh-CN"/>
      </w:rPr>
    </w:lvl>
    <w:lvl w:ilvl="1" w:tentative="0">
      <w:start w:val="0"/>
      <w:numFmt w:val="bullet"/>
      <w:lvlText w:val="•"/>
      <w:lvlJc w:val="left"/>
      <w:pPr>
        <w:ind w:left="1076" w:hanging="555"/>
      </w:pPr>
      <w:rPr>
        <w:rFonts w:hint="default"/>
        <w:lang w:val="zh-CN" w:eastAsia="zh-CN" w:bidi="zh-CN"/>
      </w:rPr>
    </w:lvl>
    <w:lvl w:ilvl="2" w:tentative="0">
      <w:start w:val="0"/>
      <w:numFmt w:val="bullet"/>
      <w:lvlText w:val="•"/>
      <w:lvlJc w:val="left"/>
      <w:pPr>
        <w:ind w:left="2033" w:hanging="555"/>
      </w:pPr>
      <w:rPr>
        <w:rFonts w:hint="default"/>
        <w:lang w:val="zh-CN" w:eastAsia="zh-CN" w:bidi="zh-CN"/>
      </w:rPr>
    </w:lvl>
    <w:lvl w:ilvl="3" w:tentative="0">
      <w:start w:val="0"/>
      <w:numFmt w:val="bullet"/>
      <w:lvlText w:val="•"/>
      <w:lvlJc w:val="left"/>
      <w:pPr>
        <w:ind w:left="2990" w:hanging="555"/>
      </w:pPr>
      <w:rPr>
        <w:rFonts w:hint="default"/>
        <w:lang w:val="zh-CN" w:eastAsia="zh-CN" w:bidi="zh-CN"/>
      </w:rPr>
    </w:lvl>
    <w:lvl w:ilvl="4" w:tentative="0">
      <w:start w:val="0"/>
      <w:numFmt w:val="bullet"/>
      <w:lvlText w:val="•"/>
      <w:lvlJc w:val="left"/>
      <w:pPr>
        <w:ind w:left="3946" w:hanging="555"/>
      </w:pPr>
      <w:rPr>
        <w:rFonts w:hint="default"/>
        <w:lang w:val="zh-CN" w:eastAsia="zh-CN" w:bidi="zh-CN"/>
      </w:rPr>
    </w:lvl>
    <w:lvl w:ilvl="5" w:tentative="0">
      <w:start w:val="0"/>
      <w:numFmt w:val="bullet"/>
      <w:lvlText w:val="•"/>
      <w:lvlJc w:val="left"/>
      <w:pPr>
        <w:ind w:left="4903" w:hanging="555"/>
      </w:pPr>
      <w:rPr>
        <w:rFonts w:hint="default"/>
        <w:lang w:val="zh-CN" w:eastAsia="zh-CN" w:bidi="zh-CN"/>
      </w:rPr>
    </w:lvl>
    <w:lvl w:ilvl="6" w:tentative="0">
      <w:start w:val="0"/>
      <w:numFmt w:val="bullet"/>
      <w:lvlText w:val="•"/>
      <w:lvlJc w:val="left"/>
      <w:pPr>
        <w:ind w:left="5860" w:hanging="555"/>
      </w:pPr>
      <w:rPr>
        <w:rFonts w:hint="default"/>
        <w:lang w:val="zh-CN" w:eastAsia="zh-CN" w:bidi="zh-CN"/>
      </w:rPr>
    </w:lvl>
    <w:lvl w:ilvl="7" w:tentative="0">
      <w:start w:val="0"/>
      <w:numFmt w:val="bullet"/>
      <w:lvlText w:val="•"/>
      <w:lvlJc w:val="left"/>
      <w:pPr>
        <w:ind w:left="6816" w:hanging="555"/>
      </w:pPr>
      <w:rPr>
        <w:rFonts w:hint="default"/>
        <w:lang w:val="zh-CN" w:eastAsia="zh-CN" w:bidi="zh-CN"/>
      </w:rPr>
    </w:lvl>
    <w:lvl w:ilvl="8" w:tentative="0">
      <w:start w:val="0"/>
      <w:numFmt w:val="bullet"/>
      <w:lvlText w:val="•"/>
      <w:lvlJc w:val="left"/>
      <w:pPr>
        <w:ind w:left="7773" w:hanging="555"/>
      </w:pPr>
      <w:rPr>
        <w:rFonts w:hint="default"/>
        <w:lang w:val="zh-CN" w:eastAsia="zh-CN" w:bidi="zh-CN"/>
      </w:rPr>
    </w:lvl>
  </w:abstractNum>
  <w:abstractNum w:abstractNumId="1">
    <w:nsid w:val="BF205925"/>
    <w:multiLevelType w:val="multilevel"/>
    <w:tmpl w:val="BF205925"/>
    <w:lvl w:ilvl="0" w:tentative="0">
      <w:start w:val="1"/>
      <w:numFmt w:val="decimal"/>
      <w:lvlText w:val="（%1）"/>
      <w:lvlJc w:val="left"/>
      <w:pPr>
        <w:ind w:left="672" w:hanging="555"/>
        <w:jc w:val="left"/>
      </w:pPr>
      <w:rPr>
        <w:rFonts w:hint="default" w:ascii="宋体" w:hAnsi="宋体" w:eastAsia="宋体" w:cs="宋体"/>
        <w:spacing w:val="8"/>
        <w:w w:val="99"/>
        <w:sz w:val="19"/>
        <w:szCs w:val="19"/>
        <w:lang w:val="zh-CN" w:eastAsia="zh-CN" w:bidi="zh-CN"/>
      </w:rPr>
    </w:lvl>
    <w:lvl w:ilvl="1" w:tentative="0">
      <w:start w:val="0"/>
      <w:numFmt w:val="bullet"/>
      <w:lvlText w:val="•"/>
      <w:lvlJc w:val="left"/>
      <w:pPr>
        <w:ind w:left="1580" w:hanging="555"/>
      </w:pPr>
      <w:rPr>
        <w:rFonts w:hint="default"/>
        <w:lang w:val="zh-CN" w:eastAsia="zh-CN" w:bidi="zh-CN"/>
      </w:rPr>
    </w:lvl>
    <w:lvl w:ilvl="2" w:tentative="0">
      <w:start w:val="0"/>
      <w:numFmt w:val="bullet"/>
      <w:lvlText w:val="•"/>
      <w:lvlJc w:val="left"/>
      <w:pPr>
        <w:ind w:left="2481" w:hanging="555"/>
      </w:pPr>
      <w:rPr>
        <w:rFonts w:hint="default"/>
        <w:lang w:val="zh-CN" w:eastAsia="zh-CN" w:bidi="zh-CN"/>
      </w:rPr>
    </w:lvl>
    <w:lvl w:ilvl="3" w:tentative="0">
      <w:start w:val="0"/>
      <w:numFmt w:val="bullet"/>
      <w:lvlText w:val="•"/>
      <w:lvlJc w:val="left"/>
      <w:pPr>
        <w:ind w:left="3382" w:hanging="555"/>
      </w:pPr>
      <w:rPr>
        <w:rFonts w:hint="default"/>
        <w:lang w:val="zh-CN" w:eastAsia="zh-CN" w:bidi="zh-CN"/>
      </w:rPr>
    </w:lvl>
    <w:lvl w:ilvl="4" w:tentative="0">
      <w:start w:val="0"/>
      <w:numFmt w:val="bullet"/>
      <w:lvlText w:val="•"/>
      <w:lvlJc w:val="left"/>
      <w:pPr>
        <w:ind w:left="4282" w:hanging="555"/>
      </w:pPr>
      <w:rPr>
        <w:rFonts w:hint="default"/>
        <w:lang w:val="zh-CN" w:eastAsia="zh-CN" w:bidi="zh-CN"/>
      </w:rPr>
    </w:lvl>
    <w:lvl w:ilvl="5" w:tentative="0">
      <w:start w:val="0"/>
      <w:numFmt w:val="bullet"/>
      <w:lvlText w:val="•"/>
      <w:lvlJc w:val="left"/>
      <w:pPr>
        <w:ind w:left="5183" w:hanging="555"/>
      </w:pPr>
      <w:rPr>
        <w:rFonts w:hint="default"/>
        <w:lang w:val="zh-CN" w:eastAsia="zh-CN" w:bidi="zh-CN"/>
      </w:rPr>
    </w:lvl>
    <w:lvl w:ilvl="6" w:tentative="0">
      <w:start w:val="0"/>
      <w:numFmt w:val="bullet"/>
      <w:lvlText w:val="•"/>
      <w:lvlJc w:val="left"/>
      <w:pPr>
        <w:ind w:left="6084" w:hanging="555"/>
      </w:pPr>
      <w:rPr>
        <w:rFonts w:hint="default"/>
        <w:lang w:val="zh-CN" w:eastAsia="zh-CN" w:bidi="zh-CN"/>
      </w:rPr>
    </w:lvl>
    <w:lvl w:ilvl="7" w:tentative="0">
      <w:start w:val="0"/>
      <w:numFmt w:val="bullet"/>
      <w:lvlText w:val="•"/>
      <w:lvlJc w:val="left"/>
      <w:pPr>
        <w:ind w:left="6984" w:hanging="555"/>
      </w:pPr>
      <w:rPr>
        <w:rFonts w:hint="default"/>
        <w:lang w:val="zh-CN" w:eastAsia="zh-CN" w:bidi="zh-CN"/>
      </w:rPr>
    </w:lvl>
    <w:lvl w:ilvl="8" w:tentative="0">
      <w:start w:val="0"/>
      <w:numFmt w:val="bullet"/>
      <w:lvlText w:val="•"/>
      <w:lvlJc w:val="left"/>
      <w:pPr>
        <w:ind w:left="7885" w:hanging="555"/>
      </w:pPr>
      <w:rPr>
        <w:rFonts w:hint="default"/>
        <w:lang w:val="zh-CN" w:eastAsia="zh-CN" w:bidi="zh-CN"/>
      </w:rPr>
    </w:lvl>
  </w:abstractNum>
  <w:abstractNum w:abstractNumId="2">
    <w:nsid w:val="CF092B84"/>
    <w:multiLevelType w:val="multilevel"/>
    <w:tmpl w:val="CF092B84"/>
    <w:lvl w:ilvl="0" w:tentative="0">
      <w:start w:val="11"/>
      <w:numFmt w:val="decimal"/>
      <w:lvlText w:val="%1."/>
      <w:lvlJc w:val="left"/>
      <w:pPr>
        <w:ind w:left="118" w:hanging="279"/>
        <w:jc w:val="left"/>
      </w:pPr>
      <w:rPr>
        <w:rFonts w:hint="default" w:ascii="Times New Roman" w:hAnsi="Times New Roman" w:eastAsia="Times New Roman" w:cs="Times New Roman"/>
        <w:spacing w:val="3"/>
        <w:w w:val="99"/>
        <w:sz w:val="19"/>
        <w:szCs w:val="19"/>
        <w:lang w:val="zh-CN" w:eastAsia="zh-CN" w:bidi="zh-CN"/>
      </w:rPr>
    </w:lvl>
    <w:lvl w:ilvl="1" w:tentative="0">
      <w:start w:val="1"/>
      <w:numFmt w:val="upperLetter"/>
      <w:lvlText w:val="%2."/>
      <w:lvlJc w:val="left"/>
      <w:pPr>
        <w:ind w:left="555" w:hanging="216"/>
        <w:jc w:val="left"/>
      </w:pPr>
      <w:rPr>
        <w:rFonts w:hint="default" w:ascii="Times New Roman" w:hAnsi="Times New Roman" w:eastAsia="Times New Roman" w:cs="Times New Roman"/>
        <w:spacing w:val="2"/>
        <w:w w:val="99"/>
        <w:sz w:val="19"/>
        <w:szCs w:val="19"/>
        <w:lang w:val="zh-CN" w:eastAsia="zh-CN" w:bidi="zh-CN"/>
      </w:rPr>
    </w:lvl>
    <w:lvl w:ilvl="2" w:tentative="0">
      <w:start w:val="0"/>
      <w:numFmt w:val="bullet"/>
      <w:lvlText w:val="•"/>
      <w:lvlJc w:val="left"/>
      <w:pPr>
        <w:ind w:left="540" w:hanging="216"/>
      </w:pPr>
      <w:rPr>
        <w:rFonts w:hint="default"/>
        <w:lang w:val="zh-CN" w:eastAsia="zh-CN" w:bidi="zh-CN"/>
      </w:rPr>
    </w:lvl>
    <w:lvl w:ilvl="3" w:tentative="0">
      <w:start w:val="0"/>
      <w:numFmt w:val="bullet"/>
      <w:lvlText w:val="•"/>
      <w:lvlJc w:val="left"/>
      <w:pPr>
        <w:ind w:left="560" w:hanging="216"/>
      </w:pPr>
      <w:rPr>
        <w:rFonts w:hint="default"/>
        <w:lang w:val="zh-CN" w:eastAsia="zh-CN" w:bidi="zh-CN"/>
      </w:rPr>
    </w:lvl>
    <w:lvl w:ilvl="4" w:tentative="0">
      <w:start w:val="0"/>
      <w:numFmt w:val="bullet"/>
      <w:lvlText w:val="•"/>
      <w:lvlJc w:val="left"/>
      <w:pPr>
        <w:ind w:left="1863" w:hanging="216"/>
      </w:pPr>
      <w:rPr>
        <w:rFonts w:hint="default"/>
        <w:lang w:val="zh-CN" w:eastAsia="zh-CN" w:bidi="zh-CN"/>
      </w:rPr>
    </w:lvl>
    <w:lvl w:ilvl="5" w:tentative="0">
      <w:start w:val="0"/>
      <w:numFmt w:val="bullet"/>
      <w:lvlText w:val="•"/>
      <w:lvlJc w:val="left"/>
      <w:pPr>
        <w:ind w:left="3167" w:hanging="216"/>
      </w:pPr>
      <w:rPr>
        <w:rFonts w:hint="default"/>
        <w:lang w:val="zh-CN" w:eastAsia="zh-CN" w:bidi="zh-CN"/>
      </w:rPr>
    </w:lvl>
    <w:lvl w:ilvl="6" w:tentative="0">
      <w:start w:val="0"/>
      <w:numFmt w:val="bullet"/>
      <w:lvlText w:val="•"/>
      <w:lvlJc w:val="left"/>
      <w:pPr>
        <w:ind w:left="4471" w:hanging="216"/>
      </w:pPr>
      <w:rPr>
        <w:rFonts w:hint="default"/>
        <w:lang w:val="zh-CN" w:eastAsia="zh-CN" w:bidi="zh-CN"/>
      </w:rPr>
    </w:lvl>
    <w:lvl w:ilvl="7" w:tentative="0">
      <w:start w:val="0"/>
      <w:numFmt w:val="bullet"/>
      <w:lvlText w:val="•"/>
      <w:lvlJc w:val="left"/>
      <w:pPr>
        <w:ind w:left="5775" w:hanging="216"/>
      </w:pPr>
      <w:rPr>
        <w:rFonts w:hint="default"/>
        <w:lang w:val="zh-CN" w:eastAsia="zh-CN" w:bidi="zh-CN"/>
      </w:rPr>
    </w:lvl>
    <w:lvl w:ilvl="8" w:tentative="0">
      <w:start w:val="0"/>
      <w:numFmt w:val="bullet"/>
      <w:lvlText w:val="•"/>
      <w:lvlJc w:val="left"/>
      <w:pPr>
        <w:ind w:left="7079" w:hanging="216"/>
      </w:pPr>
      <w:rPr>
        <w:rFonts w:hint="default"/>
        <w:lang w:val="zh-CN" w:eastAsia="zh-CN" w:bidi="zh-CN"/>
      </w:rPr>
    </w:lvl>
  </w:abstractNum>
  <w:abstractNum w:abstractNumId="3">
    <w:nsid w:val="E0B5575E"/>
    <w:multiLevelType w:val="singleLevel"/>
    <w:tmpl w:val="E0B5575E"/>
    <w:lvl w:ilvl="0" w:tentative="0">
      <w:start w:val="1"/>
      <w:numFmt w:val="decimal"/>
      <w:suff w:val="space"/>
      <w:lvlText w:val="（%1）"/>
      <w:lvlJc w:val="left"/>
    </w:lvl>
  </w:abstractNum>
  <w:abstractNum w:abstractNumId="4">
    <w:nsid w:val="0053208E"/>
    <w:multiLevelType w:val="multilevel"/>
    <w:tmpl w:val="0053208E"/>
    <w:lvl w:ilvl="0" w:tentative="0">
      <w:start w:val="9"/>
      <w:numFmt w:val="decimal"/>
      <w:lvlText w:val="%1."/>
      <w:lvlJc w:val="left"/>
      <w:pPr>
        <w:ind w:left="286" w:hanging="168"/>
        <w:jc w:val="left"/>
      </w:pPr>
      <w:rPr>
        <w:rFonts w:hint="default" w:ascii="Times New Roman" w:hAnsi="Times New Roman" w:eastAsia="Times New Roman" w:cs="Times New Roman"/>
        <w:spacing w:val="5"/>
        <w:w w:val="99"/>
        <w:sz w:val="19"/>
        <w:szCs w:val="19"/>
        <w:lang w:val="zh-CN" w:eastAsia="zh-CN" w:bidi="zh-CN"/>
      </w:rPr>
    </w:lvl>
    <w:lvl w:ilvl="1" w:tentative="0">
      <w:start w:val="0"/>
      <w:numFmt w:val="bullet"/>
      <w:lvlText w:val="•"/>
      <w:lvlJc w:val="left"/>
      <w:pPr>
        <w:ind w:left="560" w:hanging="168"/>
      </w:pPr>
      <w:rPr>
        <w:rFonts w:hint="default"/>
        <w:lang w:val="zh-CN" w:eastAsia="zh-CN" w:bidi="zh-CN"/>
      </w:rPr>
    </w:lvl>
    <w:lvl w:ilvl="2" w:tentative="0">
      <w:start w:val="0"/>
      <w:numFmt w:val="bullet"/>
      <w:lvlText w:val="•"/>
      <w:lvlJc w:val="left"/>
      <w:pPr>
        <w:ind w:left="1574" w:hanging="168"/>
      </w:pPr>
      <w:rPr>
        <w:rFonts w:hint="default"/>
        <w:lang w:val="zh-CN" w:eastAsia="zh-CN" w:bidi="zh-CN"/>
      </w:rPr>
    </w:lvl>
    <w:lvl w:ilvl="3" w:tentative="0">
      <w:start w:val="0"/>
      <w:numFmt w:val="bullet"/>
      <w:lvlText w:val="•"/>
      <w:lvlJc w:val="left"/>
      <w:pPr>
        <w:ind w:left="2588" w:hanging="168"/>
      </w:pPr>
      <w:rPr>
        <w:rFonts w:hint="default"/>
        <w:lang w:val="zh-CN" w:eastAsia="zh-CN" w:bidi="zh-CN"/>
      </w:rPr>
    </w:lvl>
    <w:lvl w:ilvl="4" w:tentative="0">
      <w:start w:val="0"/>
      <w:numFmt w:val="bullet"/>
      <w:lvlText w:val="•"/>
      <w:lvlJc w:val="left"/>
      <w:pPr>
        <w:ind w:left="3602" w:hanging="168"/>
      </w:pPr>
      <w:rPr>
        <w:rFonts w:hint="default"/>
        <w:lang w:val="zh-CN" w:eastAsia="zh-CN" w:bidi="zh-CN"/>
      </w:rPr>
    </w:lvl>
    <w:lvl w:ilvl="5" w:tentative="0">
      <w:start w:val="0"/>
      <w:numFmt w:val="bullet"/>
      <w:lvlText w:val="•"/>
      <w:lvlJc w:val="left"/>
      <w:pPr>
        <w:ind w:left="4616" w:hanging="168"/>
      </w:pPr>
      <w:rPr>
        <w:rFonts w:hint="default"/>
        <w:lang w:val="zh-CN" w:eastAsia="zh-CN" w:bidi="zh-CN"/>
      </w:rPr>
    </w:lvl>
    <w:lvl w:ilvl="6" w:tentative="0">
      <w:start w:val="0"/>
      <w:numFmt w:val="bullet"/>
      <w:lvlText w:val="•"/>
      <w:lvlJc w:val="left"/>
      <w:pPr>
        <w:ind w:left="5630" w:hanging="168"/>
      </w:pPr>
      <w:rPr>
        <w:rFonts w:hint="default"/>
        <w:lang w:val="zh-CN" w:eastAsia="zh-CN" w:bidi="zh-CN"/>
      </w:rPr>
    </w:lvl>
    <w:lvl w:ilvl="7" w:tentative="0">
      <w:start w:val="0"/>
      <w:numFmt w:val="bullet"/>
      <w:lvlText w:val="•"/>
      <w:lvlJc w:val="left"/>
      <w:pPr>
        <w:ind w:left="6644" w:hanging="168"/>
      </w:pPr>
      <w:rPr>
        <w:rFonts w:hint="default"/>
        <w:lang w:val="zh-CN" w:eastAsia="zh-CN" w:bidi="zh-CN"/>
      </w:rPr>
    </w:lvl>
    <w:lvl w:ilvl="8" w:tentative="0">
      <w:start w:val="0"/>
      <w:numFmt w:val="bullet"/>
      <w:lvlText w:val="•"/>
      <w:lvlJc w:val="left"/>
      <w:pPr>
        <w:ind w:left="7658" w:hanging="168"/>
      </w:pPr>
      <w:rPr>
        <w:rFonts w:hint="default"/>
        <w:lang w:val="zh-CN" w:eastAsia="zh-CN" w:bidi="zh-CN"/>
      </w:rPr>
    </w:lvl>
  </w:abstractNum>
  <w:abstractNum w:abstractNumId="5">
    <w:nsid w:val="0248C179"/>
    <w:multiLevelType w:val="multilevel"/>
    <w:tmpl w:val="0248C179"/>
    <w:lvl w:ilvl="0" w:tentative="0">
      <w:start w:val="1"/>
      <w:numFmt w:val="decimal"/>
      <w:lvlText w:val="（%1）"/>
      <w:lvlJc w:val="left"/>
      <w:pPr>
        <w:ind w:left="672" w:hanging="555"/>
        <w:jc w:val="left"/>
      </w:pPr>
      <w:rPr>
        <w:rFonts w:hint="default" w:ascii="宋体" w:hAnsi="宋体" w:eastAsia="宋体" w:cs="宋体"/>
        <w:spacing w:val="8"/>
        <w:w w:val="99"/>
        <w:sz w:val="19"/>
        <w:szCs w:val="19"/>
        <w:lang w:val="zh-CN" w:eastAsia="zh-CN" w:bidi="zh-CN"/>
      </w:rPr>
    </w:lvl>
    <w:lvl w:ilvl="1" w:tentative="0">
      <w:start w:val="0"/>
      <w:numFmt w:val="bullet"/>
      <w:lvlText w:val="•"/>
      <w:lvlJc w:val="left"/>
      <w:pPr>
        <w:ind w:left="1580" w:hanging="555"/>
      </w:pPr>
      <w:rPr>
        <w:rFonts w:hint="default"/>
        <w:lang w:val="zh-CN" w:eastAsia="zh-CN" w:bidi="zh-CN"/>
      </w:rPr>
    </w:lvl>
    <w:lvl w:ilvl="2" w:tentative="0">
      <w:start w:val="0"/>
      <w:numFmt w:val="bullet"/>
      <w:lvlText w:val="•"/>
      <w:lvlJc w:val="left"/>
      <w:pPr>
        <w:ind w:left="2481" w:hanging="555"/>
      </w:pPr>
      <w:rPr>
        <w:rFonts w:hint="default"/>
        <w:lang w:val="zh-CN" w:eastAsia="zh-CN" w:bidi="zh-CN"/>
      </w:rPr>
    </w:lvl>
    <w:lvl w:ilvl="3" w:tentative="0">
      <w:start w:val="0"/>
      <w:numFmt w:val="bullet"/>
      <w:lvlText w:val="•"/>
      <w:lvlJc w:val="left"/>
      <w:pPr>
        <w:ind w:left="3382" w:hanging="555"/>
      </w:pPr>
      <w:rPr>
        <w:rFonts w:hint="default"/>
        <w:lang w:val="zh-CN" w:eastAsia="zh-CN" w:bidi="zh-CN"/>
      </w:rPr>
    </w:lvl>
    <w:lvl w:ilvl="4" w:tentative="0">
      <w:start w:val="0"/>
      <w:numFmt w:val="bullet"/>
      <w:lvlText w:val="•"/>
      <w:lvlJc w:val="left"/>
      <w:pPr>
        <w:ind w:left="4282" w:hanging="555"/>
      </w:pPr>
      <w:rPr>
        <w:rFonts w:hint="default"/>
        <w:lang w:val="zh-CN" w:eastAsia="zh-CN" w:bidi="zh-CN"/>
      </w:rPr>
    </w:lvl>
    <w:lvl w:ilvl="5" w:tentative="0">
      <w:start w:val="0"/>
      <w:numFmt w:val="bullet"/>
      <w:lvlText w:val="•"/>
      <w:lvlJc w:val="left"/>
      <w:pPr>
        <w:ind w:left="5183" w:hanging="555"/>
      </w:pPr>
      <w:rPr>
        <w:rFonts w:hint="default"/>
        <w:lang w:val="zh-CN" w:eastAsia="zh-CN" w:bidi="zh-CN"/>
      </w:rPr>
    </w:lvl>
    <w:lvl w:ilvl="6" w:tentative="0">
      <w:start w:val="0"/>
      <w:numFmt w:val="bullet"/>
      <w:lvlText w:val="•"/>
      <w:lvlJc w:val="left"/>
      <w:pPr>
        <w:ind w:left="6084" w:hanging="555"/>
      </w:pPr>
      <w:rPr>
        <w:rFonts w:hint="default"/>
        <w:lang w:val="zh-CN" w:eastAsia="zh-CN" w:bidi="zh-CN"/>
      </w:rPr>
    </w:lvl>
    <w:lvl w:ilvl="7" w:tentative="0">
      <w:start w:val="0"/>
      <w:numFmt w:val="bullet"/>
      <w:lvlText w:val="•"/>
      <w:lvlJc w:val="left"/>
      <w:pPr>
        <w:ind w:left="6984" w:hanging="555"/>
      </w:pPr>
      <w:rPr>
        <w:rFonts w:hint="default"/>
        <w:lang w:val="zh-CN" w:eastAsia="zh-CN" w:bidi="zh-CN"/>
      </w:rPr>
    </w:lvl>
    <w:lvl w:ilvl="8" w:tentative="0">
      <w:start w:val="0"/>
      <w:numFmt w:val="bullet"/>
      <w:lvlText w:val="•"/>
      <w:lvlJc w:val="left"/>
      <w:pPr>
        <w:ind w:left="7885" w:hanging="555"/>
      </w:pPr>
      <w:rPr>
        <w:rFonts w:hint="default"/>
        <w:lang w:val="zh-CN" w:eastAsia="zh-CN" w:bidi="zh-CN"/>
      </w:rPr>
    </w:lvl>
  </w:abstractNum>
  <w:abstractNum w:abstractNumId="6">
    <w:nsid w:val="03D62ECE"/>
    <w:multiLevelType w:val="multilevel"/>
    <w:tmpl w:val="03D62ECE"/>
    <w:lvl w:ilvl="0" w:tentative="0">
      <w:start w:val="1"/>
      <w:numFmt w:val="decimal"/>
      <w:lvlText w:val="（%1）"/>
      <w:lvlJc w:val="left"/>
      <w:pPr>
        <w:ind w:left="672" w:hanging="555"/>
        <w:jc w:val="left"/>
      </w:pPr>
      <w:rPr>
        <w:rFonts w:hint="default" w:ascii="宋体" w:hAnsi="宋体" w:eastAsia="宋体" w:cs="宋体"/>
        <w:spacing w:val="8"/>
        <w:w w:val="99"/>
        <w:position w:val="2"/>
        <w:sz w:val="19"/>
        <w:szCs w:val="19"/>
        <w:lang w:val="zh-CN" w:eastAsia="zh-CN" w:bidi="zh-CN"/>
      </w:rPr>
    </w:lvl>
    <w:lvl w:ilvl="1" w:tentative="0">
      <w:start w:val="0"/>
      <w:numFmt w:val="bullet"/>
      <w:lvlText w:val="•"/>
      <w:lvlJc w:val="left"/>
      <w:pPr>
        <w:ind w:left="1580" w:hanging="555"/>
      </w:pPr>
      <w:rPr>
        <w:rFonts w:hint="default"/>
        <w:lang w:val="zh-CN" w:eastAsia="zh-CN" w:bidi="zh-CN"/>
      </w:rPr>
    </w:lvl>
    <w:lvl w:ilvl="2" w:tentative="0">
      <w:start w:val="0"/>
      <w:numFmt w:val="bullet"/>
      <w:lvlText w:val="•"/>
      <w:lvlJc w:val="left"/>
      <w:pPr>
        <w:ind w:left="2481" w:hanging="555"/>
      </w:pPr>
      <w:rPr>
        <w:rFonts w:hint="default"/>
        <w:lang w:val="zh-CN" w:eastAsia="zh-CN" w:bidi="zh-CN"/>
      </w:rPr>
    </w:lvl>
    <w:lvl w:ilvl="3" w:tentative="0">
      <w:start w:val="0"/>
      <w:numFmt w:val="bullet"/>
      <w:lvlText w:val="•"/>
      <w:lvlJc w:val="left"/>
      <w:pPr>
        <w:ind w:left="3382" w:hanging="555"/>
      </w:pPr>
      <w:rPr>
        <w:rFonts w:hint="default"/>
        <w:lang w:val="zh-CN" w:eastAsia="zh-CN" w:bidi="zh-CN"/>
      </w:rPr>
    </w:lvl>
    <w:lvl w:ilvl="4" w:tentative="0">
      <w:start w:val="0"/>
      <w:numFmt w:val="bullet"/>
      <w:lvlText w:val="•"/>
      <w:lvlJc w:val="left"/>
      <w:pPr>
        <w:ind w:left="4282" w:hanging="555"/>
      </w:pPr>
      <w:rPr>
        <w:rFonts w:hint="default"/>
        <w:lang w:val="zh-CN" w:eastAsia="zh-CN" w:bidi="zh-CN"/>
      </w:rPr>
    </w:lvl>
    <w:lvl w:ilvl="5" w:tentative="0">
      <w:start w:val="0"/>
      <w:numFmt w:val="bullet"/>
      <w:lvlText w:val="•"/>
      <w:lvlJc w:val="left"/>
      <w:pPr>
        <w:ind w:left="5183" w:hanging="555"/>
      </w:pPr>
      <w:rPr>
        <w:rFonts w:hint="default"/>
        <w:lang w:val="zh-CN" w:eastAsia="zh-CN" w:bidi="zh-CN"/>
      </w:rPr>
    </w:lvl>
    <w:lvl w:ilvl="6" w:tentative="0">
      <w:start w:val="0"/>
      <w:numFmt w:val="bullet"/>
      <w:lvlText w:val="•"/>
      <w:lvlJc w:val="left"/>
      <w:pPr>
        <w:ind w:left="6084" w:hanging="555"/>
      </w:pPr>
      <w:rPr>
        <w:rFonts w:hint="default"/>
        <w:lang w:val="zh-CN" w:eastAsia="zh-CN" w:bidi="zh-CN"/>
      </w:rPr>
    </w:lvl>
    <w:lvl w:ilvl="7" w:tentative="0">
      <w:start w:val="0"/>
      <w:numFmt w:val="bullet"/>
      <w:lvlText w:val="•"/>
      <w:lvlJc w:val="left"/>
      <w:pPr>
        <w:ind w:left="6984" w:hanging="555"/>
      </w:pPr>
      <w:rPr>
        <w:rFonts w:hint="default"/>
        <w:lang w:val="zh-CN" w:eastAsia="zh-CN" w:bidi="zh-CN"/>
      </w:rPr>
    </w:lvl>
    <w:lvl w:ilvl="8" w:tentative="0">
      <w:start w:val="0"/>
      <w:numFmt w:val="bullet"/>
      <w:lvlText w:val="•"/>
      <w:lvlJc w:val="left"/>
      <w:pPr>
        <w:ind w:left="7885" w:hanging="555"/>
      </w:pPr>
      <w:rPr>
        <w:rFonts w:hint="default"/>
        <w:lang w:val="zh-CN" w:eastAsia="zh-CN" w:bidi="zh-CN"/>
      </w:rPr>
    </w:lvl>
  </w:abstractNum>
  <w:abstractNum w:abstractNumId="7">
    <w:nsid w:val="09AF31A5"/>
    <w:multiLevelType w:val="singleLevel"/>
    <w:tmpl w:val="09AF31A5"/>
    <w:lvl w:ilvl="0" w:tentative="0">
      <w:start w:val="4"/>
      <w:numFmt w:val="chineseCounting"/>
      <w:suff w:val="nothing"/>
      <w:lvlText w:val="%1、"/>
      <w:lvlJc w:val="left"/>
      <w:rPr>
        <w:rFonts w:hint="eastAsia"/>
      </w:rPr>
    </w:lvl>
  </w:abstractNum>
  <w:abstractNum w:abstractNumId="8">
    <w:nsid w:val="25B654F3"/>
    <w:multiLevelType w:val="multilevel"/>
    <w:tmpl w:val="25B654F3"/>
    <w:lvl w:ilvl="0" w:tentative="0">
      <w:start w:val="1"/>
      <w:numFmt w:val="upperLetter"/>
      <w:lvlText w:val="%1."/>
      <w:lvlJc w:val="left"/>
      <w:pPr>
        <w:ind w:left="608" w:hanging="380"/>
        <w:jc w:val="left"/>
      </w:pPr>
      <w:rPr>
        <w:rFonts w:hint="default" w:ascii="Times New Roman" w:hAnsi="Times New Roman" w:eastAsia="Times New Roman" w:cs="Times New Roman"/>
        <w:spacing w:val="5"/>
        <w:w w:val="99"/>
        <w:sz w:val="19"/>
        <w:szCs w:val="19"/>
        <w:lang w:val="zh-CN" w:eastAsia="zh-CN" w:bidi="zh-CN"/>
      </w:rPr>
    </w:lvl>
    <w:lvl w:ilvl="1" w:tentative="0">
      <w:start w:val="0"/>
      <w:numFmt w:val="bullet"/>
      <w:lvlText w:val="•"/>
      <w:lvlJc w:val="left"/>
      <w:pPr>
        <w:ind w:left="1508" w:hanging="380"/>
      </w:pPr>
      <w:rPr>
        <w:rFonts w:hint="default"/>
        <w:lang w:val="zh-CN" w:eastAsia="zh-CN" w:bidi="zh-CN"/>
      </w:rPr>
    </w:lvl>
    <w:lvl w:ilvl="2" w:tentative="0">
      <w:start w:val="0"/>
      <w:numFmt w:val="bullet"/>
      <w:lvlText w:val="•"/>
      <w:lvlJc w:val="left"/>
      <w:pPr>
        <w:ind w:left="2417" w:hanging="380"/>
      </w:pPr>
      <w:rPr>
        <w:rFonts w:hint="default"/>
        <w:lang w:val="zh-CN" w:eastAsia="zh-CN" w:bidi="zh-CN"/>
      </w:rPr>
    </w:lvl>
    <w:lvl w:ilvl="3" w:tentative="0">
      <w:start w:val="0"/>
      <w:numFmt w:val="bullet"/>
      <w:lvlText w:val="•"/>
      <w:lvlJc w:val="left"/>
      <w:pPr>
        <w:ind w:left="3326" w:hanging="380"/>
      </w:pPr>
      <w:rPr>
        <w:rFonts w:hint="default"/>
        <w:lang w:val="zh-CN" w:eastAsia="zh-CN" w:bidi="zh-CN"/>
      </w:rPr>
    </w:lvl>
    <w:lvl w:ilvl="4" w:tentative="0">
      <w:start w:val="0"/>
      <w:numFmt w:val="bullet"/>
      <w:lvlText w:val="•"/>
      <w:lvlJc w:val="left"/>
      <w:pPr>
        <w:ind w:left="4234" w:hanging="380"/>
      </w:pPr>
      <w:rPr>
        <w:rFonts w:hint="default"/>
        <w:lang w:val="zh-CN" w:eastAsia="zh-CN" w:bidi="zh-CN"/>
      </w:rPr>
    </w:lvl>
    <w:lvl w:ilvl="5" w:tentative="0">
      <w:start w:val="0"/>
      <w:numFmt w:val="bullet"/>
      <w:lvlText w:val="•"/>
      <w:lvlJc w:val="left"/>
      <w:pPr>
        <w:ind w:left="5143" w:hanging="380"/>
      </w:pPr>
      <w:rPr>
        <w:rFonts w:hint="default"/>
        <w:lang w:val="zh-CN" w:eastAsia="zh-CN" w:bidi="zh-CN"/>
      </w:rPr>
    </w:lvl>
    <w:lvl w:ilvl="6" w:tentative="0">
      <w:start w:val="0"/>
      <w:numFmt w:val="bullet"/>
      <w:lvlText w:val="•"/>
      <w:lvlJc w:val="left"/>
      <w:pPr>
        <w:ind w:left="6052" w:hanging="380"/>
      </w:pPr>
      <w:rPr>
        <w:rFonts w:hint="default"/>
        <w:lang w:val="zh-CN" w:eastAsia="zh-CN" w:bidi="zh-CN"/>
      </w:rPr>
    </w:lvl>
    <w:lvl w:ilvl="7" w:tentative="0">
      <w:start w:val="0"/>
      <w:numFmt w:val="bullet"/>
      <w:lvlText w:val="•"/>
      <w:lvlJc w:val="left"/>
      <w:pPr>
        <w:ind w:left="6960" w:hanging="380"/>
      </w:pPr>
      <w:rPr>
        <w:rFonts w:hint="default"/>
        <w:lang w:val="zh-CN" w:eastAsia="zh-CN" w:bidi="zh-CN"/>
      </w:rPr>
    </w:lvl>
    <w:lvl w:ilvl="8" w:tentative="0">
      <w:start w:val="0"/>
      <w:numFmt w:val="bullet"/>
      <w:lvlText w:val="•"/>
      <w:lvlJc w:val="left"/>
      <w:pPr>
        <w:ind w:left="7869" w:hanging="380"/>
      </w:pPr>
      <w:rPr>
        <w:rFonts w:hint="default"/>
        <w:lang w:val="zh-CN" w:eastAsia="zh-CN" w:bidi="zh-CN"/>
      </w:rPr>
    </w:lvl>
  </w:abstractNum>
  <w:abstractNum w:abstractNumId="9">
    <w:nsid w:val="59ADCABA"/>
    <w:multiLevelType w:val="multilevel"/>
    <w:tmpl w:val="59ADCABA"/>
    <w:lvl w:ilvl="0" w:tentative="0">
      <w:start w:val="1"/>
      <w:numFmt w:val="decimal"/>
      <w:lvlText w:val="（%1）"/>
      <w:lvlJc w:val="left"/>
      <w:pPr>
        <w:ind w:left="118" w:hanging="555"/>
        <w:jc w:val="left"/>
      </w:pPr>
      <w:rPr>
        <w:rFonts w:hint="default" w:ascii="宋体" w:hAnsi="宋体" w:eastAsia="宋体" w:cs="宋体"/>
        <w:spacing w:val="8"/>
        <w:w w:val="99"/>
        <w:sz w:val="19"/>
        <w:szCs w:val="19"/>
        <w:lang w:val="zh-CN" w:eastAsia="zh-CN" w:bidi="zh-CN"/>
      </w:rPr>
    </w:lvl>
    <w:lvl w:ilvl="1" w:tentative="0">
      <w:start w:val="0"/>
      <w:numFmt w:val="bullet"/>
      <w:lvlText w:val="•"/>
      <w:lvlJc w:val="left"/>
      <w:pPr>
        <w:ind w:left="1076" w:hanging="555"/>
      </w:pPr>
      <w:rPr>
        <w:rFonts w:hint="default"/>
        <w:lang w:val="zh-CN" w:eastAsia="zh-CN" w:bidi="zh-CN"/>
      </w:rPr>
    </w:lvl>
    <w:lvl w:ilvl="2" w:tentative="0">
      <w:start w:val="0"/>
      <w:numFmt w:val="bullet"/>
      <w:lvlText w:val="•"/>
      <w:lvlJc w:val="left"/>
      <w:pPr>
        <w:ind w:left="2033" w:hanging="555"/>
      </w:pPr>
      <w:rPr>
        <w:rFonts w:hint="default"/>
        <w:lang w:val="zh-CN" w:eastAsia="zh-CN" w:bidi="zh-CN"/>
      </w:rPr>
    </w:lvl>
    <w:lvl w:ilvl="3" w:tentative="0">
      <w:start w:val="0"/>
      <w:numFmt w:val="bullet"/>
      <w:lvlText w:val="•"/>
      <w:lvlJc w:val="left"/>
      <w:pPr>
        <w:ind w:left="2990" w:hanging="555"/>
      </w:pPr>
      <w:rPr>
        <w:rFonts w:hint="default"/>
        <w:lang w:val="zh-CN" w:eastAsia="zh-CN" w:bidi="zh-CN"/>
      </w:rPr>
    </w:lvl>
    <w:lvl w:ilvl="4" w:tentative="0">
      <w:start w:val="0"/>
      <w:numFmt w:val="bullet"/>
      <w:lvlText w:val="•"/>
      <w:lvlJc w:val="left"/>
      <w:pPr>
        <w:ind w:left="3946" w:hanging="555"/>
      </w:pPr>
      <w:rPr>
        <w:rFonts w:hint="default"/>
        <w:lang w:val="zh-CN" w:eastAsia="zh-CN" w:bidi="zh-CN"/>
      </w:rPr>
    </w:lvl>
    <w:lvl w:ilvl="5" w:tentative="0">
      <w:start w:val="0"/>
      <w:numFmt w:val="bullet"/>
      <w:lvlText w:val="•"/>
      <w:lvlJc w:val="left"/>
      <w:pPr>
        <w:ind w:left="4903" w:hanging="555"/>
      </w:pPr>
      <w:rPr>
        <w:rFonts w:hint="default"/>
        <w:lang w:val="zh-CN" w:eastAsia="zh-CN" w:bidi="zh-CN"/>
      </w:rPr>
    </w:lvl>
    <w:lvl w:ilvl="6" w:tentative="0">
      <w:start w:val="0"/>
      <w:numFmt w:val="bullet"/>
      <w:lvlText w:val="•"/>
      <w:lvlJc w:val="left"/>
      <w:pPr>
        <w:ind w:left="5860" w:hanging="555"/>
      </w:pPr>
      <w:rPr>
        <w:rFonts w:hint="default"/>
        <w:lang w:val="zh-CN" w:eastAsia="zh-CN" w:bidi="zh-CN"/>
      </w:rPr>
    </w:lvl>
    <w:lvl w:ilvl="7" w:tentative="0">
      <w:start w:val="0"/>
      <w:numFmt w:val="bullet"/>
      <w:lvlText w:val="•"/>
      <w:lvlJc w:val="left"/>
      <w:pPr>
        <w:ind w:left="6816" w:hanging="555"/>
      </w:pPr>
      <w:rPr>
        <w:rFonts w:hint="default"/>
        <w:lang w:val="zh-CN" w:eastAsia="zh-CN" w:bidi="zh-CN"/>
      </w:rPr>
    </w:lvl>
    <w:lvl w:ilvl="8" w:tentative="0">
      <w:start w:val="0"/>
      <w:numFmt w:val="bullet"/>
      <w:lvlText w:val="•"/>
      <w:lvlJc w:val="left"/>
      <w:pPr>
        <w:ind w:left="7773" w:hanging="555"/>
      </w:pPr>
      <w:rPr>
        <w:rFonts w:hint="default"/>
        <w:lang w:val="zh-CN" w:eastAsia="zh-CN" w:bidi="zh-CN"/>
      </w:rPr>
    </w:lvl>
  </w:abstractNum>
  <w:abstractNum w:abstractNumId="10">
    <w:nsid w:val="6949E4B0"/>
    <w:multiLevelType w:val="singleLevel"/>
    <w:tmpl w:val="6949E4B0"/>
    <w:lvl w:ilvl="0" w:tentative="0">
      <w:start w:val="23"/>
      <w:numFmt w:val="decimal"/>
      <w:lvlText w:val="%1."/>
      <w:lvlJc w:val="left"/>
      <w:pPr>
        <w:tabs>
          <w:tab w:val="left" w:pos="312"/>
        </w:tabs>
      </w:pPr>
    </w:lvl>
  </w:abstractNum>
  <w:abstractNum w:abstractNumId="11">
    <w:nsid w:val="72183CF9"/>
    <w:multiLevelType w:val="multilevel"/>
    <w:tmpl w:val="72183CF9"/>
    <w:lvl w:ilvl="0" w:tentative="0">
      <w:start w:val="2"/>
      <w:numFmt w:val="decimal"/>
      <w:lvlText w:val="（%1）"/>
      <w:lvlJc w:val="left"/>
      <w:pPr>
        <w:ind w:left="672" w:hanging="555"/>
        <w:jc w:val="left"/>
      </w:pPr>
      <w:rPr>
        <w:rFonts w:hint="default" w:ascii="宋体" w:hAnsi="宋体" w:eastAsia="宋体" w:cs="宋体"/>
        <w:spacing w:val="8"/>
        <w:w w:val="99"/>
        <w:sz w:val="19"/>
        <w:szCs w:val="19"/>
        <w:lang w:val="zh-CN" w:eastAsia="zh-CN" w:bidi="zh-CN"/>
      </w:rPr>
    </w:lvl>
    <w:lvl w:ilvl="1" w:tentative="0">
      <w:start w:val="0"/>
      <w:numFmt w:val="bullet"/>
      <w:lvlText w:val="•"/>
      <w:lvlJc w:val="left"/>
      <w:pPr>
        <w:ind w:left="1580" w:hanging="555"/>
      </w:pPr>
      <w:rPr>
        <w:rFonts w:hint="default"/>
        <w:lang w:val="zh-CN" w:eastAsia="zh-CN" w:bidi="zh-CN"/>
      </w:rPr>
    </w:lvl>
    <w:lvl w:ilvl="2" w:tentative="0">
      <w:start w:val="0"/>
      <w:numFmt w:val="bullet"/>
      <w:lvlText w:val="•"/>
      <w:lvlJc w:val="left"/>
      <w:pPr>
        <w:ind w:left="2481" w:hanging="555"/>
      </w:pPr>
      <w:rPr>
        <w:rFonts w:hint="default"/>
        <w:lang w:val="zh-CN" w:eastAsia="zh-CN" w:bidi="zh-CN"/>
      </w:rPr>
    </w:lvl>
    <w:lvl w:ilvl="3" w:tentative="0">
      <w:start w:val="0"/>
      <w:numFmt w:val="bullet"/>
      <w:lvlText w:val="•"/>
      <w:lvlJc w:val="left"/>
      <w:pPr>
        <w:ind w:left="3382" w:hanging="555"/>
      </w:pPr>
      <w:rPr>
        <w:rFonts w:hint="default"/>
        <w:lang w:val="zh-CN" w:eastAsia="zh-CN" w:bidi="zh-CN"/>
      </w:rPr>
    </w:lvl>
    <w:lvl w:ilvl="4" w:tentative="0">
      <w:start w:val="0"/>
      <w:numFmt w:val="bullet"/>
      <w:lvlText w:val="•"/>
      <w:lvlJc w:val="left"/>
      <w:pPr>
        <w:ind w:left="4282" w:hanging="555"/>
      </w:pPr>
      <w:rPr>
        <w:rFonts w:hint="default"/>
        <w:lang w:val="zh-CN" w:eastAsia="zh-CN" w:bidi="zh-CN"/>
      </w:rPr>
    </w:lvl>
    <w:lvl w:ilvl="5" w:tentative="0">
      <w:start w:val="0"/>
      <w:numFmt w:val="bullet"/>
      <w:lvlText w:val="•"/>
      <w:lvlJc w:val="left"/>
      <w:pPr>
        <w:ind w:left="5183" w:hanging="555"/>
      </w:pPr>
      <w:rPr>
        <w:rFonts w:hint="default"/>
        <w:lang w:val="zh-CN" w:eastAsia="zh-CN" w:bidi="zh-CN"/>
      </w:rPr>
    </w:lvl>
    <w:lvl w:ilvl="6" w:tentative="0">
      <w:start w:val="0"/>
      <w:numFmt w:val="bullet"/>
      <w:lvlText w:val="•"/>
      <w:lvlJc w:val="left"/>
      <w:pPr>
        <w:ind w:left="6084" w:hanging="555"/>
      </w:pPr>
      <w:rPr>
        <w:rFonts w:hint="default"/>
        <w:lang w:val="zh-CN" w:eastAsia="zh-CN" w:bidi="zh-CN"/>
      </w:rPr>
    </w:lvl>
    <w:lvl w:ilvl="7" w:tentative="0">
      <w:start w:val="0"/>
      <w:numFmt w:val="bullet"/>
      <w:lvlText w:val="•"/>
      <w:lvlJc w:val="left"/>
      <w:pPr>
        <w:ind w:left="6984" w:hanging="555"/>
      </w:pPr>
      <w:rPr>
        <w:rFonts w:hint="default"/>
        <w:lang w:val="zh-CN" w:eastAsia="zh-CN" w:bidi="zh-CN"/>
      </w:rPr>
    </w:lvl>
    <w:lvl w:ilvl="8" w:tentative="0">
      <w:start w:val="0"/>
      <w:numFmt w:val="bullet"/>
      <w:lvlText w:val="•"/>
      <w:lvlJc w:val="left"/>
      <w:pPr>
        <w:ind w:left="7885" w:hanging="555"/>
      </w:pPr>
      <w:rPr>
        <w:rFonts w:hint="default"/>
        <w:lang w:val="zh-CN" w:eastAsia="zh-CN" w:bidi="zh-CN"/>
      </w:rPr>
    </w:lvl>
  </w:abstractNum>
  <w:num w:numId="1">
    <w:abstractNumId w:val="4"/>
  </w:num>
  <w:num w:numId="2">
    <w:abstractNumId w:val="2"/>
  </w:num>
  <w:num w:numId="3">
    <w:abstractNumId w:val="9"/>
  </w:num>
  <w:num w:numId="4">
    <w:abstractNumId w:val="1"/>
  </w:num>
  <w:num w:numId="5">
    <w:abstractNumId w:val="0"/>
  </w:num>
  <w:num w:numId="6">
    <w:abstractNumId w:val="6"/>
  </w:num>
  <w:num w:numId="7">
    <w:abstractNumId w:val="8"/>
  </w:num>
  <w:num w:numId="8">
    <w:abstractNumId w:val="11"/>
  </w:num>
  <w:num w:numId="9">
    <w:abstractNumId w:val="5"/>
  </w:num>
  <w:num w:numId="10">
    <w:abstractNumId w:val="7"/>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770465A9"/>
    <w:rsid w:val="7D5873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link w:val="10"/>
    <w:qFormat/>
    <w:uiPriority w:val="1"/>
    <w:pPr>
      <w:spacing w:before="105"/>
      <w:ind w:left="118"/>
      <w:outlineLvl w:val="1"/>
    </w:pPr>
    <w:rPr>
      <w:rFonts w:ascii="宋体" w:hAnsi="宋体" w:eastAsia="宋体" w:cs="宋体"/>
      <w:b/>
      <w:bCs/>
      <w:sz w:val="21"/>
      <w:szCs w:val="21"/>
      <w:lang w:val="zh-CN" w:eastAsia="zh-CN" w:bidi="zh-CN"/>
    </w:rPr>
  </w:style>
  <w:style w:type="character" w:default="1" w:styleId="4">
    <w:name w:val="Default Paragraph Font"/>
    <w:semiHidden/>
    <w:unhideWhenUsed/>
    <w:qFormat/>
    <w:uiPriority w:val="1"/>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link w:val="9"/>
    <w:qFormat/>
    <w:uiPriority w:val="1"/>
    <w:pPr>
      <w:ind w:left="118"/>
    </w:pPr>
    <w:rPr>
      <w:rFonts w:ascii="宋体" w:hAnsi="宋体" w:eastAsia="宋体" w:cs="宋体"/>
      <w:sz w:val="21"/>
      <w:szCs w:val="21"/>
      <w:lang w:val="zh-CN" w:eastAsia="zh-CN" w:bidi="zh-CN"/>
    </w:rPr>
  </w:style>
  <w:style w:type="table" w:customStyle="1" w:styleId="6">
    <w:name w:val="Table Normal_0"/>
    <w:semiHidden/>
    <w:unhideWhenUsed/>
    <w:qFormat/>
    <w:uiPriority w:val="2"/>
    <w:tblPr>
      <w:tblLayout w:type="fixed"/>
      <w:tblCellMar>
        <w:top w:w="0" w:type="dxa"/>
        <w:left w:w="0" w:type="dxa"/>
        <w:bottom w:w="0" w:type="dxa"/>
        <w:right w:w="0" w:type="dxa"/>
      </w:tblCellMar>
    </w:tblPr>
  </w:style>
  <w:style w:type="paragraph" w:styleId="7">
    <w:name w:val="List Paragraph"/>
    <w:basedOn w:val="1"/>
    <w:qFormat/>
    <w:uiPriority w:val="1"/>
    <w:pPr>
      <w:spacing w:before="105"/>
      <w:ind w:left="672" w:hanging="555"/>
    </w:pPr>
    <w:rPr>
      <w:rFonts w:ascii="宋体" w:hAnsi="宋体" w:eastAsia="宋体" w:cs="宋体"/>
      <w:lang w:val="zh-CN" w:eastAsia="zh-CN" w:bidi="zh-CN"/>
    </w:rPr>
  </w:style>
  <w:style w:type="paragraph" w:customStyle="1" w:styleId="8">
    <w:name w:val="Table Paragraph"/>
    <w:basedOn w:val="1"/>
    <w:qFormat/>
    <w:uiPriority w:val="1"/>
    <w:pPr>
      <w:spacing w:before="52"/>
      <w:ind w:left="107"/>
    </w:pPr>
    <w:rPr>
      <w:rFonts w:ascii="宋体" w:hAnsi="宋体" w:eastAsia="宋体" w:cs="宋体"/>
      <w:lang w:val="zh-CN" w:eastAsia="zh-CN" w:bidi="zh-CN"/>
    </w:rPr>
  </w:style>
  <w:style w:type="character" w:customStyle="1" w:styleId="9">
    <w:name w:val="正文文本 Char"/>
    <w:link w:val="3"/>
    <w:qFormat/>
    <w:uiPriority w:val="1"/>
    <w:rPr>
      <w:rFonts w:ascii="宋体" w:hAnsi="宋体" w:eastAsia="宋体" w:cs="宋体"/>
      <w:sz w:val="21"/>
      <w:szCs w:val="21"/>
      <w:lang w:val="zh-CN" w:eastAsia="zh-CN" w:bidi="zh-CN"/>
    </w:rPr>
  </w:style>
  <w:style w:type="character" w:customStyle="1" w:styleId="10">
    <w:name w:val="标题 1 Char"/>
    <w:link w:val="2"/>
    <w:qFormat/>
    <w:uiPriority w:val="1"/>
    <w:rPr>
      <w:rFonts w:ascii="宋体" w:hAnsi="宋体" w:eastAsia="宋体" w:cs="宋体"/>
      <w:b/>
      <w:bCs/>
      <w:sz w:val="21"/>
      <w:szCs w:val="21"/>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0" Type="http://schemas.openxmlformats.org/officeDocument/2006/relationships/fontTable" Target="fontTable.xml"/><Relationship Id="rId4" Type="http://schemas.openxmlformats.org/officeDocument/2006/relationships/footer" Target="footer2.xml"/><Relationship Id="rId39" Type="http://schemas.openxmlformats.org/officeDocument/2006/relationships/numbering" Target="numbering.xml"/><Relationship Id="rId38" Type="http://schemas.openxmlformats.org/officeDocument/2006/relationships/customXml" Target="../customXml/item1.xml"/><Relationship Id="rId37" Type="http://schemas.openxmlformats.org/officeDocument/2006/relationships/image" Target="media/image32.png"/><Relationship Id="rId36" Type="http://schemas.openxmlformats.org/officeDocument/2006/relationships/image" Target="media/image31.png"/><Relationship Id="rId35" Type="http://schemas.openxmlformats.org/officeDocument/2006/relationships/image" Target="media/image30.png"/><Relationship Id="rId34" Type="http://schemas.openxmlformats.org/officeDocument/2006/relationships/image" Target="media/image29.png"/><Relationship Id="rId33" Type="http://schemas.openxmlformats.org/officeDocument/2006/relationships/image" Target="media/image28.png"/><Relationship Id="rId32" Type="http://schemas.openxmlformats.org/officeDocument/2006/relationships/image" Target="media/image27.jpeg"/><Relationship Id="rId31" Type="http://schemas.openxmlformats.org/officeDocument/2006/relationships/image" Target="media/image26.jpeg"/><Relationship Id="rId30" Type="http://schemas.openxmlformats.org/officeDocument/2006/relationships/image" Target="media/image25.jpeg"/><Relationship Id="rId3" Type="http://schemas.openxmlformats.org/officeDocument/2006/relationships/footer" Target="foot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jpeg"/><Relationship Id="rId2" Type="http://schemas.openxmlformats.org/officeDocument/2006/relationships/settings" Target="settings.xml"/><Relationship Id="rId19" Type="http://schemas.openxmlformats.org/officeDocument/2006/relationships/image" Target="media/image14.jpeg"/><Relationship Id="rId18" Type="http://schemas.openxmlformats.org/officeDocument/2006/relationships/image" Target="media/image13.jpe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jpeg"/><Relationship Id="rId13" Type="http://schemas.openxmlformats.org/officeDocument/2006/relationships/image" Target="media/image8.png"/><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0"/>
    <customShpInfo spid="_x0000_s2049"/>
    <customShpInfo spid="_x0000_s102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2617</Words>
  <Characters>2950</Characters>
  <Lines>0</Lines>
  <Paragraphs>0</Paragraphs>
  <TotalTime>5</TotalTime>
  <ScaleCrop>false</ScaleCrop>
  <LinksUpToDate>false</LinksUpToDate>
  <CharactersWithSpaces>3393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2019-03-22T14:17:00Z</dcterms:created>
  <dc:creator>火枪手中考</dc:creator>
  <cp:lastModifiedBy>Administrator</cp:lastModifiedBy>
  <dcterms:modified xsi:type="dcterms:W3CDTF">2019-08-02T01:25:32Z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2019-02-26T00:00:00Z</vt:filetime>
  </property>
  <property fmtid="{D5CDD505-2E9C-101B-9397-08002B2CF9AE}" pid="3" name="KSOProductBuildVer">
    <vt:lpwstr>2052-10.1.0.7698</vt:lpwstr>
  </property>
  <property fmtid="{D5CDD505-2E9C-101B-9397-08002B2CF9AE}" pid="4" name="LastSaved">
    <vt:filetime>2019-03-22T00:00:00Z</vt:filetime>
  </property>
</Properties>
</file>