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before="134"/>
        <w:ind w:left="916" w:right="0" w:firstLine="0"/>
        <w:jc w:val="left"/>
        <w:rPr>
          <w:b/>
          <w:sz w:val="32"/>
        </w:rPr>
      </w:pPr>
      <w:r>
        <w:rPr>
          <w:b/>
          <w:sz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0pt;height:26pt;margin-top:863pt;margin-left:809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>
        <w:rPr>
          <w:b/>
          <w:sz w:val="32"/>
        </w:rPr>
        <w:t xml:space="preserve">桐柏一中 </w:t>
      </w:r>
      <w:r>
        <w:rPr>
          <w:rFonts w:ascii="Times New Roman" w:eastAsia="Times New Roman"/>
          <w:b/>
          <w:sz w:val="32"/>
        </w:rPr>
        <w:t xml:space="preserve">2019-2020 </w:t>
      </w:r>
      <w:r>
        <w:rPr>
          <w:b/>
          <w:sz w:val="32"/>
        </w:rPr>
        <w:t>上学期九年级物理第一次月考</w:t>
      </w:r>
    </w:p>
    <w:p>
      <w:pPr>
        <w:pStyle w:val="Heading1"/>
        <w:spacing w:before="125"/>
        <w:jc w:val="both"/>
      </w:pPr>
      <w:r>
        <w:t xml:space="preserve">一、填空题（共 </w:t>
      </w:r>
      <w:r>
        <w:rPr>
          <w:rFonts w:ascii="Times New Roman" w:eastAsia="Times New Roman"/>
        </w:rPr>
        <w:t xml:space="preserve">6 </w:t>
      </w:r>
      <w:r>
        <w:t xml:space="preserve">小题，每空 </w:t>
      </w:r>
      <w:r>
        <w:rPr>
          <w:rFonts w:ascii="Times New Roman" w:eastAsia="Times New Roman"/>
        </w:rPr>
        <w:t xml:space="preserve">1 </w:t>
      </w:r>
      <w:r>
        <w:t xml:space="preserve">分，共 </w:t>
      </w:r>
      <w:r>
        <w:rPr>
          <w:rFonts w:ascii="Times New Roman" w:eastAsia="Times New Roman"/>
        </w:rPr>
        <w:t xml:space="preserve">15 </w:t>
      </w:r>
      <w:r>
        <w:t>分）</w:t>
      </w:r>
    </w:p>
    <w:p>
      <w:pPr>
        <w:pStyle w:val="BodyText"/>
        <w:tabs>
          <w:tab w:val="left" w:pos="1885"/>
          <w:tab w:val="left" w:pos="4299"/>
          <w:tab w:val="left" w:pos="5192"/>
        </w:tabs>
        <w:spacing w:before="42" w:line="278" w:lineRule="auto"/>
        <w:ind w:right="141"/>
        <w:jc w:val="both"/>
      </w:pPr>
      <w:r>
        <w:rPr>
          <w:rFonts w:ascii="Times New Roman" w:eastAsia="Times New Roman"/>
          <w:w w:val="95"/>
        </w:rPr>
        <w:t>1</w:t>
      </w:r>
      <w:r>
        <w:rPr>
          <w:spacing w:val="-27"/>
          <w:w w:val="95"/>
        </w:rPr>
        <w:t>、</w:t>
      </w:r>
      <w:r>
        <w:rPr>
          <w:w w:val="95"/>
        </w:rPr>
        <w:t>在郑州越来越多的人们喜欢吃四川的串串香和重庆的鸳鸯火锅</w:t>
      </w:r>
      <w:r>
        <w:rPr>
          <w:spacing w:val="-25"/>
          <w:w w:val="95"/>
        </w:rPr>
        <w:t>，</w:t>
      </w:r>
      <w:r>
        <w:rPr>
          <w:w w:val="95"/>
        </w:rPr>
        <w:t>火锅一般用铜制作</w:t>
      </w:r>
      <w:r>
        <w:rPr>
          <w:spacing w:val="-25"/>
          <w:w w:val="95"/>
        </w:rPr>
        <w:t>，</w:t>
      </w:r>
      <w:r>
        <w:rPr>
          <w:w w:val="95"/>
        </w:rPr>
        <w:t xml:space="preserve">是因为   </w:t>
      </w:r>
      <w:r>
        <w:t>铜的比热容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27"/>
        </w:rPr>
        <w:t>。</w:t>
      </w:r>
      <w:r>
        <w:t>刚涮好的羊肉烫嘴</w:t>
      </w:r>
      <w:r>
        <w:rPr>
          <w:spacing w:val="-25"/>
        </w:rPr>
        <w:t>，</w:t>
      </w:r>
      <w:r>
        <w:t>是通过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方式使舌头温度升高了</w:t>
      </w:r>
      <w:r>
        <w:rPr>
          <w:spacing w:val="-25"/>
        </w:rPr>
        <w:t>，</w:t>
      </w:r>
      <w:r>
        <w:t>吃完火锅后会闻到衣服上沾上了浓烈的气味，这是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现象。</w:t>
      </w:r>
    </w:p>
    <w:p>
      <w:pPr>
        <w:pStyle w:val="BodyText"/>
        <w:tabs>
          <w:tab w:val="left" w:pos="4393"/>
          <w:tab w:val="left" w:pos="5293"/>
          <w:tab w:val="left" w:pos="6145"/>
          <w:tab w:val="left" w:pos="7674"/>
        </w:tabs>
        <w:spacing w:line="278" w:lineRule="auto"/>
        <w:ind w:right="155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2</w:t>
      </w:r>
      <w:r>
        <w:t>、用玻璃棒摩擦丝绸，玻璃杯和丝绸都会带电，期中丝绸带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电，是因为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电子。如</w:t>
      </w:r>
      <w:r>
        <w:rPr>
          <w:spacing w:val="-15"/>
        </w:rPr>
        <w:t>图</w:t>
      </w:r>
      <w:r>
        <w:t>所示</w:t>
      </w:r>
      <w:r>
        <w:rPr>
          <w:rFonts w:ascii="Times New Roman" w:eastAsia="Times New Roman" w:hAnsi="Times New Roman"/>
        </w:rPr>
        <w:t>,</w:t>
      </w:r>
      <w:r>
        <w:t>验电器</w:t>
      </w:r>
      <w:r>
        <w:rPr>
          <w:spacing w:val="-51"/>
        </w:rPr>
        <w:t xml:space="preserve"> 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2"/>
        </w:rPr>
        <w:t xml:space="preserve"> </w:t>
      </w:r>
      <w:r>
        <w:t>带正电</w:t>
      </w:r>
      <w:r>
        <w:rPr>
          <w:rFonts w:ascii="Times New Roman" w:eastAsia="Times New Roman" w:hAnsi="Times New Roman"/>
        </w:rPr>
        <w:t>,B</w:t>
      </w:r>
      <w:r>
        <w:rPr>
          <w:rFonts w:ascii="Times New Roman" w:eastAsia="Times New Roman" w:hAnsi="Times New Roman"/>
          <w:spacing w:val="2"/>
        </w:rPr>
        <w:t xml:space="preserve"> </w:t>
      </w:r>
      <w:r>
        <w:t>不带电</w:t>
      </w:r>
      <w:r>
        <w:rPr>
          <w:rFonts w:ascii="Times New Roman" w:eastAsia="Times New Roman" w:hAnsi="Times New Roman"/>
        </w:rPr>
        <w:t>,</w:t>
      </w:r>
      <w:r>
        <w:t>用带有绝缘柄的金属棒把验电器</w:t>
      </w:r>
      <w:r>
        <w:rPr>
          <w:spacing w:val="-48"/>
        </w:rPr>
        <w:t xml:space="preserve"> </w:t>
      </w:r>
      <w:r>
        <w:rPr>
          <w:rFonts w:ascii="Times New Roman" w:eastAsia="Times New Roman" w:hAnsi="Times New Roman"/>
        </w:rPr>
        <w:t>A.B</w:t>
      </w:r>
      <w:r>
        <w:rPr>
          <w:rFonts w:ascii="Times New Roman" w:eastAsia="Times New Roman" w:hAnsi="Times New Roman"/>
          <w:spacing w:val="2"/>
        </w:rPr>
        <w:t xml:space="preserve"> </w:t>
      </w:r>
      <w:r>
        <w:t>两金属球连接起来的瞬 间</w:t>
      </w:r>
      <w:r>
        <w:rPr>
          <w:rFonts w:ascii="Times New Roman" w:eastAsia="Times New Roman" w:hAnsi="Times New Roman"/>
        </w:rPr>
        <w:t>,(</w:t>
      </w:r>
      <w:r>
        <w:t>如图乙所示</w:t>
      </w:r>
      <w:r>
        <w:rPr>
          <w:rFonts w:ascii="Times New Roman" w:eastAsia="Times New Roman" w:hAnsi="Times New Roman"/>
        </w:rPr>
        <w:t>),</w:t>
      </w:r>
      <w:r>
        <w:t>则金属棒的电流方向是从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流向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rFonts w:ascii="Times New Roman" w:eastAsia="Times New Roman" w:hAnsi="Times New Roman"/>
        </w:rPr>
        <w:t>(</w:t>
      </w:r>
      <w:r>
        <w:t>选填“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t>到</w:t>
      </w:r>
      <w:r>
        <w:rPr>
          <w:spacing w:val="-53"/>
        </w:rPr>
        <w:t xml:space="preserve"> </w:t>
      </w:r>
      <w:r>
        <w:rPr>
          <w:rFonts w:ascii="Times New Roman" w:eastAsia="Times New Roman" w:hAnsi="Times New Roman"/>
        </w:rPr>
        <w:t>B</w:t>
      </w:r>
      <w:r>
        <w:t>”或“</w:t>
      </w:r>
      <w:r>
        <w:rPr>
          <w:rFonts w:ascii="Times New Roman" w:eastAsia="Times New Roman" w:hAnsi="Times New Roman"/>
        </w:rPr>
        <w:t>B</w:t>
      </w:r>
      <w:r>
        <w:rPr>
          <w:rFonts w:ascii="Times New Roman" w:eastAsia="Times New Roman" w:hAnsi="Times New Roman"/>
          <w:spacing w:val="1"/>
        </w:rPr>
        <w:t xml:space="preserve"> </w:t>
      </w:r>
      <w:r>
        <w:t>到</w:t>
      </w:r>
      <w:r>
        <w:rPr>
          <w:spacing w:val="-53"/>
        </w:rPr>
        <w:t xml:space="preserve"> </w:t>
      </w:r>
      <w:r>
        <w:rPr>
          <w:rFonts w:ascii="Times New Roman" w:eastAsia="Times New Roman" w:hAnsi="Times New Roman"/>
        </w:rPr>
        <w:t>A</w:t>
      </w:r>
      <w:r>
        <w:t>”</w:t>
      </w:r>
      <w:r>
        <w:rPr>
          <w:rFonts w:ascii="Times New Roman" w:eastAsia="Times New Roman" w:hAnsi="Times New Roman"/>
        </w:rPr>
        <w:t>)</w:t>
      </w:r>
    </w:p>
    <w:p>
      <w:pPr>
        <w:pStyle w:val="BodyText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5257165" cy="1337310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8030624" name="image1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57394" cy="133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tabs>
          <w:tab w:val="left" w:pos="7254"/>
        </w:tabs>
        <w:spacing w:before="76"/>
        <w:jc w:val="both"/>
      </w:pPr>
      <w:r>
        <w:rPr>
          <w:rFonts w:ascii="Times New Roman" w:eastAsia="Times New Roman"/>
          <w:position w:val="2"/>
        </w:rPr>
        <w:t>3</w:t>
      </w:r>
      <w:r>
        <w:rPr>
          <w:spacing w:val="-32"/>
          <w:position w:val="2"/>
        </w:rPr>
        <w:t>、</w:t>
      </w:r>
      <w:r>
        <w:rPr>
          <w:position w:val="2"/>
        </w:rPr>
        <w:t>如图所示的电路中</w:t>
      </w:r>
      <w:r>
        <w:rPr>
          <w:spacing w:val="-51"/>
          <w:position w:val="2"/>
        </w:rPr>
        <w:t xml:space="preserve"> </w:t>
      </w:r>
      <w:r>
        <w:rPr>
          <w:rFonts w:ascii="Times New Roman" w:eastAsia="Times New Roman"/>
          <w:position w:val="2"/>
        </w:rPr>
        <w:t>L</w:t>
      </w:r>
      <w:r>
        <w:rPr>
          <w:rFonts w:ascii="Times New Roman" w:eastAsia="Times New Roman"/>
          <w:position w:val="2"/>
          <w:vertAlign w:val="subscript"/>
        </w:rPr>
        <w:t>1</w:t>
      </w:r>
      <w:r>
        <w:rPr>
          <w:rFonts w:ascii="Times New Roman" w:eastAsia="Times New Roman"/>
          <w:spacing w:val="-22"/>
          <w:position w:val="2"/>
          <w:vertAlign w:val="baseline"/>
        </w:rPr>
        <w:t xml:space="preserve"> </w:t>
      </w:r>
      <w:r>
        <w:rPr>
          <w:position w:val="2"/>
          <w:vertAlign w:val="baseline"/>
        </w:rPr>
        <w:t>和</w:t>
      </w:r>
      <w:r>
        <w:rPr>
          <w:spacing w:val="-53"/>
          <w:position w:val="2"/>
          <w:vertAlign w:val="baseline"/>
        </w:rPr>
        <w:t xml:space="preserve"> </w:t>
      </w:r>
      <w:r>
        <w:rPr>
          <w:rFonts w:ascii="Times New Roman" w:eastAsia="Times New Roman"/>
          <w:position w:val="2"/>
          <w:vertAlign w:val="baseline"/>
        </w:rPr>
        <w:t>L</w:t>
      </w:r>
      <w:r>
        <w:rPr>
          <w:rFonts w:ascii="Times New Roman" w:eastAsia="Times New Roman"/>
          <w:position w:val="2"/>
          <w:vertAlign w:val="subscript"/>
        </w:rPr>
        <w:t>2</w:t>
      </w:r>
      <w:r>
        <w:rPr>
          <w:rFonts w:ascii="Times New Roman" w:eastAsia="Times New Roman"/>
          <w:spacing w:val="-19"/>
          <w:position w:val="2"/>
          <w:vertAlign w:val="baseline"/>
        </w:rPr>
        <w:t xml:space="preserve"> </w:t>
      </w:r>
      <w:r>
        <w:rPr>
          <w:position w:val="2"/>
          <w:vertAlign w:val="baseline"/>
        </w:rPr>
        <w:t>两端的电压相等为</w:t>
      </w:r>
      <w:r>
        <w:rPr>
          <w:spacing w:val="-53"/>
          <w:position w:val="2"/>
          <w:vertAlign w:val="baseline"/>
        </w:rPr>
        <w:t xml:space="preserve"> </w:t>
      </w:r>
      <w:r>
        <w:rPr>
          <w:rFonts w:ascii="Times New Roman" w:eastAsia="Times New Roman"/>
          <w:spacing w:val="-10"/>
          <w:position w:val="2"/>
          <w:vertAlign w:val="baseline"/>
        </w:rPr>
        <w:t>3V</w:t>
      </w:r>
      <w:r>
        <w:rPr>
          <w:spacing w:val="-10"/>
          <w:position w:val="2"/>
          <w:vertAlign w:val="baseline"/>
        </w:rPr>
        <w:t>，</w:t>
      </w:r>
      <w:r>
        <w:rPr>
          <w:position w:val="2"/>
          <w:vertAlign w:val="baseline"/>
        </w:rPr>
        <w:t>则</w:t>
      </w:r>
      <w:r>
        <w:rPr>
          <w:spacing w:val="-51"/>
          <w:position w:val="2"/>
          <w:vertAlign w:val="baseline"/>
        </w:rPr>
        <w:t xml:space="preserve"> </w:t>
      </w:r>
      <w:r>
        <w:rPr>
          <w:rFonts w:ascii="Times New Roman" w:eastAsia="Times New Roman"/>
          <w:position w:val="2"/>
          <w:vertAlign w:val="baseline"/>
        </w:rPr>
        <w:t>L</w:t>
      </w:r>
      <w:r>
        <w:rPr>
          <w:rFonts w:ascii="Times New Roman" w:eastAsia="Times New Roman"/>
          <w:position w:val="2"/>
          <w:vertAlign w:val="subscript"/>
        </w:rPr>
        <w:t>1</w:t>
      </w:r>
      <w:r>
        <w:rPr>
          <w:rFonts w:ascii="Times New Roman" w:eastAsia="Times New Roman"/>
          <w:spacing w:val="-21"/>
          <w:position w:val="2"/>
          <w:vertAlign w:val="baseline"/>
        </w:rPr>
        <w:t xml:space="preserve"> </w:t>
      </w:r>
      <w:r>
        <w:rPr>
          <w:position w:val="2"/>
          <w:vertAlign w:val="baseline"/>
        </w:rPr>
        <w:t>和</w:t>
      </w:r>
      <w:r>
        <w:rPr>
          <w:spacing w:val="-51"/>
          <w:position w:val="2"/>
          <w:vertAlign w:val="baseline"/>
        </w:rPr>
        <w:t xml:space="preserve"> </w:t>
      </w:r>
      <w:r>
        <w:rPr>
          <w:rFonts w:ascii="Times New Roman" w:eastAsia="Times New Roman"/>
          <w:position w:val="2"/>
          <w:vertAlign w:val="baseline"/>
        </w:rPr>
        <w:t>L</w:t>
      </w:r>
      <w:r>
        <w:rPr>
          <w:rFonts w:ascii="Times New Roman" w:eastAsia="Times New Roman"/>
          <w:position w:val="2"/>
          <w:vertAlign w:val="subscript"/>
        </w:rPr>
        <w:t>2</w:t>
      </w:r>
      <w:r>
        <w:rPr>
          <w:rFonts w:ascii="Times New Roman" w:eastAsia="Times New Roman"/>
          <w:spacing w:val="-18"/>
          <w:position w:val="2"/>
          <w:vertAlign w:val="baseline"/>
        </w:rPr>
        <w:t xml:space="preserve"> </w:t>
      </w:r>
      <w:r>
        <w:rPr>
          <w:position w:val="2"/>
          <w:vertAlign w:val="baseline"/>
        </w:rPr>
        <w:t>属于</w:t>
      </w:r>
      <w:r>
        <w:rPr>
          <w:position w:val="2"/>
          <w:u w:val="single"/>
          <w:vertAlign w:val="baseline"/>
        </w:rPr>
        <w:t xml:space="preserve"> </w:t>
      </w:r>
      <w:r>
        <w:rPr>
          <w:position w:val="2"/>
          <w:u w:val="single"/>
          <w:vertAlign w:val="baseline"/>
        </w:rPr>
        <w:tab/>
      </w:r>
      <w:r>
        <w:rPr>
          <w:position w:val="2"/>
          <w:vertAlign w:val="baseline"/>
        </w:rPr>
        <w:t>联</w:t>
      </w:r>
      <w:r>
        <w:rPr>
          <w:spacing w:val="-9"/>
          <w:position w:val="2"/>
          <w:vertAlign w:val="baseline"/>
        </w:rPr>
        <w:t>，</w:t>
      </w:r>
      <w:r>
        <w:rPr>
          <w:rFonts w:ascii="Times New Roman" w:eastAsia="Times New Roman"/>
          <w:spacing w:val="-9"/>
          <w:position w:val="2"/>
          <w:vertAlign w:val="baseline"/>
        </w:rPr>
        <w:t>V</w:t>
      </w:r>
      <w:r>
        <w:rPr>
          <w:rFonts w:ascii="Times New Roman" w:eastAsia="Times New Roman"/>
          <w:spacing w:val="-9"/>
          <w:position w:val="2"/>
          <w:vertAlign w:val="subscript"/>
        </w:rPr>
        <w:t>3</w:t>
      </w:r>
      <w:r>
        <w:rPr>
          <w:rFonts w:ascii="Times New Roman" w:eastAsia="Times New Roman"/>
          <w:spacing w:val="-22"/>
          <w:position w:val="2"/>
          <w:vertAlign w:val="baseline"/>
        </w:rPr>
        <w:t xml:space="preserve"> </w:t>
      </w:r>
      <w:r>
        <w:rPr>
          <w:position w:val="2"/>
          <w:vertAlign w:val="baseline"/>
        </w:rPr>
        <w:t>的示数为</w:t>
      </w:r>
    </w:p>
    <w:p>
      <w:pPr>
        <w:pStyle w:val="BodyText"/>
        <w:spacing w:before="37"/>
      </w:pPr>
      <w:r>
        <w:rPr>
          <w:rFonts w:ascii="Times New Roman" w:eastAsia="Times New Roman"/>
        </w:rPr>
        <w:t>V</w:t>
      </w:r>
      <w:r>
        <w:t>。</w:t>
      </w:r>
    </w:p>
    <w:p>
      <w:pPr>
        <w:pStyle w:val="BodyText"/>
        <w:spacing w:before="43" w:line="278" w:lineRule="auto"/>
        <w:ind w:right="148"/>
        <w:jc w:val="both"/>
      </w:pPr>
      <w:r>
        <w:rPr>
          <w:rFonts w:ascii="Times New Roman" w:eastAsia="Times New Roman"/>
        </w:rPr>
        <w:t>4</w:t>
      </w:r>
      <w:r>
        <w:t>、柴油机工作时的一个工作循环有四个冲程，其中与钻木取火能量转化相同的是</w:t>
      </w:r>
      <w:r>
        <w:rPr>
          <w:spacing w:val="21"/>
          <w:u w:val="single"/>
        </w:rPr>
        <w:t xml:space="preserve">  </w:t>
      </w:r>
      <w:r>
        <w:t xml:space="preserve">冲程， </w:t>
      </w:r>
      <w:r>
        <w:rPr>
          <w:spacing w:val="-9"/>
        </w:rPr>
        <w:t xml:space="preserve">若飞轮转速为 </w:t>
      </w:r>
      <w:r>
        <w:rPr>
          <w:rFonts w:ascii="Times New Roman" w:eastAsia="Times New Roman"/>
        </w:rPr>
        <w:t>2400r/min</w:t>
      </w:r>
      <w:r>
        <w:rPr>
          <w:spacing w:val="-4"/>
        </w:rPr>
        <w:t xml:space="preserve">，一个做功冲程燃起对活塞做功 </w:t>
      </w:r>
      <w:r>
        <w:rPr>
          <w:rFonts w:ascii="Times New Roman" w:eastAsia="Times New Roman"/>
        </w:rPr>
        <w:t>200J</w:t>
      </w:r>
      <w:r>
        <w:rPr>
          <w:spacing w:val="-20"/>
        </w:rPr>
        <w:t xml:space="preserve">，则 </w:t>
      </w:r>
      <w:r>
        <w:rPr>
          <w:rFonts w:ascii="Times New Roman" w:eastAsia="Times New Roman"/>
        </w:rPr>
        <w:t>1min</w:t>
      </w:r>
      <w:r>
        <w:rPr>
          <w:rFonts w:ascii="Times New Roman" w:eastAsia="Times New Roman"/>
          <w:spacing w:val="-5"/>
        </w:rPr>
        <w:t xml:space="preserve"> </w:t>
      </w:r>
      <w:r>
        <w:t>燃起对活塞做的总功为</w:t>
      </w:r>
      <w:r>
        <w:rPr>
          <w:rFonts w:ascii="Times New Roman" w:eastAsia="Times New Roman"/>
        </w:rPr>
        <w:t>J</w:t>
      </w:r>
      <w:r>
        <w:t>。</w:t>
      </w:r>
    </w:p>
    <w:p>
      <w:pPr>
        <w:pStyle w:val="BodyText"/>
        <w:tabs>
          <w:tab w:val="left" w:pos="1051"/>
          <w:tab w:val="left" w:pos="1465"/>
          <w:tab w:val="left" w:pos="3999"/>
        </w:tabs>
        <w:spacing w:line="278" w:lineRule="auto"/>
        <w:ind w:right="38"/>
      </w:pPr>
      <w:r>
        <w:rPr>
          <w:rFonts w:ascii="Times New Roman" w:eastAsia="Times New Roman" w:hAnsi="Times New Roman"/>
        </w:rPr>
        <w:t>5</w:t>
      </w:r>
      <w:r>
        <w:t>、某太阳能热水器吸收</w:t>
      </w:r>
      <w:r>
        <w:rPr>
          <w:spacing w:val="-38"/>
        </w:rPr>
        <w:t xml:space="preserve"> </w:t>
      </w:r>
      <w:r>
        <w:rPr>
          <w:rFonts w:ascii="Times New Roman" w:eastAsia="Times New Roman" w:hAnsi="Times New Roman"/>
        </w:rPr>
        <w:t>1.4×10</w:t>
      </w:r>
      <w:r>
        <w:rPr>
          <w:rFonts w:ascii="Times New Roman" w:eastAsia="Times New Roman" w:hAnsi="Times New Roman"/>
          <w:position w:val="7"/>
          <w:sz w:val="13"/>
        </w:rPr>
        <w:t>7</w:t>
      </w:r>
      <w:r>
        <w:rPr>
          <w:rFonts w:ascii="Times New Roman" w:eastAsia="Times New Roman" w:hAnsi="Times New Roman"/>
        </w:rPr>
        <w:t>J</w:t>
      </w:r>
      <w:r>
        <w:rPr>
          <w:rFonts w:ascii="Times New Roman" w:eastAsia="Times New Roman" w:hAnsi="Times New Roman"/>
          <w:spacing w:val="15"/>
        </w:rPr>
        <w:t xml:space="preserve"> </w:t>
      </w:r>
      <w:r>
        <w:t>的能量能把质量为</w:t>
      </w:r>
      <w:r>
        <w:rPr>
          <w:spacing w:val="-34"/>
        </w:rPr>
        <w:t xml:space="preserve"> </w:t>
      </w:r>
      <w:r>
        <w:rPr>
          <w:rFonts w:ascii="Times New Roman" w:eastAsia="Times New Roman" w:hAnsi="Times New Roman"/>
        </w:rPr>
        <w:t>20kg</w:t>
      </w:r>
      <w:r>
        <w:rPr>
          <w:rFonts w:ascii="Times New Roman" w:eastAsia="Times New Roman" w:hAnsi="Times New Roman"/>
          <w:spacing w:val="16"/>
        </w:rPr>
        <w:t xml:space="preserve"> </w:t>
      </w:r>
      <w:r>
        <w:t>的水从</w:t>
      </w:r>
      <w:r>
        <w:rPr>
          <w:spacing w:val="-38"/>
        </w:rPr>
        <w:t xml:space="preserve"> </w:t>
      </w:r>
      <w:r>
        <w:rPr>
          <w:rFonts w:ascii="Times New Roman" w:eastAsia="Times New Roman" w:hAnsi="Times New Roman"/>
        </w:rPr>
        <w:t>25℃</w:t>
      </w:r>
      <w:r>
        <w:t>加热到</w:t>
      </w:r>
      <w:r>
        <w:rPr>
          <w:spacing w:val="-38"/>
        </w:rPr>
        <w:t xml:space="preserve"> </w:t>
      </w:r>
      <w:r>
        <w:rPr>
          <w:rFonts w:ascii="Times New Roman" w:eastAsia="Times New Roman" w:hAnsi="Times New Roman"/>
        </w:rPr>
        <w:t>75℃,</w:t>
      </w:r>
      <w:r>
        <w:t>则水吸收的热量为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rFonts w:ascii="Times New Roman" w:eastAsia="Times New Roman" w:hAnsi="Times New Roman"/>
        </w:rPr>
        <w:t>J,</w:t>
      </w:r>
      <w:r>
        <w:t>热水器的热效率为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01"/>
        </w:rPr>
        <w:t>。</w:t>
      </w:r>
      <w:r>
        <w:t>同样</w:t>
      </w:r>
      <w:r>
        <w:rPr>
          <w:spacing w:val="-57"/>
        </w:rPr>
        <w:t xml:space="preserve"> </w:t>
      </w:r>
      <w:r>
        <w:rPr>
          <w:rFonts w:ascii="Times New Roman" w:eastAsia="Times New Roman" w:hAnsi="Times New Roman"/>
        </w:rPr>
        <w:t>1.4×10</w:t>
      </w:r>
      <w:r>
        <w:rPr>
          <w:rFonts w:ascii="Times New Roman" w:eastAsia="Times New Roman" w:hAnsi="Times New Roman"/>
          <w:position w:val="7"/>
          <w:sz w:val="13"/>
        </w:rPr>
        <w:t>7</w:t>
      </w:r>
      <w:r>
        <w:rPr>
          <w:rFonts w:ascii="Times New Roman" w:eastAsia="Times New Roman" w:hAnsi="Times New Roman"/>
        </w:rPr>
        <w:t>J</w:t>
      </w:r>
      <w:r>
        <w:rPr>
          <w:rFonts w:ascii="Times New Roman" w:eastAsia="Times New Roman" w:hAnsi="Times New Roman"/>
          <w:spacing w:val="-5"/>
        </w:rPr>
        <w:t xml:space="preserve"> </w:t>
      </w:r>
      <w:r>
        <w:t>的能量</w:t>
      </w:r>
      <w:r>
        <w:rPr>
          <w:spacing w:val="-101"/>
        </w:rPr>
        <w:t>，</w:t>
      </w:r>
      <w:r>
        <w:t>若是由液态氢完全燃烧提供， 需要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rFonts w:ascii="Times New Roman" w:eastAsia="Times New Roman" w:hAnsi="Times New Roman"/>
        </w:rPr>
        <w:t>Kg</w:t>
      </w:r>
      <w:r>
        <w:rPr>
          <w:rFonts w:ascii="Times New Roman" w:eastAsia="Times New Roman" w:hAnsi="Times New Roman"/>
          <w:spacing w:val="32"/>
        </w:rPr>
        <w:t xml:space="preserve"> </w:t>
      </w:r>
      <w:r>
        <w:t>氢【</w:t>
      </w:r>
      <w:r>
        <w:rPr>
          <w:rFonts w:ascii="Times New Roman" w:eastAsia="Times New Roman" w:hAnsi="Times New Roman"/>
        </w:rPr>
        <w:t>c</w:t>
      </w:r>
      <w:r>
        <w:rPr>
          <w:rFonts w:ascii="Times New Roman" w:eastAsia="Times New Roman" w:hAnsi="Times New Roman"/>
          <w:spacing w:val="33"/>
        </w:rPr>
        <w:t xml:space="preserve"> </w:t>
      </w:r>
      <w:r>
        <w:rPr>
          <w:position w:val="-2"/>
          <w:sz w:val="10"/>
        </w:rPr>
        <w:t>水</w:t>
      </w:r>
      <w:r>
        <w:rPr>
          <w:rFonts w:ascii="Times New Roman" w:eastAsia="Times New Roman" w:hAnsi="Times New Roman"/>
        </w:rPr>
        <w:t>=4.2×10</w:t>
      </w:r>
      <w:r>
        <w:rPr>
          <w:rFonts w:ascii="Times New Roman" w:eastAsia="Times New Roman" w:hAnsi="Times New Roman"/>
          <w:position w:val="7"/>
          <w:sz w:val="13"/>
        </w:rPr>
        <w:t>3</w:t>
      </w:r>
      <w:r>
        <w:rPr>
          <w:rFonts w:ascii="Times New Roman" w:eastAsia="Times New Roman" w:hAnsi="Times New Roman"/>
        </w:rPr>
        <w:t>J/(kg</w:t>
      </w:r>
      <w:r>
        <w:rPr>
          <w:rFonts w:ascii="Cambria Math" w:eastAsia="Cambria Math" w:hAnsi="Cambria Math"/>
        </w:rPr>
        <w:t>⋅</w:t>
      </w:r>
      <w:r>
        <w:rPr>
          <w:rFonts w:ascii="Times New Roman" w:eastAsia="Times New Roman" w:hAnsi="Times New Roman"/>
        </w:rPr>
        <w:t>℃)</w:t>
      </w:r>
      <w:r>
        <w:t>，</w:t>
      </w:r>
      <w:r>
        <w:rPr>
          <w:rFonts w:ascii="Times New Roman" w:eastAsia="Times New Roman" w:hAnsi="Times New Roman"/>
        </w:rPr>
        <w:t>q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position w:val="-2"/>
          <w:sz w:val="10"/>
        </w:rPr>
        <w:t>氢</w:t>
      </w:r>
      <w:r>
        <w:rPr>
          <w:rFonts w:ascii="Times New Roman" w:eastAsia="Times New Roman" w:hAnsi="Times New Roman"/>
        </w:rPr>
        <w:t>=1.4×10</w:t>
      </w:r>
      <w:r>
        <w:rPr>
          <w:rFonts w:ascii="Times New Roman" w:eastAsia="Times New Roman" w:hAnsi="Times New Roman"/>
          <w:position w:val="7"/>
          <w:sz w:val="13"/>
        </w:rPr>
        <w:t>7</w:t>
      </w:r>
      <w:r>
        <w:rPr>
          <w:rFonts w:ascii="Times New Roman" w:eastAsia="Times New Roman" w:hAnsi="Times New Roman"/>
        </w:rPr>
        <w:t>J/kg</w:t>
      </w:r>
      <w:r>
        <w:t>】</w:t>
      </w:r>
    </w:p>
    <w:p>
      <w:pPr>
        <w:pStyle w:val="BodyText"/>
        <w:tabs>
          <w:tab w:val="left" w:pos="1268"/>
          <w:tab w:val="left" w:pos="2708"/>
        </w:tabs>
        <w:spacing w:line="273" w:lineRule="auto"/>
        <w:ind w:right="249"/>
      </w:pPr>
      <w:r>
        <w:rPr>
          <w:rFonts w:ascii="Times New Roman" w:eastAsia="Times New Roman"/>
          <w:position w:val="2"/>
        </w:rPr>
        <w:t>6</w:t>
      </w:r>
      <w:r>
        <w:rPr>
          <w:position w:val="2"/>
        </w:rPr>
        <w:t>、在我们做串并联实验时，若先将灯</w:t>
      </w:r>
      <w:r>
        <w:rPr>
          <w:spacing w:val="-55"/>
          <w:position w:val="2"/>
        </w:rPr>
        <w:t xml:space="preserve"> </w:t>
      </w:r>
      <w:r>
        <w:rPr>
          <w:rFonts w:ascii="Times New Roman" w:eastAsia="Times New Roman"/>
          <w:position w:val="2"/>
        </w:rPr>
        <w:t>L</w:t>
      </w:r>
      <w:r>
        <w:rPr>
          <w:rFonts w:ascii="Times New Roman" w:eastAsia="Times New Roman"/>
          <w:position w:val="2"/>
          <w:vertAlign w:val="subscript"/>
        </w:rPr>
        <w:t>1</w:t>
      </w:r>
      <w:r>
        <w:rPr>
          <w:rFonts w:ascii="Times New Roman" w:eastAsia="Times New Roman"/>
          <w:spacing w:val="-22"/>
          <w:position w:val="2"/>
          <w:vertAlign w:val="baseline"/>
        </w:rPr>
        <w:t xml:space="preserve"> </w:t>
      </w:r>
      <w:r>
        <w:rPr>
          <w:position w:val="2"/>
          <w:vertAlign w:val="baseline"/>
        </w:rPr>
        <w:t>和</w:t>
      </w:r>
      <w:r>
        <w:rPr>
          <w:spacing w:val="-52"/>
          <w:position w:val="2"/>
          <w:vertAlign w:val="baseline"/>
        </w:rPr>
        <w:t xml:space="preserve"> </w:t>
      </w:r>
      <w:r>
        <w:rPr>
          <w:rFonts w:ascii="Times New Roman" w:eastAsia="Times New Roman"/>
          <w:position w:val="2"/>
          <w:vertAlign w:val="baseline"/>
        </w:rPr>
        <w:t>L</w:t>
      </w:r>
      <w:r>
        <w:rPr>
          <w:rFonts w:ascii="Times New Roman" w:eastAsia="Times New Roman"/>
          <w:position w:val="2"/>
          <w:vertAlign w:val="subscript"/>
        </w:rPr>
        <w:t>2</w:t>
      </w:r>
      <w:r>
        <w:rPr>
          <w:rFonts w:ascii="Times New Roman" w:eastAsia="Times New Roman"/>
          <w:spacing w:val="-19"/>
          <w:position w:val="2"/>
          <w:vertAlign w:val="baseline"/>
        </w:rPr>
        <w:t xml:space="preserve"> </w:t>
      </w:r>
      <w:r>
        <w:rPr>
          <w:position w:val="2"/>
          <w:vertAlign w:val="baseline"/>
        </w:rPr>
        <w:t>串联，发现</w:t>
      </w:r>
      <w:r>
        <w:rPr>
          <w:spacing w:val="-54"/>
          <w:position w:val="2"/>
          <w:vertAlign w:val="baseline"/>
        </w:rPr>
        <w:t xml:space="preserve"> </w:t>
      </w:r>
      <w:r>
        <w:rPr>
          <w:rFonts w:ascii="Times New Roman" w:eastAsia="Times New Roman"/>
          <w:position w:val="2"/>
          <w:vertAlign w:val="baseline"/>
        </w:rPr>
        <w:t>L</w:t>
      </w:r>
      <w:r>
        <w:rPr>
          <w:rFonts w:ascii="Times New Roman" w:eastAsia="Times New Roman"/>
          <w:position w:val="2"/>
          <w:vertAlign w:val="subscript"/>
        </w:rPr>
        <w:t>1</w:t>
      </w:r>
      <w:r>
        <w:rPr>
          <w:rFonts w:ascii="Times New Roman" w:eastAsia="Times New Roman"/>
          <w:spacing w:val="-22"/>
          <w:position w:val="2"/>
          <w:vertAlign w:val="baseline"/>
        </w:rPr>
        <w:t xml:space="preserve"> </w:t>
      </w:r>
      <w:r>
        <w:rPr>
          <w:position w:val="2"/>
          <w:vertAlign w:val="baseline"/>
        </w:rPr>
        <w:t>很亮，</w:t>
      </w:r>
      <w:r>
        <w:rPr>
          <w:rFonts w:ascii="Times New Roman" w:eastAsia="Times New Roman"/>
          <w:position w:val="2"/>
          <w:vertAlign w:val="baseline"/>
        </w:rPr>
        <w:t>L</w:t>
      </w:r>
      <w:r>
        <w:rPr>
          <w:rFonts w:ascii="Times New Roman" w:eastAsia="Times New Roman"/>
          <w:position w:val="2"/>
          <w:vertAlign w:val="subscript"/>
        </w:rPr>
        <w:t>2</w:t>
      </w:r>
      <w:r>
        <w:rPr>
          <w:rFonts w:ascii="Times New Roman" w:eastAsia="Times New Roman"/>
          <w:spacing w:val="-22"/>
          <w:position w:val="2"/>
          <w:vertAlign w:val="baseline"/>
        </w:rPr>
        <w:t xml:space="preserve"> </w:t>
      </w:r>
      <w:r>
        <w:rPr>
          <w:position w:val="2"/>
          <w:vertAlign w:val="baseline"/>
        </w:rPr>
        <w:t>发光却很微弱，这是因为</w:t>
      </w:r>
      <w:r>
        <w:rPr>
          <w:position w:val="2"/>
          <w:u w:val="single"/>
          <w:vertAlign w:val="baseline"/>
        </w:rPr>
        <w:t xml:space="preserve"> </w:t>
      </w:r>
      <w:r>
        <w:rPr>
          <w:position w:val="2"/>
          <w:u w:val="single"/>
          <w:vertAlign w:val="baseline"/>
        </w:rPr>
        <w:tab/>
      </w:r>
      <w:r>
        <w:rPr>
          <w:position w:val="2"/>
          <w:vertAlign w:val="baseline"/>
        </w:rPr>
        <w:t>不同，再将</w:t>
      </w:r>
      <w:r>
        <w:rPr>
          <w:spacing w:val="-52"/>
          <w:position w:val="2"/>
          <w:vertAlign w:val="baseline"/>
        </w:rPr>
        <w:t xml:space="preserve"> </w:t>
      </w:r>
      <w:r>
        <w:rPr>
          <w:rFonts w:ascii="Times New Roman" w:eastAsia="Times New Roman"/>
          <w:position w:val="2"/>
          <w:vertAlign w:val="baseline"/>
        </w:rPr>
        <w:t>L</w:t>
      </w:r>
      <w:r>
        <w:rPr>
          <w:rFonts w:ascii="Times New Roman" w:eastAsia="Times New Roman"/>
          <w:position w:val="2"/>
          <w:vertAlign w:val="subscript"/>
        </w:rPr>
        <w:t>1</w:t>
      </w:r>
      <w:r>
        <w:rPr>
          <w:rFonts w:ascii="Times New Roman" w:eastAsia="Times New Roman"/>
          <w:spacing w:val="-22"/>
          <w:position w:val="2"/>
          <w:vertAlign w:val="baseline"/>
        </w:rPr>
        <w:t xml:space="preserve"> </w:t>
      </w:r>
      <w:r>
        <w:rPr>
          <w:position w:val="2"/>
          <w:vertAlign w:val="baseline"/>
        </w:rPr>
        <w:t>和</w:t>
      </w:r>
      <w:r>
        <w:rPr>
          <w:spacing w:val="-52"/>
          <w:position w:val="2"/>
          <w:vertAlign w:val="baseline"/>
        </w:rPr>
        <w:t xml:space="preserve"> </w:t>
      </w:r>
      <w:r>
        <w:rPr>
          <w:rFonts w:ascii="Times New Roman" w:eastAsia="Times New Roman"/>
          <w:position w:val="2"/>
          <w:vertAlign w:val="baseline"/>
        </w:rPr>
        <w:t>L</w:t>
      </w:r>
      <w:r>
        <w:rPr>
          <w:rFonts w:ascii="Times New Roman" w:eastAsia="Times New Roman"/>
          <w:position w:val="2"/>
          <w:vertAlign w:val="subscript"/>
        </w:rPr>
        <w:t>2</w:t>
      </w:r>
      <w:r>
        <w:rPr>
          <w:rFonts w:ascii="Times New Roman" w:eastAsia="Times New Roman"/>
          <w:spacing w:val="-19"/>
          <w:position w:val="2"/>
          <w:vertAlign w:val="baseline"/>
        </w:rPr>
        <w:t xml:space="preserve"> </w:t>
      </w:r>
      <w:r>
        <w:rPr>
          <w:position w:val="2"/>
          <w:vertAlign w:val="baseline"/>
        </w:rPr>
        <w:t>并联在同一电源两端</w:t>
      </w:r>
      <w:r>
        <w:rPr>
          <w:rFonts w:ascii="Times New Roman" w:eastAsia="Times New Roman"/>
          <w:position w:val="2"/>
          <w:vertAlign w:val="baseline"/>
        </w:rPr>
        <w:t>,</w:t>
      </w:r>
      <w:r>
        <w:rPr>
          <w:position w:val="2"/>
          <w:vertAlign w:val="baseline"/>
        </w:rPr>
        <w:t>会发现</w:t>
      </w:r>
      <w:r>
        <w:rPr>
          <w:spacing w:val="-51"/>
          <w:position w:val="2"/>
          <w:vertAlign w:val="baseline"/>
        </w:rPr>
        <w:t xml:space="preserve"> </w:t>
      </w:r>
      <w:r>
        <w:rPr>
          <w:rFonts w:ascii="Times New Roman" w:eastAsia="Times New Roman"/>
          <w:position w:val="2"/>
          <w:vertAlign w:val="baseline"/>
        </w:rPr>
        <w:t>L</w:t>
      </w:r>
      <w:r>
        <w:rPr>
          <w:rFonts w:ascii="Times New Roman" w:eastAsia="Times New Roman"/>
          <w:position w:val="2"/>
          <w:vertAlign w:val="subscript"/>
        </w:rPr>
        <w:t>1</w:t>
      </w:r>
      <w:r>
        <w:rPr>
          <w:rFonts w:ascii="Times New Roman" w:eastAsia="Times New Roman"/>
          <w:spacing w:val="-22"/>
          <w:position w:val="2"/>
          <w:vertAlign w:val="baseline"/>
        </w:rPr>
        <w:t xml:space="preserve"> </w:t>
      </w:r>
      <w:r>
        <w:rPr>
          <w:position w:val="2"/>
          <w:vertAlign w:val="baseline"/>
        </w:rPr>
        <w:t>和</w:t>
      </w:r>
      <w:r>
        <w:rPr>
          <w:spacing w:val="-52"/>
          <w:position w:val="2"/>
          <w:vertAlign w:val="baseline"/>
        </w:rPr>
        <w:t xml:space="preserve"> </w:t>
      </w:r>
      <w:r>
        <w:rPr>
          <w:rFonts w:ascii="Times New Roman" w:eastAsia="Times New Roman"/>
          <w:position w:val="2"/>
          <w:vertAlign w:val="baseline"/>
        </w:rPr>
        <w:t>L</w:t>
      </w:r>
      <w:r>
        <w:rPr>
          <w:rFonts w:ascii="Times New Roman" w:eastAsia="Times New Roman"/>
          <w:position w:val="2"/>
          <w:vertAlign w:val="subscript"/>
        </w:rPr>
        <w:t>2</w:t>
      </w:r>
      <w:r>
        <w:rPr>
          <w:rFonts w:ascii="Times New Roman" w:eastAsia="Times New Roman"/>
          <w:spacing w:val="-19"/>
          <w:position w:val="2"/>
          <w:vertAlign w:val="baseline"/>
        </w:rPr>
        <w:t xml:space="preserve"> </w:t>
      </w:r>
      <w:r>
        <w:rPr>
          <w:position w:val="2"/>
          <w:vertAlign w:val="baseline"/>
        </w:rPr>
        <w:t>都比之前亮了，这是因</w:t>
      </w:r>
      <w:r>
        <w:rPr>
          <w:vertAlign w:val="baseline"/>
        </w:rPr>
        <w:t>为</w:t>
      </w:r>
      <w:r>
        <w:rPr>
          <w:u w:val="single"/>
          <w:vertAlign w:val="baseline"/>
        </w:rPr>
        <w:t xml:space="preserve"> </w:t>
      </w:r>
      <w:r>
        <w:rPr>
          <w:u w:val="single"/>
          <w:vertAlign w:val="baseline"/>
        </w:rPr>
        <w:tab/>
      </w:r>
      <w:r>
        <w:rPr>
          <w:u w:val="single"/>
          <w:vertAlign w:val="baseline"/>
        </w:rPr>
        <w:tab/>
      </w:r>
      <w:r>
        <w:rPr>
          <w:vertAlign w:val="baseline"/>
        </w:rPr>
        <w:t>。</w:t>
      </w:r>
    </w:p>
    <w:p>
      <w:pPr>
        <w:pStyle w:val="BodyText"/>
        <w:spacing w:before="6"/>
        <w:ind w:left="0"/>
        <w:rPr>
          <w:sz w:val="8"/>
        </w:rPr>
      </w:pPr>
    </w:p>
    <w:p>
      <w:pPr>
        <w:pStyle w:val="BodyText"/>
        <w:ind w:left="1028"/>
        <w:rPr>
          <w:sz w:val="20"/>
        </w:rPr>
      </w:pPr>
      <w:r>
        <w:rPr>
          <w:sz w:val="20"/>
        </w:rPr>
        <w:drawing>
          <wp:inline distT="0" distB="0" distL="0" distR="0">
            <wp:extent cx="4284345" cy="1220470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216101" name="image2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84575" cy="12209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Heading1"/>
        <w:spacing w:before="155" w:line="278" w:lineRule="auto"/>
        <w:ind w:right="110"/>
      </w:pPr>
      <w:r>
        <w:t>二、选择题（</w:t>
      </w:r>
      <w:r>
        <w:rPr>
          <w:spacing w:val="-14"/>
        </w:rPr>
        <w:t xml:space="preserve">每小题 </w:t>
      </w:r>
      <w:r>
        <w:t>2</w:t>
      </w:r>
      <w:r>
        <w:rPr>
          <w:spacing w:val="-22"/>
        </w:rPr>
        <w:t xml:space="preserve"> 分，共 </w:t>
      </w:r>
      <w:r>
        <w:t>16</w:t>
      </w:r>
      <w:r>
        <w:rPr>
          <w:spacing w:val="-18"/>
        </w:rPr>
        <w:t xml:space="preserve"> 分。</w:t>
      </w:r>
      <w:r>
        <w:t>7-12</w:t>
      </w:r>
      <w:r>
        <w:rPr>
          <w:spacing w:val="-8"/>
        </w:rPr>
        <w:t xml:space="preserve"> 题为单项选择，</w:t>
      </w:r>
      <w:r>
        <w:t>13、14</w:t>
      </w:r>
      <w:r>
        <w:rPr>
          <w:spacing w:val="-7"/>
        </w:rPr>
        <w:t xml:space="preserve"> 题为双项选择题，选对一项</w:t>
      </w:r>
      <w:r>
        <w:rPr>
          <w:spacing w:val="-30"/>
        </w:rPr>
        <w:t xml:space="preserve">得 </w:t>
      </w:r>
      <w:r>
        <w:t>1</w:t>
      </w:r>
      <w:r>
        <w:rPr>
          <w:spacing w:val="-8"/>
        </w:rPr>
        <w:t xml:space="preserve"> 分，有错误选项不得分</w:t>
      </w:r>
      <w:r>
        <w:t>）</w:t>
      </w:r>
    </w:p>
    <w:p>
      <w:pPr>
        <w:pStyle w:val="BodyText"/>
        <w:spacing w:line="269" w:lineRule="exact"/>
      </w:pPr>
      <w:r>
        <w:rPr>
          <w:rFonts w:ascii="Times New Roman" w:eastAsia="Times New Roman"/>
        </w:rPr>
        <w:t>7</w:t>
      </w:r>
      <w:r>
        <w:t>、将用丝绸摩擦过的玻璃棒靠近泡沫小球，出现如图所示的情形，若改用毛皮摩擦过的橡胶棒</w:t>
      </w:r>
    </w:p>
    <w:p>
      <w:pPr>
        <w:pStyle w:val="BodyText"/>
        <w:tabs>
          <w:tab w:val="left" w:pos="4091"/>
        </w:tabs>
        <w:spacing w:before="44"/>
      </w:pPr>
      <w:r>
        <w:br w:type="column"/>
      </w:r>
      <w:r>
        <w:t>靠近这个泡沫球，下列推断正确的是（</w:t>
      </w:r>
      <w:r>
        <w:tab/>
      </w:r>
      <w:r>
        <w:t>）</w:t>
      </w:r>
    </w:p>
    <w:p>
      <w:pPr>
        <w:pStyle w:val="BodyText"/>
        <w:spacing w:before="1"/>
        <w:ind w:left="0"/>
        <w:rPr>
          <w:sz w:val="5"/>
        </w:rPr>
      </w:pPr>
    </w:p>
    <w:p>
      <w:pPr>
        <w:pStyle w:val="BodyText"/>
        <w:ind w:left="3428"/>
        <w:rPr>
          <w:sz w:val="20"/>
        </w:rPr>
      </w:pPr>
      <w:r>
        <w:rPr>
          <w:sz w:val="20"/>
        </w:rPr>
        <w:drawing>
          <wp:inline distT="0" distB="0" distL="0" distR="0">
            <wp:extent cx="1256665" cy="740410"/>
            <wp:effectExtent l="0" t="0" r="0" b="0"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1379693" name="image3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7299" cy="7406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numPr>
          <w:ilvl w:val="0"/>
          <w:numId w:val="1"/>
        </w:numPr>
        <w:tabs>
          <w:tab w:val="left" w:pos="410"/>
        </w:tabs>
        <w:spacing w:before="59" w:after="0" w:line="240" w:lineRule="auto"/>
        <w:ind w:left="409" w:right="0" w:hanging="310"/>
        <w:jc w:val="left"/>
        <w:rPr>
          <w:sz w:val="21"/>
        </w:rPr>
      </w:pPr>
      <w:r>
        <w:rPr>
          <w:w w:val="95"/>
          <w:sz w:val="21"/>
        </w:rPr>
        <w:t>若相互吸引，则泡沫球带正电</w:t>
      </w:r>
    </w:p>
    <w:p>
      <w:pPr>
        <w:pStyle w:val="ListParagraph"/>
        <w:numPr>
          <w:ilvl w:val="0"/>
          <w:numId w:val="1"/>
        </w:numPr>
        <w:tabs>
          <w:tab w:val="left" w:pos="398"/>
        </w:tabs>
        <w:spacing w:before="43" w:after="0" w:line="240" w:lineRule="auto"/>
        <w:ind w:left="397" w:right="0" w:hanging="298"/>
        <w:jc w:val="left"/>
        <w:rPr>
          <w:sz w:val="21"/>
        </w:rPr>
      </w:pPr>
      <w:r>
        <w:rPr>
          <w:w w:val="95"/>
          <w:sz w:val="21"/>
        </w:rPr>
        <w:t>若相互吸引，则泡沫球不带电</w:t>
      </w:r>
    </w:p>
    <w:p>
      <w:pPr>
        <w:pStyle w:val="ListParagraph"/>
        <w:numPr>
          <w:ilvl w:val="0"/>
          <w:numId w:val="1"/>
        </w:numPr>
        <w:tabs>
          <w:tab w:val="left" w:pos="398"/>
        </w:tabs>
        <w:spacing w:before="43" w:after="0" w:line="240" w:lineRule="auto"/>
        <w:ind w:left="397" w:right="0" w:hanging="298"/>
        <w:jc w:val="left"/>
        <w:rPr>
          <w:sz w:val="21"/>
        </w:rPr>
      </w:pPr>
      <w:r>
        <w:rPr>
          <w:w w:val="95"/>
          <w:sz w:val="21"/>
        </w:rPr>
        <w:t>若相互排斥，则泡沫球带正电</w:t>
      </w:r>
    </w:p>
    <w:p>
      <w:pPr>
        <w:pStyle w:val="ListParagraph"/>
        <w:numPr>
          <w:ilvl w:val="0"/>
          <w:numId w:val="1"/>
        </w:numPr>
        <w:tabs>
          <w:tab w:val="left" w:pos="410"/>
        </w:tabs>
        <w:spacing w:before="43" w:after="0" w:line="240" w:lineRule="auto"/>
        <w:ind w:left="409" w:right="0" w:hanging="310"/>
        <w:jc w:val="left"/>
        <w:rPr>
          <w:sz w:val="21"/>
        </w:rPr>
      </w:pPr>
      <w:r>
        <w:rPr>
          <w:w w:val="95"/>
          <w:sz w:val="21"/>
        </w:rPr>
        <w:t>若相互排斥，则泡沫球不带电</w:t>
      </w:r>
    </w:p>
    <w:p>
      <w:pPr>
        <w:pStyle w:val="BodyText"/>
        <w:tabs>
          <w:tab w:val="left" w:pos="7460"/>
        </w:tabs>
        <w:spacing w:before="43"/>
      </w:pPr>
      <w:r>
        <w:rPr>
          <w:rFonts w:ascii="Times New Roman" w:eastAsia="Times New Roman" w:hAnsi="Times New Roman"/>
        </w:rPr>
        <w:t>8</w:t>
      </w:r>
      <w:r>
        <w:t>、小亮测得甲、乙两杯水的温度分别是</w:t>
      </w:r>
      <w:r>
        <w:rPr>
          <w:spacing w:val="-26"/>
        </w:rPr>
        <w:t xml:space="preserve"> </w:t>
      </w:r>
      <w:r>
        <w:rPr>
          <w:rFonts w:ascii="Times New Roman" w:eastAsia="Times New Roman" w:hAnsi="Times New Roman"/>
        </w:rPr>
        <w:t>45℃</w:t>
      </w:r>
      <w:r>
        <w:t>和</w:t>
      </w:r>
      <w:r>
        <w:rPr>
          <w:spacing w:val="-26"/>
        </w:rPr>
        <w:t xml:space="preserve"> </w:t>
      </w:r>
      <w:r>
        <w:rPr>
          <w:rFonts w:ascii="Times New Roman" w:eastAsia="Times New Roman" w:hAnsi="Times New Roman"/>
        </w:rPr>
        <w:t>75℃</w:t>
      </w:r>
      <w:r>
        <w:t>，下列判断正确的是（</w:t>
      </w:r>
      <w:r>
        <w:tab/>
      </w:r>
      <w:r>
        <w:t>）</w:t>
      </w:r>
    </w:p>
    <w:p>
      <w:pPr>
        <w:pStyle w:val="BodyText"/>
        <w:spacing w:before="43" w:line="278" w:lineRule="auto"/>
        <w:ind w:right="3824"/>
      </w:pPr>
      <w:r>
        <w:rPr>
          <w:rFonts w:ascii="Times New Roman" w:eastAsia="Times New Roman"/>
        </w:rPr>
        <w:t>A.</w:t>
      </w:r>
      <w:r>
        <w:t>甲杯中水的分子运动一定比乙杯中水的分子运动剧烈</w:t>
      </w:r>
      <w:r>
        <w:rPr>
          <w:rFonts w:ascii="Times New Roman" w:eastAsia="Times New Roman"/>
        </w:rPr>
        <w:t>B.</w:t>
      </w:r>
      <w:r>
        <w:t>甲杯中水的内能一定比乙杯中水的内能小</w:t>
      </w:r>
    </w:p>
    <w:p>
      <w:pPr>
        <w:pStyle w:val="BodyText"/>
        <w:spacing w:line="278" w:lineRule="auto"/>
        <w:ind w:right="4256"/>
      </w:pPr>
      <w:r>
        <w:rPr>
          <w:rFonts w:ascii="Times New Roman" w:eastAsia="Times New Roman"/>
        </w:rPr>
        <w:t>C.</w:t>
      </w:r>
      <w:r>
        <w:t>乙杯中水含有的热量可能比甲杯水含有的热量多</w:t>
      </w:r>
      <w:r>
        <w:rPr>
          <w:rFonts w:ascii="Times New Roman" w:eastAsia="Times New Roman"/>
        </w:rPr>
        <w:t>D.</w:t>
      </w:r>
      <w:r>
        <w:t>乙杯中水的温度降低，水的内能一定减少</w:t>
      </w:r>
    </w:p>
    <w:p>
      <w:pPr>
        <w:pStyle w:val="BodyText"/>
        <w:tabs>
          <w:tab w:val="left" w:pos="2831"/>
        </w:tabs>
        <w:spacing w:line="278" w:lineRule="auto"/>
        <w:ind w:right="222"/>
      </w:pPr>
      <w:r>
        <w:rPr>
          <w:rFonts w:ascii="Times New Roman" w:eastAsia="Times New Roman"/>
        </w:rPr>
        <w:t>9</w:t>
      </w:r>
      <w:r>
        <w:rPr>
          <w:spacing w:val="-17"/>
        </w:rPr>
        <w:t>、</w:t>
      </w:r>
      <w:r>
        <w:t>如图所示电路</w:t>
      </w:r>
      <w:r>
        <w:rPr>
          <w:rFonts w:ascii="Times New Roman" w:eastAsia="Times New Roman"/>
        </w:rPr>
        <w:t>,</w:t>
      </w:r>
      <w:r>
        <w:t>电源电压为</w:t>
      </w:r>
      <w:r>
        <w:rPr>
          <w:spacing w:val="-57"/>
        </w:rPr>
        <w:t xml:space="preserve"> </w:t>
      </w:r>
      <w:r>
        <w:rPr>
          <w:rFonts w:ascii="Times New Roman" w:eastAsia="Times New Roman"/>
        </w:rPr>
        <w:t>3</w:t>
      </w:r>
      <w:r>
        <w:rPr>
          <w:rFonts w:ascii="Times New Roman" w:eastAsia="Times New Roman"/>
          <w:i/>
        </w:rPr>
        <w:t>V</w:t>
      </w:r>
      <w:r>
        <w:rPr>
          <w:rFonts w:ascii="Times New Roman" w:eastAsia="Times New Roman"/>
        </w:rPr>
        <w:t>,</w:t>
      </w:r>
      <w:r>
        <w:t>当开关</w:t>
      </w:r>
      <w:r>
        <w:rPr>
          <w:spacing w:val="-60"/>
        </w:rPr>
        <w:t xml:space="preserve"> </w:t>
      </w:r>
      <w:r>
        <w:rPr>
          <w:rFonts w:ascii="Times New Roman" w:eastAsia="Times New Roman"/>
          <w:i/>
        </w:rPr>
        <w:t>S</w:t>
      </w:r>
      <w:r>
        <w:rPr>
          <w:rFonts w:ascii="Times New Roman" w:eastAsia="Times New Roman"/>
          <w:i/>
          <w:spacing w:val="-5"/>
        </w:rPr>
        <w:t xml:space="preserve"> </w:t>
      </w:r>
      <w:r>
        <w:t>闭合后</w:t>
      </w:r>
      <w:r>
        <w:rPr>
          <w:rFonts w:ascii="Times New Roman" w:eastAsia="Times New Roman"/>
        </w:rPr>
        <w:t>,</w:t>
      </w:r>
      <w:r>
        <w:t>只有一盏灯泡发光且电压表的示数为</w:t>
      </w:r>
      <w:r>
        <w:rPr>
          <w:spacing w:val="-57"/>
        </w:rPr>
        <w:t xml:space="preserve"> </w:t>
      </w:r>
      <w:r>
        <w:rPr>
          <w:rFonts w:ascii="Times New Roman" w:eastAsia="Times New Roman"/>
        </w:rPr>
        <w:t>3</w:t>
      </w:r>
      <w:r>
        <w:rPr>
          <w:rFonts w:ascii="Times New Roman" w:eastAsia="Times New Roman"/>
          <w:i/>
        </w:rPr>
        <w:t>V</w:t>
      </w:r>
      <w:r>
        <w:rPr>
          <w:rFonts w:ascii="Times New Roman" w:eastAsia="Times New Roman"/>
        </w:rPr>
        <w:t>,</w:t>
      </w:r>
      <w:r>
        <w:t>产生这一现象的原因可能是（</w:t>
      </w:r>
      <w:r>
        <w:tab/>
      </w:r>
      <w:r>
        <w:t>）</w:t>
      </w:r>
    </w:p>
    <w:p>
      <w:pPr>
        <w:pStyle w:val="BodyText"/>
        <w:spacing w:before="3"/>
        <w:ind w:left="0"/>
        <w:rPr>
          <w:sz w:val="5"/>
        </w:rPr>
      </w:pPr>
    </w:p>
    <w:p>
      <w:pPr>
        <w:pStyle w:val="BodyText"/>
        <w:ind w:left="3544"/>
        <w:rPr>
          <w:sz w:val="20"/>
        </w:rPr>
      </w:pPr>
      <w:r>
        <w:rPr>
          <w:sz w:val="20"/>
        </w:rPr>
        <w:drawing>
          <wp:inline distT="0" distB="0" distL="0" distR="0">
            <wp:extent cx="1111250" cy="1076325"/>
            <wp:effectExtent l="0" t="0" r="0" b="0"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758356" name="image5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1881" cy="10768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46"/>
          <w:tab w:val="left" w:pos="4083"/>
          <w:tab w:val="left" w:pos="6229"/>
        </w:tabs>
        <w:spacing w:before="108"/>
        <w:ind w:left="100" w:right="0" w:firstLine="0"/>
        <w:jc w:val="left"/>
        <w:rPr>
          <w:sz w:val="21"/>
        </w:rPr>
      </w:pPr>
      <w:r>
        <w:rPr>
          <w:rFonts w:ascii="Times New Roman" w:eastAsia="Times New Roman"/>
          <w:position w:val="2"/>
          <w:sz w:val="21"/>
        </w:rPr>
        <w:t>A.</w:t>
      </w:r>
      <w:r>
        <w:rPr>
          <w:rFonts w:ascii="Times New Roman" w:eastAsia="Times New Roman"/>
          <w:spacing w:val="51"/>
          <w:position w:val="2"/>
          <w:sz w:val="21"/>
        </w:rPr>
        <w:t xml:space="preserve"> </w:t>
      </w:r>
      <w:r>
        <w:rPr>
          <w:position w:val="2"/>
          <w:sz w:val="21"/>
        </w:rPr>
        <w:t>灯泡</w:t>
      </w:r>
      <w:r>
        <w:rPr>
          <w:spacing w:val="-50"/>
          <w:position w:val="2"/>
          <w:sz w:val="21"/>
        </w:rPr>
        <w:t xml:space="preserve"> </w:t>
      </w:r>
      <w:r>
        <w:rPr>
          <w:rFonts w:ascii="Times New Roman" w:eastAsia="Times New Roman"/>
          <w:i/>
          <w:position w:val="2"/>
          <w:sz w:val="21"/>
        </w:rPr>
        <w:t>L</w:t>
      </w:r>
      <w:r>
        <w:rPr>
          <w:rFonts w:ascii="Times New Roman" w:eastAsia="Times New Roman"/>
          <w:sz w:val="13"/>
        </w:rPr>
        <w:t>2</w:t>
      </w:r>
      <w:r>
        <w:rPr>
          <w:rFonts w:ascii="Times New Roman" w:eastAsia="Times New Roman"/>
          <w:spacing w:val="1"/>
          <w:sz w:val="13"/>
        </w:rPr>
        <w:t xml:space="preserve"> </w:t>
      </w:r>
      <w:r>
        <w:rPr>
          <w:position w:val="2"/>
          <w:sz w:val="21"/>
        </w:rPr>
        <w:t>处短路</w:t>
      </w:r>
      <w:r>
        <w:rPr>
          <w:position w:val="2"/>
          <w:sz w:val="21"/>
        </w:rPr>
        <w:tab/>
      </w:r>
      <w:r>
        <w:rPr>
          <w:rFonts w:ascii="Times New Roman" w:eastAsia="Times New Roman"/>
          <w:position w:val="2"/>
          <w:sz w:val="21"/>
        </w:rPr>
        <w:t xml:space="preserve">B.  </w:t>
      </w:r>
      <w:r>
        <w:rPr>
          <w:position w:val="2"/>
          <w:sz w:val="21"/>
        </w:rPr>
        <w:t>灯泡</w:t>
      </w:r>
      <w:r>
        <w:rPr>
          <w:spacing w:val="-53"/>
          <w:position w:val="2"/>
          <w:sz w:val="21"/>
        </w:rPr>
        <w:t xml:space="preserve"> </w:t>
      </w:r>
      <w:r>
        <w:rPr>
          <w:rFonts w:ascii="Times New Roman" w:eastAsia="Times New Roman"/>
          <w:i/>
          <w:position w:val="2"/>
          <w:sz w:val="21"/>
        </w:rPr>
        <w:t>L</w:t>
      </w:r>
      <w:r>
        <w:rPr>
          <w:rFonts w:ascii="Times New Roman" w:eastAsia="Times New Roman"/>
          <w:sz w:val="13"/>
        </w:rPr>
        <w:t>1</w:t>
      </w:r>
      <w:r>
        <w:rPr>
          <w:rFonts w:ascii="Times New Roman" w:eastAsia="Times New Roman"/>
          <w:spacing w:val="1"/>
          <w:sz w:val="13"/>
        </w:rPr>
        <w:t xml:space="preserve"> </w:t>
      </w:r>
      <w:r>
        <w:rPr>
          <w:position w:val="2"/>
          <w:sz w:val="21"/>
        </w:rPr>
        <w:t>处短路</w:t>
      </w:r>
      <w:r>
        <w:rPr>
          <w:position w:val="2"/>
          <w:sz w:val="21"/>
        </w:rPr>
        <w:tab/>
      </w:r>
      <w:r>
        <w:rPr>
          <w:rFonts w:ascii="Times New Roman" w:eastAsia="Times New Roman"/>
          <w:position w:val="2"/>
          <w:sz w:val="21"/>
        </w:rPr>
        <w:t xml:space="preserve">C.  </w:t>
      </w:r>
      <w:r>
        <w:rPr>
          <w:position w:val="2"/>
          <w:sz w:val="21"/>
        </w:rPr>
        <w:t>灯泡</w:t>
      </w:r>
      <w:r>
        <w:rPr>
          <w:spacing w:val="-50"/>
          <w:position w:val="2"/>
          <w:sz w:val="21"/>
        </w:rPr>
        <w:t xml:space="preserve"> </w:t>
      </w:r>
      <w:r>
        <w:rPr>
          <w:rFonts w:ascii="Times New Roman" w:eastAsia="Times New Roman"/>
          <w:i/>
          <w:position w:val="2"/>
          <w:sz w:val="21"/>
        </w:rPr>
        <w:t>L</w:t>
      </w:r>
      <w:r>
        <w:rPr>
          <w:rFonts w:ascii="Times New Roman" w:eastAsia="Times New Roman"/>
          <w:sz w:val="13"/>
        </w:rPr>
        <w:t>1</w:t>
      </w:r>
      <w:r>
        <w:rPr>
          <w:rFonts w:ascii="Times New Roman" w:eastAsia="Times New Roman"/>
          <w:spacing w:val="-1"/>
          <w:sz w:val="13"/>
        </w:rPr>
        <w:t xml:space="preserve"> </w:t>
      </w:r>
      <w:r>
        <w:rPr>
          <w:position w:val="2"/>
          <w:sz w:val="21"/>
        </w:rPr>
        <w:t>处断路</w:t>
      </w:r>
      <w:r>
        <w:rPr>
          <w:position w:val="2"/>
          <w:sz w:val="21"/>
        </w:rPr>
        <w:tab/>
      </w:r>
      <w:r>
        <w:rPr>
          <w:rFonts w:ascii="Times New Roman" w:eastAsia="Times New Roman"/>
          <w:position w:val="2"/>
          <w:sz w:val="21"/>
        </w:rPr>
        <w:t>D.</w:t>
      </w:r>
      <w:r>
        <w:rPr>
          <w:rFonts w:ascii="Times New Roman" w:eastAsia="Times New Roman"/>
          <w:spacing w:val="50"/>
          <w:position w:val="2"/>
          <w:sz w:val="21"/>
        </w:rPr>
        <w:t xml:space="preserve"> </w:t>
      </w:r>
      <w:r>
        <w:rPr>
          <w:position w:val="2"/>
          <w:sz w:val="21"/>
        </w:rPr>
        <w:t>灯泡</w:t>
      </w:r>
      <w:r>
        <w:rPr>
          <w:spacing w:val="-50"/>
          <w:position w:val="2"/>
          <w:sz w:val="21"/>
        </w:rPr>
        <w:t xml:space="preserve"> </w:t>
      </w:r>
      <w:r>
        <w:rPr>
          <w:rFonts w:ascii="Times New Roman" w:eastAsia="Times New Roman"/>
          <w:i/>
          <w:position w:val="2"/>
          <w:sz w:val="21"/>
        </w:rPr>
        <w:t>L</w:t>
      </w:r>
      <w:r>
        <w:rPr>
          <w:rFonts w:ascii="Times New Roman" w:eastAsia="Times New Roman"/>
          <w:sz w:val="13"/>
        </w:rPr>
        <w:t>2</w:t>
      </w:r>
      <w:r>
        <w:rPr>
          <w:rFonts w:ascii="Times New Roman" w:eastAsia="Times New Roman"/>
          <w:spacing w:val="-1"/>
          <w:sz w:val="13"/>
        </w:rPr>
        <w:t xml:space="preserve"> </w:t>
      </w:r>
      <w:r>
        <w:rPr>
          <w:position w:val="2"/>
          <w:sz w:val="21"/>
        </w:rPr>
        <w:t>处断路</w:t>
      </w:r>
    </w:p>
    <w:p>
      <w:pPr>
        <w:pStyle w:val="BodyText"/>
        <w:tabs>
          <w:tab w:val="left" w:pos="939"/>
        </w:tabs>
        <w:spacing w:before="43" w:line="278" w:lineRule="auto"/>
        <w:ind w:right="220"/>
      </w:pPr>
      <w:r>
        <w:rPr>
          <w:rFonts w:ascii="Times New Roman" w:eastAsia="Times New Roman"/>
        </w:rPr>
        <w:t>10</w:t>
      </w:r>
      <w:r>
        <w:t>、某同学用电源，开关，导线将三个灯泡链接起来，组成如图所示电路，下列说法中正确的是（</w:t>
      </w:r>
      <w:r>
        <w:tab/>
      </w:r>
      <w:r>
        <w:t>）</w:t>
      </w:r>
    </w:p>
    <w:p>
      <w:pPr>
        <w:pStyle w:val="BodyText"/>
        <w:spacing w:before="6"/>
        <w:ind w:left="0"/>
        <w:rPr>
          <w:sz w:val="2"/>
        </w:rPr>
      </w:pPr>
    </w:p>
    <w:p>
      <w:pPr>
        <w:pStyle w:val="BodyText"/>
        <w:ind w:left="3308"/>
        <w:rPr>
          <w:sz w:val="20"/>
        </w:rPr>
      </w:pPr>
      <w:r>
        <w:rPr>
          <w:sz w:val="20"/>
        </w:rPr>
        <w:drawing>
          <wp:inline distT="0" distB="0" distL="0" distR="0">
            <wp:extent cx="1408430" cy="1119505"/>
            <wp:effectExtent l="0" t="0" r="0" b="0"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698118" name="image6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8914" cy="11201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numPr>
          <w:ilvl w:val="0"/>
          <w:numId w:val="2"/>
        </w:numPr>
        <w:tabs>
          <w:tab w:val="left" w:pos="305"/>
        </w:tabs>
        <w:spacing w:before="76" w:after="0" w:line="240" w:lineRule="auto"/>
        <w:ind w:left="304" w:right="0" w:hanging="205"/>
        <w:jc w:val="left"/>
        <w:rPr>
          <w:sz w:val="21"/>
        </w:rPr>
      </w:pPr>
      <w:r>
        <w:rPr>
          <w:spacing w:val="-17"/>
          <w:position w:val="2"/>
          <w:sz w:val="21"/>
        </w:rPr>
        <w:t xml:space="preserve">开关 </w:t>
      </w:r>
      <w:r>
        <w:rPr>
          <w:rFonts w:ascii="Times New Roman" w:eastAsia="Times New Roman"/>
          <w:position w:val="2"/>
          <w:sz w:val="21"/>
        </w:rPr>
        <w:t>S</w:t>
      </w:r>
      <w:r>
        <w:rPr>
          <w:rFonts w:ascii="Times New Roman" w:eastAsia="Times New Roman"/>
          <w:spacing w:val="-2"/>
          <w:position w:val="2"/>
          <w:sz w:val="21"/>
        </w:rPr>
        <w:t xml:space="preserve"> </w:t>
      </w:r>
      <w:r>
        <w:rPr>
          <w:spacing w:val="-11"/>
          <w:position w:val="2"/>
          <w:sz w:val="21"/>
        </w:rPr>
        <w:t xml:space="preserve">闭合，灯 </w:t>
      </w:r>
      <w:r>
        <w:rPr>
          <w:rFonts w:ascii="Times New Roman" w:eastAsia="Times New Roman"/>
          <w:i/>
          <w:position w:val="2"/>
          <w:sz w:val="21"/>
        </w:rPr>
        <w:t>L</w:t>
      </w:r>
      <w:r>
        <w:rPr>
          <w:rFonts w:ascii="Times New Roman" w:eastAsia="Times New Roman"/>
          <w:sz w:val="13"/>
        </w:rPr>
        <w:t>1</w:t>
      </w:r>
      <w:r>
        <w:rPr>
          <w:position w:val="2"/>
          <w:sz w:val="21"/>
        </w:rPr>
        <w:t>、</w:t>
      </w:r>
      <w:r>
        <w:rPr>
          <w:rFonts w:ascii="Times New Roman" w:eastAsia="Times New Roman"/>
          <w:i/>
          <w:position w:val="2"/>
          <w:sz w:val="21"/>
        </w:rPr>
        <w:t>L</w:t>
      </w:r>
      <w:r>
        <w:rPr>
          <w:rFonts w:ascii="Times New Roman" w:eastAsia="Times New Roman"/>
          <w:sz w:val="13"/>
        </w:rPr>
        <w:t>2</w:t>
      </w:r>
      <w:r>
        <w:rPr>
          <w:position w:val="2"/>
          <w:sz w:val="21"/>
        </w:rPr>
        <w:t>、</w:t>
      </w:r>
      <w:r>
        <w:rPr>
          <w:rFonts w:ascii="Times New Roman" w:eastAsia="Times New Roman"/>
          <w:i/>
          <w:position w:val="2"/>
          <w:sz w:val="21"/>
        </w:rPr>
        <w:t>L</w:t>
      </w:r>
      <w:r>
        <w:rPr>
          <w:rFonts w:ascii="Times New Roman" w:eastAsia="Times New Roman"/>
          <w:sz w:val="13"/>
        </w:rPr>
        <w:t>3</w:t>
      </w:r>
      <w:r>
        <w:rPr>
          <w:rFonts w:ascii="Times New Roman" w:eastAsia="Times New Roman"/>
          <w:spacing w:val="6"/>
          <w:sz w:val="13"/>
        </w:rPr>
        <w:t xml:space="preserve"> </w:t>
      </w:r>
      <w:r>
        <w:rPr>
          <w:position w:val="2"/>
          <w:sz w:val="21"/>
        </w:rPr>
        <w:t>都可以发光</w:t>
      </w:r>
    </w:p>
    <w:p>
      <w:pPr>
        <w:pStyle w:val="ListParagraph"/>
        <w:numPr>
          <w:ilvl w:val="0"/>
          <w:numId w:val="2"/>
        </w:numPr>
        <w:tabs>
          <w:tab w:val="left" w:pos="293"/>
        </w:tabs>
        <w:spacing w:before="43" w:after="0" w:line="240" w:lineRule="auto"/>
        <w:ind w:left="292" w:right="0" w:hanging="193"/>
        <w:jc w:val="left"/>
        <w:rPr>
          <w:sz w:val="21"/>
        </w:rPr>
      </w:pPr>
      <w:r>
        <w:rPr>
          <w:spacing w:val="-17"/>
          <w:position w:val="2"/>
          <w:sz w:val="21"/>
        </w:rPr>
        <w:t xml:space="preserve">开关 </w:t>
      </w:r>
      <w:r>
        <w:rPr>
          <w:rFonts w:ascii="Times New Roman" w:eastAsia="Times New Roman"/>
          <w:position w:val="2"/>
          <w:sz w:val="21"/>
        </w:rPr>
        <w:t>S</w:t>
      </w:r>
      <w:r>
        <w:rPr>
          <w:rFonts w:ascii="Times New Roman" w:eastAsia="Times New Roman"/>
          <w:spacing w:val="1"/>
          <w:position w:val="2"/>
          <w:sz w:val="21"/>
        </w:rPr>
        <w:t xml:space="preserve"> </w:t>
      </w:r>
      <w:r>
        <w:rPr>
          <w:spacing w:val="-11"/>
          <w:position w:val="2"/>
          <w:sz w:val="21"/>
        </w:rPr>
        <w:t xml:space="preserve">断开，灯 </w:t>
      </w:r>
      <w:r>
        <w:rPr>
          <w:rFonts w:ascii="Times New Roman" w:eastAsia="Times New Roman"/>
          <w:i/>
          <w:position w:val="2"/>
          <w:sz w:val="21"/>
        </w:rPr>
        <w:t>L</w:t>
      </w:r>
      <w:r>
        <w:rPr>
          <w:rFonts w:ascii="Times New Roman" w:eastAsia="Times New Roman"/>
          <w:sz w:val="13"/>
        </w:rPr>
        <w:t>1</w:t>
      </w:r>
      <w:r>
        <w:rPr>
          <w:position w:val="2"/>
          <w:sz w:val="21"/>
        </w:rPr>
        <w:t>、</w:t>
      </w:r>
      <w:r>
        <w:rPr>
          <w:rFonts w:ascii="Times New Roman" w:eastAsia="Times New Roman"/>
          <w:i/>
          <w:position w:val="2"/>
          <w:sz w:val="21"/>
        </w:rPr>
        <w:t>L</w:t>
      </w:r>
      <w:r>
        <w:rPr>
          <w:rFonts w:ascii="Times New Roman" w:eastAsia="Times New Roman"/>
          <w:sz w:val="13"/>
        </w:rPr>
        <w:t>2</w:t>
      </w:r>
      <w:r>
        <w:rPr>
          <w:rFonts w:ascii="Times New Roman" w:eastAsia="Times New Roman"/>
          <w:spacing w:val="-1"/>
          <w:sz w:val="13"/>
        </w:rPr>
        <w:t xml:space="preserve"> </w:t>
      </w:r>
      <w:r>
        <w:rPr>
          <w:position w:val="2"/>
          <w:sz w:val="21"/>
        </w:rPr>
        <w:t>并联，</w:t>
      </w:r>
      <w:r>
        <w:rPr>
          <w:rFonts w:ascii="Times New Roman" w:eastAsia="Times New Roman"/>
          <w:i/>
          <w:position w:val="2"/>
          <w:sz w:val="21"/>
        </w:rPr>
        <w:t>L</w:t>
      </w:r>
      <w:r>
        <w:rPr>
          <w:rFonts w:ascii="Times New Roman" w:eastAsia="Times New Roman"/>
          <w:sz w:val="13"/>
        </w:rPr>
        <w:t>2</w:t>
      </w:r>
      <w:r>
        <w:rPr>
          <w:position w:val="2"/>
          <w:sz w:val="21"/>
        </w:rPr>
        <w:t>、</w:t>
      </w:r>
      <w:r>
        <w:rPr>
          <w:rFonts w:ascii="Times New Roman" w:eastAsia="Times New Roman"/>
          <w:i/>
          <w:position w:val="2"/>
          <w:sz w:val="21"/>
        </w:rPr>
        <w:t>L</w:t>
      </w:r>
      <w:r>
        <w:rPr>
          <w:rFonts w:ascii="Times New Roman" w:eastAsia="Times New Roman"/>
          <w:sz w:val="13"/>
        </w:rPr>
        <w:t>3</w:t>
      </w:r>
      <w:r>
        <w:rPr>
          <w:rFonts w:ascii="Times New Roman" w:eastAsia="Times New Roman"/>
          <w:spacing w:val="2"/>
          <w:sz w:val="13"/>
        </w:rPr>
        <w:t xml:space="preserve"> </w:t>
      </w:r>
      <w:r>
        <w:rPr>
          <w:position w:val="2"/>
          <w:sz w:val="21"/>
        </w:rPr>
        <w:t>串联</w:t>
      </w:r>
    </w:p>
    <w:p>
      <w:pPr>
        <w:pStyle w:val="ListParagraph"/>
        <w:numPr>
          <w:ilvl w:val="0"/>
          <w:numId w:val="2"/>
        </w:numPr>
        <w:tabs>
          <w:tab w:val="left" w:pos="293"/>
        </w:tabs>
        <w:spacing w:before="42" w:after="0" w:line="240" w:lineRule="auto"/>
        <w:ind w:left="292" w:right="0" w:hanging="193"/>
        <w:jc w:val="left"/>
        <w:rPr>
          <w:sz w:val="21"/>
        </w:rPr>
      </w:pPr>
      <w:r>
        <w:rPr>
          <w:spacing w:val="-17"/>
          <w:position w:val="2"/>
          <w:sz w:val="21"/>
        </w:rPr>
        <w:t xml:space="preserve">开关 </w:t>
      </w:r>
      <w:r>
        <w:rPr>
          <w:rFonts w:ascii="Times New Roman" w:eastAsia="Times New Roman"/>
          <w:position w:val="2"/>
          <w:sz w:val="21"/>
        </w:rPr>
        <w:t xml:space="preserve">S </w:t>
      </w:r>
      <w:r>
        <w:rPr>
          <w:spacing w:val="-11"/>
          <w:position w:val="2"/>
          <w:sz w:val="21"/>
        </w:rPr>
        <w:t xml:space="preserve">闭合，若 </w:t>
      </w:r>
      <w:r>
        <w:rPr>
          <w:rFonts w:ascii="Times New Roman" w:eastAsia="Times New Roman"/>
          <w:i/>
          <w:position w:val="2"/>
          <w:sz w:val="21"/>
        </w:rPr>
        <w:t>L</w:t>
      </w:r>
      <w:r>
        <w:rPr>
          <w:rFonts w:ascii="Times New Roman" w:eastAsia="Times New Roman"/>
          <w:sz w:val="13"/>
        </w:rPr>
        <w:t>1</w:t>
      </w:r>
      <w:r>
        <w:rPr>
          <w:rFonts w:ascii="Times New Roman" w:eastAsia="Times New Roman"/>
          <w:spacing w:val="1"/>
          <w:sz w:val="13"/>
        </w:rPr>
        <w:t xml:space="preserve"> </w:t>
      </w:r>
      <w:r>
        <w:rPr>
          <w:spacing w:val="-1"/>
          <w:position w:val="2"/>
          <w:sz w:val="21"/>
        </w:rPr>
        <w:t xml:space="preserve">发生短路， </w:t>
      </w:r>
      <w:r>
        <w:rPr>
          <w:rFonts w:ascii="Times New Roman" w:eastAsia="Times New Roman"/>
          <w:i/>
          <w:position w:val="2"/>
          <w:sz w:val="21"/>
        </w:rPr>
        <w:t>L</w:t>
      </w:r>
      <w:r>
        <w:rPr>
          <w:rFonts w:ascii="Times New Roman" w:eastAsia="Times New Roman"/>
          <w:sz w:val="13"/>
        </w:rPr>
        <w:t>2</w:t>
      </w:r>
      <w:r>
        <w:rPr>
          <w:rFonts w:ascii="Times New Roman" w:eastAsia="Times New Roman"/>
          <w:spacing w:val="-1"/>
          <w:sz w:val="13"/>
        </w:rPr>
        <w:t xml:space="preserve"> </w:t>
      </w:r>
      <w:r>
        <w:rPr>
          <w:position w:val="2"/>
          <w:sz w:val="21"/>
        </w:rPr>
        <w:t>发光</w:t>
      </w:r>
    </w:p>
    <w:p>
      <w:pPr>
        <w:pStyle w:val="ListParagraph"/>
        <w:numPr>
          <w:ilvl w:val="0"/>
          <w:numId w:val="2"/>
        </w:numPr>
        <w:tabs>
          <w:tab w:val="left" w:pos="305"/>
        </w:tabs>
        <w:spacing w:before="43" w:after="0" w:line="240" w:lineRule="auto"/>
        <w:ind w:left="304" w:right="0" w:hanging="205"/>
        <w:jc w:val="left"/>
        <w:rPr>
          <w:sz w:val="21"/>
        </w:rPr>
      </w:pPr>
      <w:r>
        <w:rPr>
          <w:spacing w:val="-18"/>
          <w:position w:val="2"/>
          <w:sz w:val="21"/>
        </w:rPr>
        <w:t xml:space="preserve">开关 </w:t>
      </w:r>
      <w:r>
        <w:rPr>
          <w:rFonts w:ascii="Times New Roman" w:eastAsia="Times New Roman"/>
          <w:position w:val="2"/>
          <w:sz w:val="21"/>
        </w:rPr>
        <w:t>S</w:t>
      </w:r>
      <w:r>
        <w:rPr>
          <w:rFonts w:ascii="Times New Roman" w:eastAsia="Times New Roman"/>
          <w:spacing w:val="-1"/>
          <w:position w:val="2"/>
          <w:sz w:val="21"/>
        </w:rPr>
        <w:t xml:space="preserve"> </w:t>
      </w:r>
      <w:r>
        <w:rPr>
          <w:spacing w:val="-11"/>
          <w:position w:val="2"/>
          <w:sz w:val="21"/>
        </w:rPr>
        <w:t xml:space="preserve">断开，若 </w:t>
      </w:r>
      <w:r>
        <w:rPr>
          <w:rFonts w:ascii="Times New Roman" w:eastAsia="Times New Roman"/>
          <w:i/>
          <w:position w:val="2"/>
          <w:sz w:val="21"/>
        </w:rPr>
        <w:t>L</w:t>
      </w:r>
      <w:r>
        <w:rPr>
          <w:rFonts w:ascii="Times New Roman" w:eastAsia="Times New Roman"/>
          <w:sz w:val="13"/>
        </w:rPr>
        <w:t>1</w:t>
      </w:r>
      <w:r>
        <w:rPr>
          <w:rFonts w:ascii="Times New Roman" w:eastAsia="Times New Roman"/>
          <w:spacing w:val="2"/>
          <w:sz w:val="13"/>
        </w:rPr>
        <w:t xml:space="preserve"> </w:t>
      </w:r>
      <w:r>
        <w:rPr>
          <w:spacing w:val="-1"/>
          <w:position w:val="2"/>
          <w:sz w:val="21"/>
        </w:rPr>
        <w:t xml:space="preserve">发生短路， </w:t>
      </w:r>
      <w:r>
        <w:rPr>
          <w:rFonts w:ascii="Times New Roman" w:eastAsia="Times New Roman"/>
          <w:i/>
          <w:position w:val="2"/>
          <w:sz w:val="21"/>
        </w:rPr>
        <w:t>L</w:t>
      </w:r>
      <w:r>
        <w:rPr>
          <w:rFonts w:ascii="Times New Roman" w:eastAsia="Times New Roman"/>
          <w:sz w:val="13"/>
        </w:rPr>
        <w:t>3</w:t>
      </w:r>
      <w:r>
        <w:rPr>
          <w:rFonts w:ascii="Times New Roman" w:eastAsia="Times New Roman"/>
          <w:spacing w:val="-1"/>
          <w:sz w:val="13"/>
        </w:rPr>
        <w:t xml:space="preserve"> </w:t>
      </w:r>
      <w:r>
        <w:rPr>
          <w:position w:val="2"/>
          <w:sz w:val="21"/>
        </w:rPr>
        <w:t>发光</w:t>
      </w:r>
    </w:p>
    <w:p>
      <w:pPr>
        <w:pStyle w:val="BodyText"/>
        <w:spacing w:before="44" w:line="278" w:lineRule="auto"/>
        <w:ind w:right="114"/>
      </w:pPr>
      <w:r>
        <w:rPr>
          <w:rFonts w:ascii="Times New Roman" w:eastAsia="Times New Roman"/>
        </w:rPr>
        <w:t>11</w:t>
      </w:r>
      <w:r>
        <w:rPr>
          <w:spacing w:val="-2"/>
        </w:rPr>
        <w:t xml:space="preserve">、轿车的驾驶位和副驾驶位一般都设有安全带提醒电路，若汽车点火开关 </w:t>
      </w:r>
      <w:r>
        <w:rPr>
          <w:rFonts w:ascii="Times New Roman" w:eastAsia="Times New Roman"/>
        </w:rPr>
        <w:t xml:space="preserve">S </w:t>
      </w:r>
      <w:r>
        <w:t>未接通，则电路</w:t>
      </w:r>
      <w:r>
        <w:rPr>
          <w:spacing w:val="-14"/>
          <w:position w:val="2"/>
        </w:rPr>
        <w:t>不工作。</w:t>
      </w:r>
      <w:r>
        <w:rPr>
          <w:rFonts w:ascii="Times New Roman" w:eastAsia="Times New Roman"/>
          <w:position w:val="2"/>
        </w:rPr>
        <w:t xml:space="preserve">S </w:t>
      </w:r>
      <w:r>
        <w:rPr>
          <w:spacing w:val="-13"/>
          <w:position w:val="2"/>
        </w:rPr>
        <w:t xml:space="preserve">接通后，只要有人坐到其中一个座位上，座位下对应的动合开关 </w:t>
      </w:r>
      <w:r>
        <w:rPr>
          <w:rFonts w:ascii="Times New Roman" w:eastAsia="Times New Roman"/>
          <w:position w:val="2"/>
        </w:rPr>
        <w:t>S</w:t>
      </w:r>
      <w:r>
        <w:rPr>
          <w:rFonts w:ascii="Times New Roman" w:eastAsia="Times New Roman"/>
          <w:position w:val="2"/>
          <w:vertAlign w:val="subscript"/>
        </w:rPr>
        <w:t>1</w:t>
      </w:r>
      <w:r>
        <w:rPr>
          <w:rFonts w:ascii="Times New Roman" w:eastAsia="Times New Roman"/>
          <w:position w:val="2"/>
          <w:vertAlign w:val="baseline"/>
        </w:rPr>
        <w:t xml:space="preserve"> </w:t>
      </w:r>
      <w:r>
        <w:rPr>
          <w:spacing w:val="-27"/>
          <w:position w:val="2"/>
          <w:vertAlign w:val="baseline"/>
        </w:rPr>
        <w:t xml:space="preserve">或 </w:t>
      </w:r>
      <w:r>
        <w:rPr>
          <w:rFonts w:ascii="Times New Roman" w:eastAsia="Times New Roman"/>
          <w:position w:val="2"/>
          <w:vertAlign w:val="baseline"/>
        </w:rPr>
        <w:t>S</w:t>
      </w:r>
      <w:r>
        <w:rPr>
          <w:rFonts w:ascii="Times New Roman" w:eastAsia="Times New Roman"/>
          <w:position w:val="2"/>
          <w:vertAlign w:val="subscript"/>
        </w:rPr>
        <w:t>2</w:t>
      </w:r>
      <w:r>
        <w:rPr>
          <w:rFonts w:ascii="Times New Roman" w:eastAsia="Times New Roman"/>
          <w:position w:val="2"/>
          <w:vertAlign w:val="baseline"/>
        </w:rPr>
        <w:t xml:space="preserve"> </w:t>
      </w:r>
      <w:r>
        <w:rPr>
          <w:position w:val="2"/>
          <w:vertAlign w:val="baseline"/>
        </w:rPr>
        <w:t>受压后接通，</w:t>
      </w:r>
    </w:p>
    <w:p>
      <w:pPr>
        <w:spacing w:after="0" w:line="278" w:lineRule="auto"/>
        <w:sectPr>
          <w:type w:val="continuous"/>
          <w:pgSz w:w="20590" w:h="14520" w:orient="landscape"/>
          <w:pgMar w:top="1140" w:right="1220" w:bottom="280" w:left="1340" w:header="720" w:footer="720" w:gutter="0"/>
          <w:cols w:num="2" w:space="708" w:equalWidth="0">
            <w:col w:w="8882" w:space="181"/>
            <w:col w:w="8967"/>
          </w:cols>
        </w:sectPr>
      </w:pPr>
    </w:p>
    <w:p>
      <w:pPr>
        <w:pStyle w:val="BodyText"/>
        <w:tabs>
          <w:tab w:val="left" w:pos="939"/>
        </w:tabs>
        <w:spacing w:before="64" w:line="276" w:lineRule="auto"/>
        <w:ind w:right="38"/>
      </w:pPr>
      <w:r>
        <w:rPr>
          <w:w w:val="95"/>
        </w:rPr>
        <w:t>安全带指示灯点亮</w:t>
      </w:r>
      <w:r>
        <w:rPr>
          <w:spacing w:val="-20"/>
          <w:w w:val="95"/>
        </w:rPr>
        <w:t>，</w:t>
      </w:r>
      <w:r>
        <w:rPr>
          <w:w w:val="95"/>
        </w:rPr>
        <w:t>提醒他系上安全带</w:t>
      </w:r>
      <w:r>
        <w:rPr>
          <w:spacing w:val="-17"/>
          <w:w w:val="95"/>
        </w:rPr>
        <w:t>。</w:t>
      </w:r>
      <w:r>
        <w:rPr>
          <w:w w:val="95"/>
        </w:rPr>
        <w:t>系上安全带</w:t>
      </w:r>
      <w:r>
        <w:rPr>
          <w:spacing w:val="-17"/>
          <w:w w:val="95"/>
        </w:rPr>
        <w:t>后</w:t>
      </w:r>
      <w:r>
        <w:rPr>
          <w:w w:val="95"/>
        </w:rPr>
        <w:t>（即将安全带的插头插入联结插座内</w:t>
      </w:r>
      <w:r>
        <w:rPr>
          <w:spacing w:val="-10"/>
          <w:w w:val="95"/>
        </w:rPr>
        <w:t xml:space="preserve">），   </w:t>
      </w:r>
      <w:r>
        <w:rPr>
          <w:position w:val="2"/>
        </w:rPr>
        <w:t>安装在插座内对应的动断开关</w:t>
      </w:r>
      <w:r>
        <w:rPr>
          <w:spacing w:val="-57"/>
          <w:position w:val="2"/>
        </w:rPr>
        <w:t xml:space="preserve"> </w:t>
      </w:r>
      <w:r>
        <w:rPr>
          <w:rFonts w:ascii="Times New Roman" w:eastAsia="Times New Roman" w:hAnsi="Times New Roman"/>
          <w:position w:val="2"/>
        </w:rPr>
        <w:t>S</w:t>
      </w:r>
      <w:r>
        <w:rPr>
          <w:rFonts w:ascii="Times New Roman" w:eastAsia="Times New Roman" w:hAnsi="Times New Roman"/>
          <w:position w:val="2"/>
          <w:vertAlign w:val="subscript"/>
        </w:rPr>
        <w:t>1</w:t>
      </w:r>
      <w:r>
        <w:rPr>
          <w:rFonts w:ascii="Times New Roman" w:eastAsia="Times New Roman" w:hAnsi="Times New Roman"/>
          <w:position w:val="2"/>
          <w:vertAlign w:val="baseline"/>
        </w:rPr>
        <w:t>′</w:t>
      </w:r>
      <w:r>
        <w:rPr>
          <w:position w:val="2"/>
          <w:vertAlign w:val="baseline"/>
        </w:rPr>
        <w:t>或</w:t>
      </w:r>
      <w:r>
        <w:rPr>
          <w:spacing w:val="-53"/>
          <w:position w:val="2"/>
          <w:vertAlign w:val="baseline"/>
        </w:rPr>
        <w:t xml:space="preserve"> </w:t>
      </w:r>
      <w:r>
        <w:rPr>
          <w:rFonts w:ascii="Times New Roman" w:eastAsia="Times New Roman" w:hAnsi="Times New Roman"/>
          <w:position w:val="2"/>
          <w:vertAlign w:val="baseline"/>
        </w:rPr>
        <w:t>S</w:t>
      </w:r>
      <w:r>
        <w:rPr>
          <w:rFonts w:ascii="Times New Roman" w:eastAsia="Times New Roman" w:hAnsi="Times New Roman"/>
          <w:position w:val="2"/>
          <w:vertAlign w:val="subscript"/>
        </w:rPr>
        <w:t>2</w:t>
      </w:r>
      <w:r>
        <w:rPr>
          <w:rFonts w:ascii="Times New Roman" w:eastAsia="Times New Roman" w:hAnsi="Times New Roman"/>
          <w:position w:val="2"/>
          <w:vertAlign w:val="baseline"/>
        </w:rPr>
        <w:t>′</w:t>
      </w:r>
      <w:r>
        <w:rPr>
          <w:position w:val="2"/>
          <w:vertAlign w:val="baseline"/>
        </w:rPr>
        <w:t>断开，安全带指示灯熄灭，下图的电路设计符合要求的</w:t>
      </w:r>
      <w:r>
        <w:rPr>
          <w:vertAlign w:val="baseline"/>
        </w:rPr>
        <w:t>是（</w:t>
      </w:r>
      <w:r>
        <w:rPr>
          <w:vertAlign w:val="baseline"/>
        </w:rPr>
        <w:tab/>
      </w:r>
      <w:r>
        <w:rPr>
          <w:vertAlign w:val="baseline"/>
        </w:rPr>
        <w:t>）</w:t>
      </w:r>
    </w:p>
    <w:p>
      <w:pPr>
        <w:pStyle w:val="BodyText"/>
        <w:tabs>
          <w:tab w:val="left" w:pos="2775"/>
        </w:tabs>
        <w:spacing w:before="19"/>
        <w:rPr>
          <w:rFonts w:ascii="Times New Roman"/>
        </w:rPr>
      </w:pPr>
      <w:r>
        <w:drawing>
          <wp:anchor distT="0" distB="0" distL="0" distR="0" simplePos="0" relativeHeight="251660288" behindDoc="1" locked="0" layoutInCell="1" allowOverlap="1">
            <wp:simplePos x="0" y="0"/>
            <wp:positionH relativeFrom="page">
              <wp:posOffset>1076960</wp:posOffset>
            </wp:positionH>
            <wp:positionV relativeFrom="paragraph">
              <wp:posOffset>501015</wp:posOffset>
            </wp:positionV>
            <wp:extent cx="1403350" cy="821690"/>
            <wp:effectExtent l="0" t="0" r="0" b="0"/>
            <wp:wrapNone/>
            <wp:docPr id="15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0310877" name="image7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3604" cy="8214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5050155</wp:posOffset>
            </wp:positionH>
            <wp:positionV relativeFrom="paragraph">
              <wp:posOffset>431165</wp:posOffset>
            </wp:positionV>
            <wp:extent cx="1065530" cy="891540"/>
            <wp:effectExtent l="0" t="0" r="0" b="0"/>
            <wp:wrapNone/>
            <wp:docPr id="17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2228731" name="image8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5276" cy="891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/>
        </w:rPr>
        <w:t>A.</w:t>
      </w:r>
      <w:r>
        <w:rPr>
          <w:rFonts w:ascii="Times New Roman"/>
        </w:rPr>
        <w:tab/>
      </w:r>
      <w:r>
        <w:rPr>
          <w:rFonts w:ascii="Times New Roman"/>
          <w:spacing w:val="-1"/>
        </w:rPr>
        <w:t xml:space="preserve">B. </w:t>
      </w:r>
      <w:r>
        <w:rPr>
          <w:rFonts w:ascii="Times New Roman"/>
          <w:spacing w:val="3"/>
        </w:rPr>
        <w:drawing>
          <wp:inline distT="0" distB="0" distL="0" distR="0">
            <wp:extent cx="868680" cy="1310640"/>
            <wp:effectExtent l="0" t="0" r="0" b="0"/>
            <wp:docPr id="19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5711262" name="image9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8680" cy="1310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3"/>
        </w:rPr>
        <w:t xml:space="preserve">   </w:t>
      </w:r>
      <w:r>
        <w:rPr>
          <w:rFonts w:ascii="Times New Roman"/>
          <w:spacing w:val="-14"/>
        </w:rPr>
        <w:t xml:space="preserve"> </w:t>
      </w:r>
      <w:r>
        <w:rPr>
          <w:rFonts w:ascii="Times New Roman"/>
          <w:spacing w:val="-1"/>
        </w:rPr>
        <w:t>C.</w:t>
      </w:r>
      <w:r>
        <w:rPr>
          <w:rFonts w:ascii="Times New Roman"/>
          <w:spacing w:val="4"/>
        </w:rPr>
        <w:t xml:space="preserve"> </w:t>
      </w:r>
      <w:r>
        <w:rPr>
          <w:rFonts w:ascii="Times New Roman"/>
        </w:rPr>
        <w:drawing>
          <wp:inline distT="0" distB="0" distL="0" distR="0">
            <wp:extent cx="960120" cy="995045"/>
            <wp:effectExtent l="0" t="0" r="0" b="0"/>
            <wp:docPr id="21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638884" name="image10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0120" cy="9951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</w:rPr>
        <w:t>D.</w:t>
      </w:r>
    </w:p>
    <w:p>
      <w:pPr>
        <w:pStyle w:val="BodyText"/>
        <w:tabs>
          <w:tab w:val="left" w:pos="8144"/>
        </w:tabs>
        <w:spacing w:before="57" w:line="273" w:lineRule="auto"/>
        <w:ind w:right="138"/>
      </w:pPr>
      <w:r>
        <w:rPr>
          <w:rFonts w:ascii="Times New Roman" w:eastAsia="Times New Roman"/>
          <w:position w:val="2"/>
        </w:rPr>
        <w:t>12</w:t>
      </w:r>
      <w:r>
        <w:rPr>
          <w:position w:val="2"/>
        </w:rPr>
        <w:t>、如</w:t>
      </w:r>
      <w:r>
        <w:rPr>
          <w:spacing w:val="4"/>
          <w:position w:val="2"/>
        </w:rPr>
        <w:t>图</w:t>
      </w:r>
      <w:r>
        <w:rPr>
          <w:position w:val="2"/>
        </w:rPr>
        <w:t>所示电</w:t>
      </w:r>
      <w:r>
        <w:rPr>
          <w:spacing w:val="4"/>
          <w:position w:val="2"/>
        </w:rPr>
        <w:t>路</w:t>
      </w:r>
      <w:r>
        <w:rPr>
          <w:position w:val="2"/>
        </w:rPr>
        <w:t>中，电源</w:t>
      </w:r>
      <w:r>
        <w:rPr>
          <w:spacing w:val="4"/>
          <w:position w:val="2"/>
        </w:rPr>
        <w:t>电</w:t>
      </w:r>
      <w:r>
        <w:rPr>
          <w:position w:val="2"/>
        </w:rPr>
        <w:t>压为</w:t>
      </w:r>
      <w:r>
        <w:rPr>
          <w:spacing w:val="-48"/>
          <w:position w:val="2"/>
        </w:rPr>
        <w:t xml:space="preserve"> </w:t>
      </w:r>
      <w:r>
        <w:rPr>
          <w:rFonts w:ascii="Times New Roman" w:eastAsia="Times New Roman"/>
          <w:position w:val="2"/>
        </w:rPr>
        <w:t>4.5V</w:t>
      </w:r>
      <w:r>
        <w:rPr>
          <w:rFonts w:ascii="Times New Roman" w:eastAsia="Times New Roman"/>
          <w:spacing w:val="5"/>
          <w:position w:val="2"/>
        </w:rPr>
        <w:t xml:space="preserve"> </w:t>
      </w:r>
      <w:r>
        <w:rPr>
          <w:position w:val="2"/>
        </w:rPr>
        <w:t>保持</w:t>
      </w:r>
      <w:r>
        <w:rPr>
          <w:spacing w:val="4"/>
          <w:position w:val="2"/>
        </w:rPr>
        <w:t>不</w:t>
      </w:r>
      <w:r>
        <w:rPr>
          <w:position w:val="2"/>
        </w:rPr>
        <w:t>变，</w:t>
      </w:r>
      <w:r>
        <w:rPr>
          <w:rFonts w:ascii="Times New Roman" w:eastAsia="Times New Roman"/>
          <w:position w:val="2"/>
        </w:rPr>
        <w:t>L</w:t>
      </w:r>
      <w:r>
        <w:rPr>
          <w:rFonts w:ascii="Times New Roman" w:eastAsia="Times New Roman"/>
          <w:position w:val="2"/>
          <w:vertAlign w:val="subscript"/>
        </w:rPr>
        <w:t>2</w:t>
      </w:r>
      <w:r>
        <w:rPr>
          <w:rFonts w:ascii="Times New Roman" w:eastAsia="Times New Roman"/>
          <w:spacing w:val="-17"/>
          <w:position w:val="2"/>
          <w:vertAlign w:val="baseline"/>
        </w:rPr>
        <w:t xml:space="preserve"> </w:t>
      </w:r>
      <w:r>
        <w:rPr>
          <w:position w:val="2"/>
          <w:vertAlign w:val="baseline"/>
        </w:rPr>
        <w:t>两端</w:t>
      </w:r>
      <w:r>
        <w:rPr>
          <w:spacing w:val="4"/>
          <w:position w:val="2"/>
          <w:vertAlign w:val="baseline"/>
        </w:rPr>
        <w:t>的</w:t>
      </w:r>
      <w:r>
        <w:rPr>
          <w:position w:val="2"/>
          <w:vertAlign w:val="baseline"/>
        </w:rPr>
        <w:t>电压为</w:t>
      </w:r>
      <w:r>
        <w:rPr>
          <w:spacing w:val="-47"/>
          <w:position w:val="2"/>
          <w:vertAlign w:val="baseline"/>
        </w:rPr>
        <w:t xml:space="preserve"> </w:t>
      </w:r>
      <w:r>
        <w:rPr>
          <w:rFonts w:ascii="Times New Roman" w:eastAsia="Times New Roman"/>
          <w:position w:val="2"/>
          <w:vertAlign w:val="baseline"/>
        </w:rPr>
        <w:t>1.5V</w:t>
      </w:r>
      <w:r>
        <w:rPr>
          <w:position w:val="2"/>
          <w:vertAlign w:val="baseline"/>
        </w:rPr>
        <w:t>，当</w:t>
      </w:r>
      <w:r>
        <w:rPr>
          <w:spacing w:val="-45"/>
          <w:position w:val="2"/>
          <w:vertAlign w:val="baseline"/>
        </w:rPr>
        <w:t xml:space="preserve"> </w:t>
      </w:r>
      <w:r>
        <w:rPr>
          <w:rFonts w:ascii="Times New Roman" w:eastAsia="Times New Roman"/>
          <w:position w:val="2"/>
          <w:vertAlign w:val="baseline"/>
        </w:rPr>
        <w:t>S</w:t>
      </w:r>
      <w:r>
        <w:rPr>
          <w:rFonts w:ascii="Times New Roman" w:eastAsia="Times New Roman"/>
          <w:spacing w:val="3"/>
          <w:position w:val="2"/>
          <w:vertAlign w:val="baseline"/>
        </w:rPr>
        <w:t xml:space="preserve"> </w:t>
      </w:r>
      <w:r>
        <w:rPr>
          <w:position w:val="2"/>
          <w:vertAlign w:val="baseline"/>
        </w:rPr>
        <w:t>闭合</w:t>
      </w:r>
      <w:r>
        <w:rPr>
          <w:spacing w:val="4"/>
          <w:position w:val="2"/>
          <w:vertAlign w:val="baseline"/>
        </w:rPr>
        <w:t>时</w:t>
      </w:r>
      <w:r>
        <w:rPr>
          <w:position w:val="2"/>
          <w:vertAlign w:val="baseline"/>
        </w:rPr>
        <w:t>电压表的示数为</w:t>
      </w:r>
      <w:r>
        <w:rPr>
          <w:spacing w:val="-52"/>
          <w:position w:val="2"/>
          <w:vertAlign w:val="baseline"/>
        </w:rPr>
        <w:t xml:space="preserve"> </w:t>
      </w:r>
      <w:r>
        <w:rPr>
          <w:rFonts w:ascii="Times New Roman" w:eastAsia="Times New Roman"/>
          <w:position w:val="2"/>
          <w:vertAlign w:val="baseline"/>
        </w:rPr>
        <w:t>U</w:t>
      </w:r>
      <w:r>
        <w:rPr>
          <w:rFonts w:ascii="Times New Roman" w:eastAsia="Times New Roman"/>
          <w:position w:val="2"/>
          <w:vertAlign w:val="subscript"/>
        </w:rPr>
        <w:t>1</w:t>
      </w:r>
      <w:r>
        <w:rPr>
          <w:position w:val="2"/>
          <w:vertAlign w:val="baseline"/>
        </w:rPr>
        <w:t>；</w:t>
      </w:r>
      <w:r>
        <w:rPr>
          <w:rFonts w:ascii="Times New Roman" w:eastAsia="Times New Roman"/>
          <w:position w:val="2"/>
          <w:vertAlign w:val="baseline"/>
        </w:rPr>
        <w:t>S</w:t>
      </w:r>
      <w:r>
        <w:rPr>
          <w:rFonts w:ascii="Times New Roman" w:eastAsia="Times New Roman"/>
          <w:spacing w:val="-2"/>
          <w:position w:val="2"/>
          <w:vertAlign w:val="baseline"/>
        </w:rPr>
        <w:t xml:space="preserve"> </w:t>
      </w:r>
      <w:r>
        <w:rPr>
          <w:position w:val="2"/>
          <w:vertAlign w:val="baseline"/>
        </w:rPr>
        <w:t>断开后，电压表的示数为</w:t>
      </w:r>
      <w:r>
        <w:rPr>
          <w:spacing w:val="-54"/>
          <w:position w:val="2"/>
          <w:vertAlign w:val="baseline"/>
        </w:rPr>
        <w:t xml:space="preserve"> </w:t>
      </w:r>
      <w:r>
        <w:rPr>
          <w:rFonts w:ascii="Times New Roman" w:eastAsia="Times New Roman"/>
          <w:position w:val="2"/>
          <w:vertAlign w:val="baseline"/>
        </w:rPr>
        <w:t>U</w:t>
      </w:r>
      <w:r>
        <w:rPr>
          <w:rFonts w:ascii="Times New Roman" w:eastAsia="Times New Roman"/>
          <w:position w:val="2"/>
          <w:vertAlign w:val="subscript"/>
        </w:rPr>
        <w:t>2</w:t>
      </w:r>
      <w:r>
        <w:rPr>
          <w:position w:val="2"/>
          <w:vertAlign w:val="baseline"/>
        </w:rPr>
        <w:t>，则关于</w:t>
      </w:r>
      <w:r>
        <w:rPr>
          <w:spacing w:val="-51"/>
          <w:position w:val="2"/>
          <w:vertAlign w:val="baseline"/>
        </w:rPr>
        <w:t xml:space="preserve"> </w:t>
      </w:r>
      <w:r>
        <w:rPr>
          <w:rFonts w:ascii="Times New Roman" w:eastAsia="Times New Roman"/>
          <w:position w:val="2"/>
          <w:vertAlign w:val="baseline"/>
        </w:rPr>
        <w:t>U</w:t>
      </w:r>
      <w:r>
        <w:rPr>
          <w:rFonts w:ascii="Times New Roman" w:eastAsia="Times New Roman"/>
          <w:position w:val="2"/>
          <w:vertAlign w:val="subscript"/>
        </w:rPr>
        <w:t>1</w:t>
      </w:r>
      <w:r>
        <w:rPr>
          <w:rFonts w:ascii="Times New Roman" w:eastAsia="Times New Roman"/>
          <w:spacing w:val="-19"/>
          <w:position w:val="2"/>
          <w:vertAlign w:val="baseline"/>
        </w:rPr>
        <w:t xml:space="preserve"> </w:t>
      </w:r>
      <w:r>
        <w:rPr>
          <w:position w:val="2"/>
          <w:vertAlign w:val="baseline"/>
        </w:rPr>
        <w:t>和</w:t>
      </w:r>
      <w:r>
        <w:rPr>
          <w:spacing w:val="-54"/>
          <w:position w:val="2"/>
          <w:vertAlign w:val="baseline"/>
        </w:rPr>
        <w:t xml:space="preserve"> </w:t>
      </w:r>
      <w:r>
        <w:rPr>
          <w:rFonts w:ascii="Times New Roman" w:eastAsia="Times New Roman"/>
          <w:position w:val="2"/>
          <w:vertAlign w:val="baseline"/>
        </w:rPr>
        <w:t>U</w:t>
      </w:r>
      <w:r>
        <w:rPr>
          <w:rFonts w:ascii="Times New Roman" w:eastAsia="Times New Roman"/>
          <w:position w:val="2"/>
          <w:vertAlign w:val="subscript"/>
        </w:rPr>
        <w:t>2</w:t>
      </w:r>
      <w:r>
        <w:rPr>
          <w:rFonts w:ascii="Times New Roman" w:eastAsia="Times New Roman"/>
          <w:spacing w:val="-19"/>
          <w:position w:val="2"/>
          <w:vertAlign w:val="baseline"/>
        </w:rPr>
        <w:t xml:space="preserve"> </w:t>
      </w:r>
      <w:r>
        <w:rPr>
          <w:position w:val="2"/>
          <w:vertAlign w:val="baseline"/>
        </w:rPr>
        <w:t>下列说法正确的是（</w:t>
      </w:r>
      <w:r>
        <w:rPr>
          <w:position w:val="2"/>
          <w:vertAlign w:val="baseline"/>
        </w:rPr>
        <w:tab/>
      </w:r>
      <w:r>
        <w:rPr>
          <w:position w:val="2"/>
          <w:vertAlign w:val="baseline"/>
        </w:rPr>
        <w:t>）</w:t>
      </w:r>
    </w:p>
    <w:p>
      <w:pPr>
        <w:pStyle w:val="BodyText"/>
        <w:ind w:left="3608"/>
        <w:rPr>
          <w:sz w:val="20"/>
        </w:rPr>
      </w:pPr>
      <w:r>
        <w:rPr>
          <w:sz w:val="20"/>
        </w:rPr>
        <w:drawing>
          <wp:inline distT="0" distB="0" distL="0" distR="0">
            <wp:extent cx="1027430" cy="750570"/>
            <wp:effectExtent l="0" t="0" r="0" b="0"/>
            <wp:docPr id="23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99034" name="image11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7747" cy="7510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tabs>
          <w:tab w:val="left" w:pos="2082"/>
          <w:tab w:val="left" w:pos="3791"/>
          <w:tab w:val="left" w:pos="5655"/>
        </w:tabs>
        <w:spacing w:before="76"/>
        <w:rPr>
          <w:rFonts w:ascii="Times New Roman"/>
        </w:rPr>
      </w:pPr>
      <w:r>
        <w:rPr>
          <w:rFonts w:ascii="Times New Roman"/>
          <w:position w:val="2"/>
        </w:rPr>
        <w:t>A. U</w:t>
      </w:r>
      <w:r>
        <w:rPr>
          <w:rFonts w:ascii="Times New Roman"/>
          <w:position w:val="2"/>
          <w:vertAlign w:val="subscript"/>
        </w:rPr>
        <w:t>1</w:t>
      </w:r>
      <w:r>
        <w:rPr>
          <w:rFonts w:ascii="Times New Roman"/>
          <w:position w:val="2"/>
          <w:vertAlign w:val="baseline"/>
        </w:rPr>
        <w:t>=U</w:t>
      </w:r>
      <w:r>
        <w:rPr>
          <w:rFonts w:ascii="Times New Roman"/>
          <w:position w:val="2"/>
          <w:vertAlign w:val="subscript"/>
        </w:rPr>
        <w:t>2</w:t>
      </w:r>
      <w:r>
        <w:rPr>
          <w:rFonts w:ascii="Times New Roman"/>
          <w:position w:val="2"/>
          <w:vertAlign w:val="baseline"/>
        </w:rPr>
        <w:t>,</w:t>
      </w:r>
      <w:r>
        <w:rPr>
          <w:rFonts w:ascii="Times New Roman"/>
          <w:spacing w:val="1"/>
          <w:position w:val="2"/>
          <w:vertAlign w:val="baseline"/>
        </w:rPr>
        <w:t xml:space="preserve"> </w:t>
      </w:r>
      <w:r>
        <w:rPr>
          <w:rFonts w:ascii="Times New Roman"/>
          <w:position w:val="2"/>
          <w:vertAlign w:val="baseline"/>
        </w:rPr>
        <w:t>U</w:t>
      </w:r>
      <w:r>
        <w:rPr>
          <w:rFonts w:ascii="Times New Roman"/>
          <w:position w:val="2"/>
          <w:vertAlign w:val="subscript"/>
        </w:rPr>
        <w:t>1</w:t>
      </w:r>
      <w:r>
        <w:rPr>
          <w:rFonts w:ascii="Times New Roman"/>
          <w:position w:val="2"/>
          <w:vertAlign w:val="baseline"/>
        </w:rPr>
        <w:t>=4.5V</w:t>
      </w:r>
      <w:r>
        <w:rPr>
          <w:rFonts w:ascii="Times New Roman"/>
          <w:position w:val="2"/>
          <w:vertAlign w:val="baseline"/>
        </w:rPr>
        <w:tab/>
      </w:r>
      <w:r>
        <w:rPr>
          <w:rFonts w:ascii="Times New Roman"/>
          <w:position w:val="2"/>
          <w:vertAlign w:val="baseline"/>
        </w:rPr>
        <w:t>B. U</w:t>
      </w:r>
      <w:r>
        <w:rPr>
          <w:rFonts w:ascii="Times New Roman"/>
          <w:position w:val="2"/>
          <w:vertAlign w:val="subscript"/>
        </w:rPr>
        <w:t>1</w:t>
      </w:r>
      <w:r>
        <w:rPr>
          <w:rFonts w:ascii="Times New Roman"/>
          <w:position w:val="2"/>
          <w:vertAlign w:val="baseline"/>
        </w:rPr>
        <w:t>=U</w:t>
      </w:r>
      <w:r>
        <w:rPr>
          <w:rFonts w:ascii="Times New Roman"/>
          <w:position w:val="2"/>
          <w:vertAlign w:val="subscript"/>
        </w:rPr>
        <w:t>2</w:t>
      </w:r>
      <w:r>
        <w:rPr>
          <w:rFonts w:ascii="Times New Roman"/>
          <w:position w:val="2"/>
          <w:vertAlign w:val="baseline"/>
        </w:rPr>
        <w:t>,</w:t>
      </w:r>
      <w:r>
        <w:rPr>
          <w:rFonts w:ascii="Times New Roman"/>
          <w:spacing w:val="1"/>
          <w:position w:val="2"/>
          <w:vertAlign w:val="baseline"/>
        </w:rPr>
        <w:t xml:space="preserve"> </w:t>
      </w:r>
      <w:r>
        <w:rPr>
          <w:rFonts w:ascii="Times New Roman"/>
          <w:position w:val="2"/>
          <w:vertAlign w:val="baseline"/>
        </w:rPr>
        <w:t>U</w:t>
      </w:r>
      <w:r>
        <w:rPr>
          <w:rFonts w:ascii="Times New Roman"/>
          <w:position w:val="2"/>
          <w:vertAlign w:val="subscript"/>
        </w:rPr>
        <w:t>2</w:t>
      </w:r>
      <w:r>
        <w:rPr>
          <w:rFonts w:ascii="Times New Roman"/>
          <w:position w:val="2"/>
          <w:vertAlign w:val="baseline"/>
        </w:rPr>
        <w:t>=3V</w:t>
      </w:r>
      <w:r>
        <w:rPr>
          <w:rFonts w:ascii="Times New Roman"/>
          <w:position w:val="2"/>
          <w:vertAlign w:val="baseline"/>
        </w:rPr>
        <w:tab/>
      </w:r>
      <w:r>
        <w:rPr>
          <w:rFonts w:ascii="Times New Roman"/>
          <w:position w:val="2"/>
          <w:vertAlign w:val="baseline"/>
        </w:rPr>
        <w:t>C. U</w:t>
      </w:r>
      <w:r>
        <w:rPr>
          <w:rFonts w:ascii="Times New Roman"/>
          <w:position w:val="2"/>
          <w:vertAlign w:val="subscript"/>
        </w:rPr>
        <w:t>1</w:t>
      </w:r>
      <w:r>
        <w:rPr>
          <w:rFonts w:ascii="Times New Roman"/>
          <w:position w:val="2"/>
          <w:vertAlign w:val="baseline"/>
        </w:rPr>
        <w:t>&gt;U</w:t>
      </w:r>
      <w:r>
        <w:rPr>
          <w:rFonts w:ascii="Times New Roman"/>
          <w:position w:val="2"/>
          <w:vertAlign w:val="subscript"/>
        </w:rPr>
        <w:t>2</w:t>
      </w:r>
      <w:r>
        <w:rPr>
          <w:rFonts w:ascii="Times New Roman"/>
          <w:position w:val="2"/>
          <w:vertAlign w:val="baseline"/>
        </w:rPr>
        <w:t>,</w:t>
      </w:r>
      <w:r>
        <w:rPr>
          <w:rFonts w:ascii="Times New Roman"/>
          <w:spacing w:val="1"/>
          <w:position w:val="2"/>
          <w:vertAlign w:val="baseline"/>
        </w:rPr>
        <w:t xml:space="preserve"> </w:t>
      </w:r>
      <w:r>
        <w:rPr>
          <w:rFonts w:ascii="Times New Roman"/>
          <w:position w:val="2"/>
          <w:vertAlign w:val="baseline"/>
        </w:rPr>
        <w:t>U</w:t>
      </w:r>
      <w:r>
        <w:rPr>
          <w:rFonts w:ascii="Times New Roman"/>
          <w:position w:val="2"/>
          <w:vertAlign w:val="subscript"/>
        </w:rPr>
        <w:t>1</w:t>
      </w:r>
      <w:r>
        <w:rPr>
          <w:rFonts w:ascii="Times New Roman"/>
          <w:position w:val="2"/>
          <w:vertAlign w:val="baseline"/>
        </w:rPr>
        <w:t>=4.5V</w:t>
      </w:r>
      <w:r>
        <w:rPr>
          <w:rFonts w:ascii="Times New Roman"/>
          <w:position w:val="2"/>
          <w:vertAlign w:val="baseline"/>
        </w:rPr>
        <w:tab/>
      </w:r>
      <w:r>
        <w:rPr>
          <w:rFonts w:ascii="Times New Roman"/>
          <w:position w:val="2"/>
          <w:vertAlign w:val="baseline"/>
        </w:rPr>
        <w:t>D. U</w:t>
      </w:r>
      <w:r>
        <w:rPr>
          <w:rFonts w:ascii="Times New Roman"/>
          <w:position w:val="2"/>
          <w:vertAlign w:val="subscript"/>
        </w:rPr>
        <w:t>1</w:t>
      </w:r>
      <w:r>
        <w:rPr>
          <w:rFonts w:ascii="Times New Roman"/>
          <w:position w:val="2"/>
          <w:vertAlign w:val="baseline"/>
        </w:rPr>
        <w:t>&lt;U</w:t>
      </w:r>
      <w:r>
        <w:rPr>
          <w:rFonts w:ascii="Times New Roman"/>
          <w:position w:val="2"/>
          <w:vertAlign w:val="subscript"/>
        </w:rPr>
        <w:t>2</w:t>
      </w:r>
      <w:r>
        <w:rPr>
          <w:rFonts w:ascii="Times New Roman"/>
          <w:position w:val="2"/>
          <w:vertAlign w:val="baseline"/>
        </w:rPr>
        <w:t>,</w:t>
      </w:r>
      <w:r>
        <w:rPr>
          <w:rFonts w:ascii="Times New Roman"/>
          <w:spacing w:val="-2"/>
          <w:position w:val="2"/>
          <w:vertAlign w:val="baseline"/>
        </w:rPr>
        <w:t xml:space="preserve"> </w:t>
      </w:r>
      <w:r>
        <w:rPr>
          <w:rFonts w:ascii="Times New Roman"/>
          <w:position w:val="2"/>
          <w:vertAlign w:val="baseline"/>
        </w:rPr>
        <w:t>U</w:t>
      </w:r>
      <w:r>
        <w:rPr>
          <w:rFonts w:ascii="Times New Roman"/>
          <w:position w:val="2"/>
          <w:vertAlign w:val="subscript"/>
        </w:rPr>
        <w:t>2</w:t>
      </w:r>
      <w:r>
        <w:rPr>
          <w:rFonts w:ascii="Times New Roman"/>
          <w:position w:val="2"/>
          <w:vertAlign w:val="baseline"/>
        </w:rPr>
        <w:t>=3V</w:t>
      </w:r>
    </w:p>
    <w:p>
      <w:pPr>
        <w:pStyle w:val="BodyText"/>
        <w:tabs>
          <w:tab w:val="left" w:pos="4561"/>
        </w:tabs>
        <w:spacing w:before="38" w:line="278" w:lineRule="auto"/>
        <w:ind w:right="38"/>
      </w:pPr>
      <w:r>
        <w:rPr>
          <w:rFonts w:ascii="Times New Roman" w:eastAsia="Times New Roman"/>
          <w:w w:val="95"/>
        </w:rPr>
        <w:t>13</w:t>
      </w:r>
      <w:r>
        <w:rPr>
          <w:spacing w:val="-22"/>
          <w:w w:val="95"/>
        </w:rPr>
        <w:t>、</w:t>
      </w:r>
      <w:r>
        <w:rPr>
          <w:w w:val="95"/>
        </w:rPr>
        <w:t>如图所示</w:t>
      </w:r>
      <w:r>
        <w:rPr>
          <w:rFonts w:ascii="Times New Roman" w:eastAsia="Times New Roman"/>
          <w:w w:val="95"/>
        </w:rPr>
        <w:t>,</w:t>
      </w:r>
      <w:r>
        <w:rPr>
          <w:w w:val="95"/>
        </w:rPr>
        <w:t>捻动滚摆的轴使其升高后释放</w:t>
      </w:r>
      <w:r>
        <w:rPr>
          <w:rFonts w:ascii="Times New Roman" w:eastAsia="Times New Roman"/>
          <w:w w:val="95"/>
        </w:rPr>
        <w:t>,</w:t>
      </w:r>
      <w:r>
        <w:rPr>
          <w:w w:val="95"/>
        </w:rPr>
        <w:t>观察滚摆运动过程</w:t>
      </w:r>
      <w:r>
        <w:rPr>
          <w:rFonts w:ascii="Times New Roman" w:eastAsia="Times New Roman"/>
          <w:w w:val="95"/>
        </w:rPr>
        <w:t>,</w:t>
      </w:r>
      <w:r>
        <w:rPr>
          <w:w w:val="95"/>
        </w:rPr>
        <w:t xml:space="preserve">长时间后滚摆会停止上下摆动。   </w:t>
      </w:r>
      <w:r>
        <w:t>从能量角度对其分析</w:t>
      </w:r>
      <w:r>
        <w:rPr>
          <w:rFonts w:ascii="Times New Roman" w:eastAsia="Times New Roman"/>
        </w:rPr>
        <w:t>,</w:t>
      </w:r>
      <w:r>
        <w:t>下列说法不正确的是（</w:t>
      </w:r>
      <w:r>
        <w:tab/>
      </w:r>
      <w:r>
        <w:t>）</w:t>
      </w:r>
    </w:p>
    <w:p>
      <w:pPr>
        <w:pStyle w:val="BodyText"/>
        <w:spacing w:before="5"/>
        <w:ind w:left="0"/>
        <w:rPr>
          <w:sz w:val="5"/>
        </w:rPr>
      </w:pPr>
    </w:p>
    <w:p>
      <w:pPr>
        <w:pStyle w:val="BodyText"/>
        <w:ind w:left="820"/>
        <w:rPr>
          <w:sz w:val="20"/>
        </w:rPr>
      </w:pPr>
      <w:r>
        <w:rPr>
          <w:sz w:val="20"/>
        </w:rPr>
        <w:drawing>
          <wp:inline distT="0" distB="0" distL="0" distR="0">
            <wp:extent cx="974725" cy="1276350"/>
            <wp:effectExtent l="0" t="0" r="0" b="0"/>
            <wp:docPr id="25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915108" name="image12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5223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numPr>
          <w:ilvl w:val="0"/>
          <w:numId w:val="3"/>
        </w:numPr>
        <w:tabs>
          <w:tab w:val="left" w:pos="410"/>
        </w:tabs>
        <w:spacing w:before="104" w:after="0" w:line="240" w:lineRule="auto"/>
        <w:ind w:left="409" w:right="0" w:hanging="310"/>
        <w:jc w:val="left"/>
        <w:rPr>
          <w:sz w:val="21"/>
        </w:rPr>
      </w:pPr>
      <w:r>
        <w:rPr>
          <w:sz w:val="21"/>
        </w:rPr>
        <w:t>滚摆从最高点开始到最后静止在最低点，滚摆的重力势能转化为动能</w:t>
      </w:r>
    </w:p>
    <w:p>
      <w:pPr>
        <w:pStyle w:val="ListParagraph"/>
        <w:numPr>
          <w:ilvl w:val="0"/>
          <w:numId w:val="3"/>
        </w:numPr>
        <w:tabs>
          <w:tab w:val="left" w:pos="398"/>
        </w:tabs>
        <w:spacing w:before="43" w:after="0" w:line="240" w:lineRule="auto"/>
        <w:ind w:left="397" w:right="0" w:hanging="298"/>
        <w:jc w:val="left"/>
        <w:rPr>
          <w:sz w:val="21"/>
        </w:rPr>
      </w:pPr>
      <w:r>
        <w:rPr>
          <w:sz w:val="21"/>
        </w:rPr>
        <w:t>滚摆到最低点后又上升，动能转化为重力势能</w:t>
      </w:r>
    </w:p>
    <w:p>
      <w:pPr>
        <w:pStyle w:val="ListParagraph"/>
        <w:numPr>
          <w:ilvl w:val="0"/>
          <w:numId w:val="3"/>
        </w:numPr>
        <w:tabs>
          <w:tab w:val="left" w:pos="398"/>
        </w:tabs>
        <w:spacing w:before="43" w:after="0" w:line="240" w:lineRule="auto"/>
        <w:ind w:left="397" w:right="0" w:hanging="298"/>
        <w:jc w:val="left"/>
        <w:rPr>
          <w:sz w:val="21"/>
        </w:rPr>
      </w:pPr>
      <w:r>
        <w:rPr>
          <w:sz w:val="21"/>
        </w:rPr>
        <w:t>滚摆每次上升的高度逐渐减小，说明有一部分能量消失</w:t>
      </w:r>
    </w:p>
    <w:p>
      <w:pPr>
        <w:pStyle w:val="ListParagraph"/>
        <w:numPr>
          <w:ilvl w:val="0"/>
          <w:numId w:val="3"/>
        </w:numPr>
        <w:tabs>
          <w:tab w:val="left" w:pos="410"/>
        </w:tabs>
        <w:spacing w:before="43" w:after="0" w:line="240" w:lineRule="auto"/>
        <w:ind w:left="409" w:right="0" w:hanging="310"/>
        <w:jc w:val="left"/>
        <w:rPr>
          <w:sz w:val="21"/>
        </w:rPr>
      </w:pPr>
      <w:r>
        <w:rPr>
          <w:sz w:val="21"/>
        </w:rPr>
        <w:t>滚摆整个运动过程中，机械能不守恒，但能量守恒</w:t>
      </w:r>
    </w:p>
    <w:p>
      <w:pPr>
        <w:pStyle w:val="BodyText"/>
        <w:tabs>
          <w:tab w:val="left" w:pos="6507"/>
        </w:tabs>
        <w:spacing w:before="42"/>
      </w:pPr>
      <w: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914400</wp:posOffset>
            </wp:positionH>
            <wp:positionV relativeFrom="paragraph">
              <wp:posOffset>275590</wp:posOffset>
            </wp:positionV>
            <wp:extent cx="1760220" cy="1261745"/>
            <wp:effectExtent l="0" t="0" r="0" b="0"/>
            <wp:wrapNone/>
            <wp:docPr id="27" name="imag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3586363" name="image13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60220" cy="12618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  <w:position w:val="2"/>
        </w:rPr>
        <w:t>14</w:t>
      </w:r>
      <w:r>
        <w:rPr>
          <w:position w:val="2"/>
        </w:rPr>
        <w:t>、如图所示电路</w:t>
      </w:r>
      <w:r>
        <w:rPr>
          <w:rFonts w:ascii="Times New Roman" w:eastAsia="Times New Roman"/>
          <w:position w:val="2"/>
        </w:rPr>
        <w:t>,</w:t>
      </w:r>
      <w:r>
        <w:rPr>
          <w:position w:val="2"/>
        </w:rPr>
        <w:t>闭合开关</w:t>
      </w:r>
      <w:r>
        <w:rPr>
          <w:spacing w:val="-54"/>
          <w:position w:val="2"/>
        </w:rPr>
        <w:t xml:space="preserve"> </w:t>
      </w:r>
      <w:r>
        <w:rPr>
          <w:rFonts w:ascii="Times New Roman" w:eastAsia="Times New Roman"/>
          <w:position w:val="2"/>
        </w:rPr>
        <w:t>S</w:t>
      </w:r>
      <w:r>
        <w:rPr>
          <w:rFonts w:ascii="Times New Roman" w:eastAsia="Times New Roman"/>
          <w:position w:val="2"/>
          <w:vertAlign w:val="subscript"/>
        </w:rPr>
        <w:t>1</w:t>
      </w:r>
      <w:r>
        <w:rPr>
          <w:position w:val="2"/>
          <w:vertAlign w:val="baseline"/>
        </w:rPr>
        <w:t>、</w:t>
      </w:r>
      <w:r>
        <w:rPr>
          <w:rFonts w:ascii="Times New Roman" w:eastAsia="Times New Roman"/>
          <w:position w:val="2"/>
          <w:vertAlign w:val="baseline"/>
        </w:rPr>
        <w:t>S</w:t>
      </w:r>
      <w:r>
        <w:rPr>
          <w:rFonts w:ascii="Times New Roman" w:eastAsia="Times New Roman"/>
          <w:position w:val="2"/>
          <w:vertAlign w:val="subscript"/>
        </w:rPr>
        <w:t>2</w:t>
      </w:r>
      <w:r>
        <w:rPr>
          <w:rFonts w:ascii="Times New Roman" w:eastAsia="Times New Roman"/>
          <w:position w:val="2"/>
          <w:vertAlign w:val="baseline"/>
        </w:rPr>
        <w:t>,</w:t>
      </w:r>
      <w:r>
        <w:rPr>
          <w:position w:val="2"/>
          <w:vertAlign w:val="baseline"/>
        </w:rPr>
        <w:t>下列对电路的分析正确的是（</w:t>
      </w:r>
      <w:r>
        <w:rPr>
          <w:position w:val="2"/>
          <w:vertAlign w:val="baseline"/>
        </w:rPr>
        <w:tab/>
      </w:r>
      <w:r>
        <w:rPr>
          <w:position w:val="2"/>
          <w:vertAlign w:val="baseline"/>
        </w:rPr>
        <w:t>）</w:t>
      </w:r>
    </w:p>
    <w:p>
      <w:pPr>
        <w:pStyle w:val="BodyText"/>
        <w:spacing w:before="64"/>
      </w:pPr>
      <w:r>
        <w:br w:type="column"/>
      </w:r>
      <w:r>
        <w:rPr>
          <w:rFonts w:ascii="Times New Roman" w:eastAsia="Times New Roman"/>
          <w:position w:val="2"/>
        </w:rPr>
        <w:t>A.L</w:t>
      </w:r>
      <w:r>
        <w:rPr>
          <w:rFonts w:ascii="Times New Roman" w:eastAsia="Times New Roman"/>
          <w:position w:val="2"/>
          <w:vertAlign w:val="subscript"/>
        </w:rPr>
        <w:t>1</w:t>
      </w:r>
      <w:r>
        <w:rPr>
          <w:rFonts w:ascii="Times New Roman" w:eastAsia="Times New Roman"/>
          <w:position w:val="2"/>
          <w:vertAlign w:val="baseline"/>
        </w:rPr>
        <w:t xml:space="preserve"> </w:t>
      </w:r>
      <w:r>
        <w:rPr>
          <w:position w:val="2"/>
          <w:vertAlign w:val="baseline"/>
        </w:rPr>
        <w:t xml:space="preserve">与 </w:t>
      </w:r>
      <w:r>
        <w:rPr>
          <w:rFonts w:ascii="Times New Roman" w:eastAsia="Times New Roman"/>
          <w:position w:val="2"/>
          <w:vertAlign w:val="baseline"/>
        </w:rPr>
        <w:t>L</w:t>
      </w:r>
      <w:r>
        <w:rPr>
          <w:rFonts w:ascii="Times New Roman" w:eastAsia="Times New Roman"/>
          <w:position w:val="2"/>
          <w:vertAlign w:val="subscript"/>
        </w:rPr>
        <w:t>2</w:t>
      </w:r>
      <w:r>
        <w:rPr>
          <w:rFonts w:ascii="Times New Roman" w:eastAsia="Times New Roman"/>
          <w:position w:val="2"/>
          <w:vertAlign w:val="baseline"/>
        </w:rPr>
        <w:t xml:space="preserve"> </w:t>
      </w:r>
      <w:r>
        <w:rPr>
          <w:position w:val="2"/>
          <w:vertAlign w:val="baseline"/>
        </w:rPr>
        <w:t xml:space="preserve">并联，电流表 </w:t>
      </w:r>
      <w:r>
        <w:rPr>
          <w:rFonts w:ascii="Times New Roman" w:eastAsia="Times New Roman"/>
          <w:position w:val="2"/>
          <w:vertAlign w:val="baseline"/>
        </w:rPr>
        <w:t>A</w:t>
      </w:r>
      <w:r>
        <w:rPr>
          <w:rFonts w:ascii="Times New Roman" w:eastAsia="Times New Roman"/>
          <w:position w:val="2"/>
          <w:vertAlign w:val="subscript"/>
        </w:rPr>
        <w:t>1</w:t>
      </w:r>
      <w:r>
        <w:rPr>
          <w:rFonts w:ascii="Times New Roman" w:eastAsia="Times New Roman"/>
          <w:position w:val="2"/>
          <w:vertAlign w:val="baseline"/>
        </w:rPr>
        <w:t xml:space="preserve"> </w:t>
      </w:r>
      <w:r>
        <w:rPr>
          <w:position w:val="2"/>
          <w:vertAlign w:val="baseline"/>
        </w:rPr>
        <w:t xml:space="preserve">测 </w:t>
      </w:r>
      <w:r>
        <w:rPr>
          <w:rFonts w:ascii="Times New Roman" w:eastAsia="Times New Roman"/>
          <w:position w:val="2"/>
          <w:vertAlign w:val="baseline"/>
        </w:rPr>
        <w:t>L</w:t>
      </w:r>
      <w:r>
        <w:rPr>
          <w:rFonts w:ascii="Times New Roman" w:eastAsia="Times New Roman"/>
          <w:position w:val="2"/>
          <w:vertAlign w:val="subscript"/>
        </w:rPr>
        <w:t>2</w:t>
      </w:r>
      <w:r>
        <w:rPr>
          <w:rFonts w:ascii="Times New Roman" w:eastAsia="Times New Roman"/>
          <w:position w:val="2"/>
          <w:vertAlign w:val="baseline"/>
        </w:rPr>
        <w:t xml:space="preserve"> </w:t>
      </w:r>
      <w:r>
        <w:rPr>
          <w:position w:val="2"/>
          <w:vertAlign w:val="baseline"/>
        </w:rPr>
        <w:t>的电流</w:t>
      </w:r>
    </w:p>
    <w:p>
      <w:pPr>
        <w:pStyle w:val="BodyText"/>
        <w:spacing w:before="36"/>
      </w:pPr>
      <w:r>
        <w:rPr>
          <w:rFonts w:ascii="Times New Roman" w:eastAsia="Times New Roman"/>
          <w:position w:val="2"/>
        </w:rPr>
        <w:t>B.L</w:t>
      </w:r>
      <w:r>
        <w:rPr>
          <w:rFonts w:ascii="Times New Roman" w:eastAsia="Times New Roman"/>
          <w:position w:val="2"/>
          <w:vertAlign w:val="subscript"/>
        </w:rPr>
        <w:t>1</w:t>
      </w:r>
      <w:r>
        <w:rPr>
          <w:rFonts w:ascii="Times New Roman" w:eastAsia="Times New Roman"/>
          <w:position w:val="2"/>
          <w:vertAlign w:val="baseline"/>
        </w:rPr>
        <w:t xml:space="preserve"> </w:t>
      </w:r>
      <w:r>
        <w:rPr>
          <w:position w:val="2"/>
          <w:vertAlign w:val="baseline"/>
        </w:rPr>
        <w:t xml:space="preserve">与 </w:t>
      </w:r>
      <w:r>
        <w:rPr>
          <w:rFonts w:ascii="Times New Roman" w:eastAsia="Times New Roman"/>
          <w:position w:val="2"/>
          <w:vertAlign w:val="baseline"/>
        </w:rPr>
        <w:t>L</w:t>
      </w:r>
      <w:r>
        <w:rPr>
          <w:rFonts w:ascii="Times New Roman" w:eastAsia="Times New Roman"/>
          <w:position w:val="2"/>
          <w:vertAlign w:val="subscript"/>
        </w:rPr>
        <w:t>2</w:t>
      </w:r>
      <w:r>
        <w:rPr>
          <w:rFonts w:ascii="Times New Roman" w:eastAsia="Times New Roman"/>
          <w:position w:val="2"/>
          <w:vertAlign w:val="baseline"/>
        </w:rPr>
        <w:t xml:space="preserve"> </w:t>
      </w:r>
      <w:r>
        <w:rPr>
          <w:position w:val="2"/>
          <w:vertAlign w:val="baseline"/>
        </w:rPr>
        <w:t xml:space="preserve">串联，电流表 </w:t>
      </w:r>
      <w:r>
        <w:rPr>
          <w:rFonts w:ascii="Times New Roman" w:eastAsia="Times New Roman"/>
          <w:position w:val="2"/>
          <w:vertAlign w:val="baseline"/>
        </w:rPr>
        <w:t>A</w:t>
      </w:r>
      <w:r>
        <w:rPr>
          <w:rFonts w:ascii="Times New Roman" w:eastAsia="Times New Roman"/>
          <w:position w:val="2"/>
          <w:vertAlign w:val="subscript"/>
        </w:rPr>
        <w:t>2</w:t>
      </w:r>
      <w:r>
        <w:rPr>
          <w:rFonts w:ascii="Times New Roman" w:eastAsia="Times New Roman"/>
          <w:position w:val="2"/>
          <w:vertAlign w:val="baseline"/>
        </w:rPr>
        <w:t xml:space="preserve"> </w:t>
      </w:r>
      <w:r>
        <w:rPr>
          <w:position w:val="2"/>
          <w:vertAlign w:val="baseline"/>
        </w:rPr>
        <w:t>测干路上的电流</w:t>
      </w:r>
    </w:p>
    <w:p>
      <w:pPr>
        <w:pStyle w:val="ListParagraph"/>
        <w:numPr>
          <w:ilvl w:val="0"/>
          <w:numId w:val="4"/>
        </w:numPr>
        <w:tabs>
          <w:tab w:val="left" w:pos="293"/>
        </w:tabs>
        <w:spacing w:before="37" w:after="0" w:line="240" w:lineRule="auto"/>
        <w:ind w:left="292" w:right="0" w:hanging="193"/>
        <w:jc w:val="left"/>
        <w:rPr>
          <w:sz w:val="21"/>
        </w:rPr>
      </w:pPr>
      <w:r>
        <w:rPr>
          <w:spacing w:val="-13"/>
          <w:position w:val="2"/>
          <w:sz w:val="21"/>
        </w:rPr>
        <w:t xml:space="preserve">当开关 </w:t>
      </w:r>
      <w:r>
        <w:rPr>
          <w:rFonts w:ascii="Times New Roman" w:eastAsia="Times New Roman"/>
          <w:position w:val="2"/>
          <w:sz w:val="21"/>
        </w:rPr>
        <w:t>S</w:t>
      </w:r>
      <w:r>
        <w:rPr>
          <w:rFonts w:ascii="Times New Roman" w:eastAsia="Times New Roman"/>
          <w:position w:val="2"/>
          <w:sz w:val="21"/>
          <w:vertAlign w:val="subscript"/>
        </w:rPr>
        <w:t>2</w:t>
      </w:r>
      <w:r>
        <w:rPr>
          <w:rFonts w:ascii="Times New Roman" w:eastAsia="Times New Roman"/>
          <w:spacing w:val="-18"/>
          <w:position w:val="2"/>
          <w:sz w:val="21"/>
          <w:vertAlign w:val="baseline"/>
        </w:rPr>
        <w:t xml:space="preserve"> </w:t>
      </w:r>
      <w:r>
        <w:rPr>
          <w:position w:val="2"/>
          <w:sz w:val="21"/>
          <w:vertAlign w:val="baseline"/>
        </w:rPr>
        <w:t>断开时</w:t>
      </w:r>
      <w:r>
        <w:rPr>
          <w:rFonts w:ascii="Times New Roman" w:eastAsia="Times New Roman"/>
          <w:position w:val="2"/>
          <w:sz w:val="21"/>
          <w:vertAlign w:val="baseline"/>
        </w:rPr>
        <w:t>,</w:t>
      </w:r>
      <w:r>
        <w:rPr>
          <w:spacing w:val="-17"/>
          <w:position w:val="2"/>
          <w:sz w:val="21"/>
          <w:vertAlign w:val="baseline"/>
        </w:rPr>
        <w:t xml:space="preserve">通过 </w:t>
      </w:r>
      <w:r>
        <w:rPr>
          <w:rFonts w:ascii="Times New Roman" w:eastAsia="Times New Roman"/>
          <w:position w:val="2"/>
          <w:sz w:val="21"/>
          <w:vertAlign w:val="baseline"/>
        </w:rPr>
        <w:t>L</w:t>
      </w:r>
      <w:r>
        <w:rPr>
          <w:rFonts w:ascii="Times New Roman" w:eastAsia="Times New Roman"/>
          <w:position w:val="2"/>
          <w:sz w:val="21"/>
          <w:vertAlign w:val="subscript"/>
        </w:rPr>
        <w:t>1</w:t>
      </w:r>
      <w:r>
        <w:rPr>
          <w:rFonts w:ascii="Times New Roman" w:eastAsia="Times New Roman"/>
          <w:spacing w:val="-21"/>
          <w:position w:val="2"/>
          <w:sz w:val="21"/>
          <w:vertAlign w:val="baseline"/>
        </w:rPr>
        <w:t xml:space="preserve"> </w:t>
      </w:r>
      <w:r>
        <w:rPr>
          <w:position w:val="2"/>
          <w:sz w:val="21"/>
          <w:vertAlign w:val="baseline"/>
        </w:rPr>
        <w:t>的电流不变</w:t>
      </w:r>
      <w:r>
        <w:rPr>
          <w:rFonts w:ascii="Times New Roman" w:eastAsia="Times New Roman"/>
          <w:spacing w:val="-7"/>
          <w:position w:val="2"/>
          <w:sz w:val="21"/>
          <w:vertAlign w:val="baseline"/>
        </w:rPr>
        <w:t xml:space="preserve">, </w:t>
      </w:r>
      <w:r>
        <w:rPr>
          <w:rFonts w:ascii="Times New Roman" w:eastAsia="Times New Roman"/>
          <w:position w:val="2"/>
          <w:sz w:val="21"/>
          <w:vertAlign w:val="baseline"/>
        </w:rPr>
        <w:t>A</w:t>
      </w:r>
      <w:r>
        <w:rPr>
          <w:rFonts w:ascii="Times New Roman" w:eastAsia="Times New Roman"/>
          <w:position w:val="2"/>
          <w:sz w:val="21"/>
          <w:vertAlign w:val="subscript"/>
        </w:rPr>
        <w:t>2</w:t>
      </w:r>
      <w:r>
        <w:rPr>
          <w:rFonts w:ascii="Times New Roman" w:eastAsia="Times New Roman"/>
          <w:spacing w:val="-21"/>
          <w:position w:val="2"/>
          <w:sz w:val="21"/>
          <w:vertAlign w:val="baseline"/>
        </w:rPr>
        <w:t xml:space="preserve"> </w:t>
      </w:r>
      <w:r>
        <w:rPr>
          <w:position w:val="2"/>
          <w:sz w:val="21"/>
          <w:vertAlign w:val="baseline"/>
        </w:rPr>
        <w:t>的示数变小</w:t>
      </w:r>
    </w:p>
    <w:p>
      <w:pPr>
        <w:pStyle w:val="ListParagraph"/>
        <w:numPr>
          <w:ilvl w:val="0"/>
          <w:numId w:val="4"/>
        </w:numPr>
        <w:tabs>
          <w:tab w:val="left" w:pos="305"/>
        </w:tabs>
        <w:spacing w:before="36" w:after="0" w:line="273" w:lineRule="auto"/>
        <w:ind w:left="100" w:right="3762" w:firstLine="0"/>
        <w:jc w:val="left"/>
        <w:rPr>
          <w:b/>
          <w:sz w:val="21"/>
        </w:rPr>
      </w:pPr>
      <w:r>
        <w:rPr>
          <w:spacing w:val="-14"/>
          <w:position w:val="2"/>
          <w:sz w:val="21"/>
        </w:rPr>
        <w:t xml:space="preserve">当开关 </w:t>
      </w:r>
      <w:r>
        <w:rPr>
          <w:rFonts w:ascii="Times New Roman" w:eastAsia="Times New Roman"/>
          <w:position w:val="2"/>
          <w:sz w:val="21"/>
        </w:rPr>
        <w:t>S</w:t>
      </w:r>
      <w:r>
        <w:rPr>
          <w:rFonts w:ascii="Times New Roman" w:eastAsia="Times New Roman"/>
          <w:position w:val="2"/>
          <w:sz w:val="21"/>
          <w:vertAlign w:val="subscript"/>
        </w:rPr>
        <w:t>2</w:t>
      </w:r>
      <w:r>
        <w:rPr>
          <w:rFonts w:ascii="Times New Roman" w:eastAsia="Times New Roman"/>
          <w:spacing w:val="-18"/>
          <w:position w:val="2"/>
          <w:sz w:val="21"/>
          <w:vertAlign w:val="baseline"/>
        </w:rPr>
        <w:t xml:space="preserve"> </w:t>
      </w:r>
      <w:r>
        <w:rPr>
          <w:position w:val="2"/>
          <w:sz w:val="21"/>
          <w:vertAlign w:val="baseline"/>
        </w:rPr>
        <w:t>断开时</w:t>
      </w:r>
      <w:r>
        <w:rPr>
          <w:rFonts w:ascii="Times New Roman" w:eastAsia="Times New Roman"/>
          <w:spacing w:val="-7"/>
          <w:position w:val="2"/>
          <w:sz w:val="21"/>
          <w:vertAlign w:val="baseline"/>
        </w:rPr>
        <w:t xml:space="preserve">, </w:t>
      </w:r>
      <w:r>
        <w:rPr>
          <w:rFonts w:ascii="Times New Roman" w:eastAsia="Times New Roman"/>
          <w:position w:val="2"/>
          <w:sz w:val="21"/>
          <w:vertAlign w:val="baseline"/>
        </w:rPr>
        <w:t>A</w:t>
      </w:r>
      <w:r>
        <w:rPr>
          <w:rFonts w:ascii="Times New Roman" w:eastAsia="Times New Roman"/>
          <w:position w:val="2"/>
          <w:sz w:val="21"/>
          <w:vertAlign w:val="subscript"/>
        </w:rPr>
        <w:t>2</w:t>
      </w:r>
      <w:r>
        <w:rPr>
          <w:rFonts w:ascii="Times New Roman" w:eastAsia="Times New Roman"/>
          <w:spacing w:val="-19"/>
          <w:position w:val="2"/>
          <w:sz w:val="21"/>
          <w:vertAlign w:val="baseline"/>
        </w:rPr>
        <w:t xml:space="preserve"> </w:t>
      </w:r>
      <w:r>
        <w:rPr>
          <w:spacing w:val="-6"/>
          <w:position w:val="2"/>
          <w:sz w:val="21"/>
          <w:vertAlign w:val="baseline"/>
        </w:rPr>
        <w:t xml:space="preserve">的示数不变，通过 </w:t>
      </w:r>
      <w:r>
        <w:rPr>
          <w:rFonts w:ascii="Times New Roman" w:eastAsia="Times New Roman"/>
          <w:position w:val="2"/>
          <w:sz w:val="21"/>
          <w:vertAlign w:val="baseline"/>
        </w:rPr>
        <w:t>L</w:t>
      </w:r>
      <w:r>
        <w:rPr>
          <w:rFonts w:ascii="Times New Roman" w:eastAsia="Times New Roman"/>
          <w:position w:val="2"/>
          <w:sz w:val="21"/>
          <w:vertAlign w:val="subscript"/>
        </w:rPr>
        <w:t>1</w:t>
      </w:r>
      <w:r>
        <w:rPr>
          <w:rFonts w:ascii="Times New Roman" w:eastAsia="Times New Roman"/>
          <w:spacing w:val="-18"/>
          <w:position w:val="2"/>
          <w:sz w:val="21"/>
          <w:vertAlign w:val="baseline"/>
        </w:rPr>
        <w:t xml:space="preserve"> </w:t>
      </w:r>
      <w:r>
        <w:rPr>
          <w:spacing w:val="-3"/>
          <w:position w:val="2"/>
          <w:sz w:val="21"/>
          <w:vertAlign w:val="baseline"/>
        </w:rPr>
        <w:t>的电流变大</w:t>
      </w:r>
      <w:r>
        <w:rPr>
          <w:b/>
          <w:sz w:val="21"/>
          <w:vertAlign w:val="baseline"/>
        </w:rPr>
        <w:t>三、作图题（</w:t>
      </w:r>
      <w:r>
        <w:rPr>
          <w:b/>
          <w:spacing w:val="-14"/>
          <w:sz w:val="21"/>
          <w:vertAlign w:val="baseline"/>
        </w:rPr>
        <w:t xml:space="preserve">每小题 </w:t>
      </w:r>
      <w:r>
        <w:rPr>
          <w:rFonts w:ascii="Times New Roman" w:eastAsia="Times New Roman"/>
          <w:b/>
          <w:sz w:val="21"/>
          <w:vertAlign w:val="baseline"/>
        </w:rPr>
        <w:t>2</w:t>
      </w:r>
      <w:r>
        <w:rPr>
          <w:rFonts w:ascii="Times New Roman" w:eastAsia="Times New Roman"/>
          <w:b/>
          <w:spacing w:val="1"/>
          <w:sz w:val="21"/>
          <w:vertAlign w:val="baseline"/>
        </w:rPr>
        <w:t xml:space="preserve"> </w:t>
      </w:r>
      <w:r>
        <w:rPr>
          <w:b/>
          <w:spacing w:val="-13"/>
          <w:sz w:val="21"/>
          <w:vertAlign w:val="baseline"/>
        </w:rPr>
        <w:t xml:space="preserve">分，共 </w:t>
      </w:r>
      <w:r>
        <w:rPr>
          <w:rFonts w:ascii="Times New Roman" w:eastAsia="Times New Roman"/>
          <w:b/>
          <w:sz w:val="21"/>
          <w:vertAlign w:val="baseline"/>
        </w:rPr>
        <w:t>4</w:t>
      </w:r>
      <w:r>
        <w:rPr>
          <w:rFonts w:ascii="Times New Roman" w:eastAsia="Times New Roman"/>
          <w:b/>
          <w:spacing w:val="-1"/>
          <w:sz w:val="21"/>
          <w:vertAlign w:val="baseline"/>
        </w:rPr>
        <w:t xml:space="preserve"> </w:t>
      </w:r>
      <w:r>
        <w:rPr>
          <w:b/>
          <w:sz w:val="21"/>
          <w:vertAlign w:val="baseline"/>
        </w:rPr>
        <w:t>分）</w:t>
      </w:r>
    </w:p>
    <w:p>
      <w:pPr>
        <w:pStyle w:val="BodyText"/>
        <w:spacing w:before="5" w:line="278" w:lineRule="auto"/>
        <w:ind w:right="219"/>
        <w:jc w:val="both"/>
      </w:pPr>
      <w:r>
        <w:rPr>
          <w:rFonts w:ascii="Times New Roman" w:eastAsia="Times New Roman" w:hAnsi="Times New Roman"/>
        </w:rPr>
        <w:t>15</w:t>
      </w:r>
      <w:r>
        <w:rPr>
          <w:spacing w:val="-9"/>
        </w:rPr>
        <w:t>、小红同学在探究并联电路的电流关系时</w:t>
      </w:r>
      <w:r>
        <w:rPr>
          <w:rFonts w:ascii="Times New Roman" w:eastAsia="Times New Roman" w:hAnsi="Times New Roman"/>
        </w:rPr>
        <w:t>,</w:t>
      </w:r>
      <w:r>
        <w:t>连接的实验电路如图所示</w:t>
      </w:r>
      <w:r>
        <w:rPr>
          <w:rFonts w:ascii="Times New Roman" w:eastAsia="Times New Roman" w:hAnsi="Times New Roman"/>
        </w:rPr>
        <w:t>,</w:t>
      </w:r>
      <w:r>
        <w:t>请你改动图中一根导线的连接位置</w:t>
      </w:r>
      <w:r>
        <w:rPr>
          <w:rFonts w:ascii="Times New Roman" w:eastAsia="Times New Roman" w:hAnsi="Times New Roman"/>
        </w:rPr>
        <w:t>,</w:t>
      </w:r>
      <w:r>
        <w:rPr>
          <w:spacing w:val="-12"/>
        </w:rPr>
        <w:t xml:space="preserve">闭合开关 </w:t>
      </w:r>
      <w:r>
        <w:rPr>
          <w:rFonts w:ascii="Times New Roman" w:eastAsia="Times New Roman" w:hAnsi="Times New Roman"/>
          <w:i/>
        </w:rPr>
        <w:t xml:space="preserve">S </w:t>
      </w:r>
      <w:r>
        <w:t>后</w:t>
      </w:r>
      <w:r>
        <w:rPr>
          <w:rFonts w:ascii="Times New Roman" w:eastAsia="Times New Roman" w:hAnsi="Times New Roman"/>
        </w:rPr>
        <w:t>,</w:t>
      </w:r>
      <w:r>
        <w:t>使两灯都发光</w:t>
      </w:r>
      <w:r>
        <w:rPr>
          <w:rFonts w:ascii="Times New Roman" w:eastAsia="Times New Roman" w:hAnsi="Times New Roman"/>
        </w:rPr>
        <w:t>,</w:t>
      </w:r>
      <w:r>
        <w:t>且电流表都有正常示数</w:t>
      </w:r>
      <w:r>
        <w:rPr>
          <w:rFonts w:ascii="Times New Roman" w:eastAsia="Times New Roman" w:hAnsi="Times New Roman"/>
        </w:rPr>
        <w:t>.(</w:t>
      </w:r>
      <w:r>
        <w:t>在需要改动的导线上画</w:t>
      </w:r>
      <w:r>
        <w:rPr>
          <w:rFonts w:ascii="Times New Roman" w:eastAsia="Times New Roman" w:hAnsi="Times New Roman"/>
        </w:rPr>
        <w:t>“×”,</w:t>
      </w:r>
      <w:r>
        <w:t>并画出改动后的连线</w:t>
      </w:r>
      <w:r>
        <w:rPr>
          <w:rFonts w:ascii="Times New Roman" w:eastAsia="Times New Roman" w:hAnsi="Times New Roman"/>
        </w:rPr>
        <w:t>)</w:t>
      </w:r>
      <w:r>
        <w:t>，并在框中画出改正的电路的电路图。</w:t>
      </w:r>
    </w:p>
    <w:p>
      <w:pPr>
        <w:pStyle w:val="BodyText"/>
        <w:spacing w:before="6"/>
        <w:ind w:left="0"/>
        <w:rPr>
          <w:sz w:val="10"/>
        </w:rPr>
      </w:pPr>
    </w:p>
    <w:p>
      <w:pPr>
        <w:pStyle w:val="BodyText"/>
        <w:ind w:left="820"/>
        <w:rPr>
          <w:sz w:val="20"/>
        </w:rPr>
      </w:pPr>
      <w:r>
        <w:rPr>
          <w:sz w:val="20"/>
        </w:rPr>
        <w:drawing>
          <wp:inline distT="0" distB="0" distL="0" distR="0">
            <wp:extent cx="3683000" cy="1393190"/>
            <wp:effectExtent l="0" t="0" r="0" b="0"/>
            <wp:docPr id="29" name="image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2206505" name="image14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83387" cy="13935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spacing w:before="167"/>
      </w:pPr>
      <w:r>
        <w:rPr>
          <w:rFonts w:ascii="Times New Roman" w:eastAsia="Times New Roman"/>
        </w:rPr>
        <w:t>16</w:t>
      </w:r>
      <w:r>
        <w:t>、根据下面的实物图画出与之对应的电路图。</w:t>
      </w:r>
    </w:p>
    <w:p>
      <w:pPr>
        <w:pStyle w:val="BodyText"/>
        <w:spacing w:before="10"/>
        <w:ind w:left="0"/>
        <w:rPr>
          <w:sz w:val="2"/>
        </w:rPr>
      </w:pPr>
    </w:p>
    <w:p>
      <w:pPr>
        <w:pStyle w:val="BodyText"/>
        <w:rPr>
          <w:sz w:val="20"/>
        </w:rPr>
      </w:pPr>
      <w:r>
        <w:rPr>
          <w:sz w:val="20"/>
        </w:rPr>
        <w:drawing>
          <wp:inline distT="0" distB="0" distL="0" distR="0">
            <wp:extent cx="2760345" cy="1576705"/>
            <wp:effectExtent l="0" t="0" r="0" b="0"/>
            <wp:docPr id="31" name="image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260646" name="image15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60726" cy="15773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Heading1"/>
        <w:spacing w:before="19"/>
      </w:pPr>
      <w:r>
        <w:t>四、实验探究题（</w:t>
      </w:r>
      <w:r>
        <w:rPr>
          <w:rFonts w:ascii="Times New Roman" w:eastAsia="Times New Roman"/>
        </w:rPr>
        <w:t xml:space="preserve">17 </w:t>
      </w:r>
      <w:r>
        <w:t xml:space="preserve">题 </w:t>
      </w:r>
      <w:r>
        <w:rPr>
          <w:rFonts w:ascii="Times New Roman" w:eastAsia="Times New Roman"/>
        </w:rPr>
        <w:t xml:space="preserve">5 </w:t>
      </w:r>
      <w:r>
        <w:t>分，</w:t>
      </w:r>
      <w:r>
        <w:rPr>
          <w:rFonts w:ascii="Times New Roman" w:eastAsia="Times New Roman"/>
        </w:rPr>
        <w:t xml:space="preserve">18 </w:t>
      </w:r>
      <w:r>
        <w:t xml:space="preserve">题 </w:t>
      </w:r>
      <w:r>
        <w:rPr>
          <w:rFonts w:ascii="Times New Roman" w:eastAsia="Times New Roman"/>
        </w:rPr>
        <w:t xml:space="preserve">6 </w:t>
      </w:r>
      <w:r>
        <w:t>分，</w:t>
      </w:r>
      <w:r>
        <w:rPr>
          <w:rFonts w:ascii="Times New Roman" w:eastAsia="Times New Roman"/>
        </w:rPr>
        <w:t xml:space="preserve">19 </w:t>
      </w:r>
      <w:r>
        <w:t xml:space="preserve">题 </w:t>
      </w:r>
      <w:r>
        <w:rPr>
          <w:rFonts w:ascii="Times New Roman" w:eastAsia="Times New Roman"/>
        </w:rPr>
        <w:t xml:space="preserve">10 </w:t>
      </w:r>
      <w:r>
        <w:t xml:space="preserve">分，共 </w:t>
      </w:r>
      <w:r>
        <w:rPr>
          <w:rFonts w:ascii="Times New Roman" w:eastAsia="Times New Roman"/>
        </w:rPr>
        <w:t xml:space="preserve">21 </w:t>
      </w:r>
      <w:r>
        <w:t>分）</w:t>
      </w:r>
    </w:p>
    <w:p>
      <w:pPr>
        <w:pStyle w:val="BodyText"/>
        <w:spacing w:before="43"/>
      </w:pPr>
      <w:r>
        <w:rPr>
          <w:rFonts w:ascii="Times New Roman" w:eastAsia="Times New Roman"/>
        </w:rPr>
        <w:t>17</w:t>
      </w:r>
      <w:r>
        <w:t xml:space="preserve">、在比较 </w:t>
      </w:r>
      <w:r>
        <w:rPr>
          <w:rFonts w:ascii="Times New Roman" w:eastAsia="Times New Roman"/>
        </w:rPr>
        <w:t xml:space="preserve">A </w:t>
      </w:r>
      <w:r>
        <w:t xml:space="preserve">和 </w:t>
      </w:r>
      <w:r>
        <w:rPr>
          <w:rFonts w:ascii="Times New Roman" w:eastAsia="Times New Roman"/>
        </w:rPr>
        <w:t xml:space="preserve">B </w:t>
      </w:r>
      <w:r>
        <w:t>的吸热能力实验中，阳阳同学利用两套完全相同的实验装置进行如下实验：</w:t>
      </w:r>
    </w:p>
    <w:p>
      <w:pPr>
        <w:pStyle w:val="BodyText"/>
        <w:spacing w:before="1"/>
        <w:ind w:left="0"/>
        <w:rPr>
          <w:sz w:val="10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7982585</wp:posOffset>
            </wp:positionH>
            <wp:positionV relativeFrom="paragraph">
              <wp:posOffset>106680</wp:posOffset>
            </wp:positionV>
            <wp:extent cx="2843530" cy="1393190"/>
            <wp:effectExtent l="0" t="0" r="0" b="0"/>
            <wp:wrapTopAndBottom/>
            <wp:docPr id="33" name="image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7926955" name="image16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43663" cy="13930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0"/>
          <w:numId w:val="5"/>
        </w:numPr>
        <w:tabs>
          <w:tab w:val="left" w:pos="625"/>
          <w:tab w:val="left" w:pos="4091"/>
          <w:tab w:val="left" w:pos="5605"/>
        </w:tabs>
        <w:spacing w:before="148" w:after="0" w:line="278" w:lineRule="auto"/>
        <w:ind w:left="100" w:right="217" w:firstLine="0"/>
        <w:jc w:val="both"/>
        <w:rPr>
          <w:sz w:val="21"/>
        </w:rPr>
      </w:pPr>
      <w:r>
        <w:rPr>
          <w:sz w:val="21"/>
        </w:rPr>
        <w:t>若</w:t>
      </w:r>
      <w:r>
        <w:rPr>
          <w:spacing w:val="-52"/>
          <w:sz w:val="21"/>
        </w:rPr>
        <w:t xml:space="preserve"> </w:t>
      </w:r>
      <w:r>
        <w:rPr>
          <w:rFonts w:ascii="Times New Roman" w:eastAsia="Times New Roman" w:hAnsi="Times New Roman"/>
          <w:spacing w:val="-5"/>
          <w:sz w:val="21"/>
        </w:rPr>
        <w:t>A</w:t>
      </w:r>
      <w:r>
        <w:rPr>
          <w:spacing w:val="-5"/>
          <w:sz w:val="21"/>
        </w:rPr>
        <w:t>，</w:t>
      </w:r>
      <w:r>
        <w:rPr>
          <w:rFonts w:ascii="Times New Roman" w:eastAsia="Times New Roman" w:hAnsi="Times New Roman"/>
          <w:spacing w:val="-5"/>
          <w:sz w:val="21"/>
        </w:rPr>
        <w:t>B</w:t>
      </w:r>
      <w:r>
        <w:rPr>
          <w:rFonts w:ascii="Times New Roman" w:eastAsia="Times New Roman" w:hAnsi="Times New Roman"/>
          <w:spacing w:val="-2"/>
          <w:sz w:val="21"/>
        </w:rPr>
        <w:t xml:space="preserve"> </w:t>
      </w:r>
      <w:r>
        <w:rPr>
          <w:sz w:val="21"/>
        </w:rPr>
        <w:t>两种液体的质量相等</w:t>
      </w:r>
      <w:r>
        <w:rPr>
          <w:spacing w:val="-13"/>
          <w:sz w:val="21"/>
        </w:rPr>
        <w:t>，</w:t>
      </w:r>
      <w:r>
        <w:rPr>
          <w:sz w:val="21"/>
        </w:rPr>
        <w:t>由图像可知液体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的比热容大</w:t>
      </w:r>
      <w:r>
        <w:rPr>
          <w:spacing w:val="-13"/>
          <w:sz w:val="21"/>
        </w:rPr>
        <w:t>，</w:t>
      </w:r>
      <w:r>
        <w:rPr>
          <w:sz w:val="21"/>
        </w:rPr>
        <w:t>如果其中比热容较大的是水，另一种液体的比热容是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rFonts w:ascii="Times New Roman" w:eastAsia="Times New Roman" w:hAnsi="Times New Roman"/>
          <w:spacing w:val="7"/>
          <w:sz w:val="21"/>
        </w:rPr>
        <w:t>J</w:t>
      </w:r>
      <w:r>
        <w:rPr>
          <w:spacing w:val="7"/>
          <w:sz w:val="21"/>
        </w:rPr>
        <w:t>（</w:t>
      </w:r>
      <w:r>
        <w:rPr>
          <w:spacing w:val="-74"/>
          <w:sz w:val="21"/>
        </w:rPr>
        <w:t xml:space="preserve"> </w:t>
      </w:r>
      <w:r>
        <w:rPr>
          <w:rFonts w:ascii="Times New Roman" w:eastAsia="Times New Roman" w:hAnsi="Times New Roman"/>
          <w:spacing w:val="12"/>
          <w:sz w:val="21"/>
        </w:rPr>
        <w:t>kg•℃</w:t>
      </w:r>
      <w:r>
        <w:rPr>
          <w:spacing w:val="12"/>
          <w:sz w:val="21"/>
        </w:rPr>
        <w:t>）</w:t>
      </w:r>
      <w:r>
        <w:rPr>
          <w:spacing w:val="-73"/>
          <w:sz w:val="21"/>
        </w:rPr>
        <w:t xml:space="preserve"> </w:t>
      </w:r>
      <w:r>
        <w:rPr>
          <w:sz w:val="21"/>
        </w:rPr>
        <w:t>；</w:t>
      </w:r>
    </w:p>
    <w:p>
      <w:pPr>
        <w:spacing w:after="0" w:line="278" w:lineRule="auto"/>
        <w:jc w:val="both"/>
        <w:rPr>
          <w:sz w:val="21"/>
        </w:rPr>
        <w:sectPr>
          <w:pgSz w:w="20590" w:h="14520" w:orient="landscape"/>
          <w:pgMar w:top="1120" w:right="1220" w:bottom="280" w:left="1340" w:header="720" w:footer="720" w:gutter="0"/>
          <w:cols w:num="2" w:space="708" w:equalWidth="0">
            <w:col w:w="8882" w:space="181"/>
            <w:col w:w="8967"/>
          </w:cols>
        </w:sectPr>
      </w:pPr>
    </w:p>
    <w:p>
      <w:pPr>
        <w:pStyle w:val="BodyText"/>
        <w:tabs>
          <w:tab w:val="left" w:pos="7191"/>
        </w:tabs>
        <w:spacing w:before="64"/>
      </w:pPr>
      <w:bookmarkStart w:id="0" w:name="_GoBack"/>
      <w:bookmarkEnd w:id="0"/>
      <w:r>
        <w:t>若</w:t>
      </w:r>
      <w:r>
        <w:rPr>
          <w:spacing w:val="-56"/>
        </w:rPr>
        <w:t xml:space="preserve"> </w:t>
      </w:r>
      <w:r>
        <w:rPr>
          <w:rFonts w:ascii="Times New Roman" w:eastAsia="Times New Roman"/>
        </w:rPr>
        <w:t>A</w:t>
      </w:r>
      <w:r>
        <w:t>、</w:t>
      </w:r>
      <w:r>
        <w:rPr>
          <w:rFonts w:ascii="Times New Roman" w:eastAsia="Times New Roman"/>
        </w:rPr>
        <w:t>B</w:t>
      </w:r>
      <w:r>
        <w:rPr>
          <w:rFonts w:ascii="Times New Roman" w:eastAsia="Times New Roman"/>
          <w:spacing w:val="-2"/>
        </w:rPr>
        <w:t xml:space="preserve"> </w:t>
      </w:r>
      <w:r>
        <w:t>两种液体比热容相等，则</w:t>
      </w:r>
      <w:r>
        <w:rPr>
          <w:spacing w:val="-52"/>
        </w:rPr>
        <w:t xml:space="preserve"> </w:t>
      </w:r>
      <w:r>
        <w:rPr>
          <w:rFonts w:ascii="Times New Roman" w:eastAsia="Times New Roman"/>
        </w:rPr>
        <w:t>A</w:t>
      </w:r>
      <w:r>
        <w:rPr>
          <w:rFonts w:ascii="Times New Roman" w:eastAsia="Times New Roman"/>
          <w:spacing w:val="-2"/>
        </w:rPr>
        <w:t xml:space="preserve"> </w:t>
      </w:r>
      <w:r>
        <w:t>液体的质量和</w:t>
      </w:r>
      <w:r>
        <w:rPr>
          <w:spacing w:val="-55"/>
        </w:rPr>
        <w:t xml:space="preserve"> </w:t>
      </w:r>
      <w:r>
        <w:rPr>
          <w:rFonts w:ascii="Times New Roman" w:eastAsia="Times New Roman"/>
        </w:rPr>
        <w:t xml:space="preserve">B </w:t>
      </w:r>
      <w:r>
        <w:t>液体的质量之比是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。</w:t>
      </w:r>
    </w:p>
    <w:p>
      <w:pPr>
        <w:pStyle w:val="ListParagraph"/>
        <w:numPr>
          <w:ilvl w:val="0"/>
          <w:numId w:val="5"/>
        </w:numPr>
        <w:tabs>
          <w:tab w:val="left" w:pos="625"/>
          <w:tab w:val="left" w:pos="2408"/>
          <w:tab w:val="left" w:pos="5168"/>
        </w:tabs>
        <w:spacing w:before="43" w:after="0" w:line="278" w:lineRule="auto"/>
        <w:ind w:left="100" w:right="38" w:firstLine="0"/>
        <w:jc w:val="left"/>
        <w:rPr>
          <w:sz w:val="21"/>
        </w:rPr>
      </w:pPr>
      <w:r>
        <w:rPr>
          <w:sz w:val="21"/>
        </w:rPr>
        <w:t>加热过程中，</w:t>
      </w:r>
      <w:r>
        <w:rPr>
          <w:rFonts w:ascii="Times New Roman" w:eastAsia="Times New Roman"/>
          <w:sz w:val="21"/>
        </w:rPr>
        <w:t>A</w:t>
      </w:r>
      <w:r>
        <w:rPr>
          <w:sz w:val="21"/>
        </w:rPr>
        <w:t>，</w:t>
      </w:r>
      <w:r>
        <w:rPr>
          <w:rFonts w:ascii="Times New Roman" w:eastAsia="Times New Roman"/>
          <w:sz w:val="21"/>
        </w:rPr>
        <w:t>B</w:t>
      </w:r>
      <w:r>
        <w:rPr>
          <w:rFonts w:ascii="Times New Roman" w:eastAsia="Times New Roman"/>
          <w:spacing w:val="-1"/>
          <w:sz w:val="21"/>
        </w:rPr>
        <w:t xml:space="preserve"> </w:t>
      </w:r>
      <w:r>
        <w:rPr>
          <w:sz w:val="21"/>
        </w:rPr>
        <w:t>吸收热量的多少是通过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来判断的，下列实验采用的物理学方法何其一致的是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；</w:t>
      </w:r>
    </w:p>
    <w:p>
      <w:pPr>
        <w:pStyle w:val="BodyText"/>
        <w:spacing w:line="278" w:lineRule="auto"/>
        <w:ind w:right="5810"/>
      </w:pPr>
      <w:r>
        <w:rPr>
          <w:rFonts w:ascii="Times New Roman" w:eastAsia="Times New Roman"/>
        </w:rPr>
        <w:t>A</w:t>
      </w:r>
      <w:r>
        <w:t xml:space="preserve">、研究光的传播时引入光线 </w:t>
      </w:r>
      <w:r>
        <w:rPr>
          <w:rFonts w:ascii="Times New Roman" w:eastAsia="Times New Roman"/>
        </w:rPr>
        <w:t>B</w:t>
      </w:r>
      <w:r>
        <w:rPr>
          <w:spacing w:val="-1"/>
        </w:rPr>
        <w:t>、利用扩散现象研究分子运动</w:t>
      </w:r>
    </w:p>
    <w:p>
      <w:pPr>
        <w:pStyle w:val="BodyText"/>
        <w:spacing w:line="269" w:lineRule="exact"/>
      </w:pPr>
      <w:r>
        <w:rPr>
          <w:rFonts w:ascii="Times New Roman" w:eastAsia="Times New Roman"/>
        </w:rPr>
        <w:t>C</w:t>
      </w:r>
      <w:r>
        <w:t>、真空罩实验证明声音传播需要介质</w:t>
      </w:r>
    </w:p>
    <w:p>
      <w:pPr>
        <w:pStyle w:val="BodyText"/>
        <w:spacing w:before="43"/>
      </w:pPr>
      <w:r>
        <w:rPr>
          <w:rFonts w:ascii="Times New Roman" w:eastAsia="Times New Roman"/>
        </w:rPr>
        <w:t>D</w:t>
      </w:r>
      <w:r>
        <w:t>、探究平面镜成像规律时，通过移动蜡烛，确定像的位置</w:t>
      </w:r>
    </w:p>
    <w:p>
      <w:pPr>
        <w:pStyle w:val="ListParagraph"/>
        <w:numPr>
          <w:ilvl w:val="0"/>
          <w:numId w:val="6"/>
        </w:numPr>
        <w:tabs>
          <w:tab w:val="left" w:pos="365"/>
        </w:tabs>
        <w:spacing w:before="43" w:after="0" w:line="278" w:lineRule="auto"/>
        <w:ind w:left="100" w:right="40" w:firstLine="0"/>
        <w:jc w:val="left"/>
        <w:rPr>
          <w:sz w:val="21"/>
        </w:rPr>
      </w:pPr>
      <w:r>
        <w:rPr>
          <w:spacing w:val="-2"/>
          <w:sz w:val="21"/>
        </w:rPr>
        <w:t xml:space="preserve">探究并联电路中电流的关系：如图所示电路的并联电路中，流过 </w:t>
      </w:r>
      <w:r>
        <w:rPr>
          <w:rFonts w:ascii="Times New Roman" w:eastAsia="Times New Roman"/>
          <w:sz w:val="21"/>
        </w:rPr>
        <w:t>A</w:t>
      </w:r>
      <w:r>
        <w:rPr>
          <w:spacing w:val="4"/>
          <w:sz w:val="21"/>
        </w:rPr>
        <w:t>、</w:t>
      </w:r>
      <w:r>
        <w:rPr>
          <w:rFonts w:ascii="Times New Roman" w:eastAsia="Times New Roman"/>
          <w:sz w:val="21"/>
        </w:rPr>
        <w:t>B</w:t>
      </w:r>
      <w:r>
        <w:rPr>
          <w:sz w:val="21"/>
        </w:rPr>
        <w:t>、</w:t>
      </w:r>
      <w:r>
        <w:rPr>
          <w:rFonts w:ascii="Times New Roman" w:eastAsia="Times New Roman"/>
          <w:sz w:val="21"/>
        </w:rPr>
        <w:t>C</w:t>
      </w:r>
      <w:r>
        <w:rPr>
          <w:rFonts w:ascii="Times New Roman" w:eastAsia="Times New Roman"/>
          <w:spacing w:val="10"/>
          <w:sz w:val="21"/>
        </w:rPr>
        <w:t xml:space="preserve"> </w:t>
      </w:r>
      <w:r>
        <w:rPr>
          <w:sz w:val="21"/>
        </w:rPr>
        <w:t>各处的电流之间可能有什么关系？</w:t>
      </w:r>
    </w:p>
    <w:p>
      <w:pPr>
        <w:pStyle w:val="BodyText"/>
        <w:ind w:left="3107"/>
        <w:rPr>
          <w:sz w:val="20"/>
        </w:rPr>
      </w:pPr>
      <w:r>
        <w:rPr>
          <w:sz w:val="20"/>
        </w:rPr>
        <w:drawing>
          <wp:inline distT="0" distB="0" distL="0" distR="0">
            <wp:extent cx="1663065" cy="1167130"/>
            <wp:effectExtent l="0" t="0" r="0" b="0"/>
            <wp:docPr id="37" name="image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96557" name="image17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3695" cy="1167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numPr>
          <w:ilvl w:val="0"/>
          <w:numId w:val="7"/>
        </w:numPr>
        <w:tabs>
          <w:tab w:val="left" w:pos="625"/>
          <w:tab w:val="left" w:pos="6399"/>
        </w:tabs>
        <w:spacing w:before="33" w:after="0" w:line="240" w:lineRule="auto"/>
        <w:ind w:left="624" w:right="0" w:hanging="525"/>
        <w:jc w:val="left"/>
        <w:rPr>
          <w:sz w:val="21"/>
        </w:rPr>
      </w:pPr>
      <w:r>
        <w:rPr>
          <w:sz w:val="21"/>
        </w:rPr>
        <w:t>按图所示电路图连接电路：在连接电路时，开关必须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；</w:t>
      </w:r>
    </w:p>
    <w:p>
      <w:pPr>
        <w:pStyle w:val="ListParagraph"/>
        <w:numPr>
          <w:ilvl w:val="0"/>
          <w:numId w:val="7"/>
        </w:numPr>
        <w:tabs>
          <w:tab w:val="left" w:pos="625"/>
        </w:tabs>
        <w:spacing w:before="43" w:after="0" w:line="240" w:lineRule="auto"/>
        <w:ind w:left="624" w:right="0" w:hanging="525"/>
        <w:jc w:val="left"/>
        <w:rPr>
          <w:sz w:val="21"/>
        </w:rPr>
      </w:pPr>
      <w:r>
        <w:rPr>
          <w:spacing w:val="-5"/>
          <w:sz w:val="21"/>
        </w:rPr>
        <w:t xml:space="preserve">把电流表分别接入电路中的 </w:t>
      </w:r>
      <w:r>
        <w:rPr>
          <w:rFonts w:ascii="Times New Roman" w:eastAsia="Times New Roman"/>
          <w:sz w:val="21"/>
        </w:rPr>
        <w:t>A</w:t>
      </w:r>
      <w:r>
        <w:rPr>
          <w:sz w:val="21"/>
        </w:rPr>
        <w:t>、</w:t>
      </w:r>
      <w:r>
        <w:rPr>
          <w:rFonts w:ascii="Times New Roman" w:eastAsia="Times New Roman"/>
          <w:sz w:val="21"/>
        </w:rPr>
        <w:t>B</w:t>
      </w:r>
      <w:r>
        <w:rPr>
          <w:sz w:val="21"/>
        </w:rPr>
        <w:t>、</w:t>
      </w:r>
      <w:r>
        <w:rPr>
          <w:rFonts w:ascii="Times New Roman" w:eastAsia="Times New Roman"/>
          <w:sz w:val="21"/>
        </w:rPr>
        <w:t>C</w:t>
      </w:r>
      <w:r>
        <w:rPr>
          <w:rFonts w:ascii="Times New Roman" w:eastAsia="Times New Roman"/>
          <w:spacing w:val="-1"/>
          <w:sz w:val="21"/>
        </w:rPr>
        <w:t xml:space="preserve"> </w:t>
      </w:r>
      <w:r>
        <w:rPr>
          <w:sz w:val="21"/>
        </w:rPr>
        <w:t>处，测出它们的电流，并填入下表：</w:t>
      </w:r>
    </w:p>
    <w:tbl>
      <w:tblPr>
        <w:tblStyle w:val="TableNormal"/>
        <w:tblW w:w="0" w:type="auto"/>
        <w:tblInd w:w="6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05"/>
        <w:gridCol w:w="2013"/>
        <w:gridCol w:w="1991"/>
        <w:gridCol w:w="1991"/>
      </w:tblGrid>
      <w:tr>
        <w:tblPrEx>
          <w:tblW w:w="0" w:type="auto"/>
          <w:tblInd w:w="674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/>
        </w:trPr>
        <w:tc>
          <w:tcPr>
            <w:tcW w:w="150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sz w:val="20"/>
              </w:rPr>
            </w:pPr>
          </w:p>
        </w:tc>
        <w:tc>
          <w:tcPr>
            <w:tcW w:w="2013" w:type="dxa"/>
          </w:tcPr>
          <w:p>
            <w:pPr>
              <w:pStyle w:val="TableParagraph"/>
              <w:spacing w:before="19" w:line="273" w:lineRule="exact"/>
              <w:ind w:left="223" w:right="212"/>
              <w:rPr>
                <w:sz w:val="21"/>
              </w:rPr>
            </w:pPr>
            <w:r>
              <w:rPr>
                <w:position w:val="2"/>
                <w:sz w:val="21"/>
              </w:rPr>
              <w:t xml:space="preserve">A </w:t>
            </w:r>
            <w:r>
              <w:rPr>
                <w:rFonts w:ascii="宋体" w:eastAsia="宋体" w:hint="eastAsia"/>
                <w:position w:val="2"/>
                <w:sz w:val="21"/>
              </w:rPr>
              <w:t xml:space="preserve">处的电流 </w:t>
            </w:r>
            <w:r>
              <w:rPr>
                <w:position w:val="2"/>
                <w:sz w:val="21"/>
              </w:rPr>
              <w:t>I</w:t>
            </w:r>
            <w:r>
              <w:rPr>
                <w:position w:val="2"/>
                <w:sz w:val="21"/>
                <w:vertAlign w:val="subscript"/>
              </w:rPr>
              <w:t>A</w:t>
            </w:r>
            <w:r>
              <w:rPr>
                <w:position w:val="2"/>
                <w:sz w:val="21"/>
                <w:vertAlign w:val="baseline"/>
              </w:rPr>
              <w:t>/A</w:t>
            </w:r>
          </w:p>
        </w:tc>
        <w:tc>
          <w:tcPr>
            <w:tcW w:w="1991" w:type="dxa"/>
          </w:tcPr>
          <w:p>
            <w:pPr>
              <w:pStyle w:val="TableParagraph"/>
              <w:spacing w:before="19" w:line="273" w:lineRule="exact"/>
              <w:ind w:left="220"/>
              <w:rPr>
                <w:sz w:val="21"/>
              </w:rPr>
            </w:pPr>
            <w:r>
              <w:rPr>
                <w:position w:val="2"/>
                <w:sz w:val="21"/>
              </w:rPr>
              <w:t xml:space="preserve">B </w:t>
            </w:r>
            <w:r>
              <w:rPr>
                <w:rFonts w:ascii="宋体" w:eastAsia="宋体" w:hint="eastAsia"/>
                <w:position w:val="2"/>
                <w:sz w:val="21"/>
              </w:rPr>
              <w:t xml:space="preserve">处的电流 </w:t>
            </w:r>
            <w:r>
              <w:rPr>
                <w:position w:val="2"/>
                <w:sz w:val="21"/>
              </w:rPr>
              <w:t>I</w:t>
            </w:r>
            <w:r>
              <w:rPr>
                <w:position w:val="2"/>
                <w:sz w:val="21"/>
                <w:vertAlign w:val="subscript"/>
              </w:rPr>
              <w:t>B</w:t>
            </w:r>
            <w:r>
              <w:rPr>
                <w:position w:val="2"/>
                <w:sz w:val="21"/>
                <w:vertAlign w:val="baseline"/>
              </w:rPr>
              <w:t>/A</w:t>
            </w:r>
          </w:p>
        </w:tc>
        <w:tc>
          <w:tcPr>
            <w:tcW w:w="1991" w:type="dxa"/>
          </w:tcPr>
          <w:p>
            <w:pPr>
              <w:pStyle w:val="TableParagraph"/>
              <w:spacing w:before="19" w:line="273" w:lineRule="exact"/>
              <w:ind w:right="209"/>
              <w:rPr>
                <w:sz w:val="21"/>
              </w:rPr>
            </w:pPr>
            <w:r>
              <w:rPr>
                <w:position w:val="2"/>
                <w:sz w:val="21"/>
              </w:rPr>
              <w:t xml:space="preserve">C </w:t>
            </w:r>
            <w:r>
              <w:rPr>
                <w:rFonts w:ascii="宋体" w:eastAsia="宋体" w:hint="eastAsia"/>
                <w:position w:val="2"/>
                <w:sz w:val="21"/>
              </w:rPr>
              <w:t xml:space="preserve">处的电流 </w:t>
            </w:r>
            <w:r>
              <w:rPr>
                <w:position w:val="2"/>
                <w:sz w:val="21"/>
              </w:rPr>
              <w:t>I</w:t>
            </w:r>
            <w:r>
              <w:rPr>
                <w:position w:val="2"/>
                <w:sz w:val="21"/>
                <w:vertAlign w:val="subscript"/>
              </w:rPr>
              <w:t>C</w:t>
            </w:r>
            <w:r>
              <w:rPr>
                <w:position w:val="2"/>
                <w:sz w:val="21"/>
                <w:vertAlign w:val="baseline"/>
              </w:rPr>
              <w:t>/A</w:t>
            </w:r>
          </w:p>
        </w:tc>
      </w:tr>
      <w:tr>
        <w:tblPrEx>
          <w:tblW w:w="0" w:type="auto"/>
          <w:tblInd w:w="674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/>
        </w:trPr>
        <w:tc>
          <w:tcPr>
            <w:tcW w:w="1505" w:type="dxa"/>
          </w:tcPr>
          <w:p>
            <w:pPr>
              <w:pStyle w:val="TableParagraph"/>
              <w:spacing w:before="21"/>
              <w:ind w:left="207" w:right="198"/>
              <w:rPr>
                <w:rFonts w:ascii="宋体" w:eastAsia="宋体" w:hint="eastAsia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第一次测量</w:t>
            </w:r>
          </w:p>
        </w:tc>
        <w:tc>
          <w:tcPr>
            <w:tcW w:w="2013" w:type="dxa"/>
          </w:tcPr>
          <w:p>
            <w:pPr>
              <w:pStyle w:val="TableParagraph"/>
              <w:ind w:left="222" w:right="212"/>
              <w:rPr>
                <w:sz w:val="21"/>
              </w:rPr>
            </w:pPr>
            <w:r>
              <w:rPr>
                <w:sz w:val="21"/>
              </w:rPr>
              <w:t>0.12</w:t>
            </w:r>
          </w:p>
        </w:tc>
        <w:tc>
          <w:tcPr>
            <w:tcW w:w="1991" w:type="dxa"/>
          </w:tcPr>
          <w:p>
            <w:pPr>
              <w:pStyle w:val="TableParagraph"/>
              <w:ind w:left="219"/>
              <w:rPr>
                <w:sz w:val="21"/>
              </w:rPr>
            </w:pPr>
            <w:r>
              <w:rPr>
                <w:sz w:val="21"/>
              </w:rPr>
              <w:t>0.12</w:t>
            </w:r>
          </w:p>
        </w:tc>
        <w:tc>
          <w:tcPr>
            <w:tcW w:w="1991" w:type="dxa"/>
          </w:tcPr>
          <w:p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0.24</w:t>
            </w:r>
          </w:p>
        </w:tc>
      </w:tr>
      <w:tr>
        <w:tblPrEx>
          <w:tblW w:w="0" w:type="auto"/>
          <w:tblInd w:w="674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/>
        </w:trPr>
        <w:tc>
          <w:tcPr>
            <w:tcW w:w="1505" w:type="dxa"/>
          </w:tcPr>
          <w:p>
            <w:pPr>
              <w:pStyle w:val="TableParagraph"/>
              <w:spacing w:before="21"/>
              <w:ind w:left="207" w:right="198"/>
              <w:rPr>
                <w:rFonts w:ascii="宋体" w:eastAsia="宋体" w:hint="eastAsia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第二次测量</w:t>
            </w:r>
          </w:p>
        </w:tc>
        <w:tc>
          <w:tcPr>
            <w:tcW w:w="2013" w:type="dxa"/>
          </w:tcPr>
          <w:p>
            <w:pPr>
              <w:pStyle w:val="TableParagraph"/>
              <w:ind w:left="222" w:right="212"/>
              <w:rPr>
                <w:sz w:val="21"/>
              </w:rPr>
            </w:pPr>
            <w:r>
              <w:rPr>
                <w:sz w:val="21"/>
              </w:rPr>
              <w:t>0.24</w:t>
            </w:r>
          </w:p>
        </w:tc>
        <w:tc>
          <w:tcPr>
            <w:tcW w:w="1991" w:type="dxa"/>
          </w:tcPr>
          <w:p>
            <w:pPr>
              <w:pStyle w:val="TableParagraph"/>
              <w:ind w:left="219"/>
              <w:rPr>
                <w:sz w:val="21"/>
              </w:rPr>
            </w:pPr>
            <w:r>
              <w:rPr>
                <w:sz w:val="21"/>
              </w:rPr>
              <w:t>0.24</w:t>
            </w:r>
          </w:p>
        </w:tc>
        <w:tc>
          <w:tcPr>
            <w:tcW w:w="1991" w:type="dxa"/>
          </w:tcPr>
          <w:p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0.48</w:t>
            </w:r>
          </w:p>
        </w:tc>
      </w:tr>
      <w:tr>
        <w:tblPrEx>
          <w:tblW w:w="0" w:type="auto"/>
          <w:tblInd w:w="674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/>
        </w:trPr>
        <w:tc>
          <w:tcPr>
            <w:tcW w:w="1505" w:type="dxa"/>
          </w:tcPr>
          <w:p>
            <w:pPr>
              <w:pStyle w:val="TableParagraph"/>
              <w:spacing w:before="20"/>
              <w:ind w:left="207" w:right="198"/>
              <w:rPr>
                <w:rFonts w:ascii="宋体" w:eastAsia="宋体" w:hint="eastAsia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第三次测量</w:t>
            </w:r>
          </w:p>
        </w:tc>
        <w:tc>
          <w:tcPr>
            <w:tcW w:w="2013" w:type="dxa"/>
          </w:tcPr>
          <w:p>
            <w:pPr>
              <w:pStyle w:val="TableParagraph"/>
              <w:spacing w:before="34"/>
              <w:ind w:left="222" w:right="212"/>
              <w:rPr>
                <w:sz w:val="21"/>
              </w:rPr>
            </w:pPr>
            <w:r>
              <w:rPr>
                <w:sz w:val="21"/>
              </w:rPr>
              <w:t>0.25</w:t>
            </w:r>
          </w:p>
        </w:tc>
        <w:tc>
          <w:tcPr>
            <w:tcW w:w="1991" w:type="dxa"/>
          </w:tcPr>
          <w:p>
            <w:pPr>
              <w:pStyle w:val="TableParagraph"/>
              <w:spacing w:before="34"/>
              <w:ind w:left="219"/>
              <w:rPr>
                <w:sz w:val="21"/>
              </w:rPr>
            </w:pPr>
            <w:r>
              <w:rPr>
                <w:sz w:val="21"/>
              </w:rPr>
              <w:t>0.30</w:t>
            </w:r>
          </w:p>
        </w:tc>
        <w:tc>
          <w:tcPr>
            <w:tcW w:w="1991" w:type="dxa"/>
          </w:tcPr>
          <w:p>
            <w:pPr>
              <w:pStyle w:val="TableParagraph"/>
              <w:spacing w:before="34"/>
              <w:rPr>
                <w:sz w:val="21"/>
              </w:rPr>
            </w:pPr>
            <w:r>
              <w:rPr>
                <w:sz w:val="21"/>
              </w:rPr>
              <w:t>0.55</w:t>
            </w:r>
          </w:p>
        </w:tc>
      </w:tr>
    </w:tbl>
    <w:p>
      <w:pPr>
        <w:pStyle w:val="ListParagraph"/>
        <w:numPr>
          <w:ilvl w:val="0"/>
          <w:numId w:val="7"/>
        </w:numPr>
        <w:tabs>
          <w:tab w:val="left" w:pos="626"/>
        </w:tabs>
        <w:spacing w:before="44" w:after="0" w:line="278" w:lineRule="auto"/>
        <w:ind w:left="100" w:right="331" w:firstLine="0"/>
        <w:jc w:val="left"/>
        <w:rPr>
          <w:sz w:val="21"/>
        </w:rPr>
      </w:pPr>
      <w:r>
        <w:rPr>
          <w:w w:val="95"/>
          <w:sz w:val="21"/>
        </w:rPr>
        <w:t>为了防止个别偶然因素的影响，我们可以采用以下两种方法之一，重复上面实验步骤</w:t>
      </w:r>
      <w:r>
        <w:rPr>
          <w:rFonts w:ascii="Times New Roman" w:eastAsia="Times New Roman"/>
          <w:w w:val="95"/>
          <w:sz w:val="21"/>
        </w:rPr>
        <w:t xml:space="preserve">.    </w:t>
      </w:r>
      <w:r>
        <w:rPr>
          <w:sz w:val="21"/>
        </w:rPr>
        <w:t>方法一：改变电源电压；</w:t>
      </w:r>
    </w:p>
    <w:p>
      <w:pPr>
        <w:pStyle w:val="BodyText"/>
        <w:tabs>
          <w:tab w:val="left" w:pos="4194"/>
        </w:tabs>
        <w:spacing w:line="278" w:lineRule="auto"/>
        <w:ind w:right="2450"/>
      </w:pPr>
      <w:r>
        <w:rPr>
          <w:w w:val="95"/>
        </w:rPr>
        <w:t>方法二：更换其中一条支路中的灯泡</w:t>
      </w:r>
      <w:r>
        <w:rPr>
          <w:rFonts w:ascii="Times New Roman" w:eastAsia="Times New Roman"/>
          <w:w w:val="95"/>
        </w:rPr>
        <w:t>(</w:t>
      </w:r>
      <w:r>
        <w:rPr>
          <w:w w:val="95"/>
        </w:rPr>
        <w:t>所换灯包与原灯泡规格不同</w:t>
      </w:r>
      <w:r>
        <w:rPr>
          <w:rFonts w:ascii="Times New Roman" w:eastAsia="Times New Roman"/>
          <w:w w:val="95"/>
        </w:rPr>
        <w:t>)</w:t>
      </w:r>
      <w:r>
        <w:rPr>
          <w:w w:val="95"/>
        </w:rPr>
        <w:t xml:space="preserve">；  </w:t>
      </w:r>
      <w:r>
        <w:t>采用三次实验的目的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。</w:t>
      </w:r>
    </w:p>
    <w:p>
      <w:pPr>
        <w:pStyle w:val="BodyText"/>
        <w:tabs>
          <w:tab w:val="left" w:pos="6685"/>
        </w:tabs>
        <w:spacing w:line="278" w:lineRule="auto"/>
        <w:ind w:right="38"/>
      </w:pPr>
      <w:r>
        <w:t>表格补充完整后</w:t>
      </w:r>
      <w:r>
        <w:rPr>
          <w:spacing w:val="-13"/>
        </w:rPr>
        <w:t>，</w:t>
      </w:r>
      <w:r>
        <w:t>通过对上面数据的分析</w:t>
      </w:r>
      <w:r>
        <w:rPr>
          <w:spacing w:val="-15"/>
        </w:rPr>
        <w:t>，</w:t>
      </w:r>
      <w:r>
        <w:t>第二次实验是采用方法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进行</w:t>
      </w:r>
      <w:r>
        <w:rPr>
          <w:spacing w:val="-15"/>
        </w:rPr>
        <w:t>的</w:t>
      </w:r>
      <w:r>
        <w:t>（选</w:t>
      </w:r>
      <w:r>
        <w:rPr>
          <w:spacing w:val="-15"/>
        </w:rPr>
        <w:t>填</w:t>
      </w:r>
      <w:r>
        <w:t>“一</w:t>
      </w:r>
      <w:r>
        <w:rPr>
          <w:spacing w:val="-15"/>
        </w:rPr>
        <w:t>”</w:t>
      </w:r>
      <w:r>
        <w:rPr>
          <w:spacing w:val="-14"/>
        </w:rPr>
        <w:t>或</w:t>
      </w:r>
      <w:r>
        <w:t>“二”）。</w:t>
      </w:r>
    </w:p>
    <w:p>
      <w:pPr>
        <w:pStyle w:val="ListParagraph"/>
        <w:numPr>
          <w:ilvl w:val="0"/>
          <w:numId w:val="7"/>
        </w:numPr>
        <w:tabs>
          <w:tab w:val="left" w:pos="626"/>
        </w:tabs>
        <w:spacing w:before="0" w:after="0" w:line="269" w:lineRule="exact"/>
        <w:ind w:left="625" w:right="0" w:hanging="526"/>
        <w:jc w:val="left"/>
        <w:rPr>
          <w:sz w:val="21"/>
        </w:rPr>
      </w:pPr>
      <w:r>
        <w:rPr>
          <w:sz w:val="21"/>
        </w:rPr>
        <w:t>可以得出结论：并联电路干路中的电流等于各支路电流之和。</w:t>
      </w:r>
    </w:p>
    <w:p>
      <w:pPr>
        <w:pStyle w:val="ListParagraph"/>
        <w:numPr>
          <w:ilvl w:val="0"/>
          <w:numId w:val="6"/>
        </w:numPr>
        <w:tabs>
          <w:tab w:val="left" w:pos="365"/>
        </w:tabs>
        <w:spacing w:before="42" w:after="0" w:line="240" w:lineRule="auto"/>
        <w:ind w:left="364" w:right="0" w:hanging="265"/>
        <w:jc w:val="left"/>
        <w:rPr>
          <w:sz w:val="21"/>
        </w:rPr>
      </w:pPr>
      <w:r>
        <w:rPr>
          <w:sz w:val="21"/>
        </w:rPr>
        <w:t>同学们在探究串联电路电压规律实验中。</w:t>
      </w:r>
    </w:p>
    <w:p>
      <w:pPr>
        <w:pStyle w:val="BodyText"/>
        <w:spacing w:before="11"/>
        <w:ind w:left="0"/>
        <w:rPr>
          <w:sz w:val="7"/>
        </w:rPr>
      </w:pPr>
    </w:p>
    <w:p>
      <w:pPr>
        <w:tabs>
          <w:tab w:val="left" w:pos="4880"/>
        </w:tabs>
        <w:spacing w:line="240" w:lineRule="auto"/>
        <w:ind w:left="2182" w:right="0" w:firstLine="0"/>
        <w:rPr>
          <w:sz w:val="20"/>
        </w:rPr>
      </w:pPr>
      <w:r>
        <w:rPr>
          <w:sz w:val="20"/>
        </w:rPr>
        <w:drawing>
          <wp:inline distT="0" distB="0" distL="0" distR="0">
            <wp:extent cx="1003935" cy="893445"/>
            <wp:effectExtent l="0" t="0" r="0" b="0"/>
            <wp:docPr id="39" name="image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6750174" name="image18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4064" cy="8938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position w:val="1"/>
          <w:sz w:val="20"/>
        </w:rPr>
        <w:drawing>
          <wp:inline distT="0" distB="0" distL="0" distR="0">
            <wp:extent cx="1172845" cy="840105"/>
            <wp:effectExtent l="0" t="0" r="0" b="0"/>
            <wp:docPr id="41" name="image1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0058963" name="image19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3119" cy="840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tabs>
          <w:tab w:val="left" w:pos="5468"/>
        </w:tabs>
        <w:spacing w:before="94"/>
        <w:ind w:left="2948"/>
      </w:pPr>
      <w:r>
        <w:t>图甲</w:t>
      </w:r>
      <w:r>
        <w:tab/>
      </w:r>
      <w:r>
        <w:t>图乙</w:t>
      </w:r>
    </w:p>
    <w:p>
      <w:pPr>
        <w:pStyle w:val="BodyText"/>
        <w:spacing w:before="43"/>
      </w:pPr>
      <w:r>
        <w:t>【猜想与假设】串联电路总电压等于各用电器两端的电压之和</w:t>
      </w:r>
    </w:p>
    <w:p>
      <w:pPr>
        <w:pStyle w:val="BodyText"/>
        <w:spacing w:before="43"/>
      </w:pPr>
      <w:r>
        <w:t>【设计与进行实验】</w:t>
      </w:r>
    </w:p>
    <w:p>
      <w:pPr>
        <w:pStyle w:val="BodyText"/>
        <w:spacing w:before="64"/>
      </w:pPr>
      <w:r>
        <w:br w:type="column"/>
      </w:r>
      <w:r>
        <w:rPr>
          <w:rFonts w:ascii="Cambria Math" w:eastAsia="Cambria Math" w:hAnsi="Cambria Math"/>
          <w:sz w:val="20"/>
        </w:rPr>
        <w:t>①</w:t>
      </w:r>
      <w:r>
        <w:t>按图甲所示的电路图连接电路。</w:t>
      </w:r>
    </w:p>
    <w:p>
      <w:pPr>
        <w:pStyle w:val="BodyText"/>
        <w:tabs>
          <w:tab w:val="left" w:pos="6152"/>
          <w:tab w:val="left" w:pos="7890"/>
        </w:tabs>
        <w:spacing w:before="43" w:line="278" w:lineRule="auto"/>
        <w:ind w:right="219"/>
      </w:pPr>
      <w:r>
        <w:rPr>
          <w:rFonts w:ascii="Cambria Math" w:eastAsia="Cambria Math" w:hAnsi="Cambria Math"/>
          <w:spacing w:val="3"/>
          <w:sz w:val="20"/>
        </w:rPr>
        <w:t>②</w:t>
      </w:r>
      <w:r>
        <w:t>闭</w:t>
      </w:r>
      <w:r>
        <w:rPr>
          <w:spacing w:val="4"/>
        </w:rPr>
        <w:t>合</w:t>
      </w:r>
      <w:r>
        <w:t>开</w:t>
      </w:r>
      <w:r>
        <w:rPr>
          <w:spacing w:val="4"/>
        </w:rPr>
        <w:t>关</w:t>
      </w:r>
      <w:r>
        <w:t>后</w:t>
      </w:r>
      <w:r>
        <w:rPr>
          <w:spacing w:val="4"/>
        </w:rPr>
        <w:t>，</w:t>
      </w:r>
      <w:r>
        <w:t>发</w:t>
      </w:r>
      <w:r>
        <w:rPr>
          <w:spacing w:val="4"/>
        </w:rPr>
        <w:t>现</w:t>
      </w:r>
      <w:r>
        <w:t>小</w:t>
      </w:r>
      <w:r>
        <w:rPr>
          <w:spacing w:val="4"/>
        </w:rPr>
        <w:t>灯</w:t>
      </w:r>
      <w:r>
        <w:t>泡都</w:t>
      </w:r>
      <w:r>
        <w:rPr>
          <w:spacing w:val="4"/>
        </w:rPr>
        <w:t>不</w:t>
      </w:r>
      <w:r>
        <w:t>亮</w:t>
      </w:r>
      <w:r>
        <w:rPr>
          <w:spacing w:val="4"/>
        </w:rPr>
        <w:t>，</w:t>
      </w:r>
      <w:r>
        <w:t>而</w:t>
      </w:r>
      <w:r>
        <w:rPr>
          <w:spacing w:val="4"/>
        </w:rPr>
        <w:t>电</w:t>
      </w:r>
      <w:r>
        <w:t>压表</w:t>
      </w:r>
      <w:r>
        <w:rPr>
          <w:spacing w:val="4"/>
        </w:rPr>
        <w:t>有</w:t>
      </w:r>
      <w:r>
        <w:t>示</w:t>
      </w:r>
      <w:r>
        <w:rPr>
          <w:spacing w:val="4"/>
        </w:rPr>
        <w:t>数</w:t>
      </w:r>
      <w:r>
        <w:t>，</w:t>
      </w:r>
      <w:r>
        <w:rPr>
          <w:spacing w:val="4"/>
        </w:rPr>
        <w:t>则</w:t>
      </w:r>
      <w:r>
        <w:t>原</w:t>
      </w:r>
      <w:r>
        <w:rPr>
          <w:spacing w:val="4"/>
        </w:rPr>
        <w:t>因</w:t>
      </w:r>
      <w:r>
        <w:t>可能</w:t>
      </w:r>
      <w:r>
        <w:rPr>
          <w:spacing w:val="4"/>
        </w:rPr>
        <w:t>是</w:t>
      </w:r>
      <w:r>
        <w:rPr>
          <w:spacing w:val="4"/>
          <w:u w:val="single"/>
        </w:rPr>
        <w:t xml:space="preserve"> </w:t>
      </w:r>
      <w:r>
        <w:rPr>
          <w:spacing w:val="4"/>
          <w:u w:val="single"/>
        </w:rPr>
        <w:tab/>
      </w:r>
      <w:r>
        <w:t>；</w:t>
      </w:r>
      <w:r>
        <w:rPr>
          <w:spacing w:val="4"/>
        </w:rPr>
        <w:t>解决</w:t>
      </w:r>
      <w:r>
        <w:rPr>
          <w:spacing w:val="-16"/>
        </w:rPr>
        <w:t>故</w:t>
      </w:r>
      <w:r>
        <w:rPr>
          <w:position w:val="2"/>
        </w:rPr>
        <w:t>障后，如图乙是用电压表测出</w:t>
      </w:r>
      <w:r>
        <w:rPr>
          <w:spacing w:val="-55"/>
          <w:position w:val="2"/>
        </w:rPr>
        <w:t xml:space="preserve"> </w:t>
      </w:r>
      <w:r>
        <w:rPr>
          <w:rFonts w:ascii="Times New Roman" w:eastAsia="Times New Roman" w:hAnsi="Times New Roman"/>
          <w:position w:val="2"/>
        </w:rPr>
        <w:t>L</w:t>
      </w:r>
      <w:r>
        <w:rPr>
          <w:rFonts w:ascii="Times New Roman" w:eastAsia="Times New Roman" w:hAnsi="Times New Roman"/>
          <w:position w:val="2"/>
          <w:vertAlign w:val="subscript"/>
        </w:rPr>
        <w:t>1</w:t>
      </w:r>
      <w:r>
        <w:rPr>
          <w:rFonts w:ascii="Times New Roman" w:eastAsia="Times New Roman" w:hAnsi="Times New Roman"/>
          <w:spacing w:val="-22"/>
          <w:position w:val="2"/>
          <w:vertAlign w:val="baseline"/>
        </w:rPr>
        <w:t xml:space="preserve"> </w:t>
      </w:r>
      <w:r>
        <w:rPr>
          <w:position w:val="2"/>
          <w:vertAlign w:val="baseline"/>
        </w:rPr>
        <w:t>两端的电压，示数为</w:t>
      </w:r>
      <w:r>
        <w:rPr>
          <w:position w:val="2"/>
          <w:u w:val="single"/>
          <w:vertAlign w:val="baseline"/>
        </w:rPr>
        <w:t xml:space="preserve"> </w:t>
      </w:r>
      <w:r>
        <w:rPr>
          <w:position w:val="2"/>
          <w:u w:val="single"/>
          <w:vertAlign w:val="baseline"/>
        </w:rPr>
        <w:tab/>
      </w:r>
      <w:r>
        <w:rPr>
          <w:rFonts w:ascii="Times New Roman" w:eastAsia="Times New Roman" w:hAnsi="Times New Roman"/>
          <w:position w:val="2"/>
          <w:vertAlign w:val="baseline"/>
        </w:rPr>
        <w:t>V</w:t>
      </w:r>
      <w:r>
        <w:rPr>
          <w:position w:val="2"/>
          <w:vertAlign w:val="baseline"/>
        </w:rPr>
        <w:t>。</w:t>
      </w:r>
    </w:p>
    <w:p>
      <w:pPr>
        <w:pStyle w:val="BodyText"/>
        <w:tabs>
          <w:tab w:val="left" w:pos="4614"/>
          <w:tab w:val="left" w:pos="8101"/>
        </w:tabs>
        <w:spacing w:line="273" w:lineRule="auto"/>
        <w:ind w:right="114"/>
      </w:pPr>
      <w:r>
        <w:rPr>
          <w:rFonts w:ascii="Cambria Math" w:eastAsia="Cambria Math" w:hAnsi="Cambria Math"/>
          <w:position w:val="2"/>
          <w:sz w:val="20"/>
        </w:rPr>
        <w:t>③</w:t>
      </w:r>
      <w:r>
        <w:rPr>
          <w:position w:val="2"/>
        </w:rPr>
        <w:t>在测</w:t>
      </w:r>
      <w:r>
        <w:rPr>
          <w:spacing w:val="-58"/>
          <w:position w:val="2"/>
        </w:rPr>
        <w:t xml:space="preserve"> </w:t>
      </w:r>
      <w:r>
        <w:rPr>
          <w:rFonts w:ascii="Times New Roman" w:eastAsia="Times New Roman" w:hAnsi="Times New Roman"/>
          <w:position w:val="2"/>
        </w:rPr>
        <w:t>L</w:t>
      </w:r>
      <w:r>
        <w:rPr>
          <w:rFonts w:ascii="Times New Roman" w:eastAsia="Times New Roman" w:hAnsi="Times New Roman"/>
          <w:position w:val="2"/>
          <w:vertAlign w:val="subscript"/>
        </w:rPr>
        <w:t>2</w:t>
      </w:r>
      <w:r>
        <w:rPr>
          <w:rFonts w:ascii="Times New Roman" w:eastAsia="Times New Roman" w:hAnsi="Times New Roman"/>
          <w:spacing w:val="-24"/>
          <w:position w:val="2"/>
          <w:vertAlign w:val="baseline"/>
        </w:rPr>
        <w:t xml:space="preserve"> </w:t>
      </w:r>
      <w:r>
        <w:rPr>
          <w:position w:val="2"/>
          <w:vertAlign w:val="baseline"/>
        </w:rPr>
        <w:t>两端的电压时，小明同学为了节省时间，采用以下方法：电压表所接的</w:t>
      </w:r>
      <w:r>
        <w:rPr>
          <w:spacing w:val="-57"/>
          <w:position w:val="2"/>
          <w:vertAlign w:val="baseline"/>
        </w:rPr>
        <w:t xml:space="preserve"> </w:t>
      </w:r>
      <w:r>
        <w:rPr>
          <w:rFonts w:ascii="Times New Roman" w:eastAsia="Times New Roman" w:hAnsi="Times New Roman"/>
          <w:position w:val="2"/>
          <w:vertAlign w:val="baseline"/>
        </w:rPr>
        <w:t>B</w:t>
      </w:r>
      <w:r>
        <w:rPr>
          <w:rFonts w:ascii="Times New Roman" w:eastAsia="Times New Roman" w:hAnsi="Times New Roman"/>
          <w:spacing w:val="-5"/>
          <w:position w:val="2"/>
          <w:vertAlign w:val="baseline"/>
        </w:rPr>
        <w:t xml:space="preserve"> </w:t>
      </w:r>
      <w:r>
        <w:rPr>
          <w:position w:val="2"/>
          <w:vertAlign w:val="baseline"/>
        </w:rPr>
        <w:t xml:space="preserve">接点不动， </w:t>
      </w:r>
      <w:r>
        <w:rPr>
          <w:spacing w:val="4"/>
          <w:position w:val="2"/>
          <w:vertAlign w:val="baseline"/>
        </w:rPr>
        <w:t>只</w:t>
      </w:r>
      <w:r>
        <w:rPr>
          <w:spacing w:val="7"/>
          <w:position w:val="2"/>
          <w:vertAlign w:val="baseline"/>
        </w:rPr>
        <w:t>断</w:t>
      </w:r>
      <w:r>
        <w:rPr>
          <w:position w:val="2"/>
          <w:vertAlign w:val="baseline"/>
        </w:rPr>
        <w:t>开</w:t>
      </w:r>
      <w:r>
        <w:rPr>
          <w:spacing w:val="-52"/>
          <w:position w:val="2"/>
          <w:vertAlign w:val="baseline"/>
        </w:rPr>
        <w:t xml:space="preserve"> </w:t>
      </w:r>
      <w:r>
        <w:rPr>
          <w:rFonts w:ascii="Times New Roman" w:eastAsia="Times New Roman" w:hAnsi="Times New Roman"/>
          <w:position w:val="2"/>
          <w:vertAlign w:val="baseline"/>
        </w:rPr>
        <w:t>A</w:t>
      </w:r>
      <w:r>
        <w:rPr>
          <w:rFonts w:ascii="Times New Roman" w:eastAsia="Times New Roman" w:hAnsi="Times New Roman"/>
          <w:spacing w:val="2"/>
          <w:position w:val="2"/>
          <w:vertAlign w:val="baseline"/>
        </w:rPr>
        <w:t xml:space="preserve"> </w:t>
      </w:r>
      <w:r>
        <w:rPr>
          <w:spacing w:val="4"/>
          <w:position w:val="2"/>
          <w:vertAlign w:val="baseline"/>
        </w:rPr>
        <w:t>接</w:t>
      </w:r>
      <w:r>
        <w:rPr>
          <w:spacing w:val="7"/>
          <w:position w:val="2"/>
          <w:vertAlign w:val="baseline"/>
        </w:rPr>
        <w:t>点</w:t>
      </w:r>
      <w:r>
        <w:rPr>
          <w:spacing w:val="4"/>
          <w:position w:val="2"/>
          <w:vertAlign w:val="baseline"/>
        </w:rPr>
        <w:t>，</w:t>
      </w:r>
      <w:r>
        <w:rPr>
          <w:spacing w:val="7"/>
          <w:position w:val="2"/>
          <w:vertAlign w:val="baseline"/>
        </w:rPr>
        <w:t>并</w:t>
      </w:r>
      <w:r>
        <w:rPr>
          <w:spacing w:val="4"/>
          <w:position w:val="2"/>
          <w:vertAlign w:val="baseline"/>
        </w:rPr>
        <w:t>改</w:t>
      </w:r>
      <w:r>
        <w:rPr>
          <w:spacing w:val="7"/>
          <w:position w:val="2"/>
          <w:vertAlign w:val="baseline"/>
        </w:rPr>
        <w:t>接</w:t>
      </w:r>
      <w:r>
        <w:rPr>
          <w:position w:val="2"/>
          <w:vertAlign w:val="baseline"/>
        </w:rPr>
        <w:t>到</w:t>
      </w:r>
      <w:r>
        <w:rPr>
          <w:spacing w:val="-50"/>
          <w:position w:val="2"/>
          <w:vertAlign w:val="baseline"/>
        </w:rPr>
        <w:t xml:space="preserve"> </w:t>
      </w:r>
      <w:r>
        <w:rPr>
          <w:rFonts w:ascii="Times New Roman" w:eastAsia="Times New Roman" w:hAnsi="Times New Roman"/>
          <w:position w:val="2"/>
          <w:vertAlign w:val="baseline"/>
        </w:rPr>
        <w:t>C</w:t>
      </w:r>
      <w:r>
        <w:rPr>
          <w:rFonts w:ascii="Times New Roman" w:eastAsia="Times New Roman" w:hAnsi="Times New Roman"/>
          <w:spacing w:val="1"/>
          <w:position w:val="2"/>
          <w:vertAlign w:val="baseline"/>
        </w:rPr>
        <w:t xml:space="preserve"> </w:t>
      </w:r>
      <w:r>
        <w:rPr>
          <w:spacing w:val="4"/>
          <w:position w:val="2"/>
          <w:vertAlign w:val="baseline"/>
        </w:rPr>
        <w:t>接</w:t>
      </w:r>
      <w:r>
        <w:rPr>
          <w:spacing w:val="7"/>
          <w:position w:val="2"/>
          <w:vertAlign w:val="baseline"/>
        </w:rPr>
        <w:t>点</w:t>
      </w:r>
      <w:r>
        <w:rPr>
          <w:spacing w:val="4"/>
          <w:position w:val="2"/>
          <w:vertAlign w:val="baseline"/>
        </w:rPr>
        <w:t>上</w:t>
      </w:r>
      <w:r>
        <w:rPr>
          <w:spacing w:val="7"/>
          <w:position w:val="2"/>
          <w:vertAlign w:val="baseline"/>
        </w:rPr>
        <w:t>，</w:t>
      </w:r>
      <w:r>
        <w:rPr>
          <w:spacing w:val="4"/>
          <w:position w:val="2"/>
          <w:vertAlign w:val="baseline"/>
        </w:rPr>
        <w:t>小</w:t>
      </w:r>
      <w:r>
        <w:rPr>
          <w:spacing w:val="7"/>
          <w:position w:val="2"/>
          <w:vertAlign w:val="baseline"/>
        </w:rPr>
        <w:t>明</w:t>
      </w:r>
      <w:r>
        <w:rPr>
          <w:spacing w:val="4"/>
          <w:position w:val="2"/>
          <w:vertAlign w:val="baseline"/>
        </w:rPr>
        <w:t>用</w:t>
      </w:r>
      <w:r>
        <w:rPr>
          <w:spacing w:val="7"/>
          <w:position w:val="2"/>
          <w:vertAlign w:val="baseline"/>
        </w:rPr>
        <w:t>上</w:t>
      </w:r>
      <w:r>
        <w:rPr>
          <w:spacing w:val="4"/>
          <w:position w:val="2"/>
          <w:vertAlign w:val="baseline"/>
        </w:rPr>
        <w:t>面</w:t>
      </w:r>
      <w:r>
        <w:rPr>
          <w:spacing w:val="7"/>
          <w:position w:val="2"/>
          <w:vertAlign w:val="baseline"/>
        </w:rPr>
        <w:t>的</w:t>
      </w:r>
      <w:r>
        <w:rPr>
          <w:spacing w:val="4"/>
          <w:position w:val="2"/>
          <w:vertAlign w:val="baseline"/>
        </w:rPr>
        <w:t>方</w:t>
      </w:r>
      <w:r>
        <w:rPr>
          <w:spacing w:val="7"/>
          <w:position w:val="2"/>
          <w:vertAlign w:val="baseline"/>
        </w:rPr>
        <w:t>法</w:t>
      </w:r>
      <w:r>
        <w:rPr>
          <w:spacing w:val="4"/>
          <w:position w:val="2"/>
          <w:vertAlign w:val="baseline"/>
        </w:rPr>
        <w:t>能</w:t>
      </w:r>
      <w:r>
        <w:rPr>
          <w:spacing w:val="7"/>
          <w:position w:val="2"/>
          <w:vertAlign w:val="baseline"/>
        </w:rPr>
        <w:t>否</w:t>
      </w:r>
      <w:r>
        <w:rPr>
          <w:spacing w:val="4"/>
          <w:position w:val="2"/>
          <w:vertAlign w:val="baseline"/>
        </w:rPr>
        <w:t>测</w:t>
      </w:r>
      <w:r>
        <w:rPr>
          <w:position w:val="2"/>
          <w:vertAlign w:val="baseline"/>
        </w:rPr>
        <w:t>出</w:t>
      </w:r>
      <w:r>
        <w:rPr>
          <w:spacing w:val="-52"/>
          <w:position w:val="2"/>
          <w:vertAlign w:val="baseline"/>
        </w:rPr>
        <w:t xml:space="preserve"> </w:t>
      </w:r>
      <w:r>
        <w:rPr>
          <w:rFonts w:ascii="Times New Roman" w:eastAsia="Times New Roman" w:hAnsi="Times New Roman"/>
          <w:position w:val="2"/>
          <w:vertAlign w:val="baseline"/>
        </w:rPr>
        <w:t>L</w:t>
      </w:r>
      <w:r>
        <w:rPr>
          <w:rFonts w:ascii="Times New Roman" w:eastAsia="Times New Roman" w:hAnsi="Times New Roman"/>
          <w:position w:val="2"/>
          <w:vertAlign w:val="subscript"/>
        </w:rPr>
        <w:t>2</w:t>
      </w:r>
      <w:r>
        <w:rPr>
          <w:rFonts w:ascii="Times New Roman" w:eastAsia="Times New Roman" w:hAnsi="Times New Roman"/>
          <w:spacing w:val="-18"/>
          <w:position w:val="2"/>
          <w:vertAlign w:val="baseline"/>
        </w:rPr>
        <w:t xml:space="preserve"> </w:t>
      </w:r>
      <w:r>
        <w:rPr>
          <w:spacing w:val="4"/>
          <w:position w:val="2"/>
          <w:vertAlign w:val="baseline"/>
        </w:rPr>
        <w:t>两</w:t>
      </w:r>
      <w:r>
        <w:rPr>
          <w:spacing w:val="7"/>
          <w:position w:val="2"/>
          <w:vertAlign w:val="baseline"/>
        </w:rPr>
        <w:t>端</w:t>
      </w:r>
      <w:r>
        <w:rPr>
          <w:spacing w:val="4"/>
          <w:position w:val="2"/>
          <w:vertAlign w:val="baseline"/>
        </w:rPr>
        <w:t>的</w:t>
      </w:r>
      <w:r>
        <w:rPr>
          <w:spacing w:val="7"/>
          <w:position w:val="2"/>
          <w:vertAlign w:val="baseline"/>
        </w:rPr>
        <w:t>电</w:t>
      </w:r>
      <w:r>
        <w:rPr>
          <w:spacing w:val="4"/>
          <w:position w:val="2"/>
          <w:vertAlign w:val="baseline"/>
        </w:rPr>
        <w:t>压</w:t>
      </w:r>
      <w:r>
        <w:rPr>
          <w:spacing w:val="6"/>
          <w:position w:val="2"/>
          <w:vertAlign w:val="baseline"/>
        </w:rPr>
        <w:t>？</w:t>
      </w:r>
      <w:r>
        <w:rPr>
          <w:spacing w:val="6"/>
          <w:position w:val="2"/>
          <w:u w:val="single"/>
          <w:vertAlign w:val="baseline"/>
        </w:rPr>
        <w:t xml:space="preserve"> </w:t>
      </w:r>
      <w:r>
        <w:rPr>
          <w:spacing w:val="6"/>
          <w:position w:val="2"/>
          <w:u w:val="single"/>
          <w:vertAlign w:val="baseline"/>
        </w:rPr>
        <w:tab/>
      </w:r>
      <w:r>
        <w:rPr>
          <w:spacing w:val="4"/>
          <w:position w:val="2"/>
          <w:vertAlign w:val="baseline"/>
        </w:rPr>
        <w:t>。</w:t>
      </w:r>
      <w:r>
        <w:rPr>
          <w:spacing w:val="7"/>
          <w:position w:val="2"/>
          <w:vertAlign w:val="baseline"/>
        </w:rPr>
        <w:t>为</w:t>
      </w:r>
      <w:r>
        <w:rPr>
          <w:position w:val="2"/>
          <w:vertAlign w:val="baseline"/>
        </w:rPr>
        <w:t>什</w:t>
      </w:r>
      <w:r>
        <w:rPr>
          <w:vertAlign w:val="baseline"/>
        </w:rPr>
        <w:t>么？</w:t>
      </w:r>
      <w:r>
        <w:rPr>
          <w:u w:val="single"/>
          <w:vertAlign w:val="baseline"/>
        </w:rPr>
        <w:t xml:space="preserve"> </w:t>
      </w:r>
      <w:r>
        <w:rPr>
          <w:u w:val="single"/>
          <w:vertAlign w:val="baseline"/>
        </w:rPr>
        <w:tab/>
      </w:r>
      <w:r>
        <w:rPr>
          <w:vertAlign w:val="baseline"/>
        </w:rPr>
        <w:t>。</w:t>
      </w:r>
    </w:p>
    <w:p>
      <w:pPr>
        <w:pStyle w:val="BodyText"/>
      </w:pPr>
      <w:r>
        <w:rPr>
          <w:rFonts w:ascii="Cambria Math" w:eastAsia="Cambria Math" w:hAnsi="Cambria Math"/>
          <w:sz w:val="20"/>
        </w:rPr>
        <w:t>④</w:t>
      </w:r>
      <w:r>
        <w:t xml:space="preserve">测出 </w:t>
      </w:r>
      <w:r>
        <w:rPr>
          <w:rFonts w:ascii="Times New Roman" w:eastAsia="Times New Roman" w:hAnsi="Times New Roman"/>
        </w:rPr>
        <w:t xml:space="preserve">AC </w:t>
      </w:r>
      <w:r>
        <w:t>间的电压。</w:t>
      </w:r>
    </w:p>
    <w:tbl>
      <w:tblPr>
        <w:tblStyle w:val="TableNormal"/>
        <w:tblW w:w="0" w:type="auto"/>
        <w:tblInd w:w="6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08"/>
        <w:gridCol w:w="2483"/>
        <w:gridCol w:w="2509"/>
      </w:tblGrid>
      <w:tr>
        <w:tblPrEx>
          <w:tblW w:w="0" w:type="auto"/>
          <w:tblInd w:w="674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/>
        </w:trPr>
        <w:tc>
          <w:tcPr>
            <w:tcW w:w="2508" w:type="dxa"/>
          </w:tcPr>
          <w:p>
            <w:pPr>
              <w:pStyle w:val="TableParagraph"/>
              <w:spacing w:before="32" w:line="259" w:lineRule="exact"/>
              <w:ind w:left="958" w:right="948"/>
              <w:rPr>
                <w:sz w:val="21"/>
              </w:rPr>
            </w:pPr>
            <w:r>
              <w:rPr>
                <w:position w:val="2"/>
                <w:sz w:val="21"/>
              </w:rPr>
              <w:t>U</w:t>
            </w:r>
            <w:r>
              <w:rPr>
                <w:position w:val="2"/>
                <w:sz w:val="21"/>
                <w:vertAlign w:val="subscript"/>
              </w:rPr>
              <w:t>AB</w:t>
            </w:r>
            <w:r>
              <w:rPr>
                <w:position w:val="2"/>
                <w:sz w:val="21"/>
                <w:vertAlign w:val="baseline"/>
              </w:rPr>
              <w:t>/V</w:t>
            </w:r>
          </w:p>
        </w:tc>
        <w:tc>
          <w:tcPr>
            <w:tcW w:w="2483" w:type="dxa"/>
          </w:tcPr>
          <w:p>
            <w:pPr>
              <w:pStyle w:val="TableParagraph"/>
              <w:spacing w:before="32" w:line="259" w:lineRule="exact"/>
              <w:ind w:left="950" w:right="939"/>
              <w:rPr>
                <w:sz w:val="21"/>
              </w:rPr>
            </w:pPr>
            <w:r>
              <w:rPr>
                <w:position w:val="2"/>
                <w:sz w:val="21"/>
              </w:rPr>
              <w:t>U</w:t>
            </w:r>
            <w:r>
              <w:rPr>
                <w:position w:val="2"/>
                <w:sz w:val="21"/>
                <w:vertAlign w:val="subscript"/>
              </w:rPr>
              <w:t>BC</w:t>
            </w:r>
            <w:r>
              <w:rPr>
                <w:position w:val="2"/>
                <w:sz w:val="21"/>
                <w:vertAlign w:val="baseline"/>
              </w:rPr>
              <w:t>/V</w:t>
            </w:r>
          </w:p>
        </w:tc>
        <w:tc>
          <w:tcPr>
            <w:tcW w:w="2509" w:type="dxa"/>
          </w:tcPr>
          <w:p>
            <w:pPr>
              <w:pStyle w:val="TableParagraph"/>
              <w:spacing w:before="32" w:line="259" w:lineRule="exact"/>
              <w:ind w:left="957" w:right="949"/>
              <w:rPr>
                <w:sz w:val="21"/>
              </w:rPr>
            </w:pPr>
            <w:r>
              <w:rPr>
                <w:position w:val="2"/>
                <w:sz w:val="21"/>
              </w:rPr>
              <w:t>U</w:t>
            </w:r>
            <w:r>
              <w:rPr>
                <w:position w:val="2"/>
                <w:sz w:val="21"/>
                <w:vertAlign w:val="subscript"/>
              </w:rPr>
              <w:t>AC</w:t>
            </w:r>
            <w:r>
              <w:rPr>
                <w:position w:val="2"/>
                <w:sz w:val="21"/>
                <w:vertAlign w:val="baseline"/>
              </w:rPr>
              <w:t>/V</w:t>
            </w:r>
          </w:p>
        </w:tc>
      </w:tr>
      <w:tr>
        <w:tblPrEx>
          <w:tblW w:w="0" w:type="auto"/>
          <w:tblInd w:w="674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/>
        </w:trPr>
        <w:tc>
          <w:tcPr>
            <w:tcW w:w="2508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sz w:val="20"/>
              </w:rPr>
            </w:pPr>
          </w:p>
        </w:tc>
        <w:tc>
          <w:tcPr>
            <w:tcW w:w="2483" w:type="dxa"/>
          </w:tcPr>
          <w:p>
            <w:pPr>
              <w:pStyle w:val="TableParagraph"/>
              <w:ind w:left="949" w:right="939"/>
              <w:rPr>
                <w:sz w:val="21"/>
              </w:rPr>
            </w:pPr>
            <w:r>
              <w:rPr>
                <w:sz w:val="21"/>
              </w:rPr>
              <w:t>1.3</w:t>
            </w:r>
          </w:p>
        </w:tc>
        <w:tc>
          <w:tcPr>
            <w:tcW w:w="2509" w:type="dxa"/>
          </w:tcPr>
          <w:p>
            <w:pPr>
              <w:pStyle w:val="TableParagraph"/>
              <w:ind w:left="957" w:right="947"/>
              <w:rPr>
                <w:sz w:val="21"/>
              </w:rPr>
            </w:pPr>
            <w:r>
              <w:rPr>
                <w:sz w:val="21"/>
              </w:rPr>
              <w:t>3.0</w:t>
            </w:r>
          </w:p>
        </w:tc>
      </w:tr>
    </w:tbl>
    <w:p>
      <w:pPr>
        <w:pStyle w:val="BodyText"/>
        <w:tabs>
          <w:tab w:val="left" w:pos="6714"/>
        </w:tabs>
        <w:spacing w:before="41" w:line="278" w:lineRule="auto"/>
        <w:ind w:right="220"/>
      </w:pPr>
      <w:r>
        <w:t>方法改进后，实验数据记录如上表，小明分析实验数据得出结论：串联电路总电压等于各用电器两端电压之和。此实验在设计方案上存在的不足之处是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（写出一条）。</w:t>
      </w:r>
    </w:p>
    <w:p>
      <w:pPr>
        <w:pStyle w:val="Heading1"/>
        <w:spacing w:line="269" w:lineRule="exact"/>
      </w:pPr>
      <w:r>
        <w:t xml:space="preserve">五、综合计算题（第 </w:t>
      </w:r>
      <w:r>
        <w:rPr>
          <w:rFonts w:ascii="Times New Roman" w:eastAsia="Times New Roman"/>
        </w:rPr>
        <w:t xml:space="preserve">20 </w:t>
      </w:r>
      <w:r>
        <w:t xml:space="preserve">题 </w:t>
      </w:r>
      <w:r>
        <w:rPr>
          <w:rFonts w:ascii="Times New Roman" w:eastAsia="Times New Roman"/>
        </w:rPr>
        <w:t xml:space="preserve">8 </w:t>
      </w:r>
      <w:r>
        <w:t xml:space="preserve">分，第 </w:t>
      </w:r>
      <w:r>
        <w:rPr>
          <w:rFonts w:ascii="Times New Roman" w:eastAsia="Times New Roman"/>
        </w:rPr>
        <w:t xml:space="preserve">21 </w:t>
      </w:r>
      <w:r>
        <w:t xml:space="preserve">题 </w:t>
      </w:r>
      <w:r>
        <w:rPr>
          <w:rFonts w:ascii="Times New Roman" w:eastAsia="Times New Roman"/>
        </w:rPr>
        <w:t xml:space="preserve">6 </w:t>
      </w:r>
      <w:r>
        <w:t>分）</w:t>
      </w:r>
    </w:p>
    <w:p>
      <w:pPr>
        <w:pStyle w:val="ListParagraph"/>
        <w:numPr>
          <w:ilvl w:val="0"/>
          <w:numId w:val="6"/>
        </w:numPr>
        <w:tabs>
          <w:tab w:val="left" w:pos="522"/>
        </w:tabs>
        <w:spacing w:before="43" w:after="0" w:line="278" w:lineRule="auto"/>
        <w:ind w:left="100" w:right="222" w:firstLine="0"/>
        <w:jc w:val="left"/>
        <w:rPr>
          <w:sz w:val="21"/>
        </w:rPr>
      </w:pPr>
      <w:r>
        <w:rPr>
          <w:spacing w:val="-4"/>
          <w:sz w:val="21"/>
        </w:rPr>
        <w:t xml:space="preserve">某型号汽车在车型测试中，在一段平直公路上匀速行驶了 </w:t>
      </w:r>
      <w:r>
        <w:rPr>
          <w:rFonts w:ascii="Times New Roman" w:eastAsia="Times New Roman"/>
          <w:sz w:val="21"/>
        </w:rPr>
        <w:t>36km</w:t>
      </w:r>
      <w:r>
        <w:rPr>
          <w:spacing w:val="-15"/>
          <w:sz w:val="21"/>
        </w:rPr>
        <w:t xml:space="preserve">，用时 </w:t>
      </w:r>
      <w:r>
        <w:rPr>
          <w:rFonts w:ascii="Times New Roman" w:eastAsia="Times New Roman"/>
          <w:sz w:val="21"/>
        </w:rPr>
        <w:t>0.5</w:t>
      </w:r>
      <w:r>
        <w:rPr>
          <w:rFonts w:ascii="Times New Roman" w:eastAsia="Times New Roman"/>
          <w:spacing w:val="-11"/>
          <w:sz w:val="21"/>
        </w:rPr>
        <w:t xml:space="preserve"> </w:t>
      </w:r>
      <w:r>
        <w:rPr>
          <w:spacing w:val="-3"/>
          <w:sz w:val="21"/>
        </w:rPr>
        <w:t>小时，车的总质</w:t>
      </w:r>
      <w:r>
        <w:rPr>
          <w:spacing w:val="-20"/>
          <w:sz w:val="21"/>
        </w:rPr>
        <w:t xml:space="preserve">量为 </w:t>
      </w:r>
      <w:r>
        <w:rPr>
          <w:rFonts w:ascii="Times New Roman" w:eastAsia="Times New Roman"/>
          <w:sz w:val="21"/>
        </w:rPr>
        <w:t>3t</w:t>
      </w:r>
      <w:r>
        <w:rPr>
          <w:spacing w:val="-5"/>
          <w:sz w:val="21"/>
        </w:rPr>
        <w:t xml:space="preserve">，受到的阻力为车重的 </w:t>
      </w:r>
      <w:r>
        <w:rPr>
          <w:rFonts w:ascii="Times New Roman" w:eastAsia="Times New Roman"/>
          <w:sz w:val="21"/>
        </w:rPr>
        <w:t>0.1</w:t>
      </w:r>
      <w:r>
        <w:rPr>
          <w:rFonts w:ascii="Times New Roman" w:eastAsia="Times New Roman"/>
          <w:spacing w:val="-1"/>
          <w:sz w:val="21"/>
        </w:rPr>
        <w:t xml:space="preserve"> </w:t>
      </w:r>
      <w:r>
        <w:rPr>
          <w:spacing w:val="-11"/>
          <w:sz w:val="21"/>
        </w:rPr>
        <w:t xml:space="preserve">倍，其中 </w:t>
      </w:r>
      <w:r>
        <w:rPr>
          <w:rFonts w:ascii="Times New Roman" w:eastAsia="Times New Roman"/>
          <w:sz w:val="21"/>
        </w:rPr>
        <w:t>g=10N/kg</w:t>
      </w:r>
      <w:r>
        <w:rPr>
          <w:sz w:val="21"/>
        </w:rPr>
        <w:t>。求：</w:t>
      </w:r>
    </w:p>
    <w:p>
      <w:pPr>
        <w:pStyle w:val="ListParagraph"/>
        <w:numPr>
          <w:ilvl w:val="0"/>
          <w:numId w:val="8"/>
        </w:numPr>
        <w:tabs>
          <w:tab w:val="left" w:pos="626"/>
        </w:tabs>
        <w:spacing w:before="0" w:after="0" w:line="269" w:lineRule="exact"/>
        <w:ind w:left="625" w:right="0" w:hanging="526"/>
        <w:jc w:val="left"/>
        <w:rPr>
          <w:sz w:val="21"/>
        </w:rPr>
      </w:pPr>
      <w:r>
        <w:rPr>
          <w:sz w:val="21"/>
        </w:rPr>
        <w:t>该汽车牵引力所做的功和功率</w:t>
      </w:r>
    </w:p>
    <w:p>
      <w:pPr>
        <w:pStyle w:val="ListParagraph"/>
        <w:numPr>
          <w:ilvl w:val="0"/>
          <w:numId w:val="8"/>
        </w:numPr>
        <w:tabs>
          <w:tab w:val="left" w:pos="625"/>
        </w:tabs>
        <w:spacing w:before="43" w:after="0" w:line="278" w:lineRule="auto"/>
        <w:ind w:left="100" w:right="222" w:firstLine="0"/>
        <w:jc w:val="left"/>
        <w:rPr>
          <w:sz w:val="21"/>
        </w:rPr>
      </w:pPr>
      <w:r>
        <w:rPr>
          <w:spacing w:val="-6"/>
          <w:sz w:val="21"/>
        </w:rPr>
        <w:t xml:space="preserve">已知这一过程消耗燃油 </w:t>
      </w:r>
      <w:r>
        <w:rPr>
          <w:rFonts w:ascii="Times New Roman" w:eastAsia="Times New Roman" w:hAnsi="Times New Roman"/>
          <w:spacing w:val="-3"/>
          <w:sz w:val="21"/>
        </w:rPr>
        <w:t>1.5×10</w:t>
      </w:r>
      <w:r>
        <w:rPr>
          <w:rFonts w:ascii="Times New Roman" w:eastAsia="Times New Roman" w:hAnsi="Times New Roman"/>
          <w:spacing w:val="-3"/>
          <w:position w:val="7"/>
          <w:sz w:val="13"/>
        </w:rPr>
        <w:t>-2</w:t>
      </w:r>
      <w:r>
        <w:rPr>
          <w:rFonts w:ascii="Times New Roman" w:eastAsia="Times New Roman" w:hAnsi="Times New Roman"/>
          <w:spacing w:val="-3"/>
          <w:sz w:val="21"/>
        </w:rPr>
        <w:t>m</w:t>
      </w:r>
      <w:r>
        <w:rPr>
          <w:rFonts w:ascii="Times New Roman" w:eastAsia="Times New Roman" w:hAnsi="Times New Roman"/>
          <w:spacing w:val="-3"/>
          <w:position w:val="7"/>
          <w:sz w:val="13"/>
        </w:rPr>
        <w:t>3</w:t>
      </w:r>
      <w:r>
        <w:rPr>
          <w:spacing w:val="-4"/>
          <w:sz w:val="21"/>
        </w:rPr>
        <w:t>，则该汽车发动机的效率。</w:t>
      </w:r>
      <w:r>
        <w:rPr>
          <w:rFonts w:ascii="Times New Roman" w:eastAsia="Times New Roman" w:hAnsi="Times New Roman"/>
          <w:sz w:val="21"/>
        </w:rPr>
        <w:t>(</w:t>
      </w:r>
      <w:r>
        <w:rPr>
          <w:spacing w:val="-3"/>
          <w:sz w:val="21"/>
        </w:rPr>
        <w:t>假设燃油完全燃烧，燃油密</w:t>
      </w:r>
      <w:r>
        <w:rPr>
          <w:spacing w:val="-20"/>
          <w:sz w:val="21"/>
        </w:rPr>
        <w:t xml:space="preserve">度为 </w:t>
      </w:r>
      <w:r>
        <w:rPr>
          <w:rFonts w:ascii="Times New Roman" w:eastAsia="Times New Roman" w:hAnsi="Times New Roman"/>
          <w:sz w:val="21"/>
        </w:rPr>
        <w:t>0.8×10</w:t>
      </w:r>
      <w:r>
        <w:rPr>
          <w:rFonts w:ascii="Times New Roman" w:eastAsia="Times New Roman" w:hAnsi="Times New Roman"/>
          <w:position w:val="7"/>
          <w:sz w:val="13"/>
        </w:rPr>
        <w:t>3</w:t>
      </w:r>
      <w:r>
        <w:rPr>
          <w:rFonts w:ascii="Times New Roman" w:eastAsia="Times New Roman" w:hAnsi="Times New Roman"/>
          <w:sz w:val="21"/>
        </w:rPr>
        <w:t>kg/m</w:t>
      </w:r>
      <w:r>
        <w:rPr>
          <w:rFonts w:ascii="Times New Roman" w:eastAsia="Times New Roman" w:hAnsi="Times New Roman"/>
          <w:position w:val="7"/>
          <w:sz w:val="13"/>
        </w:rPr>
        <w:t>3</w:t>
      </w:r>
      <w:r>
        <w:rPr>
          <w:spacing w:val="-9"/>
          <w:sz w:val="21"/>
        </w:rPr>
        <w:t xml:space="preserve">，燃油热值 </w:t>
      </w:r>
      <w:r>
        <w:rPr>
          <w:rFonts w:ascii="Times New Roman" w:eastAsia="Times New Roman" w:hAnsi="Times New Roman"/>
          <w:sz w:val="21"/>
        </w:rPr>
        <w:t>q</w:t>
      </w:r>
      <w:r>
        <w:rPr>
          <w:rFonts w:ascii="Times New Roman" w:eastAsia="Times New Roman" w:hAnsi="Times New Roman"/>
          <w:spacing w:val="1"/>
          <w:sz w:val="21"/>
        </w:rPr>
        <w:t xml:space="preserve"> </w:t>
      </w:r>
      <w:r>
        <w:rPr>
          <w:spacing w:val="-27"/>
          <w:sz w:val="21"/>
        </w:rPr>
        <w:t xml:space="preserve">为 </w:t>
      </w:r>
      <w:r>
        <w:rPr>
          <w:rFonts w:ascii="Times New Roman" w:eastAsia="Times New Roman" w:hAnsi="Times New Roman"/>
          <w:sz w:val="21"/>
        </w:rPr>
        <w:t>4.5×10</w:t>
      </w:r>
      <w:r>
        <w:rPr>
          <w:rFonts w:ascii="Times New Roman" w:eastAsia="Times New Roman" w:hAnsi="Times New Roman"/>
          <w:position w:val="7"/>
          <w:sz w:val="13"/>
        </w:rPr>
        <w:t>7</w:t>
      </w:r>
      <w:r>
        <w:rPr>
          <w:rFonts w:ascii="Times New Roman" w:eastAsia="Times New Roman" w:hAnsi="Times New Roman"/>
          <w:sz w:val="21"/>
        </w:rPr>
        <w:t>J/kg)</w:t>
      </w:r>
      <w:r>
        <w:rPr>
          <w:sz w:val="21"/>
        </w:rPr>
        <w:t>；</w:t>
      </w:r>
    </w:p>
    <w:p>
      <w:pPr>
        <w:pStyle w:val="ListParagraph"/>
        <w:numPr>
          <w:ilvl w:val="0"/>
          <w:numId w:val="8"/>
        </w:numPr>
        <w:tabs>
          <w:tab w:val="left" w:pos="625"/>
        </w:tabs>
        <w:spacing w:before="0" w:after="0" w:line="278" w:lineRule="auto"/>
        <w:ind w:left="100" w:right="222" w:firstLine="0"/>
        <w:jc w:val="left"/>
        <w:rPr>
          <w:sz w:val="21"/>
        </w:rPr>
      </w:pPr>
      <w:r>
        <w:rPr>
          <w:spacing w:val="-4"/>
          <w:sz w:val="21"/>
        </w:rPr>
        <w:t xml:space="preserve">若该汽车在平直的公路上匀速行驶的路程为 </w:t>
      </w:r>
      <w:r>
        <w:rPr>
          <w:rFonts w:ascii="Times New Roman" w:eastAsia="Times New Roman" w:hAnsi="Times New Roman"/>
          <w:spacing w:val="-9"/>
          <w:sz w:val="21"/>
        </w:rPr>
        <w:t>s</w:t>
      </w:r>
      <w:r>
        <w:rPr>
          <w:spacing w:val="-10"/>
          <w:sz w:val="21"/>
        </w:rPr>
        <w:t xml:space="preserve">，发动机牵引力为 </w:t>
      </w:r>
      <w:r>
        <w:rPr>
          <w:rFonts w:ascii="Times New Roman" w:eastAsia="Times New Roman" w:hAnsi="Times New Roman"/>
          <w:spacing w:val="-8"/>
          <w:sz w:val="21"/>
        </w:rPr>
        <w:t>F</w:t>
      </w:r>
      <w:r>
        <w:rPr>
          <w:spacing w:val="-3"/>
          <w:sz w:val="21"/>
        </w:rPr>
        <w:t>，其发动机效率</w:t>
      </w:r>
      <w:r>
        <w:rPr>
          <w:rFonts w:ascii="Times New Roman" w:eastAsia="Times New Roman" w:hAnsi="Times New Roman"/>
          <w:spacing w:val="-8"/>
          <w:sz w:val="21"/>
        </w:rPr>
        <w:t>η</w:t>
      </w:r>
      <w:r>
        <w:rPr>
          <w:spacing w:val="-3"/>
          <w:sz w:val="21"/>
        </w:rPr>
        <w:t>，汽油</w:t>
      </w:r>
      <w:r>
        <w:rPr>
          <w:spacing w:val="-13"/>
          <w:sz w:val="21"/>
        </w:rPr>
        <w:t xml:space="preserve">的热值为 </w:t>
      </w:r>
      <w:r>
        <w:rPr>
          <w:rFonts w:ascii="Times New Roman" w:eastAsia="Times New Roman" w:hAnsi="Times New Roman"/>
          <w:sz w:val="21"/>
        </w:rPr>
        <w:t>q</w:t>
      </w:r>
      <w:r>
        <w:rPr>
          <w:spacing w:val="-3"/>
          <w:sz w:val="21"/>
        </w:rPr>
        <w:t xml:space="preserve">，请推导该汽车在这段路程内消耗汽油质量 </w:t>
      </w:r>
      <w:r>
        <w:rPr>
          <w:rFonts w:ascii="Times New Roman" w:eastAsia="Times New Roman" w:hAnsi="Times New Roman"/>
          <w:sz w:val="21"/>
        </w:rPr>
        <w:t>m</w:t>
      </w:r>
      <w:r>
        <w:rPr>
          <w:rFonts w:ascii="Times New Roman" w:eastAsia="Times New Roman" w:hAnsi="Times New Roman"/>
          <w:spacing w:val="-1"/>
          <w:sz w:val="21"/>
        </w:rPr>
        <w:t xml:space="preserve"> </w:t>
      </w:r>
      <w:r>
        <w:rPr>
          <w:sz w:val="21"/>
        </w:rPr>
        <w:t>的表达式。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ind w:left="0"/>
        <w:rPr>
          <w:sz w:val="22"/>
        </w:rPr>
      </w:pPr>
    </w:p>
    <w:p>
      <w:pPr>
        <w:pStyle w:val="BodyText"/>
        <w:ind w:left="0"/>
        <w:rPr>
          <w:sz w:val="22"/>
        </w:rPr>
      </w:pPr>
    </w:p>
    <w:p>
      <w:pPr>
        <w:pStyle w:val="BodyText"/>
        <w:ind w:left="0"/>
        <w:rPr>
          <w:sz w:val="22"/>
        </w:rPr>
      </w:pPr>
    </w:p>
    <w:p>
      <w:pPr>
        <w:pStyle w:val="BodyText"/>
        <w:ind w:left="0"/>
        <w:rPr>
          <w:sz w:val="22"/>
        </w:rPr>
      </w:pP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177" w:line="273" w:lineRule="auto"/>
        <w:ind w:right="344"/>
      </w:pPr>
      <w:r>
        <w:rPr>
          <w:rFonts w:ascii="Times New Roman" w:eastAsia="Times New Roman" w:hAnsi="Times New Roman"/>
          <w:position w:val="2"/>
        </w:rPr>
        <w:t>21</w:t>
      </w:r>
      <w:r>
        <w:rPr>
          <w:spacing w:val="-7"/>
          <w:position w:val="2"/>
        </w:rPr>
        <w:t xml:space="preserve">、如图电路中的 </w:t>
      </w:r>
      <w:r>
        <w:rPr>
          <w:rFonts w:ascii="Times New Roman" w:eastAsia="Times New Roman" w:hAnsi="Times New Roman"/>
          <w:position w:val="2"/>
        </w:rPr>
        <w:t>a</w:t>
      </w:r>
      <w:r>
        <w:rPr>
          <w:position w:val="2"/>
        </w:rPr>
        <w:t>、</w:t>
      </w:r>
      <w:r>
        <w:rPr>
          <w:rFonts w:ascii="Times New Roman" w:eastAsia="Times New Roman" w:hAnsi="Times New Roman"/>
          <w:position w:val="2"/>
        </w:rPr>
        <w:t>b</w:t>
      </w:r>
      <w:r>
        <w:rPr>
          <w:position w:val="2"/>
        </w:rPr>
        <w:t>、</w:t>
      </w:r>
      <w:r>
        <w:rPr>
          <w:rFonts w:ascii="Times New Roman" w:eastAsia="Times New Roman" w:hAnsi="Times New Roman"/>
          <w:position w:val="2"/>
        </w:rPr>
        <w:t xml:space="preserve">c </w:t>
      </w:r>
      <w:r>
        <w:rPr>
          <w:position w:val="2"/>
        </w:rPr>
        <w:t>为三只电表</w:t>
      </w:r>
      <w:r>
        <w:rPr>
          <w:rFonts w:ascii="Times New Roman" w:eastAsia="Times New Roman" w:hAnsi="Times New Roman"/>
          <w:position w:val="2"/>
        </w:rPr>
        <w:t>(</w:t>
      </w:r>
      <w:r>
        <w:rPr>
          <w:position w:val="2"/>
        </w:rPr>
        <w:t>电压表或电流表</w:t>
      </w:r>
      <w:r>
        <w:rPr>
          <w:rFonts w:ascii="Times New Roman" w:eastAsia="Times New Roman" w:hAnsi="Times New Roman"/>
          <w:position w:val="2"/>
        </w:rPr>
        <w:t>)</w:t>
      </w:r>
      <w:r>
        <w:rPr>
          <w:spacing w:val="-6"/>
          <w:position w:val="2"/>
        </w:rPr>
        <w:t xml:space="preserve">且连接无误，闭合开关 </w:t>
      </w:r>
      <w:r>
        <w:rPr>
          <w:rFonts w:ascii="Times New Roman" w:eastAsia="Times New Roman" w:hAnsi="Times New Roman"/>
          <w:position w:val="2"/>
        </w:rPr>
        <w:t>S</w:t>
      </w:r>
      <w:r>
        <w:rPr>
          <w:spacing w:val="-14"/>
          <w:position w:val="2"/>
        </w:rPr>
        <w:t xml:space="preserve">，灯泡 </w:t>
      </w:r>
      <w:r>
        <w:rPr>
          <w:rFonts w:ascii="Times New Roman" w:eastAsia="Times New Roman" w:hAnsi="Times New Roman"/>
          <w:position w:val="2"/>
        </w:rPr>
        <w:t>L</w:t>
      </w:r>
      <w:r>
        <w:rPr>
          <w:rFonts w:ascii="Times New Roman" w:eastAsia="Times New Roman" w:hAnsi="Times New Roman"/>
          <w:position w:val="2"/>
          <w:vertAlign w:val="subscript"/>
        </w:rPr>
        <w:t>1</w:t>
      </w:r>
      <w:r>
        <w:rPr>
          <w:position w:val="2"/>
          <w:vertAlign w:val="baseline"/>
        </w:rPr>
        <w:t>、</w:t>
      </w:r>
      <w:r>
        <w:rPr>
          <w:rFonts w:ascii="Times New Roman" w:eastAsia="Times New Roman" w:hAnsi="Times New Roman"/>
          <w:position w:val="2"/>
          <w:vertAlign w:val="baseline"/>
        </w:rPr>
        <w:t>L</w:t>
      </w:r>
      <w:r>
        <w:rPr>
          <w:rFonts w:ascii="Times New Roman" w:eastAsia="Times New Roman" w:hAnsi="Times New Roman"/>
          <w:position w:val="2"/>
          <w:vertAlign w:val="subscript"/>
        </w:rPr>
        <w:t>2</w:t>
      </w:r>
      <w:r>
        <w:rPr>
          <w:rFonts w:ascii="Times New Roman" w:eastAsia="Times New Roman" w:hAnsi="Times New Roman"/>
          <w:position w:val="2"/>
          <w:vertAlign w:val="baseline"/>
        </w:rPr>
        <w:t xml:space="preserve"> </w:t>
      </w:r>
      <w:r>
        <w:rPr>
          <w:spacing w:val="-6"/>
          <w:position w:val="2"/>
          <w:vertAlign w:val="baseline"/>
        </w:rPr>
        <w:t xml:space="preserve">均正常发光，已知 </w:t>
      </w:r>
      <w:r>
        <w:rPr>
          <w:rFonts w:ascii="Times New Roman" w:eastAsia="Times New Roman" w:hAnsi="Times New Roman"/>
          <w:position w:val="2"/>
          <w:vertAlign w:val="baseline"/>
        </w:rPr>
        <w:t>a</w:t>
      </w:r>
      <w:r>
        <w:rPr>
          <w:position w:val="2"/>
          <w:vertAlign w:val="baseline"/>
        </w:rPr>
        <w:t>、</w:t>
      </w:r>
      <w:r>
        <w:rPr>
          <w:rFonts w:ascii="Times New Roman" w:eastAsia="Times New Roman" w:hAnsi="Times New Roman"/>
          <w:position w:val="2"/>
          <w:vertAlign w:val="baseline"/>
        </w:rPr>
        <w:t>b</w:t>
      </w:r>
      <w:r>
        <w:rPr>
          <w:position w:val="2"/>
          <w:vertAlign w:val="baseline"/>
        </w:rPr>
        <w:t>、</w:t>
      </w:r>
      <w:r>
        <w:rPr>
          <w:rFonts w:ascii="Times New Roman" w:eastAsia="Times New Roman" w:hAnsi="Times New Roman"/>
          <w:position w:val="2"/>
          <w:vertAlign w:val="baseline"/>
        </w:rPr>
        <w:t xml:space="preserve">c </w:t>
      </w:r>
      <w:r>
        <w:rPr>
          <w:spacing w:val="-8"/>
          <w:position w:val="2"/>
          <w:vertAlign w:val="baseline"/>
        </w:rPr>
        <w:t xml:space="preserve">的读数分别为 </w:t>
      </w:r>
      <w:r>
        <w:rPr>
          <w:rFonts w:ascii="Times New Roman" w:eastAsia="Times New Roman" w:hAnsi="Times New Roman"/>
          <w:position w:val="2"/>
          <w:vertAlign w:val="baseline"/>
        </w:rPr>
        <w:t>1.6</w:t>
      </w:r>
      <w:r>
        <w:rPr>
          <w:position w:val="2"/>
          <w:vertAlign w:val="baseline"/>
        </w:rPr>
        <w:t>、</w:t>
      </w:r>
      <w:r>
        <w:rPr>
          <w:rFonts w:ascii="Times New Roman" w:eastAsia="Times New Roman" w:hAnsi="Times New Roman"/>
          <w:position w:val="2"/>
          <w:vertAlign w:val="baseline"/>
        </w:rPr>
        <w:t xml:space="preserve">1.2 </w:t>
      </w:r>
      <w:r>
        <w:rPr>
          <w:spacing w:val="-26"/>
          <w:position w:val="2"/>
          <w:vertAlign w:val="baseline"/>
        </w:rPr>
        <w:t xml:space="preserve">和 </w:t>
      </w:r>
      <w:r>
        <w:rPr>
          <w:rFonts w:ascii="Times New Roman" w:eastAsia="Times New Roman" w:hAnsi="Times New Roman"/>
          <w:position w:val="2"/>
          <w:vertAlign w:val="baseline"/>
        </w:rPr>
        <w:t>2.8(</w:t>
      </w:r>
      <w:r>
        <w:rPr>
          <w:position w:val="2"/>
          <w:vertAlign w:val="baseline"/>
        </w:rPr>
        <w:t>单位是</w:t>
      </w:r>
      <w:r>
        <w:rPr>
          <w:rFonts w:ascii="Times New Roman" w:eastAsia="Times New Roman" w:hAnsi="Times New Roman"/>
          <w:position w:val="2"/>
          <w:vertAlign w:val="baseline"/>
        </w:rPr>
        <w:t>“</w:t>
      </w:r>
      <w:r>
        <w:rPr>
          <w:position w:val="2"/>
          <w:vertAlign w:val="baseline"/>
        </w:rPr>
        <w:t>伏</w:t>
      </w:r>
      <w:r>
        <w:rPr>
          <w:rFonts w:ascii="Times New Roman" w:eastAsia="Times New Roman" w:hAnsi="Times New Roman"/>
          <w:position w:val="2"/>
          <w:vertAlign w:val="baseline"/>
        </w:rPr>
        <w:t>”</w:t>
      </w:r>
      <w:r>
        <w:rPr>
          <w:position w:val="2"/>
          <w:vertAlign w:val="baseline"/>
        </w:rPr>
        <w:t>或</w:t>
      </w:r>
      <w:r>
        <w:rPr>
          <w:rFonts w:ascii="Times New Roman" w:eastAsia="Times New Roman" w:hAnsi="Times New Roman"/>
          <w:position w:val="2"/>
          <w:vertAlign w:val="baseline"/>
        </w:rPr>
        <w:t>“</w:t>
      </w:r>
      <w:r>
        <w:rPr>
          <w:position w:val="2"/>
          <w:vertAlign w:val="baseline"/>
        </w:rPr>
        <w:t>安</w:t>
      </w:r>
      <w:r>
        <w:rPr>
          <w:rFonts w:ascii="Times New Roman" w:eastAsia="Times New Roman" w:hAnsi="Times New Roman"/>
          <w:position w:val="2"/>
          <w:vertAlign w:val="baseline"/>
        </w:rPr>
        <w:t>”)</w:t>
      </w:r>
      <w:r>
        <w:rPr>
          <w:position w:val="2"/>
          <w:vertAlign w:val="baseline"/>
        </w:rPr>
        <w:t>。</w:t>
      </w:r>
    </w:p>
    <w:p>
      <w:pPr>
        <w:pStyle w:val="ListParagraph"/>
        <w:numPr>
          <w:ilvl w:val="0"/>
          <w:numId w:val="9"/>
        </w:numPr>
        <w:tabs>
          <w:tab w:val="left" w:pos="625"/>
        </w:tabs>
        <w:spacing w:before="1" w:after="0" w:line="240" w:lineRule="auto"/>
        <w:ind w:left="624" w:right="0" w:hanging="525"/>
        <w:jc w:val="left"/>
        <w:rPr>
          <w:sz w:val="21"/>
        </w:rPr>
      </w:pPr>
      <w:r>
        <w:drawing>
          <wp:anchor distT="0" distB="0" distL="0" distR="0" simplePos="0" relativeHeight="251663360" behindDoc="0" locked="0" layoutInCell="1" allowOverlap="1">
            <wp:simplePos x="0" y="0"/>
            <wp:positionH relativeFrom="page">
              <wp:posOffset>10382885</wp:posOffset>
            </wp:positionH>
            <wp:positionV relativeFrom="paragraph">
              <wp:posOffset>50800</wp:posOffset>
            </wp:positionV>
            <wp:extent cx="1551305" cy="1029970"/>
            <wp:effectExtent l="0" t="0" r="0" b="0"/>
            <wp:wrapNone/>
            <wp:docPr id="43" name="image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189910" name="image20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1431" cy="10302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7"/>
          <w:sz w:val="21"/>
        </w:rPr>
        <w:t xml:space="preserve">请问 </w:t>
      </w:r>
      <w:r>
        <w:rPr>
          <w:rFonts w:ascii="Times New Roman" w:eastAsia="Times New Roman"/>
          <w:sz w:val="21"/>
        </w:rPr>
        <w:t>a</w:t>
      </w:r>
      <w:r>
        <w:rPr>
          <w:sz w:val="21"/>
        </w:rPr>
        <w:t>、</w:t>
      </w:r>
      <w:r>
        <w:rPr>
          <w:rFonts w:ascii="Times New Roman" w:eastAsia="Times New Roman"/>
          <w:sz w:val="21"/>
        </w:rPr>
        <w:t>b</w:t>
      </w:r>
      <w:r>
        <w:rPr>
          <w:sz w:val="21"/>
        </w:rPr>
        <w:t>、</w:t>
      </w:r>
      <w:r>
        <w:rPr>
          <w:rFonts w:ascii="Times New Roman" w:eastAsia="Times New Roman"/>
          <w:sz w:val="21"/>
        </w:rPr>
        <w:t>c</w:t>
      </w:r>
      <w:r>
        <w:rPr>
          <w:rFonts w:ascii="Times New Roman" w:eastAsia="Times New Roman"/>
          <w:spacing w:val="1"/>
          <w:sz w:val="21"/>
        </w:rPr>
        <w:t xml:space="preserve"> </w:t>
      </w:r>
      <w:r>
        <w:rPr>
          <w:sz w:val="21"/>
        </w:rPr>
        <w:t>分别是什么表？</w:t>
      </w:r>
    </w:p>
    <w:p>
      <w:pPr>
        <w:pStyle w:val="ListParagraph"/>
        <w:numPr>
          <w:ilvl w:val="0"/>
          <w:numId w:val="9"/>
        </w:numPr>
        <w:tabs>
          <w:tab w:val="left" w:pos="625"/>
        </w:tabs>
        <w:spacing w:before="40" w:after="0" w:line="240" w:lineRule="auto"/>
        <w:ind w:left="624" w:right="0" w:hanging="525"/>
        <w:jc w:val="left"/>
        <w:rPr>
          <w:sz w:val="21"/>
        </w:rPr>
      </w:pPr>
      <w:r>
        <w:rPr>
          <w:spacing w:val="-17"/>
          <w:position w:val="2"/>
          <w:sz w:val="21"/>
        </w:rPr>
        <w:t xml:space="preserve">通过 </w:t>
      </w:r>
      <w:r>
        <w:rPr>
          <w:rFonts w:ascii="Times New Roman" w:eastAsia="Times New Roman"/>
          <w:position w:val="2"/>
          <w:sz w:val="21"/>
        </w:rPr>
        <w:t>L</w:t>
      </w:r>
      <w:r>
        <w:rPr>
          <w:rFonts w:ascii="Times New Roman" w:eastAsia="Times New Roman"/>
          <w:position w:val="2"/>
          <w:sz w:val="21"/>
          <w:vertAlign w:val="subscript"/>
        </w:rPr>
        <w:t>1</w:t>
      </w:r>
      <w:r>
        <w:rPr>
          <w:rFonts w:ascii="Times New Roman" w:eastAsia="Times New Roman"/>
          <w:spacing w:val="-21"/>
          <w:position w:val="2"/>
          <w:sz w:val="21"/>
          <w:vertAlign w:val="baseline"/>
        </w:rPr>
        <w:t xml:space="preserve"> </w:t>
      </w:r>
      <w:r>
        <w:rPr>
          <w:position w:val="2"/>
          <w:sz w:val="21"/>
          <w:vertAlign w:val="baseline"/>
        </w:rPr>
        <w:t>的电流为多少？</w:t>
      </w:r>
    </w:p>
    <w:p>
      <w:pPr>
        <w:pStyle w:val="ListParagraph"/>
        <w:numPr>
          <w:ilvl w:val="0"/>
          <w:numId w:val="9"/>
        </w:numPr>
        <w:tabs>
          <w:tab w:val="left" w:pos="625"/>
        </w:tabs>
        <w:spacing w:before="40" w:after="0" w:line="240" w:lineRule="auto"/>
        <w:ind w:left="624" w:right="0" w:hanging="525"/>
        <w:jc w:val="left"/>
        <w:rPr>
          <w:sz w:val="21"/>
        </w:rPr>
      </w:pPr>
      <w:r>
        <w:rPr>
          <w:sz w:val="21"/>
        </w:rPr>
        <w:t>该电路中的电源电压是多少？</w:t>
      </w:r>
    </w:p>
    <w:sectPr>
      <w:pgSz w:w="20590" w:h="14520" w:orient="landscape"/>
      <w:pgMar w:top="1120" w:right="1220" w:bottom="280" w:left="1340" w:header="720" w:footer="720" w:gutter="0"/>
      <w:cols w:num="2" w:space="708" w:equalWidth="0">
        <w:col w:w="8781" w:space="282"/>
        <w:col w:w="8967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4019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B5E306ED"/>
    <w:multiLevelType w:val="multilevel"/>
    <w:tmpl w:val="B5E306ED"/>
    <w:lvl w:ilvl="0">
      <w:start w:val="1"/>
      <w:numFmt w:val="decimal"/>
      <w:lvlText w:val="（%1）"/>
      <w:lvlJc w:val="left"/>
      <w:pPr>
        <w:ind w:left="100" w:hanging="525"/>
        <w:jc w:val="left"/>
      </w:pPr>
      <w:rPr>
        <w:rFonts w:ascii="宋体" w:eastAsia="宋体" w:hAnsi="宋体" w:cs="宋体" w:hint="default"/>
        <w:spacing w:val="-13"/>
        <w:w w:val="99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985" w:hanging="525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1871" w:hanging="525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2757" w:hanging="525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643" w:hanging="525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529" w:hanging="525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415" w:hanging="525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301" w:hanging="525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187" w:hanging="525"/>
      </w:pPr>
      <w:rPr>
        <w:rFonts w:hint="default"/>
        <w:lang w:val="zh-CN" w:eastAsia="zh-CN" w:bidi="zh-CN"/>
      </w:rPr>
    </w:lvl>
  </w:abstractNum>
  <w:abstractNum w:abstractNumId="1">
    <w:nsid w:val="BF205925"/>
    <w:multiLevelType w:val="multilevel"/>
    <w:tmpl w:val="BF205925"/>
    <w:lvl w:ilvl="0">
      <w:start w:val="3"/>
      <w:numFmt w:val="upperLetter"/>
      <w:lvlText w:val="%1."/>
      <w:lvlJc w:val="left"/>
      <w:pPr>
        <w:ind w:left="292" w:hanging="193"/>
        <w:jc w:val="left"/>
      </w:pPr>
      <w:rPr>
        <w:rFonts w:ascii="Times New Roman" w:eastAsia="Times New Roman" w:hAnsi="Times New Roman" w:cs="Times New Roman" w:hint="default"/>
        <w:spacing w:val="-1"/>
        <w:w w:val="99"/>
        <w:position w:val="2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165" w:hanging="193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031" w:hanging="193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2897" w:hanging="193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763" w:hanging="193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629" w:hanging="193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495" w:hanging="193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361" w:hanging="193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227" w:hanging="193"/>
      </w:pPr>
      <w:rPr>
        <w:rFonts w:hint="default"/>
        <w:lang w:val="zh-CN" w:eastAsia="zh-CN" w:bidi="zh-CN"/>
      </w:rPr>
    </w:lvl>
  </w:abstractNum>
  <w:abstractNum w:abstractNumId="2">
    <w:nsid w:val="CF092B84"/>
    <w:multiLevelType w:val="multilevel"/>
    <w:tmpl w:val="CF092B84"/>
    <w:lvl w:ilvl="0">
      <w:start w:val="1"/>
      <w:numFmt w:val="upperLetter"/>
      <w:lvlText w:val="%1."/>
      <w:lvlJc w:val="left"/>
      <w:pPr>
        <w:ind w:left="304" w:hanging="205"/>
        <w:jc w:val="left"/>
      </w:pPr>
      <w:rPr>
        <w:rFonts w:ascii="Times New Roman" w:eastAsia="Times New Roman" w:hAnsi="Times New Roman" w:cs="Times New Roman" w:hint="default"/>
        <w:w w:val="99"/>
        <w:position w:val="2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165" w:hanging="205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031" w:hanging="205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2897" w:hanging="205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763" w:hanging="205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629" w:hanging="205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495" w:hanging="205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361" w:hanging="205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227" w:hanging="205"/>
      </w:pPr>
      <w:rPr>
        <w:rFonts w:hint="default"/>
        <w:lang w:val="zh-CN" w:eastAsia="zh-CN" w:bidi="zh-CN"/>
      </w:rPr>
    </w:lvl>
  </w:abstractNum>
  <w:abstractNum w:abstractNumId="3">
    <w:nsid w:val="0053208E"/>
    <w:multiLevelType w:val="multilevel"/>
    <w:tmpl w:val="0053208E"/>
    <w:lvl w:ilvl="0">
      <w:start w:val="1"/>
      <w:numFmt w:val="upperLetter"/>
      <w:lvlText w:val="%1."/>
      <w:lvlJc w:val="left"/>
      <w:pPr>
        <w:ind w:left="409" w:hanging="310"/>
        <w:jc w:val="left"/>
      </w:pPr>
      <w:rPr>
        <w:rFonts w:ascii="Times New Roman" w:eastAsia="Times New Roman" w:hAnsi="Times New Roman" w:cs="Times New Roman" w:hint="default"/>
        <w:w w:val="99"/>
        <w:sz w:val="21"/>
        <w:szCs w:val="21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255" w:hanging="310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111" w:hanging="310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2967" w:hanging="310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823" w:hanging="310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679" w:hanging="310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535" w:hanging="310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391" w:hanging="310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247" w:hanging="310"/>
      </w:pPr>
      <w:rPr>
        <w:rFonts w:hint="default"/>
        <w:lang w:val="zh-CN" w:eastAsia="zh-CN" w:bidi="zh-CN"/>
      </w:rPr>
    </w:lvl>
  </w:abstractNum>
  <w:abstractNum w:abstractNumId="4">
    <w:nsid w:val="0248C179"/>
    <w:multiLevelType w:val="multilevel"/>
    <w:tmpl w:val="0248C179"/>
    <w:lvl w:ilvl="0">
      <w:start w:val="1"/>
      <w:numFmt w:val="decimal"/>
      <w:lvlText w:val="（%1）"/>
      <w:lvlJc w:val="left"/>
      <w:pPr>
        <w:ind w:left="624" w:hanging="525"/>
        <w:jc w:val="left"/>
      </w:pPr>
      <w:rPr>
        <w:rFonts w:ascii="宋体" w:eastAsia="宋体" w:hAnsi="宋体" w:cs="宋体" w:hint="default"/>
        <w:spacing w:val="-2"/>
        <w:w w:val="99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453" w:hanging="525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287" w:hanging="525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121" w:hanging="525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955" w:hanging="525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789" w:hanging="525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623" w:hanging="525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457" w:hanging="525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291" w:hanging="525"/>
      </w:pPr>
      <w:rPr>
        <w:rFonts w:hint="default"/>
        <w:lang w:val="zh-CN" w:eastAsia="zh-CN" w:bidi="zh-CN"/>
      </w:rPr>
    </w:lvl>
  </w:abstractNum>
  <w:abstractNum w:abstractNumId="5">
    <w:nsid w:val="03D62ECE"/>
    <w:multiLevelType w:val="multilevel"/>
    <w:tmpl w:val="03D62ECE"/>
    <w:lvl w:ilvl="0">
      <w:start w:val="18"/>
      <w:numFmt w:val="decimal"/>
      <w:lvlText w:val="%1."/>
      <w:lvlJc w:val="left"/>
      <w:pPr>
        <w:ind w:left="100" w:hanging="265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968" w:hanging="265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1836" w:hanging="265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2704" w:hanging="265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572" w:hanging="265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440" w:hanging="265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308" w:hanging="265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176" w:hanging="265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044" w:hanging="265"/>
      </w:pPr>
      <w:rPr>
        <w:rFonts w:hint="default"/>
        <w:lang w:val="zh-CN" w:eastAsia="zh-CN" w:bidi="zh-CN"/>
      </w:rPr>
    </w:lvl>
  </w:abstractNum>
  <w:abstractNum w:abstractNumId="6">
    <w:nsid w:val="25B654F3"/>
    <w:multiLevelType w:val="multilevel"/>
    <w:tmpl w:val="25B654F3"/>
    <w:lvl w:ilvl="0">
      <w:start w:val="1"/>
      <w:numFmt w:val="decimal"/>
      <w:lvlText w:val="（%1）"/>
      <w:lvlJc w:val="left"/>
      <w:pPr>
        <w:ind w:left="624" w:hanging="525"/>
        <w:jc w:val="left"/>
      </w:pPr>
      <w:rPr>
        <w:rFonts w:ascii="宋体" w:eastAsia="宋体" w:hAnsi="宋体" w:cs="宋体" w:hint="default"/>
        <w:spacing w:val="-1"/>
        <w:w w:val="99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436" w:hanging="525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252" w:hanging="525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068" w:hanging="525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884" w:hanging="525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700" w:hanging="525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516" w:hanging="525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332" w:hanging="525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148" w:hanging="525"/>
      </w:pPr>
      <w:rPr>
        <w:rFonts w:hint="default"/>
        <w:lang w:val="zh-CN" w:eastAsia="zh-CN" w:bidi="zh-CN"/>
      </w:rPr>
    </w:lvl>
  </w:abstractNum>
  <w:abstractNum w:abstractNumId="7">
    <w:nsid w:val="59ADCABA"/>
    <w:multiLevelType w:val="multilevel"/>
    <w:tmpl w:val="59ADCABA"/>
    <w:lvl w:ilvl="0">
      <w:start w:val="1"/>
      <w:numFmt w:val="upperLetter"/>
      <w:lvlText w:val="%1."/>
      <w:lvlJc w:val="left"/>
      <w:pPr>
        <w:ind w:left="409" w:hanging="310"/>
        <w:jc w:val="left"/>
      </w:pPr>
      <w:rPr>
        <w:rFonts w:ascii="Times New Roman" w:eastAsia="Times New Roman" w:hAnsi="Times New Roman" w:cs="Times New Roman" w:hint="default"/>
        <w:w w:val="99"/>
        <w:sz w:val="21"/>
        <w:szCs w:val="21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248" w:hanging="310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096" w:hanging="310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2944" w:hanging="310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792" w:hanging="310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640" w:hanging="310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488" w:hanging="310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336" w:hanging="310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184" w:hanging="310"/>
      </w:pPr>
      <w:rPr>
        <w:rFonts w:hint="default"/>
        <w:lang w:val="zh-CN" w:eastAsia="zh-CN" w:bidi="zh-CN"/>
      </w:rPr>
    </w:lvl>
  </w:abstractNum>
  <w:abstractNum w:abstractNumId="8">
    <w:nsid w:val="72183CF9"/>
    <w:multiLevelType w:val="multilevel"/>
    <w:tmpl w:val="72183CF9"/>
    <w:lvl w:ilvl="0">
      <w:start w:val="1"/>
      <w:numFmt w:val="decimal"/>
      <w:lvlText w:val="（%1）"/>
      <w:lvlJc w:val="left"/>
      <w:pPr>
        <w:ind w:left="625" w:hanging="526"/>
        <w:jc w:val="left"/>
      </w:pPr>
      <w:rPr>
        <w:rFonts w:ascii="宋体" w:eastAsia="宋体" w:hAnsi="宋体" w:cs="宋体" w:hint="default"/>
        <w:spacing w:val="-2"/>
        <w:w w:val="99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453" w:hanging="526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287" w:hanging="526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121" w:hanging="526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955" w:hanging="526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789" w:hanging="526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623" w:hanging="526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457" w:hanging="526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291" w:hanging="526"/>
      </w:pPr>
      <w:rPr>
        <w:rFonts w:hint="default"/>
        <w:lang w:val="zh-CN" w:eastAsia="zh-CN" w:bidi="zh-CN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1"/>
  </w:num>
  <w:num w:numId="5">
    <w:abstractNumId w:val="0"/>
  </w:num>
  <w:num w:numId="6">
    <w:abstractNumId w:val="5"/>
  </w:num>
  <w:num w:numId="7">
    <w:abstractNumId w:val="6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353C383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1" w:unhideWhenUsed="0" w:qFormat="1"/>
    <w:lsdException w:name="heading 1" w:semiHidden="0" w:uiPriority="1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1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1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eastAsia="宋体" w:hAnsi="宋体" w:cs="宋体"/>
      <w:sz w:val="22"/>
      <w:szCs w:val="22"/>
      <w:lang w:val="zh-CN" w:eastAsia="zh-CN" w:bidi="zh-CN"/>
    </w:rPr>
  </w:style>
  <w:style w:type="paragraph" w:styleId="Heading1">
    <w:name w:val="heading 1"/>
    <w:basedOn w:val="Normal"/>
    <w:next w:val="Normal"/>
    <w:uiPriority w:val="1"/>
    <w:qFormat/>
    <w:pPr>
      <w:ind w:left="100"/>
      <w:outlineLvl w:val="1"/>
    </w:pPr>
    <w:rPr>
      <w:rFonts w:ascii="宋体" w:eastAsia="宋体" w:hAnsi="宋体" w:cs="宋体"/>
      <w:b/>
      <w:bCs/>
      <w:sz w:val="21"/>
      <w:szCs w:val="21"/>
      <w:lang w:val="zh-CN" w:eastAsia="zh-CN" w:bidi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1"/>
    <w:qFormat/>
    <w:pPr>
      <w:ind w:left="100"/>
    </w:pPr>
    <w:rPr>
      <w:rFonts w:ascii="宋体" w:eastAsia="宋体" w:hAnsi="宋体" w:cs="宋体"/>
      <w:sz w:val="21"/>
      <w:szCs w:val="21"/>
      <w:lang w:val="zh-CN" w:eastAsia="zh-CN" w:bidi="zh-CN"/>
    </w:rPr>
  </w:style>
  <w:style w:type="table" w:customStyle="1" w:styleId="TableNormal0">
    <w:name w:val="Table Normal_0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1"/>
    <w:qFormat/>
    <w:pPr>
      <w:spacing w:before="43"/>
      <w:ind w:left="100"/>
    </w:pPr>
    <w:rPr>
      <w:rFonts w:ascii="宋体" w:eastAsia="宋体" w:hAnsi="宋体" w:cs="宋体"/>
      <w:lang w:val="zh-CN" w:eastAsia="zh-CN" w:bidi="zh-CN"/>
    </w:rPr>
  </w:style>
  <w:style w:type="paragraph" w:customStyle="1" w:styleId="TableParagraph">
    <w:name w:val="Table Paragraph"/>
    <w:basedOn w:val="Normal"/>
    <w:uiPriority w:val="1"/>
    <w:qFormat/>
    <w:pPr>
      <w:spacing w:before="35"/>
      <w:ind w:left="221" w:right="210"/>
      <w:jc w:val="center"/>
    </w:pPr>
    <w:rPr>
      <w:rFonts w:ascii="Times New Roman" w:eastAsia="Times New Roman" w:hAnsi="Times New Roman" w:cs="Times New Roman"/>
      <w:lang w:val="zh-CN" w:eastAsia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image" Target="media/image7.jpeg" /><Relationship Id="rId12" Type="http://schemas.openxmlformats.org/officeDocument/2006/relationships/image" Target="media/image8.jpeg" /><Relationship Id="rId13" Type="http://schemas.openxmlformats.org/officeDocument/2006/relationships/image" Target="media/image9.jpeg" /><Relationship Id="rId14" Type="http://schemas.openxmlformats.org/officeDocument/2006/relationships/image" Target="media/image10.jpeg" /><Relationship Id="rId15" Type="http://schemas.openxmlformats.org/officeDocument/2006/relationships/image" Target="media/image11.jpeg" /><Relationship Id="rId16" Type="http://schemas.openxmlformats.org/officeDocument/2006/relationships/image" Target="media/image12.jpeg" /><Relationship Id="rId17" Type="http://schemas.openxmlformats.org/officeDocument/2006/relationships/image" Target="media/image13.jpeg" /><Relationship Id="rId18" Type="http://schemas.openxmlformats.org/officeDocument/2006/relationships/image" Target="media/image14.jpeg" /><Relationship Id="rId19" Type="http://schemas.openxmlformats.org/officeDocument/2006/relationships/image" Target="media/image15.jpeg" /><Relationship Id="rId2" Type="http://schemas.openxmlformats.org/officeDocument/2006/relationships/webSettings" Target="webSettings.xml" /><Relationship Id="rId20" Type="http://schemas.openxmlformats.org/officeDocument/2006/relationships/image" Target="media/image16.jpeg" /><Relationship Id="rId21" Type="http://schemas.openxmlformats.org/officeDocument/2006/relationships/image" Target="media/image17.jpeg" /><Relationship Id="rId22" Type="http://schemas.openxmlformats.org/officeDocument/2006/relationships/image" Target="media/image18.jpeg" /><Relationship Id="rId23" Type="http://schemas.openxmlformats.org/officeDocument/2006/relationships/image" Target="media/image19.jpeg" /><Relationship Id="rId24" Type="http://schemas.openxmlformats.org/officeDocument/2006/relationships/image" Target="media/image20.jpeg" /><Relationship Id="rId25" Type="http://schemas.openxmlformats.org/officeDocument/2006/relationships/theme" Target="theme/theme1.xml" /><Relationship Id="rId26" Type="http://schemas.openxmlformats.org/officeDocument/2006/relationships/numbering" Target="numbering.xml" /><Relationship Id="rId27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jpeg" /><Relationship Id="rId8" Type="http://schemas.openxmlformats.org/officeDocument/2006/relationships/image" Target="media/image4.jpeg" /><Relationship Id="rId9" Type="http://schemas.openxmlformats.org/officeDocument/2006/relationships/image" Target="media/image5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zhaojunxiang</dc:creator>
  <cp:lastModifiedBy>Administrator</cp:lastModifiedBy>
  <cp:revision>0</cp:revision>
  <dcterms:created xsi:type="dcterms:W3CDTF">2019-12-26T06:35:00Z</dcterms:created>
  <dcterms:modified xsi:type="dcterms:W3CDTF">2019-12-26T06:37:23Z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2019-10-18T00:00:00Z</vt:filetime>
  </property>
  <property fmtid="{D5CDD505-2E9C-101B-9397-08002B2CF9AE}" pid="3" name="Creator">
    <vt:lpwstr>WPS 文字</vt:lpwstr>
  </property>
  <property fmtid="{D5CDD505-2E9C-101B-9397-08002B2CF9AE}" pid="4" name="KSOProductBuildVer">
    <vt:lpwstr>2052-11.1.0.9305</vt:lpwstr>
  </property>
  <property fmtid="{D5CDD505-2E9C-101B-9397-08002B2CF9AE}" pid="5" name="LastSaved">
    <vt:filetime>2019-12-26T00:00:00Z</vt:filetime>
  </property>
</Properties>
</file>