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37pt;margin-top:974pt;margin-left:832pt;mso-position-horizontal-relative:page;mso-position-vertical-relative:top-margin-area;position:absolute;z-index:251658240">
            <v:imagedata r:id="rId5" o:title=""/>
            <o:lock v:ext="edit" aspectratio="t"/>
          </v:shape>
        </w:pict>
      </w:r>
      <w:bookmarkStart w:id="0" w:name="年辽宁省丹东市中考数学二模试卷"/>
      <w:r>
        <w:t>2019年辽宁省丹东市中考数学二模试卷</w:t>
      </w:r>
      <w:bookmarkEnd w:id="0"/>
    </w:p>
    <w:p>
      <w:r>
        <w:t> </w:t>
      </w:r>
    </w:p>
    <w:p>
      <w:pPr>
        <w:pStyle w:val="BodyText"/>
      </w:pPr>
      <w:r>
        <w:t>   姓名：</w:t>
      </w:r>
      <w:r>
        <w:rPr>
          <w:u w:val="single"/>
        </w:rPr>
        <w:t>         </w:t>
      </w:r>
      <w:r>
        <w:t>  得分：</w:t>
      </w:r>
      <w:r>
        <w:rPr>
          <w:u w:val="single"/>
        </w:rPr>
        <w:t>     </w:t>
      </w:r>
      <w:r>
        <w:t>  日期：</w:t>
      </w:r>
      <w:r>
        <w:rPr>
          <w:u w:val="single"/>
        </w:rPr>
        <w:t>         </w:t>
      </w:r>
      <w:r>
        <w:br/>
      </w:r>
      <w:r>
        <w:br/>
      </w:r>
    </w:p>
    <w:p>
      <w:pPr>
        <w:pStyle w:val="BodyText"/>
      </w:pPr>
      <w:r>
        <w:t>一、选择题（本大题共 8 小题，共 24 分）</w:t>
      </w:r>
    </w:p>
    <w:p>
      <w:pPr>
        <w:pStyle w:val="BodyText"/>
      </w:pPr>
      <w:r>
        <w:t xml:space="preserve">1、(3分) </w:t>
      </w:r>
      <m:oMath>
        <m:r>
          <m:t>−</m:t>
        </m:r>
        <m:f>
          <m:num>
            <m:r>
              <m:t>2</m:t>
            </m:r>
          </m:num>
          <m:den>
            <m:r>
              <m:t>3</m:t>
            </m:r>
          </m:den>
        </m:f>
      </m:oMath>
      <w:r>
        <w:t>的相反数是（　　）</w:t>
      </w:r>
    </w:p>
    <w:tbl>
      <w:tblPr>
        <w:tblStyle w:val="HostTable-Borderless"/>
        <w:tblW w:w="5000" w:type="pct"/>
        <w:tblInd w:w="0" w:type="dxa"/>
        <w:tblCellMar>
          <w:top w:w="0" w:type="dxa"/>
          <w:left w:w="0" w:type="dxa"/>
          <w:bottom w:w="0" w:type="dxa"/>
          <w:right w:w="0" w:type="dxa"/>
        </w:tblCellMar>
      </w:tblPr>
      <w:tblGrid>
        <w:gridCol w:w="3008"/>
        <w:gridCol w:w="2043"/>
        <w:gridCol w:w="1979"/>
        <w:gridCol w:w="3056"/>
      </w:tblGrid>
      <w:tr>
        <w:tblPrEx>
          <w:tblW w:w="5000" w:type="pct"/>
          <w:tblInd w:w="0" w:type="dxa"/>
          <w:tblCellMar>
            <w:top w:w="0" w:type="dxa"/>
            <w:left w:w="0" w:type="dxa"/>
            <w:bottom w:w="0" w:type="dxa"/>
            <w:right w:w="0" w:type="dxa"/>
          </w:tblCellMar>
        </w:tblPrEx>
        <w:tc>
          <w:tcPr/>
          <w:p>
            <w:pPr>
              <w:pStyle w:val="Compact"/>
              <w:jc w:val="left"/>
            </w:pPr>
            <w:r>
              <w:t>A.</w:t>
            </w:r>
            <m:oMath>
              <m:r>
                <m:t>−</m:t>
              </m:r>
              <m:f>
                <m:num>
                  <m:r>
                    <m:t>2</m:t>
                  </m:r>
                </m:num>
                <m:den>
                  <m:r>
                    <m:t>3</m:t>
                  </m:r>
                </m:den>
              </m:f>
            </m:oMath>
          </w:p>
        </w:tc>
        <w:tc>
          <w:tcPr/>
          <w:p>
            <w:pPr>
              <w:pStyle w:val="Compact"/>
              <w:jc w:val="left"/>
            </w:pPr>
            <w:r>
              <w:t>B.</w:t>
            </w:r>
            <m:oMath>
              <m:f>
                <m:num>
                  <m:r>
                    <m:t>2</m:t>
                  </m:r>
                </m:num>
                <m:den>
                  <m:r>
                    <m:t>3</m:t>
                  </m:r>
                </m:den>
              </m:f>
            </m:oMath>
          </w:p>
        </w:tc>
        <w:tc>
          <w:tcPr/>
          <w:p>
            <w:pPr>
              <w:pStyle w:val="Compact"/>
              <w:jc w:val="left"/>
            </w:pPr>
            <w:r>
              <w:t>C.</w:t>
            </w:r>
            <m:oMath>
              <m:f>
                <m:num>
                  <m:r>
                    <m:t>3</m:t>
                  </m:r>
                </m:num>
                <m:den>
                  <m:r>
                    <m:t>2</m:t>
                  </m:r>
                </m:den>
              </m:f>
            </m:oMath>
          </w:p>
        </w:tc>
        <w:tc>
          <w:tcPr/>
          <w:p>
            <w:pPr>
              <w:pStyle w:val="Compact"/>
              <w:jc w:val="left"/>
            </w:pPr>
            <w:r>
              <w:t>D.</w:t>
            </w:r>
            <m:oMath>
              <m:r>
                <m:t>−</m:t>
              </m:r>
              <m:f>
                <m:num>
                  <m:r>
                    <m:t>3</m:t>
                  </m:r>
                </m:num>
                <m:den>
                  <m:r>
                    <m:t>2</m:t>
                  </m:r>
                </m:den>
              </m:f>
            </m:oMath>
          </w:p>
        </w:tc>
      </w:tr>
    </w:tbl>
    <w:p>
      <w:pPr>
        <w:pStyle w:val="BodyText"/>
      </w:pPr>
      <w:r>
        <w:br/>
      </w:r>
      <w:r>
        <w:t>2、(3分) 如图是由四个相同的小立方体搭成的几何体，则它的左视图是（　　）</w:t>
      </w:r>
      <w:r>
        <w:br/>
      </w:r>
      <w:r>
        <w:drawing>
          <wp:inline distT="0" distB="0" distL="114300" distR="114300">
            <wp:extent cx="721360" cy="101981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998930" name="Picture"/>
                    <pic:cNvPicPr>
                      <a:picLocks noChangeAspect="1" noChangeArrowheads="1"/>
                    </pic:cNvPicPr>
                  </pic:nvPicPr>
                  <pic:blipFill>
                    <a:blip xmlns:r="http://schemas.openxmlformats.org/officeDocument/2006/relationships" r:embed="rId6"/>
                    <a:stretch>
                      <a:fillRect/>
                    </a:stretch>
                  </pic:blipFill>
                  <pic:spPr>
                    <a:xfrm>
                      <a:off x="0" y="0"/>
                      <a:ext cx="721894" cy="102027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00"/>
        <w:gridCol w:w="2527"/>
        <w:gridCol w:w="2502"/>
        <w:gridCol w:w="2557"/>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567690" cy="57721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458020" name="Picture"/>
                          <pic:cNvPicPr>
                            <a:picLocks noChangeAspect="1" noChangeArrowheads="1"/>
                          </pic:cNvPicPr>
                        </pic:nvPicPr>
                        <pic:blipFill>
                          <a:blip xmlns:r="http://schemas.openxmlformats.org/officeDocument/2006/relationships" r:embed="rId7"/>
                          <a:stretch>
                            <a:fillRect/>
                          </a:stretch>
                        </pic:blipFill>
                        <pic:spPr>
                          <a:xfrm>
                            <a:off x="0" y="0"/>
                            <a:ext cx="567890" cy="577515"/>
                          </a:xfrm>
                          <a:prstGeom prst="rect">
                            <a:avLst/>
                          </a:prstGeom>
                          <a:noFill/>
                          <a:ln w="9525">
                            <a:noFill/>
                          </a:ln>
                        </pic:spPr>
                      </pic:pic>
                    </a:graphicData>
                  </a:graphic>
                </wp:inline>
              </w:drawing>
            </w:r>
          </w:p>
        </w:tc>
        <w:tc>
          <w:tcPr/>
          <w:p>
            <w:pPr>
              <w:pStyle w:val="Compact"/>
              <w:jc w:val="left"/>
            </w:pPr>
            <w:r>
              <w:t>B.</w:t>
            </w:r>
            <w:r>
              <w:drawing>
                <wp:inline distT="0" distB="0" distL="114300" distR="114300">
                  <wp:extent cx="577215" cy="58674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016681" name="Picture"/>
                          <pic:cNvPicPr>
                            <a:picLocks noChangeAspect="1" noChangeArrowheads="1"/>
                          </pic:cNvPicPr>
                        </pic:nvPicPr>
                        <pic:blipFill>
                          <a:blip xmlns:r="http://schemas.openxmlformats.org/officeDocument/2006/relationships" r:embed="rId8"/>
                          <a:stretch>
                            <a:fillRect/>
                          </a:stretch>
                        </pic:blipFill>
                        <pic:spPr>
                          <a:xfrm>
                            <a:off x="0" y="0"/>
                            <a:ext cx="577515" cy="587141"/>
                          </a:xfrm>
                          <a:prstGeom prst="rect">
                            <a:avLst/>
                          </a:prstGeom>
                          <a:noFill/>
                          <a:ln w="9525">
                            <a:noFill/>
                          </a:ln>
                        </pic:spPr>
                      </pic:pic>
                    </a:graphicData>
                  </a:graphic>
                </wp:inline>
              </w:drawing>
            </w:r>
          </w:p>
        </w:tc>
        <w:tc>
          <w:tcPr/>
          <w:p>
            <w:pPr>
              <w:pStyle w:val="Compact"/>
              <w:jc w:val="left"/>
            </w:pPr>
            <w:r>
              <w:t>C.</w:t>
            </w:r>
            <w:r>
              <w:drawing>
                <wp:inline distT="0" distB="0" distL="114300" distR="114300">
                  <wp:extent cx="577215" cy="58674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774120" name="Picture"/>
                          <pic:cNvPicPr>
                            <a:picLocks noChangeAspect="1" noChangeArrowheads="1"/>
                          </pic:cNvPicPr>
                        </pic:nvPicPr>
                        <pic:blipFill>
                          <a:blip xmlns:r="http://schemas.openxmlformats.org/officeDocument/2006/relationships" r:embed="rId9"/>
                          <a:stretch>
                            <a:fillRect/>
                          </a:stretch>
                        </pic:blipFill>
                        <pic:spPr>
                          <a:xfrm>
                            <a:off x="0" y="0"/>
                            <a:ext cx="577515" cy="587141"/>
                          </a:xfrm>
                          <a:prstGeom prst="rect">
                            <a:avLst/>
                          </a:prstGeom>
                          <a:noFill/>
                          <a:ln w="9525">
                            <a:noFill/>
                          </a:ln>
                        </pic:spPr>
                      </pic:pic>
                    </a:graphicData>
                  </a:graphic>
                </wp:inline>
              </w:drawing>
            </w:r>
          </w:p>
        </w:tc>
        <w:tc>
          <w:tcPr/>
          <w:p>
            <w:pPr>
              <w:pStyle w:val="Compact"/>
              <w:jc w:val="left"/>
            </w:pPr>
            <w:r>
              <w:t>D.</w:t>
            </w:r>
            <w:r>
              <w:drawing>
                <wp:inline distT="0" distB="0" distL="114300" distR="114300">
                  <wp:extent cx="577215" cy="58674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954646" name="Picture"/>
                          <pic:cNvPicPr>
                            <a:picLocks noChangeAspect="1" noChangeArrowheads="1"/>
                          </pic:cNvPicPr>
                        </pic:nvPicPr>
                        <pic:blipFill>
                          <a:blip xmlns:r="http://schemas.openxmlformats.org/officeDocument/2006/relationships" r:embed="rId10"/>
                          <a:stretch>
                            <a:fillRect/>
                          </a:stretch>
                        </pic:blipFill>
                        <pic:spPr>
                          <a:xfrm>
                            <a:off x="0" y="0"/>
                            <a:ext cx="577515" cy="587141"/>
                          </a:xfrm>
                          <a:prstGeom prst="rect">
                            <a:avLst/>
                          </a:prstGeom>
                          <a:noFill/>
                          <a:ln w="9525">
                            <a:noFill/>
                          </a:ln>
                        </pic:spPr>
                      </pic:pic>
                    </a:graphicData>
                  </a:graphic>
                </wp:inline>
              </w:drawing>
            </w:r>
          </w:p>
        </w:tc>
      </w:tr>
    </w:tbl>
    <w:p>
      <w:pPr>
        <w:pStyle w:val="BodyText"/>
      </w:pPr>
      <w:r>
        <w:br/>
      </w:r>
      <w:r>
        <w:t>3、(3分) 下列运算中，正确的是（　　）</w:t>
      </w:r>
    </w:p>
    <w:tbl>
      <w:tblPr>
        <w:tblStyle w:val="HostTable-Borderless"/>
        <w:tblW w:w="5000" w:type="pct"/>
        <w:tblInd w:w="0" w:type="dxa"/>
        <w:tblCellMar>
          <w:top w:w="0" w:type="dxa"/>
          <w:left w:w="0" w:type="dxa"/>
          <w:bottom w:w="0" w:type="dxa"/>
          <w:right w:w="0" w:type="dxa"/>
        </w:tblCellMar>
      </w:tblPr>
      <w:tblGrid>
        <w:gridCol w:w="1759"/>
        <w:gridCol w:w="2962"/>
        <w:gridCol w:w="3194"/>
        <w:gridCol w:w="2171"/>
      </w:tblGrid>
      <w:tr>
        <w:tblPrEx>
          <w:tblW w:w="5000" w:type="pct"/>
          <w:tblInd w:w="0" w:type="dxa"/>
          <w:tblCellMar>
            <w:top w:w="0" w:type="dxa"/>
            <w:left w:w="0" w:type="dxa"/>
            <w:bottom w:w="0" w:type="dxa"/>
            <w:right w:w="0" w:type="dxa"/>
          </w:tblCellMar>
        </w:tblPrEx>
        <w:tc>
          <w:tcPr/>
          <w:p>
            <w:pPr>
              <w:pStyle w:val="Compact"/>
              <w:jc w:val="left"/>
            </w:pPr>
            <w:r>
              <w:t>A.3m+2m=5m</w:t>
            </w:r>
            <w:r>
              <w:rPr>
                <w:vertAlign w:val="superscript"/>
              </w:rPr>
              <w:t>2</w:t>
            </w:r>
          </w:p>
        </w:tc>
        <w:tc>
          <w:tcPr/>
          <w:p>
            <w:pPr>
              <w:pStyle w:val="Compact"/>
              <w:jc w:val="left"/>
            </w:pPr>
            <w:r>
              <w:t>B.（-ab）</w:t>
            </w:r>
            <w:r>
              <w:rPr>
                <w:vertAlign w:val="superscript"/>
              </w:rPr>
              <w:t>3</w:t>
            </w:r>
            <w:r>
              <w:t>÷（ab</w:t>
            </w:r>
            <w:r>
              <w:rPr>
                <w:vertAlign w:val="superscript"/>
              </w:rPr>
              <w:t>2</w:t>
            </w:r>
            <w:r>
              <w:t>）</w:t>
            </w:r>
            <w:r>
              <w:rPr>
                <w:vertAlign w:val="superscript"/>
              </w:rPr>
              <w:t>2</w:t>
            </w:r>
            <w:r>
              <w:t>=-ab</w:t>
            </w:r>
            <w:r>
              <w:rPr>
                <w:vertAlign w:val="superscript"/>
              </w:rPr>
              <w:t>2</w:t>
            </w:r>
          </w:p>
        </w:tc>
        <w:tc>
          <w:tcPr/>
          <w:p>
            <w:pPr>
              <w:pStyle w:val="Compact"/>
              <w:jc w:val="left"/>
            </w:pPr>
            <w:r>
              <w:t>C.（2a+b）（2a-b）=2a</w:t>
            </w:r>
            <w:r>
              <w:rPr>
                <w:vertAlign w:val="superscript"/>
              </w:rPr>
              <w:t>2</w:t>
            </w:r>
            <w:r>
              <w:t>-b</w:t>
            </w:r>
            <w:r>
              <w:rPr>
                <w:vertAlign w:val="superscript"/>
              </w:rPr>
              <w:t>2</w:t>
            </w:r>
          </w:p>
        </w:tc>
        <w:tc>
          <w:tcPr/>
          <w:p>
            <w:pPr>
              <w:pStyle w:val="Compact"/>
              <w:jc w:val="left"/>
            </w:pPr>
            <w:r>
              <w:t>D.（2x-y）</w:t>
            </w:r>
            <w:r>
              <w:rPr>
                <w:vertAlign w:val="superscript"/>
              </w:rPr>
              <w:t>2</w:t>
            </w:r>
            <w:r>
              <w:t>=4x</w:t>
            </w:r>
            <w:r>
              <w:rPr>
                <w:vertAlign w:val="superscript"/>
              </w:rPr>
              <w:t>2</w:t>
            </w:r>
            <w:r>
              <w:t>-y</w:t>
            </w:r>
            <w:r>
              <w:rPr>
                <w:vertAlign w:val="superscript"/>
              </w:rPr>
              <w:t>2</w:t>
            </w:r>
          </w:p>
        </w:tc>
      </w:tr>
    </w:tbl>
    <w:p>
      <w:pPr>
        <w:pStyle w:val="BodyText"/>
      </w:pPr>
      <w:r>
        <w:br/>
      </w:r>
      <w:r>
        <w:t>4、(3分) 某校为了解学生的课外阅读情况，随机抽取了一个班级的学生，对他们一周的读书时间进行了统计，统计数据如下表所示：</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136"/>
        <w:gridCol w:w="349"/>
        <w:gridCol w:w="482"/>
        <w:gridCol w:w="349"/>
        <w:gridCol w:w="482"/>
        <w:gridCol w:w="48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读书时间（小时）</w:t>
            </w:r>
          </w:p>
        </w:tc>
        <w:tc>
          <w:tcPr/>
          <w:p>
            <w:pPr>
              <w:pStyle w:val="Compact"/>
              <w:jc w:val="left"/>
            </w:pPr>
            <w:r>
              <w:t>7</w:t>
            </w:r>
          </w:p>
        </w:tc>
        <w:tc>
          <w:tcPr/>
          <w:p>
            <w:pPr>
              <w:pStyle w:val="Compact"/>
              <w:jc w:val="left"/>
            </w:pPr>
            <w:r>
              <w:t>8</w:t>
            </w:r>
          </w:p>
        </w:tc>
        <w:tc>
          <w:tcPr/>
          <w:p>
            <w:pPr>
              <w:pStyle w:val="Compact"/>
              <w:jc w:val="left"/>
            </w:pPr>
            <w:r>
              <w:t>9</w:t>
            </w:r>
          </w:p>
        </w:tc>
        <w:tc>
          <w:tcPr/>
          <w:p>
            <w:pPr>
              <w:pStyle w:val="Compact"/>
              <w:jc w:val="left"/>
            </w:pPr>
            <w:r>
              <w:t>10</w:t>
            </w:r>
          </w:p>
        </w:tc>
        <w:tc>
          <w:tcPr/>
          <w:p>
            <w:pPr>
              <w:pStyle w:val="Compact"/>
              <w:jc w:val="left"/>
            </w:pPr>
            <w:r>
              <w:t>11</w:t>
            </w:r>
          </w:p>
        </w:tc>
      </w:tr>
      <w:tr>
        <w:tblPrEx>
          <w:tblW w:w="0" w:type="pct"/>
          <w:tblInd w:w="0" w:type="dxa"/>
          <w:tblCellMar>
            <w:top w:w="0" w:type="dxa"/>
            <w:left w:w="108" w:type="dxa"/>
            <w:bottom w:w="0" w:type="dxa"/>
            <w:right w:w="108" w:type="dxa"/>
          </w:tblCellMar>
        </w:tblPrEx>
        <w:tc>
          <w:tcPr/>
          <w:p>
            <w:pPr>
              <w:pStyle w:val="Compact"/>
              <w:jc w:val="left"/>
            </w:pPr>
            <w:r>
              <w:t>学生人数</w:t>
            </w:r>
          </w:p>
        </w:tc>
        <w:tc>
          <w:tcPr/>
          <w:p>
            <w:pPr>
              <w:pStyle w:val="Compact"/>
              <w:jc w:val="left"/>
            </w:pPr>
            <w:r>
              <w:t>6</w:t>
            </w:r>
          </w:p>
        </w:tc>
        <w:tc>
          <w:tcPr/>
          <w:p>
            <w:pPr>
              <w:pStyle w:val="Compact"/>
              <w:jc w:val="left"/>
            </w:pPr>
            <w:r>
              <w:t>10</w:t>
            </w:r>
          </w:p>
        </w:tc>
        <w:tc>
          <w:tcPr/>
          <w:p>
            <w:pPr>
              <w:pStyle w:val="Compact"/>
              <w:jc w:val="left"/>
            </w:pPr>
            <w:r>
              <w:t>9</w:t>
            </w:r>
          </w:p>
        </w:tc>
        <w:tc>
          <w:tcPr/>
          <w:p>
            <w:pPr>
              <w:pStyle w:val="Compact"/>
              <w:jc w:val="left"/>
            </w:pPr>
            <w:r>
              <w:t>8</w:t>
            </w:r>
          </w:p>
        </w:tc>
        <w:tc>
          <w:tcPr/>
          <w:p>
            <w:pPr>
              <w:pStyle w:val="Compact"/>
              <w:jc w:val="left"/>
            </w:pPr>
            <w:r>
              <w:t>7</w:t>
            </w:r>
          </w:p>
        </w:tc>
      </w:tr>
    </w:tbl>
    <w:p>
      <w:pPr>
        <w:pStyle w:val="BodyText"/>
      </w:pPr>
      <w:r>
        <w:t>则该班学生一周读书时间的中位数和众数分别是（　　）</w:t>
      </w:r>
    </w:p>
    <w:tbl>
      <w:tblPr>
        <w:tblStyle w:val="HostTable-Borderless"/>
        <w:tblW w:w="5000" w:type="pct"/>
        <w:tblInd w:w="0" w:type="dxa"/>
        <w:tblCellMar>
          <w:top w:w="0" w:type="dxa"/>
          <w:left w:w="0" w:type="dxa"/>
          <w:bottom w:w="0" w:type="dxa"/>
          <w:right w:w="0" w:type="dxa"/>
        </w:tblCellMar>
      </w:tblPr>
      <w:tblGrid>
        <w:gridCol w:w="2239"/>
        <w:gridCol w:w="2229"/>
        <w:gridCol w:w="2772"/>
        <w:gridCol w:w="2846"/>
      </w:tblGrid>
      <w:tr>
        <w:tblPrEx>
          <w:tblW w:w="5000" w:type="pct"/>
          <w:tblInd w:w="0" w:type="dxa"/>
          <w:tblCellMar>
            <w:top w:w="0" w:type="dxa"/>
            <w:left w:w="0" w:type="dxa"/>
            <w:bottom w:w="0" w:type="dxa"/>
            <w:right w:w="0" w:type="dxa"/>
          </w:tblCellMar>
        </w:tblPrEx>
        <w:tc>
          <w:tcPr/>
          <w:p>
            <w:pPr>
              <w:pStyle w:val="Compact"/>
              <w:jc w:val="left"/>
            </w:pPr>
            <w:r>
              <w:t>A.9，8</w:t>
            </w:r>
          </w:p>
        </w:tc>
        <w:tc>
          <w:tcPr/>
          <w:p>
            <w:pPr>
              <w:pStyle w:val="Compact"/>
              <w:jc w:val="left"/>
            </w:pPr>
            <w:r>
              <w:t>B.9，9</w:t>
            </w:r>
          </w:p>
        </w:tc>
        <w:tc>
          <w:tcPr/>
          <w:p>
            <w:pPr>
              <w:pStyle w:val="Compact"/>
              <w:jc w:val="left"/>
            </w:pPr>
            <w:r>
              <w:t>C.9.5，9</w:t>
            </w:r>
          </w:p>
        </w:tc>
        <w:tc>
          <w:tcPr/>
          <w:p>
            <w:pPr>
              <w:pStyle w:val="Compact"/>
              <w:jc w:val="left"/>
            </w:pPr>
            <w:r>
              <w:t>D.9.5，8</w:t>
            </w:r>
          </w:p>
        </w:tc>
      </w:tr>
    </w:tbl>
    <w:p>
      <w:pPr>
        <w:pStyle w:val="BodyText"/>
      </w:pPr>
      <w:r>
        <w:br/>
      </w:r>
      <w:r>
        <w:t>5、(3分) 如图，在△ABC中，AB=4，AC=2，BC=5，点I为△ABC的内心，将∠BAC平移，使其顶点与点I重合，则图中阴影部分的周长为（　　）</w:t>
      </w:r>
      <w:r>
        <w:br/>
      </w:r>
      <w:r>
        <w:drawing>
          <wp:inline distT="0" distB="0" distL="114300" distR="114300">
            <wp:extent cx="2078990" cy="856615"/>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420384" name="Picture"/>
                    <pic:cNvPicPr>
                      <a:picLocks noChangeAspect="1" noChangeArrowheads="1"/>
                    </pic:cNvPicPr>
                  </pic:nvPicPr>
                  <pic:blipFill>
                    <a:blip xmlns:r="http://schemas.openxmlformats.org/officeDocument/2006/relationships" r:embed="rId11"/>
                    <a:stretch>
                      <a:fillRect/>
                    </a:stretch>
                  </pic:blipFill>
                  <pic:spPr>
                    <a:xfrm>
                      <a:off x="0" y="0"/>
                      <a:ext cx="2079056" cy="85664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36"/>
        <w:gridCol w:w="2514"/>
        <w:gridCol w:w="2430"/>
        <w:gridCol w:w="2606"/>
      </w:tblGrid>
      <w:tr>
        <w:tblPrEx>
          <w:tblW w:w="5000" w:type="pct"/>
          <w:tblInd w:w="0" w:type="dxa"/>
          <w:tblCellMar>
            <w:top w:w="0" w:type="dxa"/>
            <w:left w:w="0" w:type="dxa"/>
            <w:bottom w:w="0" w:type="dxa"/>
            <w:right w:w="0" w:type="dxa"/>
          </w:tblCellMar>
        </w:tblPrEx>
        <w:tc>
          <w:tcPr/>
          <w:p>
            <w:pPr>
              <w:pStyle w:val="Compact"/>
              <w:jc w:val="left"/>
            </w:pPr>
            <w:r>
              <w:t>A.4</w:t>
            </w:r>
          </w:p>
        </w:tc>
        <w:tc>
          <w:tcPr/>
          <w:p>
            <w:pPr>
              <w:pStyle w:val="Compact"/>
              <w:jc w:val="left"/>
            </w:pPr>
            <w:r>
              <w:t>B.5</w:t>
            </w:r>
          </w:p>
        </w:tc>
        <w:tc>
          <w:tcPr/>
          <w:p>
            <w:pPr>
              <w:pStyle w:val="Compact"/>
              <w:jc w:val="left"/>
            </w:pPr>
            <w:r>
              <w:t>C.6</w:t>
            </w:r>
          </w:p>
        </w:tc>
        <w:tc>
          <w:tcPr/>
          <w:p>
            <w:pPr>
              <w:pStyle w:val="Compact"/>
              <w:jc w:val="left"/>
            </w:pPr>
            <w:r>
              <w:t>D.7</w:t>
            </w:r>
          </w:p>
        </w:tc>
      </w:tr>
    </w:tbl>
    <w:p>
      <w:pPr>
        <w:pStyle w:val="BodyText"/>
      </w:pPr>
      <w:r>
        <w:br/>
      </w:r>
      <w:r>
        <w:t>6、(3分) 如图，点A在反比例函数y=</w:t>
      </w:r>
      <m:oMath>
        <m:f>
          <m:num>
            <m:r>
              <m:t>k</m:t>
            </m:r>
          </m:num>
          <m:den>
            <m:r>
              <m:t>x</m:t>
            </m:r>
          </m:den>
        </m:f>
      </m:oMath>
      <w:r>
        <w:t>（x＜0）的图象上，点B在X轴的负半轴上，AB=AO=13，线段OA的垂直平分线交线段AB于点C，△BOC的周长为23，则k的值为（　　）</w:t>
      </w:r>
      <w:r>
        <w:br/>
      </w:r>
      <w:r>
        <w:drawing>
          <wp:inline distT="0" distB="0" distL="114300" distR="114300">
            <wp:extent cx="2059305" cy="185737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070847" name="Picture"/>
                    <pic:cNvPicPr>
                      <a:picLocks noChangeAspect="1" noChangeArrowheads="1"/>
                    </pic:cNvPicPr>
                  </pic:nvPicPr>
                  <pic:blipFill>
                    <a:blip xmlns:r="http://schemas.openxmlformats.org/officeDocument/2006/relationships" r:embed="rId12"/>
                    <a:stretch>
                      <a:fillRect/>
                    </a:stretch>
                  </pic:blipFill>
                  <pic:spPr>
                    <a:xfrm>
                      <a:off x="0" y="0"/>
                      <a:ext cx="2059806" cy="1857675"/>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332"/>
        <w:gridCol w:w="2317"/>
        <w:gridCol w:w="2658"/>
        <w:gridCol w:w="2779"/>
      </w:tblGrid>
      <w:tr>
        <w:tblPrEx>
          <w:tblW w:w="5000" w:type="pct"/>
          <w:tblInd w:w="0" w:type="dxa"/>
          <w:tblCellMar>
            <w:top w:w="0" w:type="dxa"/>
            <w:left w:w="0" w:type="dxa"/>
            <w:bottom w:w="0" w:type="dxa"/>
            <w:right w:w="0" w:type="dxa"/>
          </w:tblCellMar>
        </w:tblPrEx>
        <w:tc>
          <w:tcPr/>
          <w:p>
            <w:pPr>
              <w:pStyle w:val="Compact"/>
              <w:jc w:val="left"/>
            </w:pPr>
            <w:r>
              <w:t>A.60</w:t>
            </w:r>
          </w:p>
        </w:tc>
        <w:tc>
          <w:tcPr/>
          <w:p>
            <w:pPr>
              <w:pStyle w:val="Compact"/>
              <w:jc w:val="left"/>
            </w:pPr>
            <w:r>
              <w:t>B.30</w:t>
            </w:r>
          </w:p>
        </w:tc>
        <w:tc>
          <w:tcPr/>
          <w:p>
            <w:pPr>
              <w:pStyle w:val="Compact"/>
              <w:jc w:val="left"/>
            </w:pPr>
            <w:r>
              <w:t>C.-60</w:t>
            </w:r>
          </w:p>
        </w:tc>
        <w:tc>
          <w:tcPr/>
          <w:p>
            <w:pPr>
              <w:pStyle w:val="Compact"/>
              <w:jc w:val="left"/>
            </w:pPr>
            <w:r>
              <w:t>D.-30</w:t>
            </w:r>
          </w:p>
        </w:tc>
      </w:tr>
    </w:tbl>
    <w:p>
      <w:pPr>
        <w:pStyle w:val="BodyText"/>
      </w:pPr>
      <w:r>
        <w:br/>
      </w:r>
      <w:r>
        <w:t>7、(3分) 如图，矩形ABCD中，点E为AB边中点，连接AC、DE交于点F，若△AEF的面积为1，则△ABC的面积为（　　）</w:t>
      </w:r>
      <w:r>
        <w:br/>
      </w:r>
      <w:r>
        <w:drawing>
          <wp:inline distT="0" distB="0" distL="114300" distR="114300">
            <wp:extent cx="1049020" cy="962025"/>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852101" name="Picture"/>
                    <pic:cNvPicPr>
                      <a:picLocks noChangeAspect="1" noChangeArrowheads="1"/>
                    </pic:cNvPicPr>
                  </pic:nvPicPr>
                  <pic:blipFill>
                    <a:blip xmlns:r="http://schemas.openxmlformats.org/officeDocument/2006/relationships" r:embed="rId13"/>
                    <a:stretch>
                      <a:fillRect/>
                    </a:stretch>
                  </pic:blipFill>
                  <pic:spPr>
                    <a:xfrm>
                      <a:off x="0" y="0"/>
                      <a:ext cx="1049153" cy="962526"/>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36"/>
        <w:gridCol w:w="2514"/>
        <w:gridCol w:w="2430"/>
        <w:gridCol w:w="2606"/>
      </w:tblGrid>
      <w:tr>
        <w:tblPrEx>
          <w:tblW w:w="5000" w:type="pct"/>
          <w:tblInd w:w="0" w:type="dxa"/>
          <w:tblCellMar>
            <w:top w:w="0" w:type="dxa"/>
            <w:left w:w="0" w:type="dxa"/>
            <w:bottom w:w="0" w:type="dxa"/>
            <w:right w:w="0" w:type="dxa"/>
          </w:tblCellMar>
        </w:tblPrEx>
        <w:tc>
          <w:tcPr/>
          <w:p>
            <w:pPr>
              <w:pStyle w:val="Compact"/>
              <w:jc w:val="left"/>
            </w:pPr>
            <w:r>
              <w:t>A.3</w:t>
            </w:r>
          </w:p>
        </w:tc>
        <w:tc>
          <w:tcPr/>
          <w:p>
            <w:pPr>
              <w:pStyle w:val="Compact"/>
              <w:jc w:val="left"/>
            </w:pPr>
            <w:r>
              <w:t>B.4</w:t>
            </w:r>
          </w:p>
        </w:tc>
        <w:tc>
          <w:tcPr/>
          <w:p>
            <w:pPr>
              <w:pStyle w:val="Compact"/>
              <w:jc w:val="left"/>
            </w:pPr>
            <w:r>
              <w:t>C.6</w:t>
            </w:r>
          </w:p>
        </w:tc>
        <w:tc>
          <w:tcPr/>
          <w:p>
            <w:pPr>
              <w:pStyle w:val="Compact"/>
              <w:jc w:val="left"/>
            </w:pPr>
            <w:r>
              <w:t>D.8</w:t>
            </w:r>
          </w:p>
        </w:tc>
      </w:tr>
    </w:tbl>
    <w:p>
      <w:pPr>
        <w:pStyle w:val="BodyText"/>
      </w:pPr>
      <w:r>
        <w:br/>
      </w:r>
      <w:r>
        <w:t>8、(3分) 已知抛物线y=ax</w:t>
      </w:r>
      <w:r>
        <w:rPr>
          <w:vertAlign w:val="superscript"/>
        </w:rPr>
        <w:t>2</w:t>
      </w:r>
      <w:r>
        <w:t>+bx+c的图象如图所示，对称轴为直线x=1．以下结论：</w:t>
      </w:r>
      <w:r>
        <w:br/>
      </w:r>
      <w:r>
        <w:t>①2a＞-b；</w:t>
      </w:r>
      <w:r>
        <w:br/>
      </w:r>
      <w:r>
        <w:t>②4a+2b+c＞0；</w:t>
      </w:r>
      <w:r>
        <w:br/>
      </w:r>
      <w:r>
        <w:t>③m（am+b）＞a+b（m是大于1的实数）；</w:t>
      </w:r>
      <w:r>
        <w:br/>
      </w:r>
      <w:r>
        <w:t>④3a+c＜0</w:t>
      </w:r>
      <w:r>
        <w:br/>
      </w:r>
      <w:r>
        <w:t>其中正确结论的个数为（　　）</w:t>
      </w:r>
      <w:r>
        <w:br/>
      </w:r>
      <w:r>
        <w:drawing>
          <wp:inline distT="0" distB="0" distL="114300" distR="114300">
            <wp:extent cx="1327785" cy="138557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37094" name="Picture"/>
                    <pic:cNvPicPr>
                      <a:picLocks noChangeAspect="1" noChangeArrowheads="1"/>
                    </pic:cNvPicPr>
                  </pic:nvPicPr>
                  <pic:blipFill>
                    <a:blip xmlns:r="http://schemas.openxmlformats.org/officeDocument/2006/relationships" r:embed="rId14"/>
                    <a:stretch>
                      <a:fillRect/>
                    </a:stretch>
                  </pic:blipFill>
                  <pic:spPr>
                    <a:xfrm>
                      <a:off x="0" y="0"/>
                      <a:ext cx="1328286" cy="138603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30"/>
        <w:gridCol w:w="2517"/>
        <w:gridCol w:w="2473"/>
        <w:gridCol w:w="2566"/>
      </w:tblGrid>
      <w:tr>
        <w:tblPrEx>
          <w:tblW w:w="5000" w:type="pct"/>
          <w:tblInd w:w="0" w:type="dxa"/>
          <w:tblCellMar>
            <w:top w:w="0" w:type="dxa"/>
            <w:left w:w="0" w:type="dxa"/>
            <w:bottom w:w="0" w:type="dxa"/>
            <w:right w:w="0" w:type="dxa"/>
          </w:tblCellMar>
        </w:tblPrEx>
        <w:tc>
          <w:tcPr/>
          <w:p>
            <w:pPr>
              <w:pStyle w:val="Compact"/>
              <w:jc w:val="left"/>
            </w:pPr>
            <w:r>
              <w:t>A.1个</w:t>
            </w:r>
          </w:p>
        </w:tc>
        <w:tc>
          <w:tcPr/>
          <w:p>
            <w:pPr>
              <w:pStyle w:val="Compact"/>
              <w:jc w:val="left"/>
            </w:pPr>
            <w:r>
              <w:t>B.2个</w:t>
            </w:r>
          </w:p>
        </w:tc>
        <w:tc>
          <w:tcPr/>
          <w:p>
            <w:pPr>
              <w:pStyle w:val="Compact"/>
              <w:jc w:val="left"/>
            </w:pPr>
            <w:r>
              <w:t>C.3个</w:t>
            </w:r>
          </w:p>
        </w:tc>
        <w:tc>
          <w:tcPr/>
          <w:p>
            <w:pPr>
              <w:pStyle w:val="Compact"/>
              <w:jc w:val="left"/>
            </w:pPr>
            <w:r>
              <w:t>D.4个</w:t>
            </w:r>
          </w:p>
        </w:tc>
      </w:tr>
    </w:tbl>
    <w:p>
      <w:pPr>
        <w:pStyle w:val="BodyText"/>
      </w:pPr>
      <w:r>
        <w:br/>
      </w:r>
    </w:p>
    <w:p>
      <w:pPr>
        <w:pStyle w:val="BodyText"/>
      </w:pPr>
      <w:r>
        <w:t>二、填空题（本大题共 8 小题，共 24 分）</w:t>
      </w:r>
    </w:p>
    <w:p>
      <w:pPr>
        <w:pStyle w:val="BodyText"/>
      </w:pPr>
      <w:r>
        <w:t>9、(3分) 不等式组</w:t>
      </w:r>
      <m:oMath>
        <m:d>
          <m:dPr>
            <m:begChr m:val="{"/>
            <m:endChr m:val=""/>
          </m:dPr>
          <m:e>
            <m:m>
              <m:mPr>
                <m:plcHide/>
                <m:mcs>
                  <m:mc>
                    <m:mcPr>
                      <m:count m:val="1"/>
                      <m:mcJc m:val="center"/>
                    </m:mcPr>
                  </m:mc>
                </m:mcs>
              </m:mPr>
              <m:mr>
                <m:e>
                  <m:r>
                    <m:t>1−x＜3</m:t>
                  </m:r>
                </m:e>
              </m:mr>
              <m:mr>
                <m:e>
                  <m:f>
                    <m:num>
                      <m:r>
                        <m:t>1−2x</m:t>
                      </m:r>
                    </m:num>
                    <m:den>
                      <m:r>
                        <m:t>4</m:t>
                      </m:r>
                    </m:den>
                  </m:f>
                  <m:r>
                    <m:t>＞</m:t>
                  </m:r>
                  <m:f>
                    <m:num>
                      <m:r>
                        <m:t>2</m:t>
                      </m:r>
                    </m:num>
                    <m:den>
                      <m:r>
                        <m:t>3</m:t>
                      </m:r>
                    </m:den>
                  </m:f>
                </m:e>
              </m:mr>
            </m:m>
          </m:e>
        </m:d>
      </m:oMath>
      <w:r>
        <w:t>的解集为______．</w:t>
      </w:r>
      <w:r>
        <w:br/>
      </w:r>
      <w:r>
        <w:t>10、(3分) 据统计，截至2018年12月，我国手机网民数量达到829000000，将829000000用科学记数法表示为______．</w:t>
      </w:r>
      <w:r>
        <w:br/>
      </w:r>
      <w:r>
        <w:t>11、(3分) 如图，墙上有一个同心圆纸板，大圆的半径为40cm，小圆的半径为30cm，若向这个纸板投掷飞镖（每次飞镖均落在纸板上），则飞镖落在阴影区域的概率为______．</w:t>
      </w:r>
      <w:r>
        <w:br/>
      </w:r>
      <w:r>
        <w:drawing>
          <wp:inline distT="0" distB="0" distL="114300" distR="114300">
            <wp:extent cx="769620" cy="76962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795868" name="Picture"/>
                    <pic:cNvPicPr>
                      <a:picLocks noChangeAspect="1" noChangeArrowheads="1"/>
                    </pic:cNvPicPr>
                  </pic:nvPicPr>
                  <pic:blipFill>
                    <a:blip xmlns:r="http://schemas.openxmlformats.org/officeDocument/2006/relationships" r:embed="rId15"/>
                    <a:stretch>
                      <a:fillRect/>
                    </a:stretch>
                  </pic:blipFill>
                  <pic:spPr>
                    <a:xfrm>
                      <a:off x="0" y="0"/>
                      <a:ext cx="770021" cy="770021"/>
                    </a:xfrm>
                    <a:prstGeom prst="rect">
                      <a:avLst/>
                    </a:prstGeom>
                    <a:noFill/>
                    <a:ln w="9525">
                      <a:noFill/>
                    </a:ln>
                  </pic:spPr>
                </pic:pic>
              </a:graphicData>
            </a:graphic>
          </wp:inline>
        </w:drawing>
      </w:r>
      <w:r>
        <w:br/>
      </w:r>
      <w:r>
        <w:t>12、(3分) 若式子</w:t>
      </w:r>
      <m:oMath>
        <m:f>
          <m:num>
            <m:rad>
              <m:radPr>
                <m:degHide/>
              </m:radPr>
              <m:deg/>
              <m:e>
                <m:r>
                  <m:t>x+1</m:t>
                </m:r>
              </m:e>
            </m:rad>
          </m:num>
          <m:den>
            <m:r>
              <m:t>x</m:t>
            </m:r>
          </m:den>
        </m:f>
      </m:oMath>
      <w:r>
        <w:t>有意义，则x的取值范围是______．</w:t>
      </w:r>
      <w:r>
        <w:br/>
      </w:r>
      <w:r>
        <w:t>13、(3分) 如图，△ABC中，AC=BC，∠ACB=90°，点D在边BC上，BD=6，CD=2，点P是边AB上一点，则PC+PD的最小值为______．</w:t>
      </w:r>
      <w:r>
        <w:br/>
      </w:r>
      <w:r>
        <w:drawing>
          <wp:inline distT="0" distB="0" distL="114300" distR="114300">
            <wp:extent cx="1174115" cy="1308735"/>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45592" name="Picture"/>
                    <pic:cNvPicPr>
                      <a:picLocks noChangeAspect="1" noChangeArrowheads="1"/>
                    </pic:cNvPicPr>
                  </pic:nvPicPr>
                  <pic:blipFill>
                    <a:blip xmlns:r="http://schemas.openxmlformats.org/officeDocument/2006/relationships" r:embed="rId16"/>
                    <a:stretch>
                      <a:fillRect/>
                    </a:stretch>
                  </pic:blipFill>
                  <pic:spPr>
                    <a:xfrm>
                      <a:off x="0" y="0"/>
                      <a:ext cx="1174282" cy="1309035"/>
                    </a:xfrm>
                    <a:prstGeom prst="rect">
                      <a:avLst/>
                    </a:prstGeom>
                    <a:noFill/>
                    <a:ln w="9525">
                      <a:noFill/>
                    </a:ln>
                  </pic:spPr>
                </pic:pic>
              </a:graphicData>
            </a:graphic>
          </wp:inline>
        </w:drawing>
      </w:r>
      <w:r>
        <w:br/>
      </w:r>
      <w:r>
        <w:t>14、(3分) 如图，在平面直角坐标系中，面积是100的正方形ABCD的两个顶点A，B在坐标轴上滑动，点B由原点O出发沿x轴正方向移动，点A沿y的正半轴向原点O移动，当∠ABO=40°时，边AB的中点E经过的路径长是______．</w:t>
      </w:r>
      <w:r>
        <w:br/>
      </w:r>
      <w:r>
        <w:drawing>
          <wp:inline distT="0" distB="0" distL="114300" distR="114300">
            <wp:extent cx="1087120" cy="108712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186323" name="Picture"/>
                    <pic:cNvPicPr>
                      <a:picLocks noChangeAspect="1" noChangeArrowheads="1"/>
                    </pic:cNvPicPr>
                  </pic:nvPicPr>
                  <pic:blipFill>
                    <a:blip xmlns:r="http://schemas.openxmlformats.org/officeDocument/2006/relationships" r:embed="rId17"/>
                    <a:stretch>
                      <a:fillRect/>
                    </a:stretch>
                  </pic:blipFill>
                  <pic:spPr>
                    <a:xfrm>
                      <a:off x="0" y="0"/>
                      <a:ext cx="1087654" cy="1087654"/>
                    </a:xfrm>
                    <a:prstGeom prst="rect">
                      <a:avLst/>
                    </a:prstGeom>
                    <a:noFill/>
                    <a:ln w="9525">
                      <a:noFill/>
                    </a:ln>
                  </pic:spPr>
                </pic:pic>
              </a:graphicData>
            </a:graphic>
          </wp:inline>
        </w:drawing>
      </w:r>
      <w:r>
        <w:br/>
      </w:r>
      <w:r>
        <w:t>15、(3分) 如图，点A（0，4）、B（2，0），点C、D分别是OA、AB的中点，在射线CD上有一动点P，若△ABP是直角三角形，则点P的坐标为______．</w:t>
      </w:r>
      <w:r>
        <w:br/>
      </w:r>
      <w:r>
        <w:drawing>
          <wp:inline distT="0" distB="0" distL="114300" distR="114300">
            <wp:extent cx="1366520" cy="1607185"/>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027096" name="Picture"/>
                    <pic:cNvPicPr>
                      <a:picLocks noChangeAspect="1" noChangeArrowheads="1"/>
                    </pic:cNvPicPr>
                  </pic:nvPicPr>
                  <pic:blipFill>
                    <a:blip xmlns:r="http://schemas.openxmlformats.org/officeDocument/2006/relationships" r:embed="rId18"/>
                    <a:stretch>
                      <a:fillRect/>
                    </a:stretch>
                  </pic:blipFill>
                  <pic:spPr>
                    <a:xfrm>
                      <a:off x="0" y="0"/>
                      <a:ext cx="1366787" cy="1607418"/>
                    </a:xfrm>
                    <a:prstGeom prst="rect">
                      <a:avLst/>
                    </a:prstGeom>
                    <a:noFill/>
                    <a:ln w="9525">
                      <a:noFill/>
                    </a:ln>
                  </pic:spPr>
                </pic:pic>
              </a:graphicData>
            </a:graphic>
          </wp:inline>
        </w:drawing>
      </w:r>
      <w:r>
        <w:br/>
      </w:r>
      <w:r>
        <w:t>16、(3分) 如图，作边长为l的正方形ABCD，再以正方形ABCD的边AB为对角线作第2个正方形AEBO</w:t>
      </w:r>
      <w:r>
        <w:rPr>
          <w:vertAlign w:val="subscript"/>
        </w:rPr>
        <w:t>1</w:t>
      </w:r>
      <w:r>
        <w:t>，再以边BE为对角线作第3个正方形EFBO</w:t>
      </w:r>
      <w:r>
        <w:rPr>
          <w:vertAlign w:val="subscript"/>
        </w:rPr>
        <w:t>2</w:t>
      </w:r>
      <w:r>
        <w:t>…如此作下去，则所作的第2019个正方形的面积为______．</w:t>
      </w:r>
      <w:r>
        <w:br/>
      </w:r>
      <w:r>
        <w:drawing>
          <wp:inline distT="0" distB="0" distL="114300" distR="114300">
            <wp:extent cx="1588135" cy="115443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172071" name="Picture"/>
                    <pic:cNvPicPr>
                      <a:picLocks noChangeAspect="1" noChangeArrowheads="1"/>
                    </pic:cNvPicPr>
                  </pic:nvPicPr>
                  <pic:blipFill>
                    <a:blip xmlns:r="http://schemas.openxmlformats.org/officeDocument/2006/relationships" r:embed="rId19"/>
                    <a:stretch>
                      <a:fillRect/>
                    </a:stretch>
                  </pic:blipFill>
                  <pic:spPr>
                    <a:xfrm>
                      <a:off x="0" y="0"/>
                      <a:ext cx="1588168" cy="1155031"/>
                    </a:xfrm>
                    <a:prstGeom prst="rect">
                      <a:avLst/>
                    </a:prstGeom>
                    <a:noFill/>
                    <a:ln w="9525">
                      <a:noFill/>
                    </a:ln>
                  </pic:spPr>
                </pic:pic>
              </a:graphicData>
            </a:graphic>
          </wp:inline>
        </w:drawing>
      </w:r>
      <w:r>
        <w:br/>
      </w:r>
    </w:p>
    <w:p>
      <w:pPr>
        <w:pStyle w:val="BodyText"/>
      </w:pPr>
      <w:r>
        <w:t>三、解答题（本大题共 9 小题，共 92 分）</w:t>
      </w:r>
    </w:p>
    <w:p>
      <w:pPr>
        <w:pStyle w:val="BodyText"/>
      </w:pPr>
      <w:r>
        <w:t>17、(8分) 计算：（</w:t>
      </w:r>
      <m:oMath>
        <m:f>
          <m:num>
            <m:r>
              <m:t>x</m:t>
            </m:r>
          </m:num>
          <m:den>
            <m:sSup>
              <m:e>
                <m:r>
                  <m:t>x</m:t>
                </m:r>
              </m:e>
              <m:sup>
                <m:r>
                  <m:t>2</m:t>
                </m:r>
              </m:sup>
            </m:sSup>
            <m:r>
              <m:t>+x</m:t>
            </m:r>
          </m:den>
        </m:f>
      </m:oMath>
      <w:r>
        <w:t>-1）÷</w:t>
      </w:r>
      <m:oMath>
        <m:f>
          <m:num>
            <m:sSup>
              <m:e>
                <m:r>
                  <m:t>x</m:t>
                </m:r>
              </m:e>
              <m:sup>
                <m:r>
                  <m:t>2</m:t>
                </m:r>
              </m:sup>
            </m:sSup>
            <m:r>
              <m:t>−1</m:t>
            </m:r>
          </m:num>
          <m:den>
            <m:sSup>
              <m:e>
                <m:r>
                  <m:t>x</m:t>
                </m:r>
              </m:e>
              <m:sup>
                <m:r>
                  <m:t>2</m:t>
                </m:r>
              </m:sup>
            </m:sSup>
            <m:r>
              <m:t>+2x+1</m:t>
            </m:r>
          </m:den>
        </m:f>
      </m:oMath>
      <w:r>
        <w:t>，其中x=</w:t>
      </w:r>
      <m:oMath>
        <m:rad>
          <m:radPr>
            <m:degHide/>
          </m:radPr>
          <m:deg/>
          <m:e>
            <m:r>
              <m:t>8</m:t>
            </m:r>
          </m:e>
        </m:rad>
      </m:oMath>
      <w:r>
        <w:t>-4sin45°+（-3）</w:t>
      </w:r>
      <w:r>
        <w:rPr>
          <w:vertAlign w:val="superscript"/>
        </w:rPr>
        <w:t>-1</w:t>
      </w:r>
      <w:r>
        <w:t>．</w:t>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18、(8分) 如图，在△ABC中，AB=AC，AD为BC边上的中线，DE⊥AB于点E．</w:t>
      </w:r>
      <w:r>
        <w:br/>
      </w:r>
      <w:r>
        <w:t>（1）求证：△BDE∽△CAD．</w:t>
      </w:r>
      <w:r>
        <w:br/>
      </w:r>
      <w:r>
        <w:t>（2）若AB=13，BC=10，求线段DE的长．</w:t>
      </w:r>
      <w:r>
        <w:br/>
      </w:r>
      <w:r>
        <w:drawing>
          <wp:inline distT="0" distB="0" distL="114300" distR="114300">
            <wp:extent cx="1049020" cy="128968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527" name="Picture"/>
                    <pic:cNvPicPr>
                      <a:picLocks noChangeAspect="1" noChangeArrowheads="1"/>
                    </pic:cNvPicPr>
                  </pic:nvPicPr>
                  <pic:blipFill>
                    <a:blip xmlns:r="http://schemas.openxmlformats.org/officeDocument/2006/relationships" r:embed="rId20"/>
                    <a:stretch>
                      <a:fillRect/>
                    </a:stretch>
                  </pic:blipFill>
                  <pic:spPr>
                    <a:xfrm>
                      <a:off x="0" y="0"/>
                      <a:ext cx="1049153" cy="1289785"/>
                    </a:xfrm>
                    <a:prstGeom prst="rect">
                      <a:avLst/>
                    </a:prstGeom>
                    <a:noFill/>
                    <a:ln w="9525">
                      <a:noFill/>
                    </a:ln>
                  </pic:spPr>
                </pic:pic>
              </a:graphicData>
            </a:graphic>
          </wp:inline>
        </w:drawing>
      </w:r>
      <w:r>
        <w:t>​</w:t>
      </w:r>
      <w:r>
        <w:br/>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19、(10分) 近几年购物的支付方式日益增多，某数学兴趣小组就此进行了抽样调查，调查结果显示，支付方式有：A微信、B支付宝、C现金、D其他．该小组对某超市一天内购买者的支付方式进行调查统计，得到如下两幅不完整的统计图．</w:t>
      </w:r>
      <w:r>
        <w:br/>
      </w:r>
      <w:r>
        <w:drawing>
          <wp:inline distT="0" distB="0" distL="114300" distR="114300">
            <wp:extent cx="3975100" cy="1395095"/>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950510" name="Picture"/>
                    <pic:cNvPicPr>
                      <a:picLocks noChangeAspect="1" noChangeArrowheads="1"/>
                    </pic:cNvPicPr>
                  </pic:nvPicPr>
                  <pic:blipFill>
                    <a:blip xmlns:r="http://schemas.openxmlformats.org/officeDocument/2006/relationships" r:embed="rId21"/>
                    <a:stretch>
                      <a:fillRect/>
                    </a:stretch>
                  </pic:blipFill>
                  <pic:spPr>
                    <a:xfrm>
                      <a:off x="0" y="0"/>
                      <a:ext cx="3975233" cy="1395663"/>
                    </a:xfrm>
                    <a:prstGeom prst="rect">
                      <a:avLst/>
                    </a:prstGeom>
                    <a:noFill/>
                    <a:ln w="9525">
                      <a:noFill/>
                    </a:ln>
                  </pic:spPr>
                </pic:pic>
              </a:graphicData>
            </a:graphic>
          </wp:inline>
        </w:drawing>
      </w:r>
      <w:r>
        <w:br/>
      </w:r>
      <w:r>
        <w:t>请你根据统计图提供的信息，解答下列问题：</w:t>
      </w:r>
      <w:r>
        <w:br/>
      </w:r>
      <w:r>
        <w:t>（1）本次一共调查了______名购买者：</w:t>
      </w:r>
      <w:r>
        <w:br/>
      </w:r>
      <w:r>
        <w:t>（2）请补全条形统计图：在扇形统计图中A种支付方式所对应的圆心角为______度；</w:t>
      </w:r>
      <w:r>
        <w:br/>
      </w:r>
      <w:r>
        <w:t>（3）若该超市这一周内有1600名购买者，请你估计使用A和B两种支付方式的购买者共有多少名？</w:t>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20、(10分) 一个盒子中有1个白球和2个红球，这些球除颜色外都相同．</w:t>
      </w:r>
      <w:r>
        <w:br/>
      </w:r>
      <w:r>
        <w:t>（1）如果从盒子中随机摸出1个球，摸出红色球的概率为______；</w:t>
      </w:r>
      <w:r>
        <w:br/>
      </w:r>
      <w:r>
        <w:t>（2）若从盒子中随机摸出一个球，记下颜色后放回，再从中随机摸出一个球，请通过列表或画树状图的方法，求两次摸到不同颜色球的概率．</w:t>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21、(10分) 如图，海上有A、B、C三座小岛，小岛B在岛A的正北方向，距离为121海里，小岛C分别位于岛B的南偏东53°方向，位于岛A的北偏东27°方向，求小岛B和小岛C之间的距离．（参考数据：sin27°≈</w:t>
      </w:r>
      <m:oMath>
        <m:f>
          <m:num>
            <m:r>
              <m:t>9</m:t>
            </m:r>
          </m:num>
          <m:den>
            <m:r>
              <m:t>20</m:t>
            </m:r>
          </m:den>
        </m:f>
      </m:oMath>
      <w:r>
        <w:t>，cos27°≈</w:t>
      </w:r>
      <m:oMath>
        <m:f>
          <m:num>
            <m:r>
              <m:t>9</m:t>
            </m:r>
          </m:num>
          <m:den>
            <m:r>
              <m:t>10</m:t>
            </m:r>
          </m:den>
        </m:f>
      </m:oMath>
      <w:r>
        <w:t>，tan27°≈</w:t>
      </w:r>
      <m:oMath>
        <m:f>
          <m:num>
            <m:r>
              <m:t>1</m:t>
            </m:r>
          </m:num>
          <m:den>
            <m:r>
              <m:t>2</m:t>
            </m:r>
          </m:den>
        </m:f>
      </m:oMath>
      <w:r>
        <w:t>，sin53°≈</w:t>
      </w:r>
      <m:oMath>
        <m:f>
          <m:num>
            <m:r>
              <m:t>4</m:t>
            </m:r>
          </m:num>
          <m:den>
            <m:r>
              <m:t>5</m:t>
            </m:r>
          </m:den>
        </m:f>
      </m:oMath>
      <w:r>
        <w:t>，cos53°≈</w:t>
      </w:r>
      <m:oMath>
        <m:f>
          <m:num>
            <m:r>
              <m:t>3</m:t>
            </m:r>
          </m:num>
          <m:den>
            <m:r>
              <m:t>5</m:t>
            </m:r>
          </m:den>
        </m:f>
      </m:oMath>
      <w:r>
        <w:t>，tan53°≈</w:t>
      </w:r>
      <m:oMath>
        <m:f>
          <m:num>
            <m:r>
              <m:t>4</m:t>
            </m:r>
          </m:num>
          <m:den>
            <m:r>
              <m:t>3</m:t>
            </m:r>
          </m:den>
        </m:f>
      </m:oMath>
      <w:r>
        <w:t>）</w:t>
      </w:r>
      <w:r>
        <w:br/>
      </w:r>
      <w:r>
        <w:drawing>
          <wp:inline distT="0" distB="0" distL="114300" distR="114300">
            <wp:extent cx="1077595" cy="178054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960653" name="Picture"/>
                    <pic:cNvPicPr>
                      <a:picLocks noChangeAspect="1" noChangeArrowheads="1"/>
                    </pic:cNvPicPr>
                  </pic:nvPicPr>
                  <pic:blipFill>
                    <a:blip xmlns:r="http://schemas.openxmlformats.org/officeDocument/2006/relationships" r:embed="rId22"/>
                    <a:stretch>
                      <a:fillRect/>
                    </a:stretch>
                  </pic:blipFill>
                  <pic:spPr>
                    <a:xfrm>
                      <a:off x="0" y="0"/>
                      <a:ext cx="1078029" cy="1780673"/>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22、(10分) 如图，一次函数y</w:t>
      </w:r>
      <w:r>
        <w:rPr>
          <w:vertAlign w:val="subscript"/>
        </w:rPr>
        <w:t>1</w:t>
      </w:r>
      <w:r>
        <w:t>=-x-1的图象与x轴交于点A，与y轴交于点B，与反比例函数y</w:t>
      </w:r>
      <w:r>
        <w:rPr>
          <w:vertAlign w:val="subscript"/>
        </w:rPr>
        <w:t>2</w:t>
      </w:r>
      <w:r>
        <w:t>=</w:t>
      </w:r>
      <m:oMath>
        <m:f>
          <m:num>
            <m:r>
              <m:t>k</m:t>
            </m:r>
          </m:num>
          <m:den>
            <m:r>
              <m:t>x</m:t>
            </m:r>
          </m:den>
        </m:f>
      </m:oMath>
      <w:r>
        <w:t>图象的一个交点为M（-2，m）．</w:t>
      </w:r>
      <w:r>
        <w:br/>
      </w:r>
      <w:r>
        <w:t>（1）求反比例函数的解析式；</w:t>
      </w:r>
      <w:r>
        <w:br/>
      </w:r>
      <w:r>
        <w:t>（2）求点B到直线OM的距离．</w:t>
      </w:r>
      <w:r>
        <w:br/>
      </w:r>
      <w:r>
        <w:drawing>
          <wp:inline distT="0" distB="0" distL="114300" distR="114300">
            <wp:extent cx="1828800" cy="1905635"/>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539404" name="Picture"/>
                    <pic:cNvPicPr>
                      <a:picLocks noChangeAspect="1" noChangeArrowheads="1"/>
                    </pic:cNvPicPr>
                  </pic:nvPicPr>
                  <pic:blipFill>
                    <a:blip xmlns:r="http://schemas.openxmlformats.org/officeDocument/2006/relationships" r:embed="rId23"/>
                    <a:stretch>
                      <a:fillRect/>
                    </a:stretch>
                  </pic:blipFill>
                  <pic:spPr>
                    <a:xfrm>
                      <a:off x="0" y="0"/>
                      <a:ext cx="1828800" cy="1905802"/>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23、(10分) 某经销商销售一种成本价为10元/kg的商品，已知销售价不低于成本价，且物价部门规定这种产品的销售价不得高于18元/kg．在销售过程中发现销量y（kg）与售价x（元/kg）之间满足一次函数关系，对应关系如下表所示：</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37"/>
        <w:gridCol w:w="482"/>
        <w:gridCol w:w="482"/>
        <w:gridCol w:w="482"/>
        <w:gridCol w:w="48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x</w:t>
            </w:r>
          </w:p>
        </w:tc>
        <w:tc>
          <w:tcPr/>
          <w:p>
            <w:pPr>
              <w:pStyle w:val="Compact"/>
              <w:jc w:val="center"/>
            </w:pPr>
            <w:r>
              <w:t>12</w:t>
            </w:r>
          </w:p>
        </w:tc>
        <w:tc>
          <w:tcPr/>
          <w:p>
            <w:pPr>
              <w:pStyle w:val="Compact"/>
              <w:jc w:val="center"/>
            </w:pPr>
            <w:r>
              <w:t>14</w:t>
            </w:r>
          </w:p>
        </w:tc>
        <w:tc>
          <w:tcPr/>
          <w:p>
            <w:pPr>
              <w:pStyle w:val="Compact"/>
              <w:jc w:val="center"/>
            </w:pPr>
            <w:r>
              <w:t>15</w:t>
            </w:r>
          </w:p>
        </w:tc>
        <w:tc>
          <w:tcPr/>
          <w:p>
            <w:pPr>
              <w:pStyle w:val="Compact"/>
              <w:jc w:val="center"/>
            </w:pPr>
            <w:r>
              <w:t>17</w:t>
            </w:r>
          </w:p>
        </w:tc>
      </w:tr>
      <w:tr>
        <w:tblPrEx>
          <w:tblW w:w="0" w:type="pct"/>
          <w:tblInd w:w="0" w:type="dxa"/>
          <w:tblCellMar>
            <w:top w:w="0" w:type="dxa"/>
            <w:left w:w="108" w:type="dxa"/>
            <w:bottom w:w="0" w:type="dxa"/>
            <w:right w:w="108" w:type="dxa"/>
          </w:tblCellMar>
        </w:tblPrEx>
        <w:tc>
          <w:tcPr/>
          <w:p>
            <w:pPr>
              <w:pStyle w:val="Compact"/>
              <w:jc w:val="center"/>
            </w:pPr>
            <w:r>
              <w:t>y</w:t>
            </w:r>
          </w:p>
        </w:tc>
        <w:tc>
          <w:tcPr/>
          <w:p>
            <w:pPr>
              <w:pStyle w:val="Compact"/>
              <w:jc w:val="center"/>
            </w:pPr>
            <w:r>
              <w:t>36</w:t>
            </w:r>
          </w:p>
        </w:tc>
        <w:tc>
          <w:tcPr/>
          <w:p>
            <w:pPr>
              <w:pStyle w:val="Compact"/>
              <w:jc w:val="center"/>
            </w:pPr>
            <w:r>
              <w:t>32</w:t>
            </w:r>
          </w:p>
        </w:tc>
        <w:tc>
          <w:tcPr/>
          <w:p>
            <w:pPr>
              <w:pStyle w:val="Compact"/>
              <w:jc w:val="center"/>
            </w:pPr>
            <w:r>
              <w:t>30</w:t>
            </w:r>
          </w:p>
        </w:tc>
        <w:tc>
          <w:tcPr/>
          <w:p>
            <w:pPr>
              <w:pStyle w:val="Compact"/>
              <w:jc w:val="center"/>
            </w:pPr>
            <w:r>
              <w:t>26</w:t>
            </w:r>
          </w:p>
        </w:tc>
      </w:tr>
    </w:tbl>
    <w:p>
      <w:pPr>
        <w:pStyle w:val="BodyText"/>
      </w:pPr>
      <w:r>
        <w:t>（1）求y与x之间的函数关系式，并写出自变量x的取值范围；</w:t>
      </w:r>
      <w:r>
        <w:br/>
      </w:r>
      <w:r>
        <w:t>（2）若该经销商想使这种商品获得平均每天168元的利润，求售价应定为多少元/kg？</w:t>
      </w:r>
      <w:r>
        <w:br/>
      </w:r>
      <w:r>
        <w:t>（3）设销售这种商品每天所获得的利润为W元，求W与x之间的函数关系式；并求出该商品销售单价定为多少元时，才能使经销商所获利润最大？最大利润是多少？</w:t>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24、(12分) （1）如图1，点C在线段AB上，点D、E在直线AB同侧，∠A=∠DCE=∠CBE，DC=CE．求证：AC=BE．</w:t>
      </w:r>
      <w:r>
        <w:br/>
      </w:r>
      <w:r>
        <w:t>（2）如图2，点C在线段AB上，点D、E在直线AB同侧，∠A=∠DCE=∠CBE=90°．</w:t>
      </w:r>
      <w:r>
        <w:br/>
      </w:r>
      <w:r>
        <w:t>①求证：</w:t>
      </w:r>
      <m:oMath>
        <m:f>
          <m:num>
            <m:r>
              <m:t>AC</m:t>
            </m:r>
          </m:num>
          <m:den>
            <m:r>
              <m:t>BE</m:t>
            </m:r>
          </m:den>
        </m:f>
      </m:oMath>
      <w:r>
        <w:t>=</w:t>
      </w:r>
      <m:oMath>
        <m:f>
          <m:num>
            <m:r>
              <m:t>AD</m:t>
            </m:r>
          </m:num>
          <m:den>
            <m:r>
              <m:t>BC</m:t>
            </m:r>
          </m:den>
        </m:f>
      </m:oMath>
      <w:r>
        <w:t>；</w:t>
      </w:r>
      <w:r>
        <w:br/>
      </w:r>
      <w:r>
        <w:t>②连接BD，若∠ADC=∠ABD，AC=3，BC=</w:t>
      </w:r>
      <m:oMath>
        <m:f>
          <m:num>
            <m:r>
              <m:t>16</m:t>
            </m:r>
          </m:num>
          <m:den>
            <m:r>
              <m:t>3</m:t>
            </m:r>
          </m:den>
        </m:f>
      </m:oMath>
      <w:r>
        <w:t>，求tan∠CDB的值；</w:t>
      </w:r>
      <w:r>
        <w:br/>
      </w:r>
      <w:r>
        <w:t>（3）如图3，在△ABD中，点C在AB边上，且∠ADC=∠ABD，点E在BD边上，连接CE，∠BCE+∠BAD=180°，AC=3，BC=</w:t>
      </w:r>
      <m:oMath>
        <m:f>
          <m:num>
            <m:r>
              <m:t>16</m:t>
            </m:r>
          </m:num>
          <m:den>
            <m:r>
              <m:t>3</m:t>
            </m:r>
          </m:den>
        </m:f>
      </m:oMath>
      <w:r>
        <w:t>，CE=</w:t>
      </w:r>
      <m:oMath>
        <m:f>
          <m:num>
            <m:r>
              <m:t>12</m:t>
            </m:r>
          </m:num>
          <m:den>
            <m:r>
              <m:t>5</m:t>
            </m:r>
          </m:den>
        </m:f>
      </m:oMath>
      <w:r>
        <w:t>，直接写出</w:t>
      </w:r>
      <m:oMath>
        <m:f>
          <m:num>
            <m:r>
              <m:t>BE</m:t>
            </m:r>
          </m:num>
          <m:den>
            <m:r>
              <m:t>CD</m:t>
            </m:r>
          </m:den>
        </m:f>
      </m:oMath>
      <w:r>
        <w:t>的值．</w:t>
      </w:r>
      <w:r>
        <w:br/>
      </w:r>
      <w:r>
        <w:drawing>
          <wp:inline distT="0" distB="0" distL="114300" distR="114300">
            <wp:extent cx="4610100" cy="1077595"/>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251199" name="Picture"/>
                    <pic:cNvPicPr>
                      <a:picLocks noChangeAspect="1" noChangeArrowheads="1"/>
                    </pic:cNvPicPr>
                  </pic:nvPicPr>
                  <pic:blipFill>
                    <a:blip xmlns:r="http://schemas.openxmlformats.org/officeDocument/2006/relationships" r:embed="rId24"/>
                    <a:stretch>
                      <a:fillRect/>
                    </a:stretch>
                  </pic:blipFill>
                  <pic:spPr>
                    <a:xfrm>
                      <a:off x="0" y="0"/>
                      <a:ext cx="4610501" cy="1078029"/>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25、(14分) 如图，抛物线y=ax</w:t>
      </w:r>
      <w:r>
        <w:rPr>
          <w:vertAlign w:val="superscript"/>
        </w:rPr>
        <w:t>2</w:t>
      </w:r>
      <w:r>
        <w:t>+bx+c与x轴交于点A（-1，O）、C（3，0），点B为抛物线顶点，直线BD为抛物线的对称轴，点D在x轴上，连接AB、BC．</w:t>
      </w:r>
      <w:r>
        <w:br/>
      </w:r>
      <w:r>
        <w:t>（1）如图1，若∠ABC=60°，则点B的坐标为______；</w:t>
      </w:r>
      <w:r>
        <w:br/>
      </w:r>
      <w:r>
        <w:t>（2）如图2，若∠ABC=90°，AB与y轴交于点E，连接CE．</w:t>
      </w:r>
      <w:r>
        <w:br/>
      </w:r>
      <w:r>
        <w:t>①求这条抛物线的解析式；</w:t>
      </w:r>
      <w:r>
        <w:br/>
      </w:r>
      <w:r>
        <w:t>②点P为第一象限抛物线上一个动点，设△PEC的面积为S，点P的横坐标为m，求S关于m的函数关系武，并求出S的最大值；</w:t>
      </w:r>
      <w:r>
        <w:br/>
      </w:r>
      <w:r>
        <w:t>③如图3，连接OB，抛物线上是否存在点Q，使直线QC与直线BC所夹锐角等于∠OBD，若存在请直接写出点Q的坐标；若不存在，说明理由．</w:t>
      </w:r>
      <w:r>
        <w:br/>
      </w:r>
      <w:r>
        <w:drawing>
          <wp:inline distT="0" distB="0" distL="114300" distR="114300">
            <wp:extent cx="4725670" cy="178054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686846" name="Picture"/>
                    <pic:cNvPicPr>
                      <a:picLocks noChangeAspect="1" noChangeArrowheads="1"/>
                    </pic:cNvPicPr>
                  </pic:nvPicPr>
                  <pic:blipFill>
                    <a:blip xmlns:r="http://schemas.openxmlformats.org/officeDocument/2006/relationships" r:embed="rId25"/>
                    <a:stretch>
                      <a:fillRect/>
                    </a:stretch>
                  </pic:blipFill>
                  <pic:spPr>
                    <a:xfrm>
                      <a:off x="0" y="0"/>
                      <a:ext cx="4726004" cy="1780673"/>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四、计算题（本大题共 1 小题，共 10 分）</w:t>
      </w:r>
    </w:p>
    <w:p>
      <w:pPr>
        <w:pStyle w:val="BodyText"/>
      </w:pPr>
      <w:r>
        <w:t>26、(10分) 如图，在△ABC中，∠C=90°，点O、D分别为AB、BC的中点，做⊙O与AC相切于点E，在AC边上取一点F，使DF=DO．</w:t>
      </w:r>
      <w:r>
        <w:br/>
      </w:r>
      <w:r>
        <w:t>（1）求证：DF是⊙O切线；</w:t>
      </w:r>
      <w:r>
        <w:br/>
      </w:r>
      <w:r>
        <w:t>（2）若sinB=</w:t>
      </w:r>
      <m:oMath>
        <m:f>
          <m:num>
            <m:rad>
              <m:radPr>
                <m:degHide/>
              </m:radPr>
              <m:deg/>
              <m:e>
                <m:r>
                  <m:t>3</m:t>
                </m:r>
              </m:e>
            </m:rad>
          </m:num>
          <m:den>
            <m:r>
              <m:t>2</m:t>
            </m:r>
          </m:den>
        </m:f>
      </m:oMath>
      <w:r>
        <w:t>，CF=2，求⊙O的半径．</w:t>
      </w:r>
      <w:r>
        <w:br/>
      </w:r>
      <w:r>
        <w:drawing>
          <wp:inline distT="0" distB="0" distL="114300" distR="114300">
            <wp:extent cx="1703070" cy="1049020"/>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126161" name="Picture"/>
                    <pic:cNvPicPr>
                      <a:picLocks noChangeAspect="1" noChangeArrowheads="1"/>
                    </pic:cNvPicPr>
                  </pic:nvPicPr>
                  <pic:blipFill>
                    <a:blip xmlns:r="http://schemas.openxmlformats.org/officeDocument/2006/relationships" r:embed="rId26"/>
                    <a:stretch>
                      <a:fillRect/>
                    </a:stretch>
                  </pic:blipFill>
                  <pic:spPr>
                    <a:xfrm>
                      <a:off x="0" y="0"/>
                      <a:ext cx="1703671" cy="1049153"/>
                    </a:xfrm>
                    <a:prstGeom prst="rect">
                      <a:avLst/>
                    </a:prstGeom>
                    <a:noFill/>
                    <a:ln w="9525">
                      <a:noFill/>
                    </a:ln>
                  </pic:spPr>
                </pic:pic>
              </a:graphicData>
            </a:graphic>
          </wp:inline>
        </w:drawing>
      </w:r>
    </w:p>
    <w:p>
      <w:pPr>
        <w:pStyle w:val="BodyText"/>
      </w:pPr>
      <w:r>
        <w:t> </w:t>
      </w:r>
    </w:p>
    <w:p>
      <w:pPr>
        <w:pStyle w:val="Heading1"/>
      </w:pPr>
      <w:r>
        <w:t> 2019年辽宁省丹东市中考数学二模试卷</w:t>
      </w:r>
    </w:p>
    <w:p>
      <w:r>
        <w:t> </w:t>
      </w:r>
    </w:p>
    <w:p>
      <w:pPr>
        <w:pStyle w:val="BodyText"/>
      </w:pPr>
      <w:r>
        <w:t>【 第 1 题 】</w:t>
      </w:r>
    </w:p>
    <w:p>
      <w:pPr>
        <w:pStyle w:val="BodyText"/>
      </w:pPr>
      <w:r>
        <w:t>【 答 案 】</w:t>
      </w:r>
    </w:p>
    <w:p>
      <w:pPr>
        <w:pStyle w:val="BodyText"/>
      </w:pPr>
      <w:r>
        <w:t>B</w:t>
      </w:r>
    </w:p>
    <w:p>
      <w:pPr>
        <w:pStyle w:val="BodyText"/>
      </w:pPr>
      <w:r>
        <w:t>【 解析 】</w:t>
      </w:r>
    </w:p>
    <w:p>
      <w:pPr>
        <w:pStyle w:val="BodyText"/>
      </w:pPr>
      <w:r>
        <w:t>解：</w:t>
      </w:r>
      <m:oMath>
        <m:r>
          <m:t>−</m:t>
        </m:r>
        <m:f>
          <m:num>
            <m:r>
              <m:t>2</m:t>
            </m:r>
          </m:num>
          <m:den>
            <m:r>
              <m:t>3</m:t>
            </m:r>
          </m:den>
        </m:f>
      </m:oMath>
      <w:r>
        <w:t>的相反数为</w:t>
      </w:r>
      <m:oMath>
        <m:f>
          <m:num>
            <m:r>
              <m:t>2</m:t>
            </m:r>
          </m:num>
          <m:den>
            <m:r>
              <m:t>3</m:t>
            </m:r>
          </m:den>
        </m:f>
      </m:oMath>
      <w:r>
        <w:t>．</w:t>
      </w:r>
      <w:r>
        <w:br/>
      </w:r>
      <w:r>
        <w:t>故选：B．</w:t>
      </w:r>
      <w:r>
        <w:br/>
      </w:r>
      <w:r>
        <w:t>一个非0数的相反数就是只有符号不同的两个数．</w:t>
      </w:r>
      <w:r>
        <w:br/>
      </w:r>
      <w:r>
        <w:t>本题考查了相反数的意义，一个数的相反数就是在这个数前面添上“-”号：一个正数的相反数是负数，一个负数的相反数是正数，0的相反数是0．</w:t>
      </w:r>
    </w:p>
    <w:p>
      <w:pPr>
        <w:pStyle w:val="BodyText"/>
      </w:pPr>
      <w:r>
        <w:br/>
      </w:r>
    </w:p>
    <w:p>
      <w:pPr>
        <w:pStyle w:val="BodyText"/>
      </w:pPr>
      <w:r>
        <w:t>【 第 2 题 】</w:t>
      </w:r>
    </w:p>
    <w:p>
      <w:pPr>
        <w:pStyle w:val="BodyText"/>
      </w:pPr>
      <w:r>
        <w:t>【 答 案 】</w:t>
      </w:r>
    </w:p>
    <w:p>
      <w:pPr>
        <w:pStyle w:val="BodyText"/>
      </w:pPr>
      <w:r>
        <w:t>A</w:t>
      </w:r>
    </w:p>
    <w:p>
      <w:pPr>
        <w:pStyle w:val="BodyText"/>
      </w:pPr>
      <w:r>
        <w:t>【 解析 】</w:t>
      </w:r>
    </w:p>
    <w:p>
      <w:pPr>
        <w:pStyle w:val="BodyText"/>
      </w:pPr>
      <w:r>
        <w:t>解：从左边看第一层是两个小正方形，第二层左边一个小正方形，</w:t>
      </w:r>
      <w:r>
        <w:br/>
      </w:r>
      <w:r>
        <w:t>故选：A．</w:t>
      </w:r>
      <w:r>
        <w:br/>
      </w:r>
      <w:r>
        <w:t>根据从左边看得到的图形是左视图，可得答案．</w:t>
      </w:r>
      <w:r>
        <w:br/>
      </w:r>
      <w:r>
        <w:t>本题考查了简单组合体的三视图，从左边看得到的图形是左视图．</w:t>
      </w:r>
    </w:p>
    <w:p>
      <w:pPr>
        <w:pStyle w:val="BodyText"/>
      </w:pPr>
      <w:r>
        <w:br/>
      </w:r>
    </w:p>
    <w:p>
      <w:pPr>
        <w:pStyle w:val="BodyText"/>
      </w:pPr>
      <w:r>
        <w:t>【 第 3 题 】</w:t>
      </w:r>
    </w:p>
    <w:p>
      <w:pPr>
        <w:pStyle w:val="BodyText"/>
      </w:pPr>
      <w:r>
        <w:t>【 答 案 】</w:t>
      </w:r>
    </w:p>
    <w:p>
      <w:pPr>
        <w:pStyle w:val="BodyText"/>
      </w:pPr>
      <w:r>
        <w:t>B</w:t>
      </w:r>
    </w:p>
    <w:p>
      <w:pPr>
        <w:pStyle w:val="BodyText"/>
      </w:pPr>
      <w:r>
        <w:t>【 解析 】</w:t>
      </w:r>
    </w:p>
    <w:p>
      <w:pPr>
        <w:pStyle w:val="BodyText"/>
      </w:pPr>
      <w:r>
        <w:t>解：（A）原式=5m，故A错误；</w:t>
      </w:r>
      <w:r>
        <w:br/>
      </w:r>
      <w:r>
        <w:t>（C）原式=4a</w:t>
      </w:r>
      <w:r>
        <w:rPr>
          <w:vertAlign w:val="superscript"/>
        </w:rPr>
        <w:t>2</w:t>
      </w:r>
      <w:r>
        <w:t>-b</w:t>
      </w:r>
      <w:r>
        <w:rPr>
          <w:vertAlign w:val="superscript"/>
        </w:rPr>
        <w:t>2</w:t>
      </w:r>
      <w:r>
        <w:t>，故C错误；</w:t>
      </w:r>
      <w:r>
        <w:br/>
      </w:r>
      <w:r>
        <w:t>（D）原式=4x</w:t>
      </w:r>
      <w:r>
        <w:rPr>
          <w:vertAlign w:val="superscript"/>
        </w:rPr>
        <w:t>2</w:t>
      </w:r>
      <w:r>
        <w:t>-4xy+y</w:t>
      </w:r>
      <w:r>
        <w:rPr>
          <w:vertAlign w:val="superscript"/>
        </w:rPr>
        <w:t>2</w:t>
      </w:r>
      <w:r>
        <w:t>，故D错误；</w:t>
      </w:r>
      <w:r>
        <w:br/>
      </w:r>
      <w:r>
        <w:t>故选：B．</w:t>
      </w:r>
      <w:r>
        <w:br/>
      </w:r>
      <w:r>
        <w:t>根据整式的运算法则即可求出答案．</w:t>
      </w:r>
      <w:r>
        <w:br/>
      </w:r>
      <w:r>
        <w:t>本题考查整式的运算，解题的关键是熟练运用整式的运算法则，本题属于基础题型．</w:t>
      </w:r>
    </w:p>
    <w:p>
      <w:pPr>
        <w:pStyle w:val="BodyText"/>
      </w:pPr>
      <w:r>
        <w:br/>
      </w:r>
    </w:p>
    <w:p>
      <w:pPr>
        <w:pStyle w:val="BodyText"/>
      </w:pPr>
      <w:r>
        <w:t>【 第 4 题 】</w:t>
      </w:r>
    </w:p>
    <w:p>
      <w:pPr>
        <w:pStyle w:val="BodyText"/>
      </w:pPr>
      <w:r>
        <w:t>【 答 案 】</w:t>
      </w:r>
    </w:p>
    <w:p>
      <w:pPr>
        <w:pStyle w:val="BodyText"/>
      </w:pPr>
      <w:r>
        <w:t>A</w:t>
      </w:r>
    </w:p>
    <w:p>
      <w:pPr>
        <w:pStyle w:val="BodyText"/>
      </w:pPr>
      <w:r>
        <w:t>【 解析 】</w:t>
      </w:r>
    </w:p>
    <w:p>
      <w:pPr>
        <w:pStyle w:val="BodyText"/>
      </w:pPr>
      <w:r>
        <w:t>解：由表格可得，</w:t>
      </w:r>
      <w:r>
        <w:br/>
      </w:r>
      <w:r>
        <w:t>该班学生一周读书时间的中位数和众数分别是：9、8，</w:t>
      </w:r>
      <w:r>
        <w:br/>
      </w:r>
      <w:r>
        <w:t>故选：A．</w:t>
      </w:r>
      <w:r>
        <w:br/>
      </w:r>
      <w:r>
        <w:t>根据表格中的数据可知该班有学生40人，从而可以求得中位数和众数，本题得以解决．</w:t>
      </w:r>
      <w:r>
        <w:br/>
      </w:r>
      <w:r>
        <w:t>本题考查众数、中位数，解答本题的关键是明确题意，会求一组数据的众数和中位数．</w:t>
      </w:r>
    </w:p>
    <w:p>
      <w:pPr>
        <w:pStyle w:val="BodyText"/>
      </w:pPr>
      <w:r>
        <w:br/>
      </w:r>
    </w:p>
    <w:p>
      <w:pPr>
        <w:pStyle w:val="BodyText"/>
      </w:pPr>
      <w:r>
        <w:t>【 第 5 题 】</w:t>
      </w:r>
    </w:p>
    <w:p>
      <w:pPr>
        <w:pStyle w:val="BodyText"/>
      </w:pPr>
      <w:r>
        <w:t>【 答 案 】</w:t>
      </w:r>
    </w:p>
    <w:p>
      <w:pPr>
        <w:pStyle w:val="BodyText"/>
      </w:pPr>
      <w:r>
        <w:t>B</w:t>
      </w:r>
    </w:p>
    <w:p>
      <w:pPr>
        <w:pStyle w:val="BodyText"/>
      </w:pPr>
      <w:r>
        <w:t>【 解析 】</w:t>
      </w:r>
    </w:p>
    <w:p>
      <w:pPr>
        <w:pStyle w:val="BodyText"/>
      </w:pPr>
      <w:r>
        <w:drawing>
          <wp:inline distT="0" distB="0" distL="114300" distR="114300">
            <wp:extent cx="2078990" cy="827405"/>
            <wp:effectExtent l="0" t="0" r="16510" b="10795"/>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771991" name="Picture"/>
                    <pic:cNvPicPr>
                      <a:picLocks noChangeAspect="1" noChangeArrowheads="1"/>
                    </pic:cNvPicPr>
                  </pic:nvPicPr>
                  <pic:blipFill>
                    <a:blip xmlns:r="http://schemas.openxmlformats.org/officeDocument/2006/relationships" r:embed="rId27"/>
                    <a:stretch>
                      <a:fillRect/>
                    </a:stretch>
                  </pic:blipFill>
                  <pic:spPr>
                    <a:xfrm>
                      <a:off x="0" y="0"/>
                      <a:ext cx="2079056" cy="827772"/>
                    </a:xfrm>
                    <a:prstGeom prst="rect">
                      <a:avLst/>
                    </a:prstGeom>
                    <a:noFill/>
                    <a:ln w="9525">
                      <a:noFill/>
                    </a:ln>
                  </pic:spPr>
                </pic:pic>
              </a:graphicData>
            </a:graphic>
          </wp:inline>
        </w:drawing>
      </w:r>
      <w:r>
        <w:t>解：连接BI、CI，如图所示：</w:t>
      </w:r>
      <w:r>
        <w:br/>
      </w:r>
      <w:r>
        <w:t>∵点I为△ABC的内心，</w:t>
      </w:r>
      <w:r>
        <w:br/>
      </w:r>
      <w:r>
        <w:t>∴BI平分∠ABC，</w:t>
      </w:r>
      <w:r>
        <w:br/>
      </w:r>
      <w:r>
        <w:t>∴∠ABI=∠CBI，</w:t>
      </w:r>
      <w:r>
        <w:br/>
      </w:r>
      <w:r>
        <w:t>由平移得：AB∥DI，</w:t>
      </w:r>
      <w:r>
        <w:br/>
      </w:r>
      <w:r>
        <w:t>∴∠ABI=∠BID，</w:t>
      </w:r>
      <w:r>
        <w:br/>
      </w:r>
      <w:r>
        <w:t>∴∠CBI=∠BID，</w:t>
      </w:r>
      <w:r>
        <w:br/>
      </w:r>
      <w:r>
        <w:t>∴BD=DI，</w:t>
      </w:r>
      <w:r>
        <w:br/>
      </w:r>
      <w:r>
        <w:t>同理可得：CE=EI，</w:t>
      </w:r>
      <w:r>
        <w:br/>
      </w:r>
      <w:r>
        <w:t>∴△DIE的周长=DE+DI+EI=DE+BD+CE=BC=5，</w:t>
      </w:r>
      <w:r>
        <w:br/>
      </w:r>
      <w:r>
        <w:t>即图中阴影部分的周长为5，</w:t>
      </w:r>
      <w:r>
        <w:br/>
      </w:r>
      <w:r>
        <w:t>故选：B．</w:t>
      </w:r>
      <w:r>
        <w:br/>
      </w:r>
      <w:r>
        <w:t>连接BI、CI，由点I为△ABC的内心，得出BI平分∠ABC，则∠ABI=∠CBI，由平移得AB∥DI，则∠ABI=∠BID，推出∠CBI=∠BID，得出BD=DI，同理可得CE=EI，△DIE的周长=DE+DI+EI=DE+BD+CE=BC=5，即可得出结果．</w:t>
      </w:r>
      <w:r>
        <w:br/>
      </w:r>
      <w:r>
        <w:t>本题考查了三角形内心的定义、平移的性质及角平分线的定义等知识，熟练掌握三角形的内心是角平分线的交点是解题的关键．</w:t>
      </w:r>
    </w:p>
    <w:p>
      <w:pPr>
        <w:pStyle w:val="BodyText"/>
      </w:pPr>
      <w:r>
        <w:br/>
      </w:r>
    </w:p>
    <w:p>
      <w:pPr>
        <w:pStyle w:val="BodyText"/>
      </w:pPr>
      <w:r>
        <w:t>【 第 6 题 】</w:t>
      </w:r>
    </w:p>
    <w:p>
      <w:pPr>
        <w:pStyle w:val="BodyText"/>
      </w:pPr>
      <w:r>
        <w:t>【 答 案 】</w:t>
      </w:r>
    </w:p>
    <w:p>
      <w:pPr>
        <w:pStyle w:val="BodyText"/>
      </w:pPr>
      <w:r>
        <w:t>C</w:t>
      </w:r>
    </w:p>
    <w:p>
      <w:pPr>
        <w:pStyle w:val="BodyText"/>
      </w:pPr>
      <w:r>
        <w:t>【 解析 】</w:t>
      </w:r>
    </w:p>
    <w:p>
      <w:pPr>
        <w:pStyle w:val="BodyText"/>
      </w:pPr>
      <w:r>
        <w:drawing>
          <wp:inline distT="0" distB="0" distL="114300" distR="114300">
            <wp:extent cx="2059305" cy="1780540"/>
            <wp:effectExtent l="0" t="0" r="17145" b="1016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600008" name="Picture"/>
                    <pic:cNvPicPr>
                      <a:picLocks noChangeAspect="1" noChangeArrowheads="1"/>
                    </pic:cNvPicPr>
                  </pic:nvPicPr>
                  <pic:blipFill>
                    <a:blip xmlns:r="http://schemas.openxmlformats.org/officeDocument/2006/relationships" r:embed="rId28"/>
                    <a:stretch>
                      <a:fillRect/>
                    </a:stretch>
                  </pic:blipFill>
                  <pic:spPr>
                    <a:xfrm>
                      <a:off x="0" y="0"/>
                      <a:ext cx="2059806" cy="1780673"/>
                    </a:xfrm>
                    <a:prstGeom prst="rect">
                      <a:avLst/>
                    </a:prstGeom>
                    <a:noFill/>
                    <a:ln w="9525">
                      <a:noFill/>
                    </a:ln>
                  </pic:spPr>
                </pic:pic>
              </a:graphicData>
            </a:graphic>
          </wp:inline>
        </w:drawing>
      </w:r>
      <w:r>
        <w:t>解：∵点C在线段OA的垂直平分线上，</w:t>
      </w:r>
      <w:r>
        <w:br/>
      </w:r>
      <w:r>
        <w:t>∴AC=OC，</w:t>
      </w:r>
      <w:r>
        <w:br/>
      </w:r>
      <w:r>
        <w:t>∵△BOC的周长为23，</w:t>
      </w:r>
      <w:r>
        <w:br/>
      </w:r>
      <w:r>
        <w:t>∴OB+AB=23，</w:t>
      </w:r>
      <w:r>
        <w:br/>
      </w:r>
      <w:r>
        <w:t>又∵AB=AO=13，</w:t>
      </w:r>
      <w:r>
        <w:br/>
      </w:r>
      <w:r>
        <w:t>∴OB=23-13=10，</w:t>
      </w:r>
      <w:r>
        <w:br/>
      </w:r>
      <w:r>
        <w:t>过点A作AD⊥OB，垂足为D，</w:t>
      </w:r>
      <w:r>
        <w:br/>
      </w:r>
      <w:r>
        <w:t>∴OD=BD=</w:t>
      </w:r>
      <m:oMath>
        <m:f>
          <m:num>
            <m:r>
              <m:t>1</m:t>
            </m:r>
          </m:num>
          <m:den>
            <m:r>
              <m:t>2</m:t>
            </m:r>
          </m:den>
        </m:f>
      </m:oMath>
      <w:r>
        <w:t>OB=5，</w:t>
      </w:r>
      <w:r>
        <w:br/>
      </w:r>
      <w:r>
        <w:t>在Rt△AOD中，AD=</w:t>
      </w:r>
      <m:oMath>
        <m:rad>
          <m:radPr>
            <m:degHide/>
          </m:radPr>
          <m:deg/>
          <m:e>
            <m:sSup>
              <m:e>
                <m:r>
                  <m:t>13</m:t>
                </m:r>
              </m:e>
              <m:sup>
                <m:r>
                  <m:t>2</m:t>
                </m:r>
              </m:sup>
            </m:sSup>
            <m:r>
              <m:t>−</m:t>
            </m:r>
            <m:sSup>
              <m:e>
                <m:r>
                  <m:t>5</m:t>
                </m:r>
              </m:e>
              <m:sup>
                <m:r>
                  <m:t>2</m:t>
                </m:r>
              </m:sup>
            </m:sSup>
          </m:e>
        </m:rad>
      </m:oMath>
      <w:r>
        <w:t>=12，</w:t>
      </w:r>
      <w:r>
        <w:br/>
      </w:r>
      <w:r>
        <w:t>∴A（-5，12），</w:t>
      </w:r>
      <w:r>
        <w:br/>
      </w:r>
      <w:r>
        <w:t>∴k=（-5）×12=-60，</w:t>
      </w:r>
      <w:r>
        <w:br/>
      </w:r>
      <w:r>
        <w:t>故选：C．</w:t>
      </w:r>
      <w:r>
        <w:br/>
      </w:r>
      <w:r>
        <w:t>由线段的中垂线，可得CA=CO，再由，△BOC的周长为23，可求出OB的长，根据等腰三角形的性质和勾股定理可求出点A的坐标，进而确定k的值．</w:t>
      </w:r>
      <w:r>
        <w:br/>
      </w:r>
      <w:r>
        <w:t>考查反比例函数图象上点的坐标特征、等腰三角形的性质、线段的垂直平分线的性质、勾股定理等知识，求出点A的坐标是解决问题的关键．</w:t>
      </w:r>
    </w:p>
    <w:p>
      <w:pPr>
        <w:pStyle w:val="BodyText"/>
      </w:pPr>
      <w:r>
        <w:br/>
      </w:r>
    </w:p>
    <w:p>
      <w:pPr>
        <w:pStyle w:val="BodyText"/>
      </w:pPr>
      <w:r>
        <w:t>【 第 7 题 】</w:t>
      </w:r>
    </w:p>
    <w:p>
      <w:pPr>
        <w:pStyle w:val="BodyText"/>
      </w:pPr>
      <w:r>
        <w:t>【 答 案 】</w:t>
      </w:r>
    </w:p>
    <w:p>
      <w:pPr>
        <w:pStyle w:val="BodyText"/>
      </w:pPr>
      <w:r>
        <w:t>C</w:t>
      </w:r>
    </w:p>
    <w:p>
      <w:pPr>
        <w:pStyle w:val="BodyText"/>
      </w:pPr>
      <w:r>
        <w:t>【 解析 】</w:t>
      </w:r>
    </w:p>
    <w:p>
      <w:pPr>
        <w:pStyle w:val="BodyText"/>
      </w:pPr>
      <w:r>
        <w:t>解：矩形ABCD中，AE∥CD</w:t>
      </w:r>
      <w:r>
        <w:br/>
      </w:r>
      <w:r>
        <w:t>∴∠FAE=∠FCD，∠FEA=∠FDC</w:t>
      </w:r>
      <w:r>
        <w:br/>
      </w:r>
      <w:r>
        <w:t>又∵∠CFD=∠AFE</w:t>
      </w:r>
      <w:r>
        <w:br/>
      </w:r>
      <w:r>
        <w:t>∴△AEF∽△CDF</w:t>
      </w:r>
      <w:r>
        <w:br/>
      </w:r>
      <w:r>
        <w:t>∵点E为AB边中点</w:t>
      </w:r>
      <w:r>
        <w:br/>
      </w:r>
      <w:r>
        <w:t>∴CD=2AE</w:t>
      </w:r>
      <w:r>
        <w:br/>
      </w:r>
      <w:r>
        <w:t>设△AEF的高为h，则△CDF的高为2h，</w:t>
      </w:r>
      <w:r>
        <w:br/>
      </w:r>
      <w:r>
        <w:t>∴</w:t>
      </w:r>
      <m:oMath>
        <m:sSub>
          <m:e>
            <m:r>
              <m:t>S</m:t>
            </m:r>
          </m:e>
          <m:sub>
            <m:r>
              <m:t>ΔCDF</m:t>
            </m:r>
          </m:sub>
        </m:sSub>
        <m:r>
          <m:t>=</m:t>
        </m:r>
        <m:f>
          <m:num>
            <m:r>
              <m:t>1</m:t>
            </m:r>
          </m:num>
          <m:den>
            <m:r>
              <m:t>2</m:t>
            </m:r>
          </m:den>
        </m:f>
        <m:r>
          <m:t>×CD⋅2h=CD⋅h=4</m:t>
        </m:r>
        <m:sSub>
          <m:e>
            <m:r>
              <m:t>S</m:t>
            </m:r>
          </m:e>
          <m:sub>
            <m:r>
              <m:t>ΔAEF</m:t>
            </m:r>
          </m:sub>
        </m:sSub>
        <m:r>
          <m:t>=4</m:t>
        </m:r>
      </m:oMath>
      <w:r>
        <w:br/>
      </w:r>
      <w:r>
        <w:t>∴CD•h=4</w:t>
      </w:r>
      <w:r>
        <w:br/>
      </w:r>
      <w:r>
        <w:t>∴</w:t>
      </w:r>
      <m:oMath>
        <m:sSub>
          <m:e>
            <m:r>
              <m:t>S</m:t>
            </m:r>
          </m:e>
          <m:sub>
            <m:r>
              <m:t>ΔABC</m:t>
            </m:r>
          </m:sub>
        </m:sSub>
        <m:r>
          <m:t>=</m:t>
        </m:r>
        <m:f>
          <m:num>
            <m:r>
              <m:t>1</m:t>
            </m:r>
          </m:num>
          <m:den>
            <m:r>
              <m:t>2</m:t>
            </m:r>
          </m:den>
        </m:f>
        <m:r>
          <m:t>AB⋅3h=</m:t>
        </m:r>
        <m:f>
          <m:num>
            <m:r>
              <m:t>3</m:t>
            </m:r>
          </m:num>
          <m:den>
            <m:r>
              <m:t>2</m:t>
            </m:r>
          </m:den>
        </m:f>
        <m:r>
          <m:t>CD⋅h=6</m:t>
        </m:r>
      </m:oMath>
      <w:r>
        <w:br/>
      </w:r>
      <w:r>
        <w:t>故选：C．</w:t>
      </w:r>
      <w:r>
        <w:br/>
      </w:r>
      <w:r>
        <w:t>可证明△AEF∽△CDF，且点E为AB边中点，则△CDF的面积为4，从而可计算出△ABC的面积．</w:t>
      </w:r>
      <w:r>
        <w:br/>
      </w:r>
      <w:r>
        <w:t>本题主要考查三角形相似的性质，熟练掌握三角形相似的知识点是解答本题的关键．</w:t>
      </w:r>
    </w:p>
    <w:p>
      <w:pPr>
        <w:pStyle w:val="BodyText"/>
      </w:pPr>
      <w:r>
        <w:br/>
      </w:r>
    </w:p>
    <w:p>
      <w:pPr>
        <w:pStyle w:val="BodyText"/>
      </w:pPr>
      <w:r>
        <w:t>【 第 8 题 】</w:t>
      </w:r>
    </w:p>
    <w:p>
      <w:pPr>
        <w:pStyle w:val="BodyText"/>
      </w:pPr>
      <w:r>
        <w:t>【 答 案 】</w:t>
      </w:r>
    </w:p>
    <w:p>
      <w:pPr>
        <w:pStyle w:val="BodyText"/>
      </w:pPr>
      <w:r>
        <w:t>A</w:t>
      </w:r>
    </w:p>
    <w:p>
      <w:pPr>
        <w:pStyle w:val="BodyText"/>
      </w:pPr>
      <w:r>
        <w:t>【 解析 】</w:t>
      </w:r>
    </w:p>
    <w:p>
      <w:pPr>
        <w:pStyle w:val="BodyText"/>
      </w:pPr>
      <w:r>
        <w:t>解：∵抛物线的对称轴为直线x=-</w:t>
      </w:r>
      <m:oMath>
        <m:f>
          <m:num>
            <m:r>
              <m:t>b</m:t>
            </m:r>
          </m:num>
          <m:den>
            <m:r>
              <m:t>2a</m:t>
            </m:r>
          </m:den>
        </m:f>
      </m:oMath>
      <w:r>
        <w:t>=1，</w:t>
      </w:r>
      <w:r>
        <w:br/>
      </w:r>
      <w:r>
        <w:t>∴b=-2a，即2a+b=0，所以①错误；</w:t>
      </w:r>
      <w:r>
        <w:br/>
      </w:r>
      <w:r>
        <w:t>∵对称轴为直线x=1，抛物线与x轴的一个交点在（-1，0）和（0，0）之间，</w:t>
      </w:r>
      <w:r>
        <w:br/>
      </w:r>
      <w:r>
        <w:t>∴抛物线与x轴的一个交点在（2，0）和（3，0）之间，</w:t>
      </w:r>
      <w:r>
        <w:br/>
      </w:r>
      <w:r>
        <w:t>∴x=2时，y＜0，</w:t>
      </w:r>
      <w:r>
        <w:br/>
      </w:r>
      <w:r>
        <w:t>∴4a+2b+c＜0，所以②错误；</w:t>
      </w:r>
      <w:r>
        <w:br/>
      </w:r>
      <w:r>
        <w:t>∵x=1时，y有最小值a+b+c，</w:t>
      </w:r>
      <w:r>
        <w:br/>
      </w:r>
      <w:r>
        <w:t>∴am</w:t>
      </w:r>
      <w:r>
        <w:rPr>
          <w:vertAlign w:val="superscript"/>
        </w:rPr>
        <w:t>2</w:t>
      </w:r>
      <w:r>
        <w:t>+bm+c＞a+b+c（m是大于1的实数），所以③正确；</w:t>
      </w:r>
      <w:r>
        <w:br/>
      </w:r>
      <w:r>
        <w:t>∵x=-1时，y＞0，</w:t>
      </w:r>
      <w:r>
        <w:br/>
      </w:r>
      <w:r>
        <w:t>即a-b+c＞0，</w:t>
      </w:r>
      <w:r>
        <w:br/>
      </w:r>
      <w:r>
        <w:t>把b=-2a代入得3a+c＞0，所以④错误．</w:t>
      </w:r>
      <w:r>
        <w:br/>
      </w:r>
      <w:r>
        <w:t>故选：A．</w:t>
      </w:r>
      <w:r>
        <w:br/>
      </w:r>
      <w:r>
        <w:t>利用抛物线的对称轴方程得到b=-2a，则可对①进行判断；利用抛物线的对称性得到抛物线与x轴的一个交点在（2，0）和（3，0）之间，所以x=2时，y＜0，则可对②进行判断；利用x=1时，y有最小值a+b+c可对③进行判断；利用x=-1时，y＞0，即a-b+c＞0，然后把b=-2a代入可对④进行判断．</w:t>
      </w:r>
      <w:r>
        <w:br/>
      </w:r>
      <w:r>
        <w:t>本题考查了二次函数图象与系数的关系：二次项系数a决定抛物线的开口方向和大小．当a＞0时，抛物线向上开口；当a＜0时，抛物线向下开口；一次项系数b和二次项系数a共同决定对称轴的位置：当a与b同号时，对称轴在y轴左；当a与b异号时，对称轴在y轴右．常数项c决定抛物线与y轴交点：抛物线与y轴交于（0，c）．抛物线与x轴交点个数由判别式确定：△=b</w:t>
      </w:r>
      <w:r>
        <w:rPr>
          <w:vertAlign w:val="superscript"/>
        </w:rPr>
        <w:t>2</w:t>
      </w:r>
      <w:r>
        <w:t>-4ac＞0时，抛物线与x轴有2个交点；△=b</w:t>
      </w:r>
      <w:r>
        <w:rPr>
          <w:vertAlign w:val="superscript"/>
        </w:rPr>
        <w:t>2</w:t>
      </w:r>
      <w:r>
        <w:t>-4ac=0时，抛物线与x轴有1个交点；△=b</w:t>
      </w:r>
      <w:r>
        <w:rPr>
          <w:vertAlign w:val="superscript"/>
        </w:rPr>
        <w:t>2</w:t>
      </w:r>
      <w:r>
        <w:t>-4ac＜0时，抛物线与x轴没有交点．</w:t>
      </w:r>
    </w:p>
    <w:p>
      <w:pPr>
        <w:pStyle w:val="BodyText"/>
      </w:pPr>
      <w:r>
        <w:br/>
      </w:r>
    </w:p>
    <w:p>
      <w:pPr>
        <w:pStyle w:val="BodyText"/>
      </w:pPr>
      <w:r>
        <w:t>【 第 9 题 】</w:t>
      </w:r>
    </w:p>
    <w:p>
      <w:pPr>
        <w:pStyle w:val="BodyText"/>
      </w:pPr>
      <w:r>
        <w:t>【 答 案 】</w:t>
      </w:r>
    </w:p>
    <w:p>
      <w:pPr>
        <w:pStyle w:val="BodyText"/>
      </w:pPr>
      <w:r>
        <w:t>-2＜x＜-</w:t>
      </w:r>
      <m:oMath>
        <m:f>
          <m:num>
            <m:r>
              <m:t>5</m:t>
            </m:r>
          </m:num>
          <m:den>
            <m:r>
              <m:t>6</m:t>
            </m:r>
          </m:den>
        </m:f>
      </m:oMath>
    </w:p>
    <w:p>
      <w:pPr>
        <w:pStyle w:val="BodyText"/>
      </w:pPr>
      <w:r>
        <w:t>【 解析 】</w:t>
      </w:r>
    </w:p>
    <w:p>
      <w:pPr>
        <w:pStyle w:val="BodyText"/>
      </w:pPr>
      <w:r>
        <w:t>解：解不等式1-x＜3，得：x＞-2，</w:t>
      </w:r>
      <w:r>
        <w:br/>
      </w:r>
      <w:r>
        <w:t>解不等式</w:t>
      </w:r>
      <m:oMath>
        <m:f>
          <m:num>
            <m:r>
              <m:t>1−2x</m:t>
            </m:r>
          </m:num>
          <m:den>
            <m:r>
              <m:t>4</m:t>
            </m:r>
          </m:den>
        </m:f>
      </m:oMath>
      <w:r>
        <w:t>＞</w:t>
      </w:r>
      <m:oMath>
        <m:f>
          <m:num>
            <m:r>
              <m:t>2</m:t>
            </m:r>
          </m:num>
          <m:den>
            <m:r>
              <m:t>3</m:t>
            </m:r>
          </m:den>
        </m:f>
      </m:oMath>
      <w:r>
        <w:t>，得：x＜-</w:t>
      </w:r>
      <m:oMath>
        <m:f>
          <m:num>
            <m:r>
              <m:t>5</m:t>
            </m:r>
          </m:num>
          <m:den>
            <m:r>
              <m:t>6</m:t>
            </m:r>
          </m:den>
        </m:f>
      </m:oMath>
      <w:r>
        <w:t>，</w:t>
      </w:r>
      <w:r>
        <w:br/>
      </w:r>
      <w:r>
        <w:t>则不等式组的解集为-2＜x＜-</w:t>
      </w:r>
      <m:oMath>
        <m:f>
          <m:num>
            <m:r>
              <m:t>5</m:t>
            </m:r>
          </m:num>
          <m:den>
            <m:r>
              <m:t>6</m:t>
            </m:r>
          </m:den>
        </m:f>
      </m:oMath>
      <w:r>
        <w:t>，</w:t>
      </w:r>
      <w:r>
        <w:br/>
      </w:r>
      <w:r>
        <w:t>故答案为：-2＜x＜-</w:t>
      </w:r>
      <m:oMath>
        <m:f>
          <m:num>
            <m:r>
              <m:t>5</m:t>
            </m:r>
          </m:num>
          <m:den>
            <m:r>
              <m:t>6</m:t>
            </m:r>
          </m:den>
        </m:f>
      </m:oMath>
      <w:r>
        <w:t>．</w:t>
      </w:r>
      <w:r>
        <w:br/>
      </w:r>
      <w:r>
        <w:t>分别求出每一个不等式的解集，根据口诀：同大取大、同小取小、大小小大中间找、大大小小无解了确定不等式组的解集．</w:t>
      </w:r>
      <w:r>
        <w:br/>
      </w:r>
      <w:r>
        <w:t>本题考查的是解一元一次不等式组，正确求出每一个不等式解集是基础，熟知“同大取大；同小取小；大小小大中间找；大大小小找不到”的原则是解答此题的关键．</w:t>
      </w:r>
    </w:p>
    <w:p>
      <w:pPr>
        <w:pStyle w:val="BodyText"/>
      </w:pPr>
      <w:r>
        <w:br/>
      </w:r>
    </w:p>
    <w:p>
      <w:pPr>
        <w:pStyle w:val="BodyText"/>
      </w:pPr>
      <w:r>
        <w:t>【 第 10 题 】</w:t>
      </w:r>
    </w:p>
    <w:p>
      <w:pPr>
        <w:pStyle w:val="BodyText"/>
      </w:pPr>
      <w:r>
        <w:t>【 答 案 】</w:t>
      </w:r>
    </w:p>
    <w:p>
      <w:pPr>
        <w:pStyle w:val="BodyText"/>
      </w:pPr>
      <w:r>
        <w:t>8.29×10</w:t>
      </w:r>
      <w:r>
        <w:rPr>
          <w:vertAlign w:val="superscript"/>
        </w:rPr>
        <w:t>8</w:t>
      </w:r>
    </w:p>
    <w:p>
      <w:pPr>
        <w:pStyle w:val="BodyText"/>
      </w:pPr>
      <w:r>
        <w:t>【 解析 】</w:t>
      </w:r>
    </w:p>
    <w:p>
      <w:pPr>
        <w:pStyle w:val="BodyText"/>
      </w:pPr>
      <w:r>
        <w:t>解：将829000000用科学记数法表示为：8.29×10</w:t>
      </w:r>
      <w:r>
        <w:rPr>
          <w:vertAlign w:val="superscript"/>
        </w:rPr>
        <w:t>8</w:t>
      </w:r>
      <w:r>
        <w:t>．</w:t>
      </w:r>
      <w:r>
        <w:br/>
      </w:r>
      <w:r>
        <w:t>故答案为：8.29×10</w:t>
      </w:r>
      <w:r>
        <w:rPr>
          <w:vertAlign w:val="superscript"/>
        </w:rPr>
        <w:t>8</w:t>
      </w:r>
      <w:r>
        <w:t>．</w:t>
      </w:r>
      <w:r>
        <w:br/>
      </w:r>
      <w:r>
        <w:t>科学记数法的表示形式为a×10</w:t>
      </w:r>
      <w:r>
        <w:rPr>
          <w:vertAlign w:val="superscript"/>
        </w:rPr>
        <w:t>n</w:t>
      </w:r>
      <w:r>
        <w:t>的形式，其中1≤|a|＜10，n为整数．确定n的值时，要看把原数变成a时，小数点移动了多少位，n的绝对值与小数点移动的位数相同．当原数绝对值＞10时，n是正数；当原数的绝对值＜1时，n是负数．</w:t>
      </w:r>
      <w:r>
        <w:br/>
      </w:r>
      <w:r>
        <w:t>此题考查科学记数法的表示方法．科学记数法的表示形式为a×10</w:t>
      </w:r>
      <w:r>
        <w:rPr>
          <w:vertAlign w:val="superscript"/>
        </w:rPr>
        <w:t>n</w:t>
      </w:r>
      <w:r>
        <w:t>的形式，其中1≤|a|＜10，n为整数，表示时关键要正确确定a的值以及n的值．</w:t>
      </w:r>
    </w:p>
    <w:p>
      <w:pPr>
        <w:pStyle w:val="BodyText"/>
      </w:pPr>
      <w:r>
        <w:br/>
      </w:r>
    </w:p>
    <w:p>
      <w:pPr>
        <w:pStyle w:val="BodyText"/>
      </w:pPr>
      <w:r>
        <w:t>【 第 11 题 】</w:t>
      </w:r>
    </w:p>
    <w:p>
      <w:pPr>
        <w:pStyle w:val="BodyText"/>
      </w:pPr>
      <w:r>
        <w:t>【 答 案 】</w:t>
      </w:r>
    </w:p>
    <w:p>
      <w:pPr>
        <w:pStyle w:val="BodyText"/>
      </w:pPr>
      <m:oMathPara>
        <m:oMath>
          <m:f>
            <m:num>
              <m:r>
                <m:t>7</m:t>
              </m:r>
            </m:num>
            <m:den>
              <m:r>
                <m:t>16</m:t>
              </m:r>
            </m:den>
          </m:f>
        </m:oMath>
      </m:oMathPara>
    </w:p>
    <w:p>
      <w:pPr>
        <w:pStyle w:val="BodyText"/>
      </w:pPr>
      <w:r>
        <w:t>【 解析 】</w:t>
      </w:r>
    </w:p>
    <w:p>
      <w:pPr>
        <w:pStyle w:val="BodyText"/>
      </w:pPr>
      <w:r>
        <w:t>解：大圆面积：π×40</w:t>
      </w:r>
      <w:r>
        <w:rPr>
          <w:vertAlign w:val="superscript"/>
        </w:rPr>
        <w:t>2</w:t>
      </w:r>
      <w:r>
        <w:t>=1600π，</w:t>
      </w:r>
      <w:r>
        <w:br/>
      </w:r>
      <w:r>
        <w:t>小圆面积：π×23</w:t>
      </w:r>
      <w:r>
        <w:rPr>
          <w:vertAlign w:val="superscript"/>
        </w:rPr>
        <w:t>2</w:t>
      </w:r>
      <w:r>
        <w:t>=900π，</w:t>
      </w:r>
      <w:r>
        <w:br/>
      </w:r>
      <w:r>
        <w:t>阴影部分面积：1600π-900π=700π，</w:t>
      </w:r>
      <w:r>
        <w:br/>
      </w:r>
      <w:r>
        <w:t>飞镖击中阴影区域的概率：</w:t>
      </w:r>
      <m:oMath>
        <m:f>
          <m:num>
            <m:r>
              <m:t>700π</m:t>
            </m:r>
          </m:num>
          <m:den>
            <m:r>
              <m:t>1600π</m:t>
            </m:r>
          </m:den>
        </m:f>
      </m:oMath>
      <w:r>
        <w:t>=</w:t>
      </w:r>
      <m:oMath>
        <m:f>
          <m:num>
            <m:r>
              <m:t>7</m:t>
            </m:r>
          </m:num>
          <m:den>
            <m:r>
              <m:t>16</m:t>
            </m:r>
          </m:den>
        </m:f>
      </m:oMath>
      <w:r>
        <w:t>，</w:t>
      </w:r>
      <w:r>
        <w:br/>
      </w:r>
      <w:r>
        <w:t>故答案为：</w:t>
      </w:r>
      <m:oMath>
        <m:f>
          <m:num>
            <m:r>
              <m:t>7</m:t>
            </m:r>
          </m:num>
          <m:den>
            <m:r>
              <m:t>16</m:t>
            </m:r>
          </m:den>
        </m:f>
      </m:oMath>
      <w:r>
        <w:t>．</w:t>
      </w:r>
      <w:r>
        <w:br/>
      </w:r>
      <w:r>
        <w:t>首先计算出大圆和小圆的面积，进而可得阴影部分的面积，再求出阴影部分面积与总面积之比即可得到飞镖击中阴影区域的概率．</w:t>
      </w:r>
      <w:r>
        <w:br/>
      </w:r>
      <w:r>
        <w:t>此题主要考查了概率，一般用阴影区域表示所求事件（A）；然后计算阴影区域的面积在总面积中占的比例，这个比例即事件（A）发生的概率．</w:t>
      </w:r>
    </w:p>
    <w:p>
      <w:pPr>
        <w:pStyle w:val="BodyText"/>
      </w:pPr>
      <w:r>
        <w:br/>
      </w:r>
    </w:p>
    <w:p>
      <w:pPr>
        <w:pStyle w:val="BodyText"/>
      </w:pPr>
      <w:r>
        <w:t>【 第 12 题 】</w:t>
      </w:r>
    </w:p>
    <w:p>
      <w:pPr>
        <w:pStyle w:val="BodyText"/>
      </w:pPr>
      <w:r>
        <w:t>【 答 案 】</w:t>
      </w:r>
    </w:p>
    <w:p>
      <w:pPr>
        <w:pStyle w:val="BodyText"/>
      </w:pPr>
      <w:r>
        <w:t>x≥-1且x≠0</w:t>
      </w:r>
    </w:p>
    <w:p>
      <w:pPr>
        <w:pStyle w:val="BodyText"/>
      </w:pPr>
      <w:r>
        <w:t>【 解析 】</w:t>
      </w:r>
    </w:p>
    <w:p>
      <w:pPr>
        <w:pStyle w:val="BodyText"/>
      </w:pPr>
      <w:r>
        <w:t>解：根据二次根式的性质可知：x+1≥0，即x≥-1，</w:t>
      </w:r>
      <w:r>
        <w:br/>
      </w:r>
      <w:r>
        <w:t>又因为分式的分母不能为0，</w:t>
      </w:r>
      <w:r>
        <w:br/>
      </w:r>
      <w:r>
        <w:t>所以x的取值范围是x≥-1且x≠0．</w:t>
      </w:r>
      <w:r>
        <w:br/>
      </w:r>
      <w:r>
        <w:t>根据二次根式及分式有意义的条件解答即可．</w:t>
      </w:r>
      <w:r>
        <w:br/>
      </w:r>
      <w:r>
        <w:t>此题主要考查了二次根式的意义和性质：</w:t>
      </w:r>
      <w:r>
        <w:br/>
      </w:r>
      <w:r>
        <w:t>概念：式子</w:t>
      </w:r>
      <m:oMath>
        <m:rad>
          <m:radPr>
            <m:degHide/>
          </m:radPr>
          <m:deg/>
          <m:e>
            <m:r>
              <m:t>a</m:t>
            </m:r>
          </m:e>
        </m:rad>
      </m:oMath>
      <w:r>
        <w:t>（a≥0）叫二次根式；</w:t>
      </w:r>
      <w:r>
        <w:br/>
      </w:r>
      <w:r>
        <w:t>性质：二次根式中的被开方数必须是非负数，否则二次根式无意义；</w:t>
      </w:r>
      <w:r>
        <w:br/>
      </w:r>
      <w:r>
        <w:t>当分母中含字母时，还要考虑分母不等于零．</w:t>
      </w:r>
    </w:p>
    <w:p>
      <w:pPr>
        <w:pStyle w:val="BodyText"/>
      </w:pPr>
      <w:r>
        <w:br/>
      </w:r>
    </w:p>
    <w:p>
      <w:pPr>
        <w:pStyle w:val="BodyText"/>
      </w:pPr>
      <w:r>
        <w:t>【 第 13 题 】</w:t>
      </w:r>
    </w:p>
    <w:p>
      <w:pPr>
        <w:pStyle w:val="BodyText"/>
      </w:pPr>
      <w:r>
        <w:t>【 答 案 】</w:t>
      </w:r>
    </w:p>
    <w:p>
      <w:pPr>
        <w:pStyle w:val="BodyText"/>
      </w:pPr>
      <w:r>
        <w:t>10</w:t>
      </w:r>
    </w:p>
    <w:p>
      <w:pPr>
        <w:pStyle w:val="BodyText"/>
      </w:pPr>
      <w:r>
        <w:t>【 解析 】</w:t>
      </w:r>
    </w:p>
    <w:p>
      <w:pPr>
        <w:pStyle w:val="BodyText"/>
      </w:pPr>
      <w:r>
        <w:t>解：如图，过点B作D'B⊥BC，且BD'=6，连接CD'交AB于点P，</w:t>
      </w:r>
      <w:r>
        <w:br/>
      </w:r>
      <w:r>
        <w:drawing>
          <wp:inline distT="0" distB="0" distL="114300" distR="114300">
            <wp:extent cx="1222375" cy="1308735"/>
            <wp:effectExtent l="0" t="0" r="15875" b="5715"/>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566346" name="Picture"/>
                    <pic:cNvPicPr>
                      <a:picLocks noChangeAspect="1" noChangeArrowheads="1"/>
                    </pic:cNvPicPr>
                  </pic:nvPicPr>
                  <pic:blipFill>
                    <a:blip xmlns:r="http://schemas.openxmlformats.org/officeDocument/2006/relationships" r:embed="rId29"/>
                    <a:stretch>
                      <a:fillRect/>
                    </a:stretch>
                  </pic:blipFill>
                  <pic:spPr>
                    <a:xfrm>
                      <a:off x="0" y="0"/>
                      <a:ext cx="1222408" cy="1309035"/>
                    </a:xfrm>
                    <a:prstGeom prst="rect">
                      <a:avLst/>
                    </a:prstGeom>
                    <a:noFill/>
                    <a:ln w="9525">
                      <a:noFill/>
                    </a:ln>
                  </pic:spPr>
                </pic:pic>
              </a:graphicData>
            </a:graphic>
          </wp:inline>
        </w:drawing>
      </w:r>
      <w:r>
        <w:br/>
      </w:r>
      <w:r>
        <w:t>∵AC=BC，∠ACB=90°，</w:t>
      </w:r>
      <w:r>
        <w:br/>
      </w:r>
      <w:r>
        <w:t>∴∠ABC=45°，且BD'⊥BC</w:t>
      </w:r>
      <w:r>
        <w:br/>
      </w:r>
      <w:r>
        <w:t>∴∠D'BP=∠DBP=45°，且BD=6=BD'，BP=BP</w:t>
      </w:r>
      <w:r>
        <w:br/>
      </w:r>
      <w:r>
        <w:t>∴△BPD≌△BPD'（SAS）</w:t>
      </w:r>
      <w:r>
        <w:br/>
      </w:r>
      <w:r>
        <w:t>∴DP=D'P</w:t>
      </w:r>
      <w:r>
        <w:br/>
      </w:r>
      <w:r>
        <w:t>∴CP+DP=CP+D'P</w:t>
      </w:r>
      <w:r>
        <w:br/>
      </w:r>
      <w:r>
        <w:t>∴PC+PD的最小值为D'C，</w:t>
      </w:r>
      <w:r>
        <w:br/>
      </w:r>
      <w:r>
        <w:t>∵BD=6，CD=2</w:t>
      </w:r>
      <w:r>
        <w:br/>
      </w:r>
      <w:r>
        <w:t>∴BC=8，</w:t>
      </w:r>
      <w:r>
        <w:br/>
      </w:r>
      <w:r>
        <w:t>∴D'C=</w:t>
      </w:r>
      <m:oMath>
        <m:rad>
          <m:radPr>
            <m:degHide/>
          </m:radPr>
          <m:deg/>
          <m:e>
            <m:r>
              <m:t>B</m:t>
            </m:r>
            <m:sSup>
              <m:e>
                <m:r>
                  <m:t>C</m:t>
                </m:r>
              </m:e>
              <m:sup>
                <m:r>
                  <m:t>2</m:t>
                </m:r>
              </m:sup>
            </m:sSup>
            <m:r>
              <m:t>+D′</m:t>
            </m:r>
            <m:sSup>
              <m:e>
                <m:r>
                  <m:t>B</m:t>
                </m:r>
              </m:e>
              <m:sup>
                <m:r>
                  <m:t>2</m:t>
                </m:r>
              </m:sup>
            </m:sSup>
          </m:e>
        </m:rad>
      </m:oMath>
      <w:r>
        <w:t>=10</w:t>
      </w:r>
      <w:r>
        <w:br/>
      </w:r>
      <w:r>
        <w:t>∴PC+PD的最小值为10</w:t>
      </w:r>
      <w:r>
        <w:br/>
      </w:r>
      <w:r>
        <w:t>故答案为：10</w:t>
      </w:r>
      <w:r>
        <w:br/>
      </w:r>
      <w:r>
        <w:t>过点B作D'B⊥BC，且BD'=6，连接CD'交AB于点P，由“SAS”可证△BPD≌△BPD'，可得DP=D'P，可得PC+PD的最小值为D'C，由勾股定理可求解．</w:t>
      </w:r>
      <w:r>
        <w:br/>
      </w:r>
      <w:r>
        <w:t>本题考查了最短路线问题，确定动点P何位置时，使PC+PD的值最小是关键．</w:t>
      </w:r>
    </w:p>
    <w:p>
      <w:pPr>
        <w:pStyle w:val="BodyText"/>
      </w:pPr>
      <w:r>
        <w:br/>
      </w:r>
    </w:p>
    <w:p>
      <w:pPr>
        <w:pStyle w:val="BodyText"/>
      </w:pPr>
      <w:r>
        <w:t>【 第 14 题 】</w:t>
      </w:r>
    </w:p>
    <w:p>
      <w:pPr>
        <w:pStyle w:val="BodyText"/>
      </w:pPr>
      <w:r>
        <w:t>【 答 案 】</w:t>
      </w:r>
    </w:p>
    <w:p>
      <w:pPr>
        <w:pStyle w:val="BodyText"/>
      </w:pPr>
      <m:oMathPara>
        <m:oMath>
          <m:f>
            <m:num>
              <m:r>
                <m:t>25π</m:t>
              </m:r>
            </m:num>
            <m:den>
              <m:r>
                <m:t>18</m:t>
              </m:r>
            </m:den>
          </m:f>
        </m:oMath>
      </m:oMathPara>
    </w:p>
    <w:p>
      <w:pPr>
        <w:pStyle w:val="BodyText"/>
      </w:pPr>
      <w:r>
        <w:t>【 解析 】</w:t>
      </w:r>
    </w:p>
    <w:p>
      <w:pPr>
        <w:pStyle w:val="BodyText"/>
      </w:pPr>
      <w:r>
        <w:t>解：∵正方形ABCD的面积为100，</w:t>
      </w:r>
      <w:r>
        <w:br/>
      </w:r>
      <w:r>
        <w:t>∴AB=10，</w:t>
      </w:r>
      <w:r>
        <w:br/>
      </w:r>
      <w:r>
        <w:t>∵∠AOB=90°，AE=EB，</w:t>
      </w:r>
      <w:r>
        <w:br/>
      </w:r>
      <w:r>
        <w:t>∴OE=AE=EB5，</w:t>
      </w:r>
      <w:r>
        <w:br/>
      </w:r>
      <w:r>
        <w:t>∵∠AB0=40°，</w:t>
      </w:r>
      <w:r>
        <w:br/>
      </w:r>
      <w:r>
        <w:t>∴∠EOB=40°，</w:t>
      </w:r>
      <w:r>
        <w:br/>
      </w:r>
      <w:r>
        <w:t>∴∠AOE=50°</w:t>
      </w:r>
      <w:r>
        <w:br/>
      </w:r>
      <w:r>
        <w:t>∴点E经过的路径长=</w:t>
      </w:r>
      <m:oMath>
        <m:f>
          <m:num>
            <m:r>
              <m:t>50⋅π⋅5</m:t>
            </m:r>
          </m:num>
          <m:den>
            <m:r>
              <m:t>180</m:t>
            </m:r>
          </m:den>
        </m:f>
      </m:oMath>
      <w:r>
        <w:t>=</w:t>
      </w:r>
      <m:oMath>
        <m:f>
          <m:num>
            <m:r>
              <m:t>25π</m:t>
            </m:r>
          </m:num>
          <m:den>
            <m:r>
              <m:t>18</m:t>
            </m:r>
          </m:den>
        </m:f>
      </m:oMath>
      <w:r>
        <w:t>．</w:t>
      </w:r>
      <w:r>
        <w:br/>
      </w:r>
      <w:r>
        <w:t>故答案为：</w:t>
      </w:r>
      <m:oMath>
        <m:f>
          <m:num>
            <m:r>
              <m:t>25π</m:t>
            </m:r>
          </m:num>
          <m:den>
            <m:r>
              <m:t>18</m:t>
            </m:r>
          </m:den>
        </m:f>
      </m:oMath>
      <w:r>
        <w:t>．</w:t>
      </w:r>
      <w:r>
        <w:br/>
      </w:r>
      <w:r>
        <w:t>首先证明OE=5，可得点E的运动轨迹是圆弧，求出圆心角，利用弧长公式计算即可．</w:t>
      </w:r>
      <w:r>
        <w:br/>
      </w:r>
      <w:r>
        <w:t>本题考查轨迹，弧长公式，坐标与图形的性质，正方形的性质，直角三角形斜边中线的性质等知识，解题的关键是正确寻找等E的运动轨迹，属于中考常考题型．</w:t>
      </w:r>
    </w:p>
    <w:p>
      <w:pPr>
        <w:pStyle w:val="BodyText"/>
      </w:pPr>
      <w:r>
        <w:br/>
      </w:r>
    </w:p>
    <w:p>
      <w:pPr>
        <w:pStyle w:val="BodyText"/>
      </w:pPr>
      <w:r>
        <w:t>【 第 15 题 】</w:t>
      </w:r>
    </w:p>
    <w:p>
      <w:pPr>
        <w:pStyle w:val="BodyText"/>
      </w:pPr>
      <w:r>
        <w:t>【 答 案 】</w:t>
      </w:r>
    </w:p>
    <w:p>
      <w:pPr>
        <w:pStyle w:val="BodyText"/>
      </w:pPr>
      <w:r>
        <w:t>（6，2）或（1+</w:t>
      </w:r>
      <m:oMath>
        <m:rad>
          <m:radPr>
            <m:degHide/>
          </m:radPr>
          <m:deg/>
          <m:e>
            <m:r>
              <m:t>5</m:t>
            </m:r>
          </m:e>
        </m:rad>
      </m:oMath>
      <w:r>
        <w:t>，2）</w:t>
      </w:r>
    </w:p>
    <w:p>
      <w:pPr>
        <w:pStyle w:val="BodyText"/>
      </w:pPr>
      <w:r>
        <w:t>【 解析 】</w:t>
      </w:r>
    </w:p>
    <w:p>
      <w:pPr>
        <w:pStyle w:val="BodyText"/>
      </w:pPr>
      <w:r>
        <w:t>解：∵点A（0，4），点B（2，0），</w:t>
      </w:r>
      <w:r>
        <w:br/>
      </w:r>
      <w:r>
        <w:t>∴OA=4，OB=2，</w:t>
      </w:r>
      <w:r>
        <w:br/>
      </w:r>
      <w:r>
        <w:t>∴由勾股定理得：AB=</w:t>
      </w:r>
      <m:oMath>
        <m:rad>
          <m:radPr>
            <m:degHide/>
          </m:radPr>
          <m:deg/>
          <m:e>
            <m:sSup>
              <m:e>
                <m:r>
                  <m:t>4</m:t>
                </m:r>
              </m:e>
              <m:sup>
                <m:r>
                  <m:t>2</m:t>
                </m:r>
              </m:sup>
            </m:sSup>
            <m:r>
              <m:t>+</m:t>
            </m:r>
            <m:sSup>
              <m:e>
                <m:r>
                  <m:t>2</m:t>
                </m:r>
              </m:e>
              <m:sup>
                <m:r>
                  <m:t>2</m:t>
                </m:r>
              </m:sup>
            </m:sSup>
          </m:e>
        </m:rad>
      </m:oMath>
      <w:r>
        <w:t>=2</w:t>
      </w:r>
      <m:oMath>
        <m:rad>
          <m:radPr>
            <m:degHide/>
          </m:radPr>
          <m:deg/>
          <m:e>
            <m:r>
              <m:t>5</m:t>
            </m:r>
          </m:e>
        </m:rad>
      </m:oMath>
      <w:r>
        <w:t>，</w:t>
      </w:r>
      <w:r>
        <w:br/>
      </w:r>
      <w:r>
        <w:t>∵点C，D分别是OA，AB的中点，</w:t>
      </w:r>
      <w:r>
        <w:br/>
      </w:r>
      <w:r>
        <w:t>∴AC=OC=2，CD=1，AD=BD=</w:t>
      </w:r>
      <m:oMath>
        <m:rad>
          <m:radPr>
            <m:degHide/>
          </m:radPr>
          <m:deg/>
          <m:e>
            <m:r>
              <m:t>5</m:t>
            </m:r>
          </m:e>
        </m:rad>
      </m:oMath>
      <w:r>
        <w:t>，</w:t>
      </w:r>
      <w:r>
        <w:br/>
      </w:r>
      <w:r>
        <w:t>①当∠APB=90°时，</w:t>
      </w:r>
      <w:r>
        <w:br/>
      </w:r>
      <w:r>
        <w:t>∵AD=BD，</w:t>
      </w:r>
      <w:r>
        <w:br/>
      </w:r>
      <w:r>
        <w:t>∴PD=AD=</w:t>
      </w:r>
      <m:oMath>
        <m:rad>
          <m:radPr>
            <m:degHide/>
          </m:radPr>
          <m:deg/>
          <m:e>
            <m:r>
              <m:t>5</m:t>
            </m:r>
          </m:e>
        </m:rad>
      </m:oMath>
      <w:r>
        <w:t>，</w:t>
      </w:r>
      <w:r>
        <w:br/>
      </w:r>
      <w:r>
        <w:t>∴PC=CD+PD=1+</w:t>
      </w:r>
      <m:oMath>
        <m:rad>
          <m:radPr>
            <m:degHide/>
          </m:radPr>
          <m:deg/>
          <m:e>
            <m:r>
              <m:t>5</m:t>
            </m:r>
          </m:e>
        </m:rad>
      </m:oMath>
      <w:r>
        <w:t>，</w:t>
      </w:r>
      <w:r>
        <w:br/>
      </w:r>
      <w:r>
        <w:t>∴P（1+</w:t>
      </w:r>
      <m:oMath>
        <m:rad>
          <m:radPr>
            <m:degHide/>
          </m:radPr>
          <m:deg/>
          <m:e>
            <m:r>
              <m:t>5</m:t>
            </m:r>
          </m:e>
        </m:rad>
      </m:oMath>
      <w:r>
        <w:t>，2），</w:t>
      </w:r>
      <w:r>
        <w:br/>
      </w:r>
      <w:r>
        <w:t>②当∠ABP=90°时，如图，</w:t>
      </w:r>
      <w:r>
        <w:br/>
      </w:r>
      <w:r>
        <w:t>过P作PM⊥x轴于M，</w:t>
      </w:r>
      <w:r>
        <w:br/>
      </w:r>
      <w:r>
        <w:drawing>
          <wp:inline distT="0" distB="0" distL="114300" distR="114300">
            <wp:extent cx="2839085" cy="2184400"/>
            <wp:effectExtent l="0" t="0" r="18415" b="635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747580" name="Picture"/>
                    <pic:cNvPicPr>
                      <a:picLocks noChangeAspect="1" noChangeArrowheads="1"/>
                    </pic:cNvPicPr>
                  </pic:nvPicPr>
                  <pic:blipFill>
                    <a:blip xmlns:r="http://schemas.openxmlformats.org/officeDocument/2006/relationships" r:embed="rId30"/>
                    <a:stretch>
                      <a:fillRect/>
                    </a:stretch>
                  </pic:blipFill>
                  <pic:spPr>
                    <a:xfrm>
                      <a:off x="0" y="0"/>
                      <a:ext cx="2839452" cy="2184934"/>
                    </a:xfrm>
                    <a:prstGeom prst="rect">
                      <a:avLst/>
                    </a:prstGeom>
                    <a:noFill/>
                    <a:ln w="9525">
                      <a:noFill/>
                    </a:ln>
                  </pic:spPr>
                </pic:pic>
              </a:graphicData>
            </a:graphic>
          </wp:inline>
        </w:drawing>
      </w:r>
      <w:r>
        <w:br/>
      </w:r>
      <w:r>
        <w:t>则△ABO∽△BPM，</w:t>
      </w:r>
      <w:r>
        <w:br/>
      </w:r>
      <w:r>
        <w:t>∴</w:t>
      </w:r>
      <m:oMath>
        <m:f>
          <m:num>
            <m:r>
              <m:t>AB</m:t>
            </m:r>
          </m:num>
          <m:den>
            <m:r>
              <m:t>PB</m:t>
            </m:r>
          </m:den>
        </m:f>
      </m:oMath>
      <w:r>
        <w:t>=</w:t>
      </w:r>
      <m:oMath>
        <m:f>
          <m:num>
            <m:r>
              <m:t>OB</m:t>
            </m:r>
          </m:num>
          <m:den>
            <m:r>
              <m:t>PM</m:t>
            </m:r>
          </m:den>
        </m:f>
      </m:oMath>
      <w:r>
        <w:t>=</w:t>
      </w:r>
      <m:oMath>
        <m:f>
          <m:num>
            <m:r>
              <m:t>2</m:t>
            </m:r>
          </m:num>
          <m:den>
            <m:r>
              <m:t>2</m:t>
            </m:r>
          </m:den>
        </m:f>
      </m:oMath>
      <w:r>
        <w:t>=1，</w:t>
      </w:r>
      <w:r>
        <w:br/>
      </w:r>
      <w:r>
        <w:t>∴BP=AB=2</w:t>
      </w:r>
      <m:oMath>
        <m:rad>
          <m:radPr>
            <m:degHide/>
          </m:radPr>
          <m:deg/>
          <m:e>
            <m:r>
              <m:t>5</m:t>
            </m:r>
          </m:e>
        </m:rad>
      </m:oMath>
      <w:r>
        <w:t>，</w:t>
      </w:r>
      <w:r>
        <w:br/>
      </w:r>
      <w:r>
        <w:t>∴PM=OB=2，</w:t>
      </w:r>
      <w:r>
        <w:br/>
      </w:r>
      <w:r>
        <w:t>∴BM=4，</w:t>
      </w:r>
      <w:r>
        <w:br/>
      </w:r>
      <w:r>
        <w:t>∴PC=OM=4+2=6，</w:t>
      </w:r>
      <w:r>
        <w:br/>
      </w:r>
      <w:r>
        <w:t>∴P（6，2），</w:t>
      </w:r>
      <w:r>
        <w:br/>
      </w:r>
      <w:r>
        <w:t>故答案为：（6，2）或（1+</w:t>
      </w:r>
      <m:oMath>
        <m:rad>
          <m:radPr>
            <m:degHide/>
          </m:radPr>
          <m:deg/>
          <m:e>
            <m:r>
              <m:t>5</m:t>
            </m:r>
          </m:e>
        </m:rad>
      </m:oMath>
      <w:r>
        <w:t>，2）．</w:t>
      </w:r>
      <w:r>
        <w:br/>
      </w:r>
      <w:r>
        <w:t>根据勾股定理得到AB=2</w:t>
      </w:r>
      <m:oMath>
        <m:rad>
          <m:radPr>
            <m:degHide/>
          </m:radPr>
          <m:deg/>
          <m:e>
            <m:r>
              <m:t>5</m:t>
            </m:r>
          </m:e>
        </m:rad>
      </m:oMath>
      <w:r>
        <w:t>，根据三角形中位线的性质得到AC=OC=2，CD=1，AD=BD=</w:t>
      </w:r>
      <m:oMath>
        <m:rad>
          <m:radPr>
            <m:degHide/>
          </m:radPr>
          <m:deg/>
          <m:e>
            <m:r>
              <m:t>5</m:t>
            </m:r>
          </m:e>
        </m:rad>
      </m:oMath>
      <w:r>
        <w:t>，①当∠APB=90°时，根据直角三角形的性质得到PD=AD=</w:t>
      </w:r>
      <m:oMath>
        <m:rad>
          <m:radPr>
            <m:degHide/>
          </m:radPr>
          <m:deg/>
          <m:e>
            <m:r>
              <m:t>5</m:t>
            </m:r>
          </m:e>
        </m:rad>
      </m:oMath>
      <w:r>
        <w:t>，于是得到P（1+</w:t>
      </w:r>
      <m:oMath>
        <m:rad>
          <m:radPr>
            <m:degHide/>
          </m:radPr>
          <m:deg/>
          <m:e>
            <m:r>
              <m:t>5</m:t>
            </m:r>
          </m:e>
        </m:rad>
      </m:oMath>
      <w:r>
        <w:t>，2），②当∠ABP=90°时，如图，过P作PM⊥x轴于M，根据相似三角形的性质得到BP=AB，得到OC=6，即可求出P的坐标．</w:t>
      </w:r>
      <w:r>
        <w:br/>
      </w:r>
      <w:r>
        <w:t>本题考查了勾股定理，相似三角形的判定和性质，坐标与图形性质，直角三角形的性质，正确的理解题意是解题的关键．</w:t>
      </w:r>
    </w:p>
    <w:p>
      <w:pPr>
        <w:pStyle w:val="BodyText"/>
      </w:pPr>
      <w:r>
        <w:br/>
      </w:r>
    </w:p>
    <w:p>
      <w:pPr>
        <w:pStyle w:val="BodyText"/>
      </w:pPr>
      <w:r>
        <w:t>【 第 16 题 】</w:t>
      </w:r>
    </w:p>
    <w:p>
      <w:pPr>
        <w:pStyle w:val="BodyText"/>
      </w:pPr>
      <w:r>
        <w:t>【 答 案 】</w:t>
      </w:r>
    </w:p>
    <w:p>
      <w:pPr>
        <w:pStyle w:val="BodyText"/>
      </w:pPr>
      <m:oMathPara>
        <m:oMath>
          <m:f>
            <m:num>
              <m:r>
                <m:t>1</m:t>
              </m:r>
            </m:num>
            <m:den>
              <m:sSup>
                <m:e>
                  <m:r>
                    <m:t>2</m:t>
                  </m:r>
                </m:e>
                <m:sup>
                  <m:r>
                    <m:t>2018</m:t>
                  </m:r>
                </m:sup>
              </m:sSup>
            </m:den>
          </m:f>
        </m:oMath>
      </m:oMathPara>
    </w:p>
    <w:p>
      <w:pPr>
        <w:pStyle w:val="BodyText"/>
      </w:pPr>
      <w:r>
        <w:t>【 解析 】</w:t>
      </w:r>
    </w:p>
    <w:p>
      <w:pPr>
        <w:pStyle w:val="BodyText"/>
      </w:pPr>
      <w:r>
        <w:t>解：∵正方形ABCD的边长为1，</w:t>
      </w:r>
      <w:r>
        <w:br/>
      </w:r>
      <w:r>
        <w:t>∴AB=1，AC=</w:t>
      </w:r>
      <m:oMath>
        <m:rad>
          <m:radPr>
            <m:degHide/>
          </m:radPr>
          <m:deg/>
          <m:e>
            <m:r>
              <m:t>2</m:t>
            </m:r>
          </m:e>
        </m:rad>
      </m:oMath>
      <w:r>
        <w:t>，</w:t>
      </w:r>
      <w:r>
        <w:br/>
      </w:r>
      <w:r>
        <w:t>∴AE=AO</w:t>
      </w:r>
      <w:r>
        <w:rPr>
          <w:vertAlign w:val="subscript"/>
        </w:rPr>
        <w:t>1</w:t>
      </w:r>
      <w:r>
        <w:t>=</w:t>
      </w:r>
      <m:oMath>
        <m:f>
          <m:num>
            <m:rad>
              <m:radPr>
                <m:degHide/>
              </m:radPr>
              <m:deg/>
              <m:e>
                <m:r>
                  <m:t>2</m:t>
                </m:r>
              </m:e>
            </m:rad>
          </m:num>
          <m:den>
            <m:r>
              <m:t>2</m:t>
            </m:r>
          </m:den>
        </m:f>
      </m:oMath>
      <w:r>
        <w:t>，</w:t>
      </w:r>
      <w:r>
        <w:br/>
      </w:r>
      <w:r>
        <w:t>则：AO</w:t>
      </w:r>
      <w:r>
        <w:rPr>
          <w:vertAlign w:val="subscript"/>
        </w:rPr>
        <w:t>2</w:t>
      </w:r>
      <w:r>
        <w:t>=</w:t>
      </w:r>
      <m:oMath>
        <m:f>
          <m:num>
            <m:r>
              <m:t>1</m:t>
            </m:r>
          </m:num>
          <m:den>
            <m:r>
              <m:t>2</m:t>
            </m:r>
          </m:den>
        </m:f>
      </m:oMath>
      <w:r>
        <w:t>AB=</w:t>
      </w:r>
      <m:oMath>
        <m:f>
          <m:num>
            <m:r>
              <m:t>1</m:t>
            </m:r>
          </m:num>
          <m:den>
            <m:r>
              <m:t>2</m:t>
            </m:r>
          </m:den>
        </m:f>
      </m:oMath>
      <w:r>
        <w:t>，</w:t>
      </w:r>
      <w:r>
        <w:br/>
      </w:r>
      <w:r>
        <w:t>∴S</w:t>
      </w:r>
      <w:r>
        <w:rPr>
          <w:vertAlign w:val="subscript"/>
        </w:rPr>
        <w:t>2</w:t>
      </w:r>
      <w:r>
        <w:t>=</w:t>
      </w:r>
      <m:oMath>
        <m:f>
          <m:num>
            <m:r>
              <m:t>1</m:t>
            </m:r>
          </m:num>
          <m:den>
            <m:r>
              <m:t>2</m:t>
            </m:r>
          </m:den>
        </m:f>
      </m:oMath>
      <w:r>
        <w:t>，S</w:t>
      </w:r>
      <w:r>
        <w:rPr>
          <w:vertAlign w:val="subscript"/>
        </w:rPr>
        <w:t>3</w:t>
      </w:r>
      <w:r>
        <w:t>=</w:t>
      </w:r>
      <m:oMath>
        <m:f>
          <m:num>
            <m:r>
              <m:t>1</m:t>
            </m:r>
          </m:num>
          <m:den>
            <m:r>
              <m:t>4</m:t>
            </m:r>
          </m:den>
        </m:f>
      </m:oMath>
      <w:r>
        <w:t>，S</w:t>
      </w:r>
      <w:r>
        <w:rPr>
          <w:vertAlign w:val="subscript"/>
        </w:rPr>
        <w:t>4</w:t>
      </w:r>
      <w:r>
        <w:t>=</w:t>
      </w:r>
      <m:oMath>
        <m:f>
          <m:num>
            <m:r>
              <m:t>1</m:t>
            </m:r>
          </m:num>
          <m:den>
            <m:r>
              <m:t>8</m:t>
            </m:r>
          </m:den>
        </m:f>
      </m:oMath>
      <w:r>
        <w:t>，</w:t>
      </w:r>
      <w:r>
        <w:br/>
      </w:r>
      <w:r>
        <w:t>∴作的第n个正方形的面积S</w:t>
      </w:r>
      <w:r>
        <w:rPr>
          <w:vertAlign w:val="subscript"/>
        </w:rPr>
        <w:t>n</w:t>
      </w:r>
      <w:r>
        <w:t>=</w:t>
      </w:r>
      <m:oMath>
        <m:f>
          <m:num>
            <m:r>
              <m:t>1</m:t>
            </m:r>
          </m:num>
          <m:den>
            <m:sSup>
              <m:e>
                <m:r>
                  <m:t>2</m:t>
                </m:r>
              </m:e>
              <m:sup>
                <m:r>
                  <m:t>n−1</m:t>
                </m:r>
              </m:sup>
            </m:sSup>
          </m:den>
        </m:f>
      </m:oMath>
      <w:r>
        <w:t>，</w:t>
      </w:r>
      <w:r>
        <w:br/>
      </w:r>
      <w:r>
        <w:t>∴第2019个正方形的面积是</w:t>
      </w:r>
      <m:oMath>
        <m:f>
          <m:num>
            <m:r>
              <m:t>1</m:t>
            </m:r>
          </m:num>
          <m:den>
            <m:sSup>
              <m:e>
                <m:r>
                  <m:t>2</m:t>
                </m:r>
              </m:e>
              <m:sup>
                <m:r>
                  <m:t>2018</m:t>
                </m:r>
              </m:sup>
            </m:sSup>
          </m:den>
        </m:f>
      </m:oMath>
      <w:r>
        <w:t>，</w:t>
      </w:r>
      <w:r>
        <w:br/>
      </w:r>
      <w:r>
        <w:t>故答案为：</w:t>
      </w:r>
      <m:oMath>
        <m:f>
          <m:num>
            <m:r>
              <m:t>1</m:t>
            </m:r>
          </m:num>
          <m:den>
            <m:sSup>
              <m:e>
                <m:r>
                  <m:t>2</m:t>
                </m:r>
              </m:e>
              <m:sup>
                <m:r>
                  <m:t>2018</m:t>
                </m:r>
              </m:sup>
            </m:sSup>
          </m:den>
        </m:f>
      </m:oMath>
      <w:r>
        <w:t>．</w:t>
      </w:r>
      <w:r>
        <w:br/>
      </w:r>
      <w:r>
        <w:t>由正方形ABCD的边长为1，根据正方形的性质，即可求得AO</w:t>
      </w:r>
      <w:r>
        <w:rPr>
          <w:vertAlign w:val="subscript"/>
        </w:rPr>
        <w:t>1</w:t>
      </w:r>
      <w:r>
        <w:t>，EO</w:t>
      </w:r>
      <w:r>
        <w:rPr>
          <w:vertAlign w:val="subscript"/>
        </w:rPr>
        <w:t>2</w:t>
      </w:r>
      <w:r>
        <w:t>的值，则可求得S</w:t>
      </w:r>
      <w:r>
        <w:rPr>
          <w:vertAlign w:val="subscript"/>
        </w:rPr>
        <w:t>2</w:t>
      </w:r>
      <w:r>
        <w:t>，S</w:t>
      </w:r>
      <w:r>
        <w:rPr>
          <w:vertAlign w:val="subscript"/>
        </w:rPr>
        <w:t>3</w:t>
      </w:r>
      <w:r>
        <w:t>，S</w:t>
      </w:r>
      <w:r>
        <w:rPr>
          <w:vertAlign w:val="subscript"/>
        </w:rPr>
        <w:t>4</w:t>
      </w:r>
      <w:r>
        <w:t>的值，即可求得规律所作的第n个正方形的面积S</w:t>
      </w:r>
      <w:r>
        <w:rPr>
          <w:vertAlign w:val="subscript"/>
        </w:rPr>
        <w:t>n</w:t>
      </w:r>
      <w:r>
        <w:t>=</w:t>
      </w:r>
      <m:oMath>
        <m:f>
          <m:num>
            <m:r>
              <m:t>1</m:t>
            </m:r>
          </m:num>
          <m:den>
            <m:sSup>
              <m:e>
                <m:r>
                  <m:t>2</m:t>
                </m:r>
              </m:e>
              <m:sup>
                <m:r>
                  <m:t>n−1</m:t>
                </m:r>
              </m:sup>
            </m:sSup>
          </m:den>
        </m:f>
      </m:oMath>
      <w:r>
        <w:t>．</w:t>
      </w:r>
      <w:r>
        <w:br/>
      </w:r>
      <w:r>
        <w:t>此题考查了正方形的性质．解题的关键是找到规律：所作的第n个正方形的面积S</w:t>
      </w:r>
      <w:r>
        <w:rPr>
          <w:vertAlign w:val="subscript"/>
        </w:rPr>
        <w:t>n</w:t>
      </w:r>
      <w:r>
        <w:t>=</w:t>
      </w:r>
      <m:oMath>
        <m:f>
          <m:num>
            <m:r>
              <m:t>1</m:t>
            </m:r>
          </m:num>
          <m:den>
            <m:sSup>
              <m:e>
                <m:r>
                  <m:t>2</m:t>
                </m:r>
              </m:e>
              <m:sup>
                <m:r>
                  <m:t>n−1</m:t>
                </m:r>
              </m:sup>
            </m:sSup>
          </m:den>
        </m:f>
      </m:oMath>
      <w:r>
        <w:t>．</w:t>
      </w:r>
    </w:p>
    <w:p>
      <w:pPr>
        <w:pStyle w:val="BodyText"/>
      </w:pPr>
      <w:r>
        <w:br/>
      </w:r>
    </w:p>
    <w:p>
      <w:pPr>
        <w:pStyle w:val="BodyText"/>
      </w:pPr>
      <w:r>
        <w:t>【 第 17 题 】</w:t>
      </w:r>
    </w:p>
    <w:p>
      <w:pPr>
        <w:pStyle w:val="BodyText"/>
      </w:pPr>
      <w:r>
        <w:t>【 答 案 】</w:t>
      </w:r>
    </w:p>
    <w:p>
      <w:pPr>
        <w:pStyle w:val="BodyText"/>
      </w:pPr>
      <w:r>
        <w:t>解：原式=</w:t>
      </w:r>
      <m:oMath>
        <m:f>
          <m:num>
            <m:r>
              <m:t>x−(</m:t>
            </m:r>
            <m:sSup>
              <m:e>
                <m:r>
                  <m:t>x</m:t>
                </m:r>
              </m:e>
              <m:sup>
                <m:r>
                  <m:t>2</m:t>
                </m:r>
              </m:sup>
            </m:sSup>
            <m:r>
              <m:t>+x)</m:t>
            </m:r>
          </m:num>
          <m:den>
            <m:sSup>
              <m:e>
                <m:r>
                  <m:t>x</m:t>
                </m:r>
              </m:e>
              <m:sup>
                <m:r>
                  <m:t>2</m:t>
                </m:r>
              </m:sup>
            </m:sSup>
            <m:r>
              <m:t>+x</m:t>
            </m:r>
          </m:den>
        </m:f>
      </m:oMath>
      <w:r>
        <w:t>÷</w:t>
      </w:r>
      <m:oMath>
        <m:f>
          <m:num>
            <m:r>
              <m:t>(x+1)(x−1)</m:t>
            </m:r>
          </m:num>
          <m:den>
            <m:r>
              <m:t>(x+1</m:t>
            </m:r>
            <m:sSup>
              <m:e>
                <m:r>
                  <m:t>)</m:t>
                </m:r>
              </m:e>
              <m:sup>
                <m:r>
                  <m:t>2</m:t>
                </m:r>
              </m:sup>
            </m:sSup>
          </m:den>
        </m:f>
      </m:oMath>
      <w:r>
        <w:br/>
      </w:r>
      <w:r>
        <w:t>=</w:t>
      </w:r>
      <m:oMath>
        <m:f>
          <m:num>
            <m:r>
              <m:t>−</m:t>
            </m:r>
            <m:sSup>
              <m:e>
                <m:r>
                  <m:t>x</m:t>
                </m:r>
              </m:e>
              <m:sup>
                <m:r>
                  <m:t>2</m:t>
                </m:r>
              </m:sup>
            </m:sSup>
          </m:num>
          <m:den>
            <m:r>
              <m:t>x(x+1)</m:t>
            </m:r>
          </m:den>
        </m:f>
      </m:oMath>
      <w:r>
        <w:t>•</w:t>
      </w:r>
      <m:oMath>
        <m:f>
          <m:num>
            <m:r>
              <m:t>(x+1</m:t>
            </m:r>
            <m:sSup>
              <m:e>
                <m:r>
                  <m:t>)</m:t>
                </m:r>
              </m:e>
              <m:sup>
                <m:r>
                  <m:t>2</m:t>
                </m:r>
              </m:sup>
            </m:sSup>
          </m:num>
          <m:den>
            <m:r>
              <m:t>(x+1)(x−1)</m:t>
            </m:r>
          </m:den>
        </m:f>
      </m:oMath>
      <w:r>
        <w:br/>
      </w:r>
      <w:r>
        <w:t>=-</w:t>
      </w:r>
      <m:oMath>
        <m:f>
          <m:num>
            <m:r>
              <m:t>x</m:t>
            </m:r>
          </m:num>
          <m:den>
            <m:r>
              <m:t>x−1</m:t>
            </m:r>
          </m:den>
        </m:f>
      </m:oMath>
      <w:r>
        <w:t>，</w:t>
      </w:r>
      <w:r>
        <w:br/>
      </w:r>
      <w:r>
        <w:t>当x=</w:t>
      </w:r>
      <m:oMath>
        <m:rad>
          <m:radPr>
            <m:degHide/>
          </m:radPr>
          <m:deg/>
          <m:e>
            <m:r>
              <m:t>8</m:t>
            </m:r>
          </m:e>
        </m:rad>
      </m:oMath>
      <w:r>
        <w:t>-4sin45°+（-3）</w:t>
      </w:r>
      <w:r>
        <w:rPr>
          <w:vertAlign w:val="superscript"/>
        </w:rPr>
        <w:t>-1</w:t>
      </w:r>
      <w:r>
        <w:t>=2</w:t>
      </w:r>
      <m:oMath>
        <m:rad>
          <m:radPr>
            <m:degHide/>
          </m:radPr>
          <m:deg/>
          <m:e>
            <m:r>
              <m:t>2</m:t>
            </m:r>
          </m:e>
        </m:rad>
      </m:oMath>
      <w:r>
        <w:t>-4×</w:t>
      </w:r>
      <m:oMath>
        <m:f>
          <m:num>
            <m:rad>
              <m:radPr>
                <m:degHide/>
              </m:radPr>
              <m:deg/>
              <m:e>
                <m:r>
                  <m:t>2</m:t>
                </m:r>
              </m:e>
            </m:rad>
          </m:num>
          <m:den>
            <m:r>
              <m:t>2</m:t>
            </m:r>
          </m:den>
        </m:f>
      </m:oMath>
      <w:r>
        <w:t>-</w:t>
      </w:r>
      <m:oMath>
        <m:f>
          <m:num>
            <m:r>
              <m:t>1</m:t>
            </m:r>
          </m:num>
          <m:den>
            <m:r>
              <m:t>3</m:t>
            </m:r>
          </m:den>
        </m:f>
      </m:oMath>
      <w:r>
        <w:t>=-</w:t>
      </w:r>
      <m:oMath>
        <m:f>
          <m:num>
            <m:r>
              <m:t>1</m:t>
            </m:r>
          </m:num>
          <m:den>
            <m:r>
              <m:t>3</m:t>
            </m:r>
          </m:den>
        </m:f>
      </m:oMath>
      <w:r>
        <w:t>时，</w:t>
      </w:r>
      <w:r>
        <w:br/>
      </w:r>
      <w:r>
        <w:t>原式=</w:t>
      </w:r>
      <m:oMath>
        <m:f>
          <m:num>
            <m:r>
              <m:t>−</m:t>
            </m:r>
            <m:f>
              <m:num>
                <m:r>
                  <m:t>1</m:t>
                </m:r>
              </m:num>
              <m:den>
                <m:r>
                  <m:t>3</m:t>
                </m:r>
              </m:den>
            </m:f>
          </m:num>
          <m:den>
            <m:r>
              <m:t>−</m:t>
            </m:r>
            <m:f>
              <m:num>
                <m:r>
                  <m:t>1</m:t>
                </m:r>
              </m:num>
              <m:den>
                <m:r>
                  <m:t>3</m:t>
                </m:r>
              </m:den>
            </m:f>
            <m:r>
              <m:t>−1</m:t>
            </m:r>
          </m:den>
        </m:f>
      </m:oMath>
      <w:r>
        <w:t>=-</w:t>
      </w:r>
      <m:oMath>
        <m:f>
          <m:num>
            <m:r>
              <m:t>1</m:t>
            </m:r>
          </m:num>
          <m:den>
            <m:r>
              <m:t>4</m:t>
            </m:r>
          </m:den>
        </m:f>
      </m:oMath>
      <w:r>
        <w:t>．</w:t>
      </w:r>
    </w:p>
    <w:p>
      <w:pPr>
        <w:pStyle w:val="BodyText"/>
      </w:pPr>
      <w:r>
        <w:t>【 解析 】</w:t>
      </w:r>
    </w:p>
    <w:p>
      <w:pPr>
        <w:pStyle w:val="BodyText"/>
      </w:pPr>
      <w:r>
        <w:br/>
      </w:r>
      <w:r>
        <w:t>先根据分式的混合运算顺序和运算法则化简原式，再根据实数的运算法则化简出x的值，继而代入计算可得．</w:t>
      </w:r>
      <w:r>
        <w:br/>
      </w:r>
      <w:r>
        <w:t>本题主要考查分式的化简求值，解题的关键是掌握分式的混合运算顺序和运算法则．</w:t>
      </w:r>
    </w:p>
    <w:p>
      <w:pPr>
        <w:pStyle w:val="BodyText"/>
      </w:pPr>
      <w:r>
        <w:br/>
      </w:r>
    </w:p>
    <w:p>
      <w:pPr>
        <w:pStyle w:val="BodyText"/>
      </w:pPr>
      <w:r>
        <w:t>【 第 18 题 】</w:t>
      </w:r>
    </w:p>
    <w:p>
      <w:pPr>
        <w:pStyle w:val="BodyText"/>
      </w:pPr>
      <w:r>
        <w:t>【 答 案 】</w:t>
      </w:r>
    </w:p>
    <w:p>
      <w:pPr>
        <w:pStyle w:val="BodyText"/>
      </w:pPr>
      <w:r>
        <w:t>解：（1）∵AB=AC，BD=CD，</w:t>
      </w:r>
      <w:r>
        <w:br/>
      </w:r>
      <w:r>
        <w:t>∴AD⊥BC，∠B=∠C，</w:t>
      </w:r>
      <w:r>
        <w:br/>
      </w:r>
      <w:r>
        <w:t>∵DE⊥AB，</w:t>
      </w:r>
      <w:r>
        <w:br/>
      </w:r>
      <w:r>
        <w:t>∴∠DEB=∠ADC，</w:t>
      </w:r>
      <w:r>
        <w:br/>
      </w:r>
      <w:r>
        <w:t>∴△BDE∽△CAD．</w:t>
      </w:r>
      <w:r>
        <w:br/>
      </w:r>
      <w:r>
        <w:drawing>
          <wp:inline distT="0" distB="0" distL="114300" distR="114300">
            <wp:extent cx="1049020" cy="1289685"/>
            <wp:effectExtent l="0" t="0" r="17780" b="5715"/>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07526" name="Picture"/>
                    <pic:cNvPicPr>
                      <a:picLocks noChangeAspect="1" noChangeArrowheads="1"/>
                    </pic:cNvPicPr>
                  </pic:nvPicPr>
                  <pic:blipFill>
                    <a:blip xmlns:r="http://schemas.openxmlformats.org/officeDocument/2006/relationships" r:embed="rId20"/>
                    <a:stretch>
                      <a:fillRect/>
                    </a:stretch>
                  </pic:blipFill>
                  <pic:spPr>
                    <a:xfrm>
                      <a:off x="0" y="0"/>
                      <a:ext cx="1049153" cy="1289785"/>
                    </a:xfrm>
                    <a:prstGeom prst="rect">
                      <a:avLst/>
                    </a:prstGeom>
                    <a:noFill/>
                    <a:ln w="9525">
                      <a:noFill/>
                    </a:ln>
                  </pic:spPr>
                </pic:pic>
              </a:graphicData>
            </a:graphic>
          </wp:inline>
        </w:drawing>
      </w:r>
      <w:r>
        <w:t>​</w:t>
      </w:r>
      <w:r>
        <w:br/>
      </w:r>
      <w:r>
        <w:t>（2）∵AB=AC，BD=CD，</w:t>
      </w:r>
      <w:r>
        <w:br/>
      </w:r>
      <w:r>
        <w:t>∴AD⊥BC，</w:t>
      </w:r>
      <w:r>
        <w:br/>
      </w:r>
      <w:r>
        <w:t>在Rt△ADB中，AD=</w:t>
      </w:r>
      <m:oMath>
        <m:rad>
          <m:radPr>
            <m:degHide/>
          </m:radPr>
          <m:deg/>
          <m:e>
            <m:r>
              <m:t>A</m:t>
            </m:r>
            <m:sSup>
              <m:e>
                <m:r>
                  <m:t>B</m:t>
                </m:r>
              </m:e>
              <m:sup>
                <m:r>
                  <m:t>2</m:t>
                </m:r>
              </m:sup>
            </m:sSup>
            <m:r>
              <m:t>−B</m:t>
            </m:r>
            <m:sSup>
              <m:e>
                <m:r>
                  <m:t>D</m:t>
                </m:r>
              </m:e>
              <m:sup>
                <m:r>
                  <m:t>2</m:t>
                </m:r>
              </m:sup>
            </m:sSup>
          </m:e>
        </m:rad>
      </m:oMath>
      <w:r>
        <w:t>=</w:t>
      </w:r>
      <m:oMath>
        <m:rad>
          <m:radPr>
            <m:degHide/>
          </m:radPr>
          <m:deg/>
          <m:e>
            <m:sSup>
              <m:e>
                <m:r>
                  <m:t>13</m:t>
                </m:r>
              </m:e>
              <m:sup>
                <m:r>
                  <m:t>2</m:t>
                </m:r>
              </m:sup>
            </m:sSup>
            <m:r>
              <m:t>−</m:t>
            </m:r>
            <m:sSup>
              <m:e>
                <m:r>
                  <m:t>5</m:t>
                </m:r>
              </m:e>
              <m:sup>
                <m:r>
                  <m:t>2</m:t>
                </m:r>
              </m:sup>
            </m:sSup>
          </m:e>
        </m:rad>
      </m:oMath>
      <w:r>
        <w:t>=12，</w:t>
      </w:r>
      <w:r>
        <w:br/>
      </w:r>
      <w:r>
        <w:t>∵</w:t>
      </w:r>
      <m:oMath>
        <m:f>
          <m:num>
            <m:r>
              <m:t>1</m:t>
            </m:r>
          </m:num>
          <m:den>
            <m:r>
              <m:t>2</m:t>
            </m:r>
          </m:den>
        </m:f>
      </m:oMath>
      <w:r>
        <w:t>•AD•BD=</w:t>
      </w:r>
      <m:oMath>
        <m:f>
          <m:num>
            <m:r>
              <m:t>1</m:t>
            </m:r>
          </m:num>
          <m:den>
            <m:r>
              <m:t>2</m:t>
            </m:r>
          </m:den>
        </m:f>
      </m:oMath>
      <w:r>
        <w:t>•AB•DE，</w:t>
      </w:r>
      <w:r>
        <w:br/>
      </w:r>
      <w:r>
        <w:t>∴DE=</w:t>
      </w:r>
      <m:oMath>
        <m:f>
          <m:num>
            <m:r>
              <m:t>60</m:t>
            </m:r>
          </m:num>
          <m:den>
            <m:r>
              <m:t>13</m:t>
            </m:r>
          </m:den>
        </m:f>
      </m:oMath>
      <w:r>
        <w:t>．</w:t>
      </w:r>
    </w:p>
    <w:p>
      <w:pPr>
        <w:pStyle w:val="BodyText"/>
      </w:pPr>
      <w:r>
        <w:t>【 解析 】</w:t>
      </w:r>
    </w:p>
    <w:p>
      <w:pPr>
        <w:pStyle w:val="BodyText"/>
      </w:pPr>
      <w:r>
        <w:t>本题考查相似三角形的判定和性质、等腰三角形的性质等知识，解题的关键是熟练掌握基本知识，学会利用面积法确定线段的长．</w:t>
      </w:r>
      <w:r>
        <w:br/>
      </w:r>
      <w:r>
        <w:t>（1）想办法证明∠B=∠C，∠DEB=∠ADC=90°即可解决问题；</w:t>
      </w:r>
      <w:r>
        <w:br/>
      </w:r>
      <w:r>
        <w:t>（2）利用面积法：</w:t>
      </w:r>
      <m:oMath>
        <m:f>
          <m:num>
            <m:r>
              <m:t>1</m:t>
            </m:r>
          </m:num>
          <m:den>
            <m:r>
              <m:t>2</m:t>
            </m:r>
          </m:den>
        </m:f>
      </m:oMath>
      <w:r>
        <w:t>•AD•BD=</w:t>
      </w:r>
      <m:oMath>
        <m:f>
          <m:num>
            <m:r>
              <m:t>1</m:t>
            </m:r>
          </m:num>
          <m:den>
            <m:r>
              <m:t>2</m:t>
            </m:r>
          </m:den>
        </m:f>
      </m:oMath>
      <w:r>
        <w:t>•AB•DE求解即可；</w:t>
      </w:r>
      <w:r>
        <w:br/>
      </w:r>
      <w:r>
        <w:t> </w:t>
      </w:r>
    </w:p>
    <w:p>
      <w:pPr>
        <w:pStyle w:val="BodyText"/>
      </w:pPr>
      <w:r>
        <w:br/>
      </w:r>
    </w:p>
    <w:p>
      <w:pPr>
        <w:pStyle w:val="BodyText"/>
      </w:pPr>
      <w:r>
        <w:t>【 第 19 题 】</w:t>
      </w:r>
    </w:p>
    <w:p>
      <w:pPr>
        <w:pStyle w:val="BodyText"/>
      </w:pPr>
      <w:r>
        <w:t>【 答 案 】</w:t>
      </w:r>
    </w:p>
    <w:p>
      <w:pPr>
        <w:pStyle w:val="BodyText"/>
      </w:pPr>
      <w:r>
        <w:t>解：（1）56÷28%=200，</w:t>
      </w:r>
      <w:r>
        <w:br/>
      </w:r>
      <w:r>
        <w:t>即本次一共调查了200名购买者；</w:t>
      </w:r>
      <w:r>
        <w:br/>
      </w:r>
      <w:r>
        <w:t>故答案为：200；</w:t>
      </w:r>
      <w:r>
        <w:br/>
      </w:r>
      <w:r>
        <w:br/>
      </w:r>
      <w:r>
        <w:t>（2）D方式支付的有：200×20%=40（人），</w:t>
      </w:r>
      <w:r>
        <w:br/>
      </w:r>
      <w:r>
        <w:t>A方式支付的有：200-56-44-40=60（人），</w:t>
      </w:r>
      <w:r>
        <w:br/>
      </w:r>
      <w:r>
        <w:t>补全的条形统计图如右图所示，</w:t>
      </w:r>
      <w:r>
        <w:br/>
      </w:r>
      <w:r>
        <w:drawing>
          <wp:inline distT="0" distB="0" distL="114300" distR="114300">
            <wp:extent cx="2357755" cy="1395095"/>
            <wp:effectExtent l="0" t="0" r="4445" b="14605"/>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28949" name="Picture"/>
                    <pic:cNvPicPr>
                      <a:picLocks noChangeAspect="1" noChangeArrowheads="1"/>
                    </pic:cNvPicPr>
                  </pic:nvPicPr>
                  <pic:blipFill>
                    <a:blip xmlns:r="http://schemas.openxmlformats.org/officeDocument/2006/relationships" r:embed="rId31"/>
                    <a:stretch>
                      <a:fillRect/>
                    </a:stretch>
                  </pic:blipFill>
                  <pic:spPr>
                    <a:xfrm>
                      <a:off x="0" y="0"/>
                      <a:ext cx="2358189" cy="1395663"/>
                    </a:xfrm>
                    <a:prstGeom prst="rect">
                      <a:avLst/>
                    </a:prstGeom>
                    <a:noFill/>
                    <a:ln w="9525">
                      <a:noFill/>
                    </a:ln>
                  </pic:spPr>
                </pic:pic>
              </a:graphicData>
            </a:graphic>
          </wp:inline>
        </w:drawing>
      </w:r>
      <w:r>
        <w:br/>
      </w:r>
      <w:r>
        <w:t>在扇形统计图中A种支付方式所对应的圆心角为：360°×</w:t>
      </w:r>
      <m:oMath>
        <m:f>
          <m:num>
            <m:r>
              <m:t>60</m:t>
            </m:r>
          </m:num>
          <m:den>
            <m:r>
              <m:t>200</m:t>
            </m:r>
          </m:den>
        </m:f>
      </m:oMath>
      <w:r>
        <w:t>=108°，</w:t>
      </w:r>
      <w:r>
        <w:br/>
      </w:r>
      <w:r>
        <w:t>故答案为：108；</w:t>
      </w:r>
      <w:r>
        <w:br/>
      </w:r>
      <w:r>
        <w:br/>
      </w:r>
      <w:r>
        <w:t>（3）1600×</w:t>
      </w:r>
      <m:oMath>
        <m:f>
          <m:num>
            <m:r>
              <m:t>60+56</m:t>
            </m:r>
          </m:num>
          <m:den>
            <m:r>
              <m:t>200</m:t>
            </m:r>
          </m:den>
        </m:f>
      </m:oMath>
      <w:r>
        <w:t>=928（名），</w:t>
      </w:r>
      <w:r>
        <w:br/>
      </w:r>
      <w:r>
        <w:t>答：使用A和B两种支付方式的购买者共有928名．</w:t>
      </w:r>
    </w:p>
    <w:p>
      <w:pPr>
        <w:pStyle w:val="BodyText"/>
      </w:pPr>
      <w:r>
        <w:t>【 解析 】</w:t>
      </w:r>
    </w:p>
    <w:p>
      <w:pPr>
        <w:pStyle w:val="BodyText"/>
      </w:pPr>
      <w:r>
        <w:br/>
      </w:r>
      <w:r>
        <w:t>（1）根据B的数量和所占的百分比可以求得本次调查的购买者的人数；</w:t>
      </w:r>
      <w:r>
        <w:br/>
      </w:r>
      <w:r>
        <w:t>（2）根据统计图中的数据可以求得选择A和D的人数，从而可以将条形统计图补充完整，求得在扇形统计图中A种支付方式所对应的圆心角的度数；</w:t>
      </w:r>
      <w:r>
        <w:br/>
      </w:r>
      <w:r>
        <w:t>（3）根据统计图中的数据可以计算出使用A和B两种支付方式的购买者共有多少名．</w:t>
      </w:r>
      <w:r>
        <w:br/>
      </w:r>
      <w:r>
        <w:t>本题考查扇形统计图、条形统计图、用样本估计总体，解答本题的关键是明确题意，利用数形结合的思想解答．</w:t>
      </w:r>
    </w:p>
    <w:p>
      <w:pPr>
        <w:pStyle w:val="BodyText"/>
      </w:pPr>
      <w:r>
        <w:br/>
      </w:r>
    </w:p>
    <w:p>
      <w:pPr>
        <w:pStyle w:val="BodyText"/>
      </w:pPr>
      <w:r>
        <w:t>【 第 20 题 】</w:t>
      </w:r>
    </w:p>
    <w:p>
      <w:pPr>
        <w:pStyle w:val="BodyText"/>
      </w:pPr>
      <w:r>
        <w:t>【 答 案 】</w:t>
      </w:r>
    </w:p>
    <w:p>
      <w:pPr>
        <w:pStyle w:val="BodyText"/>
      </w:pPr>
      <w:r>
        <w:t>解：（1）如果从盒子中随机摸出1个球，摸出红色球的概率为</w:t>
      </w:r>
      <m:oMath>
        <m:f>
          <m:num>
            <m:r>
              <m:t>2</m:t>
            </m:r>
          </m:num>
          <m:den>
            <m:r>
              <m:t>3</m:t>
            </m:r>
          </m:den>
        </m:f>
      </m:oMath>
      <w:r>
        <w:t>，</w:t>
      </w:r>
      <w:r>
        <w:br/>
      </w:r>
      <w:r>
        <w:t>故答案为：</w:t>
      </w:r>
      <m:oMath>
        <m:f>
          <m:num>
            <m:r>
              <m:t>2</m:t>
            </m:r>
          </m:num>
          <m:den>
            <m:r>
              <m:t>3</m:t>
            </m:r>
          </m:den>
        </m:f>
      </m:oMath>
      <w:r>
        <w:t>；</w:t>
      </w:r>
      <w:r>
        <w:br/>
      </w:r>
      <w:r>
        <w:t>（2）画树状图如下：</w:t>
      </w:r>
      <w:r>
        <w:br/>
      </w:r>
      <w:r>
        <w:drawing>
          <wp:inline distT="0" distB="0" distL="114300" distR="114300">
            <wp:extent cx="2492375" cy="1068070"/>
            <wp:effectExtent l="0" t="0" r="3175" b="1778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620009" name="Picture"/>
                    <pic:cNvPicPr>
                      <a:picLocks noChangeAspect="1" noChangeArrowheads="1"/>
                    </pic:cNvPicPr>
                  </pic:nvPicPr>
                  <pic:blipFill>
                    <a:blip xmlns:r="http://schemas.openxmlformats.org/officeDocument/2006/relationships" r:embed="rId32"/>
                    <a:stretch>
                      <a:fillRect/>
                    </a:stretch>
                  </pic:blipFill>
                  <pic:spPr>
                    <a:xfrm>
                      <a:off x="0" y="0"/>
                      <a:ext cx="2492943" cy="1068404"/>
                    </a:xfrm>
                    <a:prstGeom prst="rect">
                      <a:avLst/>
                    </a:prstGeom>
                    <a:noFill/>
                    <a:ln w="9525">
                      <a:noFill/>
                    </a:ln>
                  </pic:spPr>
                </pic:pic>
              </a:graphicData>
            </a:graphic>
          </wp:inline>
        </w:drawing>
      </w:r>
      <w:r>
        <w:br/>
      </w:r>
      <w:r>
        <w:t>共有9种情况，两次摸到不同颜色球的情况数有4种，</w:t>
      </w:r>
      <w:r>
        <w:br/>
      </w:r>
      <w:r>
        <w:t>所以两次摸到不同颜色球的概率为</w:t>
      </w:r>
      <m:oMath>
        <m:f>
          <m:num>
            <m:r>
              <m:t>4</m:t>
            </m:r>
          </m:num>
          <m:den>
            <m:r>
              <m:t>9</m:t>
            </m:r>
          </m:den>
        </m:f>
      </m:oMath>
      <w:r>
        <w:t>．</w:t>
      </w:r>
      <w:r>
        <w:br/>
      </w:r>
      <w:r>
        <w:t>（1）直接利用概率公式计算可得；</w:t>
      </w:r>
      <w:r>
        <w:br/>
      </w:r>
      <w:r>
        <w:t>（2）列举出所有情况，看两次都摸出红球的情况数占所有情况数的多少即可．</w:t>
      </w:r>
    </w:p>
    <w:p>
      <w:pPr>
        <w:pStyle w:val="BodyText"/>
      </w:pPr>
      <w:r>
        <w:t>【 解析 】</w:t>
      </w:r>
    </w:p>
    <w:p>
      <w:pPr>
        <w:pStyle w:val="BodyText"/>
      </w:pPr>
      <w:r>
        <w:br/>
      </w:r>
      <w:r>
        <w:t>考查用列树状图的方法解决概率问题；得到两次都摸出红球的情况数是解决本题的关键；用到的知识点为：概率等于所求情况数与总情况数之比．</w:t>
      </w:r>
    </w:p>
    <w:p>
      <w:pPr>
        <w:pStyle w:val="BodyText"/>
      </w:pPr>
      <w:r>
        <w:br/>
      </w:r>
    </w:p>
    <w:p>
      <w:pPr>
        <w:pStyle w:val="BodyText"/>
      </w:pPr>
      <w:r>
        <w:t>【 第 21 题 】</w:t>
      </w:r>
    </w:p>
    <w:p>
      <w:pPr>
        <w:pStyle w:val="BodyText"/>
      </w:pPr>
      <w:r>
        <w:t>【 答 案 】</w:t>
      </w:r>
    </w:p>
    <w:p>
      <w:pPr>
        <w:pStyle w:val="BodyText"/>
      </w:pPr>
      <w:r>
        <w:drawing>
          <wp:inline distT="0" distB="0" distL="114300" distR="114300">
            <wp:extent cx="1087120" cy="1780540"/>
            <wp:effectExtent l="0" t="0" r="17780" b="1016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772305" name="Picture"/>
                    <pic:cNvPicPr>
                      <a:picLocks noChangeAspect="1" noChangeArrowheads="1"/>
                    </pic:cNvPicPr>
                  </pic:nvPicPr>
                  <pic:blipFill>
                    <a:blip xmlns:r="http://schemas.openxmlformats.org/officeDocument/2006/relationships" r:embed="rId33"/>
                    <a:stretch>
                      <a:fillRect/>
                    </a:stretch>
                  </pic:blipFill>
                  <pic:spPr>
                    <a:xfrm>
                      <a:off x="0" y="0"/>
                      <a:ext cx="1087654" cy="1780673"/>
                    </a:xfrm>
                    <a:prstGeom prst="rect">
                      <a:avLst/>
                    </a:prstGeom>
                    <a:noFill/>
                    <a:ln w="9525">
                      <a:noFill/>
                    </a:ln>
                  </pic:spPr>
                </pic:pic>
              </a:graphicData>
            </a:graphic>
          </wp:inline>
        </w:drawing>
      </w:r>
      <w:r>
        <w:t>解：如图，过点C作CD⊥AB于D．</w:t>
      </w:r>
      <w:r>
        <w:br/>
      </w:r>
      <w:r>
        <w:t>设BD=x海里，则AD=（121-x）海里．</w:t>
      </w:r>
      <w:r>
        <w:br/>
      </w:r>
      <w:r>
        <w:t>∵在Rt△BCD中，tan53°=</w:t>
      </w:r>
      <m:oMath>
        <m:f>
          <m:num>
            <m:r>
              <m:t>CD</m:t>
            </m:r>
          </m:num>
          <m:den>
            <m:r>
              <m:t>BD</m:t>
            </m:r>
          </m:den>
        </m:f>
      </m:oMath>
      <w:r>
        <w:t>，</w:t>
      </w:r>
      <w:r>
        <w:br/>
      </w:r>
      <w:r>
        <w:t>∴CD=BD•tan53°≈</w:t>
      </w:r>
      <m:oMath>
        <m:f>
          <m:num>
            <m:r>
              <m:t>4</m:t>
            </m:r>
          </m:num>
          <m:den>
            <m:r>
              <m:t>3</m:t>
            </m:r>
          </m:den>
        </m:f>
      </m:oMath>
      <w:r>
        <w:t>x，</w:t>
      </w:r>
      <w:r>
        <w:br/>
      </w:r>
      <w:r>
        <w:t>∵在Rt△ACD中，tan27°=</w:t>
      </w:r>
      <m:oMath>
        <m:f>
          <m:num>
            <m:r>
              <m:t>CD</m:t>
            </m:r>
          </m:num>
          <m:den>
            <m:r>
              <m:t>AD</m:t>
            </m:r>
          </m:den>
        </m:f>
      </m:oMath>
      <w:r>
        <w:t>，</w:t>
      </w:r>
      <w:r>
        <w:br/>
      </w:r>
      <w:r>
        <w:t>∴CD=AD•tan27°≈</w:t>
      </w:r>
      <m:oMath>
        <m:f>
          <m:num>
            <m:r>
              <m:t>1</m:t>
            </m:r>
          </m:num>
          <m:den>
            <m:r>
              <m:t>2</m:t>
            </m:r>
          </m:den>
        </m:f>
      </m:oMath>
      <w:r>
        <w:t>（121-x），</w:t>
      </w:r>
      <w:r>
        <w:br/>
      </w:r>
      <w:r>
        <w:t>∴</w:t>
      </w:r>
      <m:oMath>
        <m:f>
          <m:num>
            <m:r>
              <m:t>4</m:t>
            </m:r>
          </m:num>
          <m:den>
            <m:r>
              <m:t>3</m:t>
            </m:r>
          </m:den>
        </m:f>
      </m:oMath>
      <w:r>
        <w:t>x=</w:t>
      </w:r>
      <m:oMath>
        <m:f>
          <m:num>
            <m:r>
              <m:t>1</m:t>
            </m:r>
          </m:num>
          <m:den>
            <m:r>
              <m:t>2</m:t>
            </m:r>
          </m:den>
        </m:f>
      </m:oMath>
      <w:r>
        <w:t>（121-x），</w:t>
      </w:r>
      <w:r>
        <w:br/>
      </w:r>
      <w:r>
        <w:t>解得x=33，</w:t>
      </w:r>
      <w:r>
        <w:br/>
      </w:r>
      <w:r>
        <w:t>即BD=33海里．</w:t>
      </w:r>
      <w:r>
        <w:br/>
      </w:r>
      <w:r>
        <w:t>∵在Rt△BCD中，cos53°=</w:t>
      </w:r>
      <m:oMath>
        <m:f>
          <m:num>
            <m:r>
              <m:t>BD</m:t>
            </m:r>
          </m:num>
          <m:den>
            <m:r>
              <m:t>BC</m:t>
            </m:r>
          </m:den>
        </m:f>
      </m:oMath>
      <w:r>
        <w:t>，</w:t>
      </w:r>
      <w:r>
        <w:br/>
      </w:r>
      <w:r>
        <w:t>∴BC=</w:t>
      </w:r>
      <m:oMath>
        <m:f>
          <m:num>
            <m:r>
              <m:t>BD</m:t>
            </m:r>
          </m:num>
          <m:den>
            <m:r>
              <m:rPr>
                <m:nor/>
                <m:sty m:val="p"/>
              </m:rPr>
              <w:rPr>
                <w:b w:val="0"/>
                <w:i w:val="0"/>
              </w:rPr>
              <m:t>cos</m:t>
            </m:r>
            <m:sSup>
              <m:e>
                <m:r>
                  <m:t>53</m:t>
                </m:r>
              </m:e>
              <m:sup>
                <m:r>
                  <m:t>∘</m:t>
                </m:r>
              </m:sup>
            </m:sSup>
          </m:den>
        </m:f>
      </m:oMath>
      <w:r>
        <w:t>≈</w:t>
      </w:r>
      <m:oMath>
        <m:f>
          <m:num>
            <m:r>
              <m:t>33</m:t>
            </m:r>
          </m:num>
          <m:den>
            <m:f>
              <m:num>
                <m:r>
                  <m:t>3</m:t>
                </m:r>
              </m:num>
              <m:den>
                <m:r>
                  <m:t>5</m:t>
                </m:r>
              </m:den>
            </m:f>
          </m:den>
        </m:f>
      </m:oMath>
      <w:r>
        <w:t>=55（海里）．</w:t>
      </w:r>
      <w:r>
        <w:br/>
      </w:r>
      <w:r>
        <w:t>答：小岛B和小岛C之间的距离约为55海里．</w:t>
      </w:r>
    </w:p>
    <w:p>
      <w:pPr>
        <w:pStyle w:val="BodyText"/>
      </w:pPr>
      <w:r>
        <w:t>【 解析 】</w:t>
      </w:r>
    </w:p>
    <w:p>
      <w:pPr>
        <w:pStyle w:val="BodyText"/>
      </w:pPr>
      <w:r>
        <w:br/>
      </w:r>
      <w:r>
        <w:t>过点C作CD⊥AB于D．设BD=x海里，则AD=（121-x）海里．解Rt△BCD，得出CD≈</w:t>
      </w:r>
      <m:oMath>
        <m:f>
          <m:num>
            <m:r>
              <m:t>4</m:t>
            </m:r>
          </m:num>
          <m:den>
            <m:r>
              <m:t>3</m:t>
            </m:r>
          </m:den>
        </m:f>
      </m:oMath>
      <w:r>
        <w:t>x，解Rt△ACD，得出CD≈</w:t>
      </w:r>
      <m:oMath>
        <m:f>
          <m:num>
            <m:r>
              <m:t>1</m:t>
            </m:r>
          </m:num>
          <m:den>
            <m:r>
              <m:t>2</m:t>
            </m:r>
          </m:den>
        </m:f>
      </m:oMath>
      <w:r>
        <w:t>（121-x），那么</w:t>
      </w:r>
      <m:oMath>
        <m:f>
          <m:num>
            <m:r>
              <m:t>4</m:t>
            </m:r>
          </m:num>
          <m:den>
            <m:r>
              <m:t>3</m:t>
            </m:r>
          </m:den>
        </m:f>
      </m:oMath>
      <w:r>
        <w:t>x=</w:t>
      </w:r>
      <m:oMath>
        <m:f>
          <m:num>
            <m:r>
              <m:t>1</m:t>
            </m:r>
          </m:num>
          <m:den>
            <m:r>
              <m:t>2</m:t>
            </m:r>
          </m:den>
        </m:f>
      </m:oMath>
      <w:r>
        <w:t>（121-x），求出x，然后在Rt△BCD中，利用余弦函数求出BC．</w:t>
      </w:r>
      <w:r>
        <w:br/>
      </w:r>
      <w:r>
        <w:t>本题考查解直角三角形的应用-方向角问题，解一般三角形的问题一般可以转化为解直角三角形的问题，解决的方法就是作高线．</w:t>
      </w:r>
    </w:p>
    <w:p>
      <w:pPr>
        <w:pStyle w:val="BodyText"/>
      </w:pPr>
      <w:r>
        <w:br/>
      </w:r>
    </w:p>
    <w:p>
      <w:pPr>
        <w:pStyle w:val="BodyText"/>
      </w:pPr>
      <w:r>
        <w:t>【 第 22 题 】</w:t>
      </w:r>
    </w:p>
    <w:p>
      <w:pPr>
        <w:pStyle w:val="BodyText"/>
      </w:pPr>
      <w:r>
        <w:t>【 答 案 】</w:t>
      </w:r>
    </w:p>
    <w:p>
      <w:pPr>
        <w:pStyle w:val="BodyText"/>
      </w:pPr>
      <w:r>
        <w:drawing>
          <wp:inline distT="0" distB="0" distL="114300" distR="114300">
            <wp:extent cx="1828800" cy="1905635"/>
            <wp:effectExtent l="0" t="0" r="0" b="18415"/>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626580" name="Picture"/>
                    <pic:cNvPicPr>
                      <a:picLocks noChangeAspect="1" noChangeArrowheads="1"/>
                    </pic:cNvPicPr>
                  </pic:nvPicPr>
                  <pic:blipFill>
                    <a:blip xmlns:r="http://schemas.openxmlformats.org/officeDocument/2006/relationships" r:embed="rId34"/>
                    <a:stretch>
                      <a:fillRect/>
                    </a:stretch>
                  </pic:blipFill>
                  <pic:spPr>
                    <a:xfrm>
                      <a:off x="0" y="0"/>
                      <a:ext cx="1828800" cy="1905802"/>
                    </a:xfrm>
                    <a:prstGeom prst="rect">
                      <a:avLst/>
                    </a:prstGeom>
                    <a:noFill/>
                    <a:ln w="9525">
                      <a:noFill/>
                    </a:ln>
                  </pic:spPr>
                </pic:pic>
              </a:graphicData>
            </a:graphic>
          </wp:inline>
        </w:drawing>
      </w:r>
      <w:r>
        <w:t>解：（1）∵一次函数y</w:t>
      </w:r>
      <w:r>
        <w:rPr>
          <w:vertAlign w:val="subscript"/>
        </w:rPr>
        <w:t>1</w:t>
      </w:r>
      <w:r>
        <w:t>=-x-1过M（-2，m），</w:t>
      </w:r>
      <w:r>
        <w:br/>
      </w:r>
      <w:r>
        <w:t>∴m=1，</w:t>
      </w:r>
      <w:r>
        <w:br/>
      </w:r>
      <w:r>
        <w:t>∴M（-2，1）</w:t>
      </w:r>
      <w:r>
        <w:br/>
      </w:r>
      <w:r>
        <w:t>把M（-2，1）代入y</w:t>
      </w:r>
      <w:r>
        <w:rPr>
          <w:vertAlign w:val="subscript"/>
        </w:rPr>
        <w:t>2</w:t>
      </w:r>
      <w:r>
        <w:t>=</w:t>
      </w:r>
      <m:oMath>
        <m:f>
          <m:num>
            <m:r>
              <m:t>k</m:t>
            </m:r>
          </m:num>
          <m:den>
            <m:r>
              <m:t>x</m:t>
            </m:r>
          </m:den>
        </m:f>
      </m:oMath>
      <w:r>
        <w:t>得：k=-2，</w:t>
      </w:r>
      <w:r>
        <w:br/>
      </w:r>
      <w:r>
        <w:t>∴反比列函数为y</w:t>
      </w:r>
      <w:r>
        <w:rPr>
          <w:vertAlign w:val="subscript"/>
        </w:rPr>
        <w:t>2</w:t>
      </w:r>
      <w:r>
        <w:t>=-</w:t>
      </w:r>
      <m:oMath>
        <m:f>
          <m:num>
            <m:r>
              <m:t>2</m:t>
            </m:r>
          </m:num>
          <m:den>
            <m:r>
              <m:t>x</m:t>
            </m:r>
          </m:den>
        </m:f>
      </m:oMath>
      <w:r>
        <w:t>；</w:t>
      </w:r>
      <w:r>
        <w:br/>
      </w:r>
      <w:r>
        <w:br/>
      </w:r>
      <w:r>
        <w:t>（2）设点B到直线OM的距离为h，过M点作MC⊥y轴，垂足为C．</w:t>
      </w:r>
      <w:r>
        <w:br/>
      </w:r>
      <w:r>
        <w:t>∵一次函数y</w:t>
      </w:r>
      <w:r>
        <w:rPr>
          <w:vertAlign w:val="subscript"/>
        </w:rPr>
        <w:t>1</w:t>
      </w:r>
      <w:r>
        <w:t>=-x-1与y轴交于点B，</w:t>
      </w:r>
      <w:r>
        <w:br/>
      </w:r>
      <w:r>
        <w:t>∴点B的坐标是（0，-1）．</w:t>
      </w:r>
      <w:r>
        <w:br/>
      </w:r>
      <w:r>
        <w:t>S</w:t>
      </w:r>
      <w:r>
        <w:rPr>
          <w:vertAlign w:val="subscript"/>
        </w:rPr>
        <w:t>△OMB</w:t>
      </w:r>
      <w:r>
        <w:t>=</w:t>
      </w:r>
      <m:oMath>
        <m:f>
          <m:num>
            <m:r>
              <m:t>1</m:t>
            </m:r>
          </m:num>
          <m:den>
            <m:r>
              <m:t>2</m:t>
            </m:r>
          </m:den>
        </m:f>
      </m:oMath>
      <w:r>
        <w:t>×1×2=1，</w:t>
      </w:r>
      <w:r>
        <w:br/>
      </w:r>
      <w:r>
        <w:t>在Rt△OMC中，OM=</w:t>
      </w:r>
      <m:oMath>
        <m:rad>
          <m:radPr>
            <m:degHide/>
          </m:radPr>
          <m:deg/>
          <m:e>
            <m:r>
              <m:t>O</m:t>
            </m:r>
            <m:sSup>
              <m:e>
                <m:r>
                  <m:t>C</m:t>
                </m:r>
              </m:e>
              <m:sup>
                <m:r>
                  <m:t>2</m:t>
                </m:r>
              </m:sup>
            </m:sSup>
            <m:r>
              <m:t>+C</m:t>
            </m:r>
            <m:sSup>
              <m:e>
                <m:r>
                  <m:t>M</m:t>
                </m:r>
              </m:e>
              <m:sup>
                <m:r>
                  <m:t>2</m:t>
                </m:r>
              </m:sup>
            </m:sSup>
          </m:e>
        </m:rad>
      </m:oMath>
      <w:r>
        <w:t>=</w:t>
      </w:r>
      <m:oMath>
        <m:rad>
          <m:radPr>
            <m:degHide/>
          </m:radPr>
          <m:deg/>
          <m:e>
            <m:sSup>
              <m:e>
                <m:r>
                  <m:t>1</m:t>
                </m:r>
              </m:e>
              <m:sup>
                <m:r>
                  <m:t>2</m:t>
                </m:r>
              </m:sup>
            </m:sSup>
            <m:r>
              <m:t>+</m:t>
            </m:r>
            <m:sSup>
              <m:e>
                <m:r>
                  <m:t>2</m:t>
                </m:r>
              </m:e>
              <m:sup>
                <m:r>
                  <m:t>2</m:t>
                </m:r>
              </m:sup>
            </m:sSup>
          </m:e>
        </m:rad>
      </m:oMath>
      <w:r>
        <w:t>=</w:t>
      </w:r>
      <m:oMath>
        <m:rad>
          <m:radPr>
            <m:degHide/>
          </m:radPr>
          <m:deg/>
          <m:e>
            <m:r>
              <m:t>5</m:t>
            </m:r>
          </m:e>
        </m:rad>
      </m:oMath>
      <w:r>
        <w:t>，</w:t>
      </w:r>
      <w:r>
        <w:br/>
      </w:r>
      <w:r>
        <w:t>∵S</w:t>
      </w:r>
      <w:r>
        <w:rPr>
          <w:vertAlign w:val="subscript"/>
        </w:rPr>
        <w:t>△OMB</w:t>
      </w:r>
      <w:r>
        <w:t>=</w:t>
      </w:r>
      <m:oMath>
        <m:f>
          <m:num>
            <m:r>
              <m:t>1</m:t>
            </m:r>
          </m:num>
          <m:den>
            <m:r>
              <m:t>2</m:t>
            </m:r>
          </m:den>
        </m:f>
      </m:oMath>
      <w:r>
        <w:t>OM•h=1，</w:t>
      </w:r>
      <w:r>
        <w:br/>
      </w:r>
      <w:r>
        <w:t>∴h=</w:t>
      </w:r>
      <m:oMath>
        <m:f>
          <m:num>
            <m:r>
              <m:t>2</m:t>
            </m:r>
          </m:num>
          <m:den>
            <m:rad>
              <m:radPr>
                <m:degHide/>
              </m:radPr>
              <m:deg/>
              <m:e>
                <m:r>
                  <m:t>5</m:t>
                </m:r>
              </m:e>
            </m:rad>
          </m:den>
        </m:f>
      </m:oMath>
      <w:r>
        <w:t>=</w:t>
      </w:r>
      <m:oMath>
        <m:f>
          <m:num>
            <m:r>
              <m:t>2</m:t>
            </m:r>
            <m:rad>
              <m:radPr>
                <m:degHide/>
              </m:radPr>
              <m:deg/>
              <m:e>
                <m:r>
                  <m:t>5</m:t>
                </m:r>
              </m:e>
            </m:rad>
          </m:num>
          <m:den>
            <m:r>
              <m:t>5</m:t>
            </m:r>
          </m:den>
        </m:f>
      </m:oMath>
      <w:r>
        <w:t>．</w:t>
      </w:r>
      <w:r>
        <w:br/>
      </w:r>
      <w:r>
        <w:t>即：点B到直线OM的距离为</w:t>
      </w:r>
      <m:oMath>
        <m:f>
          <m:num>
            <m:r>
              <m:t>2</m:t>
            </m:r>
            <m:rad>
              <m:radPr>
                <m:degHide/>
              </m:radPr>
              <m:deg/>
              <m:e>
                <m:r>
                  <m:t>5</m:t>
                </m:r>
              </m:e>
            </m:rad>
          </m:num>
          <m:den>
            <m:r>
              <m:t>5</m:t>
            </m:r>
          </m:den>
        </m:f>
      </m:oMath>
      <w:r>
        <w:t>．</w:t>
      </w:r>
    </w:p>
    <w:p>
      <w:pPr>
        <w:pStyle w:val="BodyText"/>
      </w:pPr>
      <w:r>
        <w:t>【 解析 】</w:t>
      </w:r>
    </w:p>
    <w:p>
      <w:pPr>
        <w:pStyle w:val="BodyText"/>
      </w:pPr>
      <w:r>
        <w:br/>
      </w:r>
      <w:r>
        <w:t>（1）首先根据一次函数解析式算出M点的坐标，再把M点的坐标代入反比例函数解析式即可；</w:t>
      </w:r>
      <w:r>
        <w:br/>
      </w:r>
      <w:r>
        <w:t>（2）设点B到直线OM的距离为h，过M点作MC⊥y轴，垂足为C，根据一次函数解析式表示出B点坐标，再利用△OMB的面积=</w:t>
      </w:r>
      <m:oMath>
        <m:f>
          <m:num>
            <m:r>
              <m:t>1</m:t>
            </m:r>
          </m:num>
          <m:den>
            <m:r>
              <m:t>2</m:t>
            </m:r>
          </m:den>
        </m:f>
      </m:oMath>
      <w:r>
        <w:t>×BO×MC算出面积，再利用勾股定理算出MO的长，再次利用三角形的面积公式可得</w:t>
      </w:r>
      <m:oMath>
        <m:f>
          <m:num>
            <m:r>
              <m:t>1</m:t>
            </m:r>
          </m:num>
          <m:den>
            <m:r>
              <m:t>2</m:t>
            </m:r>
          </m:den>
        </m:f>
      </m:oMath>
      <w:r>
        <w:t>OM•h，根据前面算的三角形面积可算出h的值．</w:t>
      </w:r>
      <w:r>
        <w:br/>
      </w:r>
      <w:r>
        <w:t>此题主要考查了反比例函数与一次函数的综合应用，关键是熟练掌握三角形的面积公式，并能灵活运用．</w:t>
      </w:r>
    </w:p>
    <w:p>
      <w:pPr>
        <w:pStyle w:val="BodyText"/>
      </w:pPr>
      <w:r>
        <w:br/>
      </w:r>
    </w:p>
    <w:p>
      <w:pPr>
        <w:pStyle w:val="BodyText"/>
      </w:pPr>
      <w:r>
        <w:t>【 第 23 题 】</w:t>
      </w:r>
    </w:p>
    <w:p>
      <w:pPr>
        <w:pStyle w:val="BodyText"/>
      </w:pPr>
      <w:r>
        <w:t>【 答 案 】</w:t>
      </w:r>
    </w:p>
    <w:p>
      <w:pPr>
        <w:pStyle w:val="BodyText"/>
      </w:pPr>
      <w:r>
        <w:t>解：（1）设关系式为y=kx+b，把（12，36）（14，32）代入得：</w:t>
      </w:r>
      <w:r>
        <w:br/>
      </w:r>
      <m:oMath>
        <m:d>
          <m:dPr>
            <m:begChr m:val="{"/>
            <m:endChr m:val=""/>
          </m:dPr>
          <m:e>
            <m:m>
              <m:mPr>
                <m:plcHide/>
                <m:mcs>
                  <m:mc>
                    <m:mcPr>
                      <m:count m:val="1"/>
                      <m:mcJc m:val="center"/>
                    </m:mcPr>
                  </m:mc>
                </m:mcs>
              </m:mPr>
              <m:mr>
                <m:e>
                  <m:r>
                    <m:t>12k+b=36</m:t>
                  </m:r>
                </m:e>
              </m:mr>
              <m:mr>
                <m:e>
                  <m:r>
                    <m:t>14k+b=32</m:t>
                  </m:r>
                </m:e>
              </m:mr>
            </m:m>
          </m:e>
        </m:d>
      </m:oMath>
      <w:r>
        <w:t>，解得：k=-2，b=60，</w:t>
      </w:r>
      <w:r>
        <w:br/>
      </w:r>
      <w:r>
        <w:t>∴y与x的之间的函数关系式为y=-2x+60，</w:t>
      </w:r>
      <w:r>
        <w:br/>
      </w:r>
      <w:r>
        <w:t>通过验证（15，30）（17，26）满足上述关系式，</w:t>
      </w:r>
      <w:r>
        <w:br/>
      </w:r>
      <w:r>
        <w:t>因此y与x的之间的函数关系式就是y=-2x+60．</w:t>
      </w:r>
      <w:r>
        <w:br/>
      </w:r>
      <w:r>
        <w:t>自变量的取值范围为：10≤x≤18．</w:t>
      </w:r>
      <w:r>
        <w:br/>
      </w:r>
      <w:r>
        <w:t>（2）根据题意得：（x-10）（-2x+60）=168，</w:t>
      </w:r>
      <w:r>
        <w:br/>
      </w:r>
      <w:r>
        <w:t>解得：x=16，x=24舍去，</w:t>
      </w:r>
      <w:r>
        <w:br/>
      </w:r>
      <w:r>
        <w:t>答：获得平均每天168元的利润，售价应定为16元/kg；</w:t>
      </w:r>
      <w:r>
        <w:br/>
      </w:r>
      <w:r>
        <w:t>（3）W=（x-10）（-2x+60）=-2x</w:t>
      </w:r>
      <w:r>
        <w:rPr>
          <w:vertAlign w:val="superscript"/>
        </w:rPr>
        <w:t>2</w:t>
      </w:r>
      <w:r>
        <w:t>+80x-600=-2（x-20）</w:t>
      </w:r>
      <w:r>
        <w:rPr>
          <w:vertAlign w:val="superscript"/>
        </w:rPr>
        <w:t>2</w:t>
      </w:r>
      <w:r>
        <w:t>+200，</w:t>
      </w:r>
      <w:r>
        <w:br/>
      </w:r>
      <w:r>
        <w:t>∵a=-2＜0，抛物线开口向下，对称轴为x=20，在对称轴的左侧，y随x的增大而增大，</w:t>
      </w:r>
      <w:r>
        <w:br/>
      </w:r>
      <w:r>
        <w:t>∵10≤x≤18，</w:t>
      </w:r>
      <w:r>
        <w:br/>
      </w:r>
      <w:r>
        <w:t>∴当x=18时，W</w:t>
      </w:r>
      <w:r>
        <w:rPr>
          <w:vertAlign w:val="subscript"/>
        </w:rPr>
        <w:t>最大</w:t>
      </w:r>
      <w:r>
        <w:t>=-2（18-20）</w:t>
      </w:r>
      <w:r>
        <w:rPr>
          <w:vertAlign w:val="superscript"/>
        </w:rPr>
        <w:t>2</w:t>
      </w:r>
      <w:r>
        <w:t>+200=192元，</w:t>
      </w:r>
      <w:r>
        <w:br/>
      </w:r>
      <w:r>
        <w:t>答：W与x之间的函数关系式为W=-2（x-20）</w:t>
      </w:r>
      <w:r>
        <w:rPr>
          <w:vertAlign w:val="superscript"/>
        </w:rPr>
        <w:t>2</w:t>
      </w:r>
      <w:r>
        <w:t>+200，当该商品销售单价定为18元时，才能使经销商所获利润最大，最大利润是192元．</w:t>
      </w:r>
    </w:p>
    <w:p>
      <w:pPr>
        <w:pStyle w:val="BodyText"/>
      </w:pPr>
      <w:r>
        <w:t>【 解析 】</w:t>
      </w:r>
    </w:p>
    <w:p>
      <w:pPr>
        <w:pStyle w:val="BodyText"/>
      </w:pPr>
      <w:r>
        <w:br/>
      </w:r>
      <w:r>
        <w:t>（1）根据一次函数过（12，36）（14，32）可求出函数关系式，然后验证其它数据是否符合关系式，进而确定函数关系式，</w:t>
      </w:r>
      <w:r>
        <w:br/>
      </w:r>
      <w:r>
        <w:t>（2）根据总利润为168元列方程解答即可，</w:t>
      </w:r>
      <w:r>
        <w:br/>
      </w:r>
      <w:r>
        <w:t>（3）先求出总利润W与x的函数关系式，再依据函数的增减性和自变量的取值范围确定何时获得最大利润，但应注意抛物线的对称轴，不能使用顶点式直接求．</w:t>
      </w:r>
      <w:r>
        <w:br/>
      </w:r>
      <w:r>
        <w:t>考查一次函数、二次函数的性质，求出相应的函数关系式和自变量的取值范围是解决问题的关键，在求二次函数的最值时，注意自变量的取值范围，容易出错．</w:t>
      </w:r>
    </w:p>
    <w:p>
      <w:pPr>
        <w:pStyle w:val="BodyText"/>
      </w:pPr>
      <w:r>
        <w:br/>
      </w:r>
    </w:p>
    <w:p>
      <w:pPr>
        <w:pStyle w:val="BodyText"/>
      </w:pPr>
      <w:r>
        <w:t>【 第 24 题 】</w:t>
      </w:r>
    </w:p>
    <w:p>
      <w:pPr>
        <w:pStyle w:val="BodyText"/>
      </w:pPr>
      <w:r>
        <w:t>【 答 案 】</w:t>
      </w:r>
    </w:p>
    <w:p>
      <w:pPr>
        <w:pStyle w:val="BodyText"/>
      </w:pPr>
      <w:r>
        <w:t>解：（1）如图1中，</w:t>
      </w:r>
      <w:r>
        <w:br/>
      </w:r>
      <w:r>
        <w:drawing>
          <wp:inline distT="0" distB="0" distL="114300" distR="114300">
            <wp:extent cx="1597660" cy="1231900"/>
            <wp:effectExtent l="0" t="0" r="2540" b="635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966167" name="Picture"/>
                    <pic:cNvPicPr>
                      <a:picLocks noChangeAspect="1" noChangeArrowheads="1"/>
                    </pic:cNvPicPr>
                  </pic:nvPicPr>
                  <pic:blipFill>
                    <a:blip xmlns:r="http://schemas.openxmlformats.org/officeDocument/2006/relationships" r:embed="rId35"/>
                    <a:stretch>
                      <a:fillRect/>
                    </a:stretch>
                  </pic:blipFill>
                  <pic:spPr>
                    <a:xfrm>
                      <a:off x="0" y="0"/>
                      <a:ext cx="1597793" cy="1232033"/>
                    </a:xfrm>
                    <a:prstGeom prst="rect">
                      <a:avLst/>
                    </a:prstGeom>
                    <a:noFill/>
                    <a:ln w="9525">
                      <a:noFill/>
                    </a:ln>
                  </pic:spPr>
                </pic:pic>
              </a:graphicData>
            </a:graphic>
          </wp:inline>
        </w:drawing>
      </w:r>
      <w:r>
        <w:br/>
      </w:r>
      <w:r>
        <w:t>∵∠DCA+∠DCE+∠ECB=180°，</w:t>
      </w:r>
      <w:r>
        <w:br/>
      </w:r>
      <w:r>
        <w:t>∠DCA+∠A+∠CDA=180°，∠A=∠DCE，</w:t>
      </w:r>
      <w:r>
        <w:br/>
      </w:r>
      <w:r>
        <w:t>∴∠ADC=∠ECB，</w:t>
      </w:r>
      <w:r>
        <w:br/>
      </w:r>
      <w:r>
        <w:t>∵∠A=∠B，</w:t>
      </w:r>
      <w:r>
        <w:br/>
      </w:r>
      <w:r>
        <w:t>∴△DAC∽△CBE，</w:t>
      </w:r>
      <w:r>
        <w:br/>
      </w:r>
      <w:r>
        <w:t>∴</w:t>
      </w:r>
      <m:oMath>
        <m:f>
          <m:num>
            <m:r>
              <m:t>AC</m:t>
            </m:r>
          </m:num>
          <m:den>
            <m:r>
              <m:t>BE</m:t>
            </m:r>
          </m:den>
        </m:f>
      </m:oMath>
      <w:r>
        <w:t>=</w:t>
      </w:r>
      <m:oMath>
        <m:f>
          <m:num>
            <m:r>
              <m:t>AD</m:t>
            </m:r>
          </m:num>
          <m:den>
            <m:r>
              <m:t>BC</m:t>
            </m:r>
          </m:den>
        </m:f>
      </m:oMath>
      <w:r>
        <w:t>．</w:t>
      </w:r>
      <w:r>
        <w:br/>
      </w:r>
      <w:r>
        <w:t>（2）如图2中，设CE交BD于G．</w:t>
      </w:r>
      <w:r>
        <w:br/>
      </w:r>
      <w:r>
        <w:drawing>
          <wp:inline distT="0" distB="0" distL="114300" distR="114300">
            <wp:extent cx="1327785" cy="1144905"/>
            <wp:effectExtent l="0" t="0" r="5715" b="17145"/>
            <wp:docPr id="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551623" name="Picture"/>
                    <pic:cNvPicPr>
                      <a:picLocks noChangeAspect="1" noChangeArrowheads="1"/>
                    </pic:cNvPicPr>
                  </pic:nvPicPr>
                  <pic:blipFill>
                    <a:blip xmlns:r="http://schemas.openxmlformats.org/officeDocument/2006/relationships" r:embed="rId36"/>
                    <a:stretch>
                      <a:fillRect/>
                    </a:stretch>
                  </pic:blipFill>
                  <pic:spPr>
                    <a:xfrm>
                      <a:off x="0" y="0"/>
                      <a:ext cx="1328286" cy="1145406"/>
                    </a:xfrm>
                    <a:prstGeom prst="rect">
                      <a:avLst/>
                    </a:prstGeom>
                    <a:noFill/>
                    <a:ln w="9525">
                      <a:noFill/>
                    </a:ln>
                  </pic:spPr>
                </pic:pic>
              </a:graphicData>
            </a:graphic>
          </wp:inline>
        </w:drawing>
      </w:r>
      <w:r>
        <w:br/>
      </w:r>
      <w:r>
        <w:t>∵∠ADC=∠DBA，∠A=∠A，</w:t>
      </w:r>
      <w:r>
        <w:br/>
      </w:r>
      <w:r>
        <w:t>∴△ADC∽△ABD，</w:t>
      </w:r>
      <w:r>
        <w:br/>
      </w:r>
      <w:r>
        <w:t>∴</w:t>
      </w:r>
      <m:oMath>
        <m:f>
          <m:num>
            <m:r>
              <m:t>AC</m:t>
            </m:r>
          </m:num>
          <m:den>
            <m:r>
              <m:t>AD</m:t>
            </m:r>
          </m:den>
        </m:f>
      </m:oMath>
      <w:r>
        <w:t>=</w:t>
      </w:r>
      <m:oMath>
        <m:f>
          <m:num>
            <m:r>
              <m:t>AD</m:t>
            </m:r>
          </m:num>
          <m:den>
            <m:r>
              <m:t>AB</m:t>
            </m:r>
          </m:den>
        </m:f>
      </m:oMath>
      <w:r>
        <w:t>，</w:t>
      </w:r>
      <w:r>
        <w:br/>
      </w:r>
      <w:r>
        <w:t>即</w:t>
      </w:r>
      <m:oMath>
        <m:f>
          <m:num>
            <m:r>
              <m:t>3</m:t>
            </m:r>
          </m:num>
          <m:den>
            <m:r>
              <m:t>AD</m:t>
            </m:r>
          </m:den>
        </m:f>
      </m:oMath>
      <w:r>
        <w:t>=</w:t>
      </w:r>
      <m:oMath>
        <m:f>
          <m:num>
            <m:r>
              <m:t>AD</m:t>
            </m:r>
          </m:num>
          <m:den>
            <m:f>
              <m:num>
                <m:r>
                  <m:t>25</m:t>
                </m:r>
              </m:num>
              <m:den>
                <m:r>
                  <m:t>3</m:t>
                </m:r>
              </m:den>
            </m:f>
          </m:den>
        </m:f>
      </m:oMath>
      <w:r>
        <w:t>，</w:t>
      </w:r>
      <w:r>
        <w:br/>
      </w:r>
      <w:r>
        <w:t>解得AD=5，</w:t>
      </w:r>
      <w:r>
        <w:br/>
      </w:r>
      <w:r>
        <w:t>∴DC=</w:t>
      </w:r>
      <m:oMath>
        <m:rad>
          <m:radPr>
            <m:degHide/>
          </m:radPr>
          <m:deg/>
          <m:e>
            <m:r>
              <m:t>34</m:t>
            </m:r>
          </m:e>
        </m:rad>
      </m:oMath>
      <w:r>
        <w:t>，DB=</w:t>
      </w:r>
      <m:oMath>
        <m:f>
          <m:num>
            <m:r>
              <m:t>5</m:t>
            </m:r>
            <m:rad>
              <m:radPr>
                <m:degHide/>
              </m:radPr>
              <m:deg/>
              <m:e>
                <m:r>
                  <m:t>34</m:t>
                </m:r>
              </m:e>
            </m:rad>
          </m:num>
          <m:den>
            <m:r>
              <m:t>3</m:t>
            </m:r>
          </m:den>
        </m:f>
      </m:oMath>
      <w:r>
        <w:t>，</w:t>
      </w:r>
      <w:r>
        <w:br/>
      </w:r>
      <w:r>
        <w:t>设∠DBA=∠CDA=α，</w:t>
      </w:r>
      <w:r>
        <w:br/>
      </w:r>
      <w:r>
        <w:t>∴∠CDG=90-2α，</w:t>
      </w:r>
      <w:r>
        <w:br/>
      </w:r>
      <w:r>
        <w:t>∴∠CGD=2α，</w:t>
      </w:r>
      <w:r>
        <w:br/>
      </w:r>
      <w:r>
        <w:t>∴∠GCB=∠GBC=α，</w:t>
      </w:r>
      <w:r>
        <w:br/>
      </w:r>
      <w:r>
        <w:t>∴CG=GB，</w:t>
      </w:r>
      <w:r>
        <w:br/>
      </w:r>
      <w:r>
        <w:t>设CG=GB=x，∴DG=</w:t>
      </w:r>
      <m:oMath>
        <m:f>
          <m:num>
            <m:r>
              <m:t>5</m:t>
            </m:r>
            <m:rad>
              <m:radPr>
                <m:degHide/>
              </m:radPr>
              <m:deg/>
              <m:e>
                <m:r>
                  <m:t>34</m:t>
                </m:r>
              </m:e>
            </m:rad>
          </m:num>
          <m:den>
            <m:r>
              <m:t>3</m:t>
            </m:r>
          </m:den>
        </m:f>
      </m:oMath>
      <w:r>
        <w:t>-x，</w:t>
      </w:r>
      <w:r>
        <w:br/>
      </w:r>
      <w:r>
        <w:t>∴（</w:t>
      </w:r>
      <m:oMath>
        <m:rad>
          <m:radPr>
            <m:degHide/>
          </m:radPr>
          <m:deg/>
          <m:e>
            <m:r>
              <m:t>34</m:t>
            </m:r>
          </m:e>
        </m:rad>
      </m:oMath>
      <w:r>
        <w:t>）</w:t>
      </w:r>
      <w:r>
        <w:rPr>
          <w:vertAlign w:val="superscript"/>
        </w:rPr>
        <w:t>2</w:t>
      </w:r>
      <w:r>
        <w:t>+x</w:t>
      </w:r>
      <w:r>
        <w:rPr>
          <w:vertAlign w:val="superscript"/>
        </w:rPr>
        <w:t>2</w:t>
      </w:r>
      <w:r>
        <w:t>=（</w:t>
      </w:r>
      <m:oMath>
        <m:f>
          <m:num>
            <m:r>
              <m:t>5</m:t>
            </m:r>
            <m:rad>
              <m:radPr>
                <m:degHide/>
              </m:radPr>
              <m:deg/>
              <m:e>
                <m:r>
                  <m:t>34</m:t>
                </m:r>
              </m:e>
            </m:rad>
          </m:num>
          <m:den>
            <m:r>
              <m:t>3</m:t>
            </m:r>
          </m:den>
        </m:f>
      </m:oMath>
      <w:r>
        <w:t>-x）</w:t>
      </w:r>
      <w:r>
        <w:rPr>
          <w:vertAlign w:val="superscript"/>
        </w:rPr>
        <w:t>2</w:t>
      </w:r>
      <w:r>
        <w:t>，</w:t>
      </w:r>
      <w:r>
        <w:br/>
      </w:r>
      <w:r>
        <w:t>解得x=</w:t>
      </w:r>
      <m:oMath>
        <m:f>
          <m:num>
            <m:r>
              <m:t>8</m:t>
            </m:r>
            <m:rad>
              <m:radPr>
                <m:degHide/>
              </m:radPr>
              <m:deg/>
              <m:e>
                <m:r>
                  <m:t>34</m:t>
                </m:r>
              </m:e>
            </m:rad>
          </m:num>
          <m:den>
            <m:r>
              <m:t>15</m:t>
            </m:r>
          </m:den>
        </m:f>
      </m:oMath>
      <w:r>
        <w:t>，</w:t>
      </w:r>
      <w:r>
        <w:br/>
      </w:r>
      <w:r>
        <w:t>∴tan∠CDB=</w:t>
      </w:r>
      <m:oMath>
        <m:f>
          <m:num>
            <m:r>
              <m:t>8</m:t>
            </m:r>
          </m:num>
          <m:den>
            <m:r>
              <m:t>15</m:t>
            </m:r>
          </m:den>
        </m:f>
      </m:oMath>
      <w:r>
        <w:t>．</w:t>
      </w:r>
      <w:r>
        <w:br/>
      </w:r>
      <w:r>
        <w:t>（3）如图3中，以E为圆心，EC长为半径画弧，交BC于点H，连接EH，</w:t>
      </w:r>
      <w:r>
        <w:br/>
      </w:r>
      <w:r>
        <w:drawing>
          <wp:inline distT="0" distB="0" distL="114300" distR="114300">
            <wp:extent cx="1395095" cy="1327785"/>
            <wp:effectExtent l="0" t="0" r="14605" b="5715"/>
            <wp:docPr id="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2573" name="Picture"/>
                    <pic:cNvPicPr>
                      <a:picLocks noChangeAspect="1" noChangeArrowheads="1"/>
                    </pic:cNvPicPr>
                  </pic:nvPicPr>
                  <pic:blipFill>
                    <a:blip xmlns:r="http://schemas.openxmlformats.org/officeDocument/2006/relationships" r:embed="rId37"/>
                    <a:stretch>
                      <a:fillRect/>
                    </a:stretch>
                  </pic:blipFill>
                  <pic:spPr>
                    <a:xfrm>
                      <a:off x="0" y="0"/>
                      <a:ext cx="1395663" cy="1328286"/>
                    </a:xfrm>
                    <a:prstGeom prst="rect">
                      <a:avLst/>
                    </a:prstGeom>
                    <a:noFill/>
                    <a:ln w="9525">
                      <a:noFill/>
                    </a:ln>
                  </pic:spPr>
                </pic:pic>
              </a:graphicData>
            </a:graphic>
          </wp:inline>
        </w:drawing>
      </w:r>
      <w:r>
        <w:br/>
      </w:r>
      <w:r>
        <w:t>∵∠ADC=∠B，∠A=∠A，</w:t>
      </w:r>
      <w:r>
        <w:br/>
      </w:r>
      <w:r>
        <w:t>∴△ADC∽△ADB，</w:t>
      </w:r>
      <w:r>
        <w:br/>
      </w:r>
      <w:r>
        <w:t>∴</w:t>
      </w:r>
      <m:oMath>
        <m:f>
          <m:num>
            <m:r>
              <m:t>AD</m:t>
            </m:r>
          </m:num>
          <m:den>
            <m:r>
              <m:t>AC</m:t>
            </m:r>
          </m:den>
        </m:f>
      </m:oMath>
      <w:r>
        <w:t>=</w:t>
      </w:r>
      <m:oMath>
        <m:f>
          <m:num>
            <m:r>
              <m:t>AB</m:t>
            </m:r>
          </m:num>
          <m:den>
            <m:r>
              <m:t>AD</m:t>
            </m:r>
          </m:den>
        </m:f>
      </m:oMath>
      <w:r>
        <w:t>，</w:t>
      </w:r>
      <w:r>
        <w:br/>
      </w:r>
      <w:r>
        <w:t>∴</w:t>
      </w:r>
      <m:oMath>
        <m:f>
          <m:num>
            <m:r>
              <m:t>AD</m:t>
            </m:r>
          </m:num>
          <m:den>
            <m:r>
              <m:t>3</m:t>
            </m:r>
          </m:den>
        </m:f>
      </m:oMath>
      <w:r>
        <w:t>=</w:t>
      </w:r>
      <m:oMath>
        <m:f>
          <m:num>
            <m:f>
              <m:num>
                <m:r>
                  <m:t>25</m:t>
                </m:r>
              </m:num>
              <m:den>
                <m:r>
                  <m:t>3</m:t>
                </m:r>
              </m:den>
            </m:f>
          </m:num>
          <m:den>
            <m:r>
              <m:t>AD</m:t>
            </m:r>
          </m:den>
        </m:f>
      </m:oMath>
      <w:r>
        <w:t>解得AD=5，</w:t>
      </w:r>
      <w:r>
        <w:br/>
      </w:r>
      <w:r>
        <w:t>∵∠BCE+∠BAD=180°，∠ADC+∠DCA+∠BAD=180°，</w:t>
      </w:r>
      <w:r>
        <w:br/>
      </w:r>
      <w:r>
        <w:t>∴∠ADC+∠DCA=∠BCE，</w:t>
      </w:r>
      <w:r>
        <w:br/>
      </w:r>
      <w:r>
        <w:t>∴EH=EC，∠EHC=∠ECB=∠ADC+∠DCA，</w:t>
      </w:r>
      <w:r>
        <w:br/>
      </w:r>
      <w:r>
        <w:t>∵∠B=∠ADC，</w:t>
      </w:r>
      <w:r>
        <w:br/>
      </w:r>
      <w:r>
        <w:t>∴∠BEH=∠ACD，</w:t>
      </w:r>
      <w:r>
        <w:br/>
      </w:r>
      <w:r>
        <w:t>∴△BEH∽△ADC，</w:t>
      </w:r>
      <w:r>
        <w:br/>
      </w:r>
      <w:r>
        <w:t>∴</w:t>
      </w:r>
      <m:oMath>
        <m:f>
          <m:num>
            <m:r>
              <m:t>BE</m:t>
            </m:r>
          </m:num>
          <m:den>
            <m:r>
              <m:t>CD</m:t>
            </m:r>
          </m:den>
        </m:f>
      </m:oMath>
      <w:r>
        <w:t>=</w:t>
      </w:r>
      <m:oMath>
        <m:f>
          <m:num>
            <m:r>
              <m:t>EH</m:t>
            </m:r>
          </m:num>
          <m:den>
            <m:r>
              <m:t>AC</m:t>
            </m:r>
          </m:den>
        </m:f>
      </m:oMath>
      <w:r>
        <w:t>=</w:t>
      </w:r>
      <m:oMath>
        <m:f>
          <m:num>
            <m:f>
              <m:num>
                <m:r>
                  <m:t>12</m:t>
                </m:r>
              </m:num>
              <m:den>
                <m:r>
                  <m:t>5</m:t>
                </m:r>
              </m:den>
            </m:f>
          </m:num>
          <m:den>
            <m:r>
              <m:t>3</m:t>
            </m:r>
          </m:den>
        </m:f>
      </m:oMath>
      <w:r>
        <w:t>=</w:t>
      </w:r>
      <m:oMath>
        <m:f>
          <m:num>
            <m:r>
              <m:t>4</m:t>
            </m:r>
          </m:num>
          <m:den>
            <m:r>
              <m:t>5</m:t>
            </m:r>
          </m:den>
        </m:f>
      </m:oMath>
      <w:r>
        <w:t>．</w:t>
      </w:r>
    </w:p>
    <w:p>
      <w:pPr>
        <w:pStyle w:val="BodyText"/>
      </w:pPr>
      <w:r>
        <w:t>【 解析 】</w:t>
      </w:r>
    </w:p>
    <w:p>
      <w:pPr>
        <w:pStyle w:val="BodyText"/>
      </w:pPr>
      <w:r>
        <w:br/>
      </w:r>
      <w:r>
        <w:t>（1）根据∠A=∠DCE=∠CBE，可推出∠ADC=∠ECB，从而得到△ADC∽△ECB，则</w:t>
      </w:r>
      <m:oMath>
        <m:f>
          <m:num>
            <m:r>
              <m:t>AC</m:t>
            </m:r>
          </m:num>
          <m:den>
            <m:r>
              <m:t>BE</m:t>
            </m:r>
          </m:den>
        </m:f>
      </m:oMath>
      <w:r>
        <w:t>=</w:t>
      </w:r>
      <m:oMath>
        <m:f>
          <m:num>
            <m:r>
              <m:t>AD</m:t>
            </m:r>
          </m:num>
          <m:den>
            <m:r>
              <m:t>BC</m:t>
            </m:r>
          </m:den>
        </m:f>
      </m:oMath>
      <w:r>
        <w:t>．</w:t>
      </w:r>
      <w:r>
        <w:br/>
      </w:r>
      <w:r>
        <w:t>（2）根据∠A=∠DCE=∠CBE=90°，∠ADC=∠ABD，可推出△ADC∽△ADB，从而求出相应的线段长度，得到tan∠CDB的值．</w:t>
      </w:r>
      <w:r>
        <w:br/>
      </w:r>
      <w:r>
        <w:t>（3）根据∠ADC=∠ABD，可推出△ADC∽△ADB，从而得到AD的长，根据∠BCE+∠BAD=180°，以E为圆心，EC长为半径画弧，交BC于点H，连接EH，可得EH=EC，∠EHC=∠ECB=∠ADC+∠DCA，可得△BEH∽△ADC，则</w:t>
      </w:r>
      <m:oMath>
        <m:f>
          <m:num>
            <m:r>
              <m:t>BE</m:t>
            </m:r>
          </m:num>
          <m:den>
            <m:r>
              <m:t>CD</m:t>
            </m:r>
          </m:den>
        </m:f>
      </m:oMath>
      <w:r>
        <w:t>=</w:t>
      </w:r>
      <m:oMath>
        <m:f>
          <m:num>
            <m:r>
              <m:t>EH</m:t>
            </m:r>
          </m:num>
          <m:den>
            <m:r>
              <m:t>AC</m:t>
            </m:r>
          </m:den>
        </m:f>
      </m:oMath>
      <w:r>
        <w:t>=</w:t>
      </w:r>
      <m:oMath>
        <m:f>
          <m:num>
            <m:f>
              <m:num>
                <m:r>
                  <m:t>12</m:t>
                </m:r>
              </m:num>
              <m:den>
                <m:r>
                  <m:t>5</m:t>
                </m:r>
              </m:den>
            </m:f>
          </m:num>
          <m:den>
            <m:r>
              <m:t>3</m:t>
            </m:r>
          </m:den>
        </m:f>
      </m:oMath>
      <w:r>
        <w:t>=</w:t>
      </w:r>
      <m:oMath>
        <m:f>
          <m:num>
            <m:r>
              <m:t>4</m:t>
            </m:r>
          </m:num>
          <m:den>
            <m:r>
              <m:t>5</m:t>
            </m:r>
          </m:den>
        </m:f>
      </m:oMath>
      <w:r>
        <w:t>．</w:t>
      </w:r>
      <w:r>
        <w:br/>
      </w:r>
      <w:r>
        <w:t>本题属于相似形综合题，考查了相似三角形得性质和判定，勾股定理，锐角三角函数等知识，解题的关键是正确寻找相似三角形解决问题，学会添加常用辅助线，构造相似三角形解决问题，属于中考常考题型．</w:t>
      </w:r>
    </w:p>
    <w:p>
      <w:pPr>
        <w:pStyle w:val="BodyText"/>
      </w:pPr>
      <w:r>
        <w:br/>
      </w:r>
    </w:p>
    <w:p>
      <w:pPr>
        <w:pStyle w:val="BodyText"/>
      </w:pPr>
      <w:r>
        <w:t>【 第 25 题 】</w:t>
      </w:r>
    </w:p>
    <w:p>
      <w:pPr>
        <w:pStyle w:val="BodyText"/>
      </w:pPr>
      <w:r>
        <w:t>【 答 案 】</w:t>
      </w:r>
    </w:p>
    <w:p>
      <w:pPr>
        <w:pStyle w:val="BodyText"/>
      </w:pPr>
      <w:r>
        <w:t>解：（1）∵A（-1，O）、C（3，0），</w:t>
      </w:r>
      <w:r>
        <w:br/>
      </w:r>
      <w:r>
        <w:t>∴AC=4</w:t>
      </w:r>
      <w:r>
        <w:br/>
      </w:r>
      <w:r>
        <w:t>∵直线BD为抛物线的对称轴，</w:t>
      </w:r>
      <w:r>
        <w:br/>
      </w:r>
      <w:r>
        <w:t>∴AB=CB，BD⊥AC，AD=CD=2</w:t>
      </w:r>
      <w:r>
        <w:br/>
      </w:r>
      <w:r>
        <w:t>∴D（1，0），</w:t>
      </w:r>
      <w:r>
        <w:br/>
      </w:r>
      <w:r>
        <w:t>∵∠ABC=60°，</w:t>
      </w:r>
      <w:r>
        <w:br/>
      </w:r>
      <w:r>
        <w:t>∴△ABC是等边三角形</w:t>
      </w:r>
      <w:r>
        <w:br/>
      </w:r>
      <w:r>
        <w:t>∴∠ABC=60°，=60°</w:t>
      </w:r>
      <w:r>
        <w:br/>
      </w:r>
      <w:r>
        <w:t>∴tan∠ABC=</w:t>
      </w:r>
      <m:oMath>
        <m:f>
          <m:num>
            <m:r>
              <m:t>BD</m:t>
            </m:r>
          </m:num>
          <m:den>
            <m:r>
              <m:t>AD</m:t>
            </m:r>
          </m:den>
        </m:f>
      </m:oMath>
      <w:r>
        <w:t>，即BD=AD•tan∠ABC=2tan60°=2</w:t>
      </w:r>
      <m:oMath>
        <m:rad>
          <m:radPr>
            <m:degHide/>
          </m:radPr>
          <m:deg/>
          <m:e>
            <m:r>
              <m:t>3</m:t>
            </m:r>
          </m:e>
        </m:rad>
      </m:oMath>
      <w:r>
        <w:t>，</w:t>
      </w:r>
      <w:r>
        <w:br/>
      </w:r>
      <w:r>
        <w:t>∴B（1，2</w:t>
      </w:r>
      <m:oMath>
        <m:rad>
          <m:radPr>
            <m:degHide/>
          </m:radPr>
          <m:deg/>
          <m:e>
            <m:r>
              <m:t>3</m:t>
            </m:r>
          </m:e>
        </m:rad>
      </m:oMath>
      <w:r>
        <w:t>）；</w:t>
      </w:r>
      <w:r>
        <w:br/>
      </w:r>
      <w:r>
        <w:t>故答案为：B（1，2</w:t>
      </w:r>
      <m:oMath>
        <m:rad>
          <m:radPr>
            <m:degHide/>
          </m:radPr>
          <m:deg/>
          <m:e>
            <m:r>
              <m:t>3</m:t>
            </m:r>
          </m:e>
        </m:rad>
      </m:oMath>
      <w:r>
        <w:t>）；</w:t>
      </w:r>
      <w:r>
        <w:br/>
      </w:r>
      <w:r>
        <w:t>（2）①∵A（-1，0），C（3，0）</w:t>
      </w:r>
      <w:r>
        <w:br/>
      </w:r>
      <w:r>
        <w:t>∴AC=4</w:t>
      </w:r>
      <w:r>
        <w:br/>
      </w:r>
      <w:r>
        <w:t>∵直线BD为对称轴</w:t>
      </w:r>
      <w:r>
        <w:br/>
      </w:r>
      <w:r>
        <w:t>∴AD=CD=</w:t>
      </w:r>
      <m:oMath>
        <m:f>
          <m:num>
            <m:r>
              <m:t>1</m:t>
            </m:r>
          </m:num>
          <m:den>
            <m:r>
              <m:t>2</m:t>
            </m:r>
          </m:den>
        </m:f>
      </m:oMath>
      <w:r>
        <w:t>AC=2，AB=BC</w:t>
      </w:r>
      <w:r>
        <w:br/>
      </w:r>
      <w:r>
        <w:t>∴D（1，0）</w:t>
      </w:r>
      <w:r>
        <w:br/>
      </w:r>
      <w:r>
        <w:t>∵∠ABC=90°</w:t>
      </w:r>
      <w:r>
        <w:br/>
      </w:r>
      <w:r>
        <w:t>∴△ABC为等腰直角三角形</w:t>
      </w:r>
      <w:r>
        <w:br/>
      </w:r>
      <w:r>
        <w:t>∴B（1，2）</w:t>
      </w:r>
      <w:r>
        <w:br/>
      </w:r>
      <w:r>
        <w:t>设抛物线解析式为y=a（x-1）</w:t>
      </w:r>
      <w:r>
        <w:rPr>
          <w:vertAlign w:val="superscript"/>
        </w:rPr>
        <w:t>2</w:t>
      </w:r>
      <w:r>
        <w:t>+2，图象过A（-1，0），则0=a（-1-1）</w:t>
      </w:r>
      <w:r>
        <w:rPr>
          <w:vertAlign w:val="superscript"/>
        </w:rPr>
        <w:t>2</w:t>
      </w:r>
      <w:r>
        <w:t>+2，解得a=</w:t>
      </w:r>
      <m:oMath>
        <m:r>
          <m:t>−</m:t>
        </m:r>
        <m:f>
          <m:num>
            <m:r>
              <m:t>1</m:t>
            </m:r>
          </m:num>
          <m:den>
            <m:r>
              <m:t>2</m:t>
            </m:r>
          </m:den>
        </m:f>
      </m:oMath>
      <w:r>
        <w:t>，</w:t>
      </w:r>
      <w:r>
        <w:drawing>
          <wp:inline distT="0" distB="0" distL="114300" distR="114300">
            <wp:extent cx="1510665" cy="1674495"/>
            <wp:effectExtent l="0" t="0" r="13335" b="1905"/>
            <wp:docPr id="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93221" name="Picture"/>
                    <pic:cNvPicPr>
                      <a:picLocks noChangeAspect="1" noChangeArrowheads="1"/>
                    </pic:cNvPicPr>
                  </pic:nvPicPr>
                  <pic:blipFill>
                    <a:blip xmlns:r="http://schemas.openxmlformats.org/officeDocument/2006/relationships" r:embed="rId38"/>
                    <a:stretch>
                      <a:fillRect/>
                    </a:stretch>
                  </pic:blipFill>
                  <pic:spPr>
                    <a:xfrm>
                      <a:off x="0" y="0"/>
                      <a:ext cx="1511166" cy="1674795"/>
                    </a:xfrm>
                    <a:prstGeom prst="rect">
                      <a:avLst/>
                    </a:prstGeom>
                    <a:noFill/>
                    <a:ln w="9525">
                      <a:noFill/>
                    </a:ln>
                  </pic:spPr>
                </pic:pic>
              </a:graphicData>
            </a:graphic>
          </wp:inline>
        </w:drawing>
      </w:r>
      <w:r>
        <w:br/>
      </w:r>
      <w:r>
        <w:t>∴y=</w:t>
      </w:r>
      <m:oMath>
        <m:r>
          <m:t>−</m:t>
        </m:r>
        <m:f>
          <m:num>
            <m:r>
              <m:t>1</m:t>
            </m:r>
          </m:num>
          <m:den>
            <m:r>
              <m:t>2</m:t>
            </m:r>
          </m:den>
        </m:f>
      </m:oMath>
      <w:r>
        <w:t>（x-1）</w:t>
      </w:r>
      <w:r>
        <w:rPr>
          <w:vertAlign w:val="superscript"/>
        </w:rPr>
        <w:t>2</w:t>
      </w:r>
      <w:r>
        <w:t>+2，即y=</w:t>
      </w:r>
      <m:oMath>
        <m:r>
          <m:t>−</m:t>
        </m:r>
        <m:f>
          <m:num>
            <m:r>
              <m:t>1</m:t>
            </m:r>
          </m:num>
          <m:den>
            <m:r>
              <m:t>2</m:t>
            </m:r>
          </m:den>
        </m:f>
        <m:sSup>
          <m:e>
            <m:r>
              <m:t>x</m:t>
            </m:r>
          </m:e>
          <m:sup>
            <m:r>
              <m:t>2</m:t>
            </m:r>
          </m:sup>
        </m:sSup>
      </m:oMath>
      <w:r>
        <w:t>+x+</w:t>
      </w:r>
      <m:oMath>
        <m:f>
          <m:num>
            <m:r>
              <m:t>3</m:t>
            </m:r>
          </m:num>
          <m:den>
            <m:r>
              <m:t>2</m:t>
            </m:r>
          </m:den>
        </m:f>
      </m:oMath>
      <w:r>
        <w:t>；</w:t>
      </w:r>
      <w:r>
        <w:br/>
      </w:r>
      <w:r>
        <w:t>②如图2，过点P作PF⊥y轴于点F，则P（m，-</w:t>
      </w:r>
      <m:oMath>
        <m:f>
          <m:num>
            <m:r>
              <m:t>1</m:t>
            </m:r>
          </m:num>
          <m:den>
            <m:r>
              <m:t>2</m:t>
            </m:r>
          </m:den>
        </m:f>
        <m:sSup>
          <m:e>
            <m:r>
              <m:t>m</m:t>
            </m:r>
          </m:e>
          <m:sup>
            <m:r>
              <m:t>2</m:t>
            </m:r>
          </m:sup>
        </m:sSup>
      </m:oMath>
      <w:r>
        <w:t>+m+</w:t>
      </w:r>
      <m:oMath>
        <m:f>
          <m:num>
            <m:r>
              <m:t>3</m:t>
            </m:r>
          </m:num>
          <m:den>
            <m:r>
              <m:t>2</m:t>
            </m:r>
          </m:den>
        </m:f>
      </m:oMath>
      <w:r>
        <w:t>）</w:t>
      </w:r>
      <w:r>
        <w:br/>
      </w:r>
      <w:r>
        <w:t>∵AB=BC，∠ABC=90°</w:t>
      </w:r>
      <w:r>
        <w:br/>
      </w:r>
      <w:r>
        <w:t>∴∠BAC=45°</w:t>
      </w:r>
      <w:r>
        <w:br/>
      </w:r>
      <w:r>
        <w:t>在Rt△AOE中，∠AOE=90°，</w:t>
      </w:r>
      <w:r>
        <w:br/>
      </w:r>
      <w:r>
        <w:t>∴∠AEO=∠EAO=45°</w:t>
      </w:r>
      <w:r>
        <w:br/>
      </w:r>
      <w:r>
        <w:t>∴AO=EO=1</w:t>
      </w:r>
      <w:r>
        <w:br/>
      </w:r>
      <w:r>
        <w:t>∴E（0，1）</w:t>
      </w:r>
      <w:r>
        <w:br/>
      </w:r>
      <w:r>
        <w:t>∴S=S</w:t>
      </w:r>
      <w:r>
        <w:rPr>
          <w:vertAlign w:val="subscript"/>
        </w:rPr>
        <w:t>四边形FPCO</w:t>
      </w:r>
      <w:r>
        <w:t>-S</w:t>
      </w:r>
      <w:r>
        <w:rPr>
          <w:vertAlign w:val="subscript"/>
        </w:rPr>
        <w:t>△PEF</w:t>
      </w:r>
      <w:r>
        <w:t>-S</w:t>
      </w:r>
      <w:r>
        <w:rPr>
          <w:vertAlign w:val="subscript"/>
        </w:rPr>
        <w:t>△CEO</w:t>
      </w:r>
      <w:r>
        <w:br/>
      </w:r>
      <w:r>
        <w:t>=</w:t>
      </w:r>
      <m:oMath>
        <m:f>
          <m:num>
            <m:r>
              <m:t>1</m:t>
            </m:r>
          </m:num>
          <m:den>
            <m:r>
              <m:t>2</m:t>
            </m:r>
          </m:den>
        </m:f>
      </m:oMath>
      <w:r>
        <w:t>（m+3）（</w:t>
      </w:r>
      <m:oMath>
        <m:r>
          <m:t>−</m:t>
        </m:r>
        <m:f>
          <m:num>
            <m:r>
              <m:t>1</m:t>
            </m:r>
          </m:num>
          <m:den>
            <m:r>
              <m:t>2</m:t>
            </m:r>
          </m:den>
        </m:f>
        <m:sSup>
          <m:e>
            <m:r>
              <m:t>m</m:t>
            </m:r>
          </m:e>
          <m:sup>
            <m:r>
              <m:t>2</m:t>
            </m:r>
          </m:sup>
        </m:sSup>
      </m:oMath>
      <w:r>
        <w:t>+m+</w:t>
      </w:r>
      <m:oMath>
        <m:f>
          <m:num>
            <m:r>
              <m:t>3</m:t>
            </m:r>
          </m:num>
          <m:den>
            <m:r>
              <m:t>2</m:t>
            </m:r>
          </m:den>
        </m:f>
      </m:oMath>
      <w:r>
        <w:t>）-</w:t>
      </w:r>
      <m:oMath>
        <m:f>
          <m:num>
            <m:r>
              <m:t>1</m:t>
            </m:r>
          </m:num>
          <m:den>
            <m:r>
              <m:t>2</m:t>
            </m:r>
          </m:den>
        </m:f>
      </m:oMath>
      <w:r>
        <w:t>m（</w:t>
      </w:r>
      <m:oMath>
        <m:r>
          <m:t>−</m:t>
        </m:r>
        <m:f>
          <m:num>
            <m:r>
              <m:t>1</m:t>
            </m:r>
          </m:num>
          <m:den>
            <m:r>
              <m:t>2</m:t>
            </m:r>
          </m:den>
        </m:f>
        <m:sSup>
          <m:e>
            <m:r>
              <m:t>m</m:t>
            </m:r>
          </m:e>
          <m:sup>
            <m:r>
              <m:t>2</m:t>
            </m:r>
          </m:sup>
        </m:sSup>
      </m:oMath>
      <w:r>
        <w:t>+m+</w:t>
      </w:r>
      <m:oMath>
        <m:f>
          <m:num>
            <m:r>
              <m:t>3</m:t>
            </m:r>
          </m:num>
          <m:den>
            <m:r>
              <m:t>2</m:t>
            </m:r>
          </m:den>
        </m:f>
      </m:oMath>
      <w:r>
        <w:t>-1）-</w:t>
      </w:r>
      <m:oMath>
        <m:f>
          <m:num>
            <m:r>
              <m:t>1</m:t>
            </m:r>
          </m:num>
          <m:den>
            <m:r>
              <m:t>2</m:t>
            </m:r>
          </m:den>
        </m:f>
      </m:oMath>
      <w:r>
        <w:t>×1×3</w:t>
      </w:r>
      <w:r>
        <w:br/>
      </w:r>
      <w:r>
        <w:t>=-</w:t>
      </w:r>
      <m:oMath>
        <m:f>
          <m:num>
            <m:r>
              <m:t>3</m:t>
            </m:r>
          </m:num>
          <m:den>
            <m:r>
              <m:t>4</m:t>
            </m:r>
          </m:den>
        </m:f>
        <m:sSup>
          <m:e>
            <m:r>
              <m:t>m</m:t>
            </m:r>
          </m:e>
          <m:sup>
            <m:r>
              <m:t>2</m:t>
            </m:r>
          </m:sup>
        </m:sSup>
      </m:oMath>
      <w:r>
        <w:t>+2m+</w:t>
      </w:r>
      <m:oMath>
        <m:f>
          <m:num>
            <m:r>
              <m:t>3</m:t>
            </m:r>
          </m:num>
          <m:den>
            <m:r>
              <m:t>4</m:t>
            </m:r>
          </m:den>
        </m:f>
      </m:oMath>
      <w:r>
        <w:br/>
      </w:r>
      <w:r>
        <w:t>=</w:t>
      </w:r>
      <m:oMath>
        <m:r>
          <m:t>−</m:t>
        </m:r>
        <m:f>
          <m:num>
            <m:r>
              <m:t>3</m:t>
            </m:r>
          </m:num>
          <m:den>
            <m:r>
              <m:t>4</m:t>
            </m:r>
          </m:den>
        </m:f>
        <m:r>
          <m:t>(m−</m:t>
        </m:r>
        <m:f>
          <m:num>
            <m:r>
              <m:t>4</m:t>
            </m:r>
          </m:num>
          <m:den>
            <m:r>
              <m:t>3</m:t>
            </m:r>
          </m:den>
        </m:f>
        <m:sSup>
          <m:e>
            <m:r>
              <m:t>)</m:t>
            </m:r>
          </m:e>
          <m:sup>
            <m:r>
              <m:t>2</m:t>
            </m:r>
          </m:sup>
        </m:sSup>
      </m:oMath>
      <w:r>
        <w:t>+</w:t>
      </w:r>
      <m:oMath>
        <m:f>
          <m:num>
            <m:r>
              <m:t>25</m:t>
            </m:r>
          </m:num>
          <m:den>
            <m:r>
              <m:t>12</m:t>
            </m:r>
          </m:den>
        </m:f>
      </m:oMath>
      <w:r>
        <w:br/>
      </w:r>
      <w:r>
        <w:t>∵-</w:t>
      </w:r>
      <m:oMath>
        <m:f>
          <m:num>
            <m:r>
              <m:t>3</m:t>
            </m:r>
          </m:num>
          <m:den>
            <m:r>
              <m:t>4</m:t>
            </m:r>
          </m:den>
        </m:f>
      </m:oMath>
      <w:r>
        <w:t>＜0，∴当m=</w:t>
      </w:r>
      <m:oMath>
        <m:f>
          <m:num>
            <m:r>
              <m:t>4</m:t>
            </m:r>
          </m:num>
          <m:den>
            <m:r>
              <m:t>3</m:t>
            </m:r>
          </m:den>
        </m:f>
      </m:oMath>
      <w:r>
        <w:t>时，S</w:t>
      </w:r>
      <w:r>
        <w:rPr>
          <w:vertAlign w:val="subscript"/>
        </w:rPr>
        <w:t>最大值</w:t>
      </w:r>
      <w:r>
        <w:t>=</w:t>
      </w:r>
      <m:oMath>
        <m:f>
          <m:num>
            <m:r>
              <m:t>25</m:t>
            </m:r>
          </m:num>
          <m:den>
            <m:r>
              <m:t>12</m:t>
            </m:r>
          </m:den>
        </m:f>
      </m:oMath>
      <w:r>
        <w:t>，</w:t>
      </w:r>
      <w:r>
        <w:br/>
      </w:r>
      <w:r>
        <w:t>∴S关于m的函数关系式为S=-</w:t>
      </w:r>
      <m:oMath>
        <m:f>
          <m:num>
            <m:r>
              <m:t>3</m:t>
            </m:r>
          </m:num>
          <m:den>
            <m:r>
              <m:t>4</m:t>
            </m:r>
          </m:den>
        </m:f>
        <m:sSup>
          <m:e>
            <m:r>
              <m:t>m</m:t>
            </m:r>
          </m:e>
          <m:sup>
            <m:r>
              <m:t>2</m:t>
            </m:r>
          </m:sup>
        </m:sSup>
      </m:oMath>
      <w:r>
        <w:t>+2m+</w:t>
      </w:r>
      <m:oMath>
        <m:f>
          <m:num>
            <m:r>
              <m:t>3</m:t>
            </m:r>
          </m:num>
          <m:den>
            <m:r>
              <m:t>4</m:t>
            </m:r>
          </m:den>
        </m:f>
      </m:oMath>
      <w:r>
        <w:t>，S的最大值为</w:t>
      </w:r>
      <m:oMath>
        <m:f>
          <m:num>
            <m:r>
              <m:t>25</m:t>
            </m:r>
          </m:num>
          <m:den>
            <m:r>
              <m:t>12</m:t>
            </m:r>
          </m:den>
        </m:f>
      </m:oMath>
      <w:r>
        <w:t>；</w:t>
      </w:r>
      <w:r>
        <w:drawing>
          <wp:inline distT="0" distB="0" distL="114300" distR="114300">
            <wp:extent cx="1588135" cy="1616710"/>
            <wp:effectExtent l="0" t="0" r="12065" b="2540"/>
            <wp:docPr id="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611500" name="Picture"/>
                    <pic:cNvPicPr>
                      <a:picLocks noChangeAspect="1" noChangeArrowheads="1"/>
                    </pic:cNvPicPr>
                  </pic:nvPicPr>
                  <pic:blipFill>
                    <a:blip xmlns:r="http://schemas.openxmlformats.org/officeDocument/2006/relationships" r:embed="rId39"/>
                    <a:stretch>
                      <a:fillRect/>
                    </a:stretch>
                  </pic:blipFill>
                  <pic:spPr>
                    <a:xfrm>
                      <a:off x="0" y="0"/>
                      <a:ext cx="1588168" cy="1617044"/>
                    </a:xfrm>
                    <a:prstGeom prst="rect">
                      <a:avLst/>
                    </a:prstGeom>
                    <a:noFill/>
                    <a:ln w="9525">
                      <a:noFill/>
                    </a:ln>
                  </pic:spPr>
                </pic:pic>
              </a:graphicData>
            </a:graphic>
          </wp:inline>
        </w:drawing>
      </w:r>
      <w:r>
        <w:br/>
      </w:r>
      <w:r>
        <w:t>③抛物线上存在点Q，使直线QC与直线BC所夹锐角等于∠OBD，</w:t>
      </w:r>
      <w:r>
        <w:br/>
      </w:r>
      <w:r>
        <w:t>如图3，在Rt△ABC中，∠ABC=90°，AB=BC，AC=4</w:t>
      </w:r>
      <w:r>
        <w:br/>
      </w:r>
      <w:r>
        <w:t>∴△ABC是等腰直角三角形，AB=BC=2</w:t>
      </w:r>
      <m:oMath>
        <m:rad>
          <m:radPr>
            <m:degHide/>
          </m:radPr>
          <m:deg/>
          <m:e>
            <m:r>
              <m:t>2</m:t>
            </m:r>
          </m:e>
        </m:rad>
      </m:oMath>
      <w:r>
        <w:br/>
      </w:r>
      <w:r>
        <w:t>∵E（0，1）</w:t>
      </w:r>
      <w:r>
        <w:br/>
      </w:r>
      <w:r>
        <w:t>∴BE=AE=</w:t>
      </w:r>
      <m:oMath>
        <m:f>
          <m:num>
            <m:r>
              <m:t>1</m:t>
            </m:r>
          </m:num>
          <m:den>
            <m:r>
              <m:t>2</m:t>
            </m:r>
          </m:den>
        </m:f>
      </m:oMath>
      <w:r>
        <w:t>BC，即tan∠BCE=</w:t>
      </w:r>
      <m:oMath>
        <m:f>
          <m:num>
            <m:r>
              <m:t>BE</m:t>
            </m:r>
          </m:num>
          <m:den>
            <m:r>
              <m:t>BC</m:t>
            </m:r>
          </m:den>
        </m:f>
      </m:oMath>
      <w:r>
        <w:t>=</w:t>
      </w:r>
      <m:oMath>
        <m:f>
          <m:num>
            <m:r>
              <m:t>1</m:t>
            </m:r>
          </m:num>
          <m:den>
            <m:r>
              <m:t>2</m:t>
            </m:r>
          </m:den>
        </m:f>
      </m:oMath>
      <w:r>
        <w:br/>
      </w:r>
      <w:r>
        <w:t>∵tan∠OBD=</w:t>
      </w:r>
      <m:oMath>
        <m:f>
          <m:num>
            <m:r>
              <m:t>OD</m:t>
            </m:r>
          </m:num>
          <m:den>
            <m:r>
              <m:t>BD</m:t>
            </m:r>
          </m:den>
        </m:f>
      </m:oMath>
      <w:r>
        <w:t>=</w:t>
      </w:r>
      <m:oMath>
        <m:f>
          <m:num>
            <m:r>
              <m:t>1</m:t>
            </m:r>
          </m:num>
          <m:den>
            <m:r>
              <m:t>2</m:t>
            </m:r>
          </m:den>
        </m:f>
      </m:oMath>
      <w:r>
        <w:br/>
      </w:r>
      <w:r>
        <w:t>∴tan∠BCE=tan∠OBD，即∠BCE=∠OBD</w:t>
      </w:r>
      <w:r>
        <w:br/>
      </w:r>
      <w:r>
        <w:t>易求得直线BE解析式为y=-</w:t>
      </w:r>
      <m:oMath>
        <m:f>
          <m:num>
            <m:r>
              <m:t>1</m:t>
            </m:r>
          </m:num>
          <m:den>
            <m:r>
              <m:t>3</m:t>
            </m:r>
          </m:den>
        </m:f>
      </m:oMath>
      <w:r>
        <w:t>x+1，</w:t>
      </w:r>
      <w:r>
        <w:br/>
      </w:r>
      <w:r>
        <w:t>联立方程组</w:t>
      </w:r>
      <m:oMath>
        <m:d>
          <m:dPr>
            <m:begChr m:val="{"/>
            <m:endChr m:val=""/>
          </m:dPr>
          <m:e>
            <m:m>
              <m:mPr>
                <m:plcHide/>
                <m:mcs>
                  <m:mc>
                    <m:mcPr>
                      <m:count m:val="1"/>
                      <m:mcJc m:val="center"/>
                    </m:mcPr>
                  </m:mc>
                </m:mcs>
              </m:mPr>
              <m:mr>
                <m:e>
                  <m:r>
                    <m:t>y=−</m:t>
                  </m:r>
                  <m:f>
                    <m:num>
                      <m:r>
                        <m:t>1</m:t>
                      </m:r>
                    </m:num>
                    <m:den>
                      <m:r>
                        <m:t>3</m:t>
                      </m:r>
                    </m:den>
                  </m:f>
                  <m:r>
                    <m:t>x+1</m:t>
                  </m:r>
                </m:e>
              </m:mr>
              <m:mr>
                <m:e>
                  <m:r>
                    <m:t>y=−</m:t>
                  </m:r>
                  <m:f>
                    <m:num>
                      <m:r>
                        <m:t>1</m:t>
                      </m:r>
                    </m:num>
                    <m:den>
                      <m:r>
                        <m:t>2</m:t>
                      </m:r>
                    </m:den>
                  </m:f>
                  <m:sSup>
                    <m:e>
                      <m:r>
                        <m:t>x</m:t>
                      </m:r>
                    </m:e>
                    <m:sup>
                      <m:r>
                        <m:t>2</m:t>
                      </m:r>
                    </m:sup>
                  </m:sSup>
                  <m:r>
                    <m:t>+x+</m:t>
                  </m:r>
                  <m:f>
                    <m:num>
                      <m:r>
                        <m:t>3</m:t>
                      </m:r>
                    </m:num>
                    <m:den>
                      <m:r>
                        <m:t>2</m:t>
                      </m:r>
                    </m:den>
                  </m:f>
                </m:e>
              </m:mr>
            </m:m>
          </m:e>
        </m:d>
      </m:oMath>
      <w:r>
        <w:t>，</w:t>
      </w:r>
      <w:r>
        <w:br/>
      </w:r>
      <w:r>
        <w:t>解得</w:t>
      </w:r>
      <m:oMath>
        <m:d>
          <m:dPr>
            <m:begChr m:val="{"/>
            <m:endChr m:val=""/>
          </m:dPr>
          <m:e>
            <m:m>
              <m:mPr>
                <m:plcHide/>
                <m:mcs>
                  <m:mc>
                    <m:mcPr>
                      <m:count m:val="1"/>
                      <m:mcJc m:val="center"/>
                    </m:mcPr>
                  </m:mc>
                </m:mcs>
              </m:mPr>
              <m:mr>
                <m:e>
                  <m:sSub>
                    <m:e>
                      <m:r>
                        <m:t>x</m:t>
                      </m:r>
                    </m:e>
                    <m:sub>
                      <m:r>
                        <m:t>1</m:t>
                      </m:r>
                    </m:sub>
                  </m:sSub>
                  <m:r>
                    <m:t>=3</m:t>
                  </m:r>
                </m:e>
              </m:mr>
              <m:mr>
                <m:e>
                  <m:sSub>
                    <m:e>
                      <m:r>
                        <m:t>y</m:t>
                      </m:r>
                    </m:e>
                    <m:sub>
                      <m:r>
                        <m:t>1</m:t>
                      </m:r>
                    </m:sub>
                  </m:sSub>
                  <m:r>
                    <m:t>=0</m:t>
                  </m:r>
                </m:e>
              </m:mr>
            </m:m>
          </m:e>
        </m:d>
      </m:oMath>
      <w:r>
        <w:t>，</w:t>
      </w:r>
      <m:oMath>
        <m:d>
          <m:dPr>
            <m:begChr m:val="{"/>
            <m:endChr m:val=""/>
          </m:dPr>
          <m:e>
            <m:m>
              <m:mPr>
                <m:plcHide/>
                <m:mcs>
                  <m:mc>
                    <m:mcPr>
                      <m:count m:val="1"/>
                      <m:mcJc m:val="center"/>
                    </m:mcPr>
                  </m:mc>
                </m:mcs>
              </m:mPr>
              <m:mr>
                <m:e>
                  <m:sSub>
                    <m:e>
                      <m:r>
                        <m:t>x</m:t>
                      </m:r>
                    </m:e>
                    <m:sub>
                      <m:r>
                        <m:t>2</m:t>
                      </m:r>
                    </m:sub>
                  </m:sSub>
                  <m:r>
                    <m:t>=−</m:t>
                  </m:r>
                  <m:f>
                    <m:num>
                      <m:r>
                        <m:t>1</m:t>
                      </m:r>
                    </m:num>
                    <m:den>
                      <m:r>
                        <m:t>3</m:t>
                      </m:r>
                    </m:den>
                  </m:f>
                </m:e>
              </m:mr>
              <m:mr>
                <m:e>
                  <m:sSub>
                    <m:e>
                      <m:r>
                        <m:t>y</m:t>
                      </m:r>
                    </m:e>
                    <m:sub>
                      <m:r>
                        <m:t>2</m:t>
                      </m:r>
                    </m:sub>
                  </m:sSub>
                  <m:r>
                    <m:t>=</m:t>
                  </m:r>
                  <m:f>
                    <m:num>
                      <m:r>
                        <m:t>10</m:t>
                      </m:r>
                    </m:num>
                    <m:den>
                      <m:r>
                        <m:t>9</m:t>
                      </m:r>
                    </m:den>
                  </m:f>
                </m:e>
              </m:mr>
            </m:m>
          </m:e>
        </m:d>
      </m:oMath>
      <w:r>
        <w:t>；</w:t>
      </w:r>
      <w:r>
        <w:br/>
      </w:r>
      <w:r>
        <w:t>∴Q</w:t>
      </w:r>
      <w:r>
        <w:rPr>
          <w:vertAlign w:val="subscript"/>
        </w:rPr>
        <w:t>1</w:t>
      </w:r>
      <w:r>
        <w:t>（</w:t>
      </w:r>
      <m:oMath>
        <m:r>
          <m:t>−</m:t>
        </m:r>
        <m:f>
          <m:num>
            <m:r>
              <m:t>1</m:t>
            </m:r>
          </m:num>
          <m:den>
            <m:r>
              <m:t>3</m:t>
            </m:r>
          </m:den>
        </m:f>
      </m:oMath>
      <w:r>
        <w:t>，</w:t>
      </w:r>
      <m:oMath>
        <m:f>
          <m:num>
            <m:r>
              <m:t>10</m:t>
            </m:r>
          </m:num>
          <m:den>
            <m:r>
              <m:t>9</m:t>
            </m:r>
          </m:den>
        </m:f>
      </m:oMath>
      <w:r>
        <w:t>）</w:t>
      </w:r>
      <w:r>
        <w:br/>
      </w:r>
      <w:r>
        <w:t>在直线AB上截取BG=</w:t>
      </w:r>
      <m:oMath>
        <m:f>
          <m:num>
            <m:r>
              <m:t>1</m:t>
            </m:r>
          </m:num>
          <m:den>
            <m:r>
              <m:t>2</m:t>
            </m:r>
          </m:den>
        </m:f>
      </m:oMath>
      <w:r>
        <w:t>BC，∴tan∠BCG=</w:t>
      </w:r>
      <m:oMath>
        <m:f>
          <m:num>
            <m:r>
              <m:t>BG</m:t>
            </m:r>
          </m:num>
          <m:den>
            <m:r>
              <m:t>BC</m:t>
            </m:r>
          </m:den>
        </m:f>
      </m:oMath>
      <w:r>
        <w:t>=</w:t>
      </w:r>
      <m:oMath>
        <m:f>
          <m:num>
            <m:r>
              <m:t>1</m:t>
            </m:r>
          </m:num>
          <m:den>
            <m:r>
              <m:t>2</m:t>
            </m:r>
          </m:den>
        </m:f>
      </m:oMath>
      <w:r>
        <w:t>=tan∠OBD</w:t>
      </w:r>
      <w:r>
        <w:br/>
      </w:r>
      <w:r>
        <w:t>∴∠BCG=∠OBD，过点G作GL⊥y轴于L，则△OAE∽△LGE</w:t>
      </w:r>
      <w:r>
        <w:br/>
      </w:r>
      <w:r>
        <w:t>∴</w:t>
      </w:r>
      <m:oMath>
        <m:f>
          <m:num>
            <m:r>
              <m:t>GL</m:t>
            </m:r>
          </m:num>
          <m:den>
            <m:r>
              <m:t>OA</m:t>
            </m:r>
          </m:den>
        </m:f>
      </m:oMath>
      <w:r>
        <w:t>=</w:t>
      </w:r>
      <m:oMath>
        <m:f>
          <m:num>
            <m:r>
              <m:t>EL</m:t>
            </m:r>
          </m:num>
          <m:den>
            <m:r>
              <m:t>OE</m:t>
            </m:r>
          </m:den>
        </m:f>
      </m:oMath>
      <w:r>
        <w:t>=</w:t>
      </w:r>
      <m:oMath>
        <m:f>
          <m:num>
            <m:r>
              <m:t>EG</m:t>
            </m:r>
          </m:num>
          <m:den>
            <m:r>
              <m:t>AE</m:t>
            </m:r>
          </m:den>
        </m:f>
      </m:oMath>
      <w:r>
        <w:t>=</w:t>
      </w:r>
      <m:oMath>
        <m:f>
          <m:num>
            <m:r>
              <m:t>2</m:t>
            </m:r>
          </m:num>
          <m:den>
            <m:r>
              <m:t>1</m:t>
            </m:r>
          </m:den>
        </m:f>
      </m:oMath>
      <w:r>
        <w:br/>
      </w:r>
      <w:r>
        <w:t>∴GL=2OA=2，EL=2OE=2，OL=OE+EL=1+2=3</w:t>
      </w:r>
      <w:r>
        <w:br/>
      </w:r>
      <w:r>
        <w:t>∴G（2，3）</w:t>
      </w:r>
      <w:r>
        <w:br/>
      </w:r>
      <w:r>
        <w:t>∴直线CG解析式为y=-3x+9，</w:t>
      </w:r>
      <w:r>
        <w:br/>
      </w:r>
      <w:r>
        <w:t>解方程组</w:t>
      </w:r>
      <m:oMath>
        <m:d>
          <m:dPr>
            <m:begChr m:val="{"/>
            <m:endChr m:val=""/>
          </m:dPr>
          <m:e>
            <m:m>
              <m:mPr>
                <m:plcHide/>
                <m:mcs>
                  <m:mc>
                    <m:mcPr>
                      <m:count m:val="1"/>
                      <m:mcJc m:val="center"/>
                    </m:mcPr>
                  </m:mc>
                </m:mcs>
              </m:mPr>
              <m:mr>
                <m:e>
                  <m:r>
                    <m:t>y=−3x+9</m:t>
                  </m:r>
                </m:e>
              </m:mr>
              <m:mr>
                <m:e>
                  <m:r>
                    <m:t>y=−</m:t>
                  </m:r>
                  <m:f>
                    <m:num>
                      <m:r>
                        <m:t>1</m:t>
                      </m:r>
                    </m:num>
                    <m:den>
                      <m:r>
                        <m:t>2</m:t>
                      </m:r>
                    </m:den>
                  </m:f>
                  <m:sSup>
                    <m:e>
                      <m:r>
                        <m:t>x</m:t>
                      </m:r>
                    </m:e>
                    <m:sup>
                      <m:r>
                        <m:t>2</m:t>
                      </m:r>
                    </m:sup>
                  </m:sSup>
                  <m:r>
                    <m:t>+x+</m:t>
                  </m:r>
                  <m:f>
                    <m:num>
                      <m:r>
                        <m:t>3</m:t>
                      </m:r>
                    </m:num>
                    <m:den>
                      <m:r>
                        <m:t>2</m:t>
                      </m:r>
                    </m:den>
                  </m:f>
                </m:e>
              </m:mr>
            </m:m>
          </m:e>
        </m:d>
      </m:oMath>
      <w:r>
        <w:t>得</w:t>
      </w:r>
      <m:oMath>
        <m:d>
          <m:dPr>
            <m:begChr m:val="{"/>
            <m:endChr m:val=""/>
          </m:dPr>
          <m:e>
            <m:m>
              <m:mPr>
                <m:plcHide/>
                <m:mcs>
                  <m:mc>
                    <m:mcPr>
                      <m:count m:val="1"/>
                      <m:mcJc m:val="center"/>
                    </m:mcPr>
                  </m:mc>
                </m:mcs>
              </m:mPr>
              <m:mr>
                <m:e>
                  <m:sSub>
                    <m:e>
                      <m:r>
                        <m:t>x</m:t>
                      </m:r>
                    </m:e>
                    <m:sub>
                      <m:r>
                        <m:t>1</m:t>
                      </m:r>
                    </m:sub>
                  </m:sSub>
                  <m:r>
                    <m:t>=3</m:t>
                  </m:r>
                </m:e>
              </m:mr>
              <m:mr>
                <m:e>
                  <m:sSub>
                    <m:e>
                      <m:r>
                        <m:t>y</m:t>
                      </m:r>
                    </m:e>
                    <m:sub>
                      <m:r>
                        <m:t>1</m:t>
                      </m:r>
                    </m:sub>
                  </m:sSub>
                  <m:r>
                    <m:t>=0</m:t>
                  </m:r>
                </m:e>
              </m:mr>
            </m:m>
          </m:e>
        </m:d>
      </m:oMath>
      <w:r>
        <w:t>，</w:t>
      </w:r>
      <m:oMath>
        <m:d>
          <m:dPr>
            <m:begChr m:val="{"/>
            <m:endChr m:val=""/>
          </m:dPr>
          <m:e>
            <m:m>
              <m:mPr>
                <m:plcHide/>
                <m:mcs>
                  <m:mc>
                    <m:mcPr>
                      <m:count m:val="1"/>
                      <m:mcJc m:val="center"/>
                    </m:mcPr>
                  </m:mc>
                </m:mcs>
              </m:mPr>
              <m:mr>
                <m:e>
                  <m:sSub>
                    <m:e>
                      <m:r>
                        <m:t>x</m:t>
                      </m:r>
                    </m:e>
                    <m:sub>
                      <m:r>
                        <m:t>2</m:t>
                      </m:r>
                    </m:sub>
                  </m:sSub>
                  <m:r>
                    <m:t>=5</m:t>
                  </m:r>
                </m:e>
              </m:mr>
              <m:mr>
                <m:e>
                  <m:sSub>
                    <m:e>
                      <m:r>
                        <m:t>y</m:t>
                      </m:r>
                    </m:e>
                    <m:sub>
                      <m:r>
                        <m:t>2</m:t>
                      </m:r>
                    </m:sub>
                  </m:sSub>
                  <m:r>
                    <m:t>=−6</m:t>
                  </m:r>
                </m:e>
              </m:mr>
            </m:m>
          </m:e>
        </m:d>
      </m:oMath>
      <w:r>
        <w:br/>
      </w:r>
      <w:r>
        <w:t>∴Q</w:t>
      </w:r>
      <w:r>
        <w:rPr>
          <w:vertAlign w:val="subscript"/>
        </w:rPr>
        <w:t>2</w:t>
      </w:r>
      <w:r>
        <w:t>（5，-6），</w:t>
      </w:r>
      <w:r>
        <w:br/>
      </w:r>
      <w:r>
        <w:t>综上所述，点Q的坐标为：Q</w:t>
      </w:r>
      <w:r>
        <w:rPr>
          <w:vertAlign w:val="subscript"/>
        </w:rPr>
        <w:t>1</w:t>
      </w:r>
      <w:r>
        <w:t>（</w:t>
      </w:r>
      <m:oMath>
        <m:r>
          <m:t>−</m:t>
        </m:r>
        <m:f>
          <m:num>
            <m:r>
              <m:t>1</m:t>
            </m:r>
          </m:num>
          <m:den>
            <m:r>
              <m:t>3</m:t>
            </m:r>
          </m:den>
        </m:f>
      </m:oMath>
      <w:r>
        <w:t>，</w:t>
      </w:r>
      <m:oMath>
        <m:f>
          <m:num>
            <m:r>
              <m:t>10</m:t>
            </m:r>
          </m:num>
          <m:den>
            <m:r>
              <m:t>9</m:t>
            </m:r>
          </m:den>
        </m:f>
      </m:oMath>
      <w:r>
        <w:t>），Q</w:t>
      </w:r>
      <w:r>
        <w:rPr>
          <w:vertAlign w:val="subscript"/>
        </w:rPr>
        <w:t>2</w:t>
      </w:r>
      <w:r>
        <w:t>（5，-6）．</w:t>
      </w:r>
      <w:r>
        <w:br/>
      </w:r>
      <w:r>
        <w:t>（1）先证明△ABC是等边三角形，进而可求得B（1，2</w:t>
      </w:r>
      <m:oMath>
        <m:rad>
          <m:radPr>
            <m:degHide/>
          </m:radPr>
          <m:deg/>
          <m:e>
            <m:r>
              <m:t>3</m:t>
            </m:r>
          </m:e>
        </m:rad>
      </m:oMath>
      <w:r>
        <w:t>）；</w:t>
      </w:r>
      <w:r>
        <w:br/>
      </w:r>
      <w:r>
        <w:t>（2）①先证明△ABC为等腰直角三角形，可求得点B坐标，待定系数法可求得抛物线解析式；</w:t>
      </w:r>
      <w:r>
        <w:br/>
      </w:r>
      <w:r>
        <w:t>②过点P作PF⊥y轴于点F，根据S=S</w:t>
      </w:r>
      <w:r>
        <w:rPr>
          <w:vertAlign w:val="subscript"/>
        </w:rPr>
        <w:t>四边形FPCO</w:t>
      </w:r>
      <w:r>
        <w:t>-S</w:t>
      </w:r>
      <w:r>
        <w:rPr>
          <w:vertAlign w:val="subscript"/>
        </w:rPr>
        <w:t>△PEF</w:t>
      </w:r>
      <w:r>
        <w:t>-S</w:t>
      </w:r>
      <w:r>
        <w:rPr>
          <w:vertAlign w:val="subscript"/>
        </w:rPr>
        <w:t>△CEO</w:t>
      </w:r>
      <w:r>
        <w:t>，可得S关于m的函数关系式，运用二次函数最值方法即可求得点P坐标和S的最大值；</w:t>
      </w:r>
      <w:r>
        <w:br/>
      </w:r>
      <w:r>
        <w:t>③由tan∠BCE=tan∠OBD可得∠BCE=∠OBD，待定系数法可求得直线CE解析式，联立方程组求解可得Q坐标，在AB延长线上截取BG=</w:t>
      </w:r>
      <m:oMath>
        <m:f>
          <m:num>
            <m:r>
              <m:t>1</m:t>
            </m:r>
          </m:num>
          <m:den>
            <m:r>
              <m:t>2</m:t>
            </m:r>
          </m:den>
        </m:f>
      </m:oMath>
      <w:r>
        <w:t>BC，易得∠BCG=∠OBD，过点G作GL⊥y轴于L，则△OAE∽△LGE，可求得点G坐标，待定系数法可求得直线CG解析式，解方程组可求得点Q坐标．</w:t>
      </w:r>
    </w:p>
    <w:p>
      <w:pPr>
        <w:pStyle w:val="BodyText"/>
      </w:pPr>
      <w:r>
        <w:t>【 解析 】</w:t>
      </w:r>
    </w:p>
    <w:p>
      <w:pPr>
        <w:pStyle w:val="BodyText"/>
      </w:pPr>
      <w:r>
        <w:br/>
      </w:r>
      <w:r>
        <w:t>本题考查了二次函数图象和性质，二次函数最值，待定系数法求函数解析式，等边三角形性质，相似三角形判定和性质，解直角三角形等知识点，涉及知识点较多，综合性强，有较大难度，是典型的中考数学压轴题．</w:t>
      </w:r>
    </w:p>
    <w:p>
      <w:pPr>
        <w:pStyle w:val="BodyText"/>
      </w:pPr>
      <w:r>
        <w:br/>
      </w:r>
    </w:p>
    <w:p>
      <w:pPr>
        <w:pStyle w:val="BodyText"/>
      </w:pPr>
      <w:r>
        <w:t>【 第 26 题 】</w:t>
      </w:r>
    </w:p>
    <w:p>
      <w:pPr>
        <w:pStyle w:val="BodyText"/>
      </w:pPr>
      <w:r>
        <w:t>【 答 案 】</w:t>
      </w:r>
    </w:p>
    <w:p>
      <w:pPr>
        <w:pStyle w:val="BodyText"/>
      </w:pPr>
      <w:r>
        <w:t>证明：作OG⊥DF于G．连接OE．</w:t>
      </w:r>
      <w:r>
        <w:br/>
      </w:r>
      <w:r>
        <w:t>∵BD=DC，BO=OA，</w:t>
      </w:r>
      <w:r>
        <w:drawing>
          <wp:inline distT="0" distB="0" distL="114300" distR="114300">
            <wp:extent cx="1703070" cy="1049020"/>
            <wp:effectExtent l="0" t="0" r="11430" b="17780"/>
            <wp:docPr id="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113495" name="Picture"/>
                    <pic:cNvPicPr>
                      <a:picLocks noChangeAspect="1" noChangeArrowheads="1"/>
                    </pic:cNvPicPr>
                  </pic:nvPicPr>
                  <pic:blipFill>
                    <a:blip xmlns:r="http://schemas.openxmlformats.org/officeDocument/2006/relationships" r:embed="rId40"/>
                    <a:stretch>
                      <a:fillRect/>
                    </a:stretch>
                  </pic:blipFill>
                  <pic:spPr>
                    <a:xfrm>
                      <a:off x="0" y="0"/>
                      <a:ext cx="1703671" cy="1049153"/>
                    </a:xfrm>
                    <a:prstGeom prst="rect">
                      <a:avLst/>
                    </a:prstGeom>
                    <a:noFill/>
                    <a:ln w="9525">
                      <a:noFill/>
                    </a:ln>
                  </pic:spPr>
                </pic:pic>
              </a:graphicData>
            </a:graphic>
          </wp:inline>
        </w:drawing>
      </w:r>
      <w:r>
        <w:br/>
      </w:r>
      <w:r>
        <w:t>∴OD∥AC，</w:t>
      </w:r>
      <w:r>
        <w:br/>
      </w:r>
      <w:r>
        <w:t>∴∠ODG=∠DFC，</w:t>
      </w:r>
      <w:r>
        <w:br/>
      </w:r>
      <w:r>
        <w:t>∵∠OGD=∠DCF=90°，OD=DF，</w:t>
      </w:r>
      <w:r>
        <w:br/>
      </w:r>
      <w:r>
        <w:t>∴△OGD≌△DCF（AAS），</w:t>
      </w:r>
      <w:r>
        <w:br/>
      </w:r>
      <w:r>
        <w:t>∴OG=CD，</w:t>
      </w:r>
      <w:r>
        <w:br/>
      </w:r>
      <w:r>
        <w:t>∵AC是⊙O的切线，</w:t>
      </w:r>
      <w:r>
        <w:br/>
      </w:r>
      <w:r>
        <w:t>∴OE⊥AC，</w:t>
      </w:r>
      <w:r>
        <w:br/>
      </w:r>
      <w:r>
        <w:t>∴∠AEO=∠C=90°，</w:t>
      </w:r>
      <w:r>
        <w:br/>
      </w:r>
      <w:r>
        <w:t>∴OE∥BC，</w:t>
      </w:r>
      <w:r>
        <w:br/>
      </w:r>
      <w:r>
        <w:t>∵OD∥CE，</w:t>
      </w:r>
      <w:r>
        <w:br/>
      </w:r>
      <w:r>
        <w:t>∴四边形CDOE是矩形，</w:t>
      </w:r>
      <w:r>
        <w:br/>
      </w:r>
      <w:r>
        <w:t>∴CD=OE，</w:t>
      </w:r>
      <w:r>
        <w:br/>
      </w:r>
      <w:r>
        <w:t>∴OG=OE，</w:t>
      </w:r>
      <w:r>
        <w:br/>
      </w:r>
      <w:r>
        <w:t>∴DF是⊙O的切线．</w:t>
      </w:r>
      <w:r>
        <w:br/>
      </w:r>
      <w:r>
        <w:t>（2）设OE=x，则BD=DC=OE=x，</w:t>
      </w:r>
      <w:r>
        <w:br/>
      </w:r>
      <w:r>
        <w:t>∵sinB=</w:t>
      </w:r>
      <m:oMath>
        <m:f>
          <m:num>
            <m:rad>
              <m:radPr>
                <m:degHide/>
              </m:radPr>
              <m:deg/>
              <m:e>
                <m:r>
                  <m:t>3</m:t>
                </m:r>
              </m:e>
            </m:rad>
          </m:num>
          <m:den>
            <m:r>
              <m:t>2</m:t>
            </m:r>
          </m:den>
        </m:f>
      </m:oMath>
      <w:r>
        <w:t>，</w:t>
      </w:r>
      <w:r>
        <w:br/>
      </w:r>
      <w:r>
        <w:t>∴∠B=60°，</w:t>
      </w:r>
      <w:r>
        <w:br/>
      </w:r>
      <w:r>
        <w:t>∴在Rt△OBD中，OD=BD</w:t>
      </w:r>
      <m:oMath>
        <m:r>
          <m:rPr>
            <m:nor/>
            <m:sty m:val="p"/>
          </m:rPr>
          <w:rPr>
            <w:b w:val="0"/>
            <w:i w:val="0"/>
          </w:rPr>
          <m:t>tan</m:t>
        </m:r>
        <m:sSup>
          <m:e>
            <m:r>
              <m:t>60</m:t>
            </m:r>
          </m:e>
          <m:sup>
            <m:r>
              <m:t>∘</m:t>
            </m:r>
          </m:sup>
        </m:sSup>
        <m:r>
          <m:t>−</m:t>
        </m:r>
        <m:rad>
          <m:radPr>
            <m:degHide/>
          </m:radPr>
          <m:deg/>
          <m:e>
            <m:r>
              <m:t>3</m:t>
            </m:r>
          </m:e>
        </m:rad>
        <m:r>
          <m:t>x</m:t>
        </m:r>
      </m:oMath>
      <w:r>
        <w:t>，</w:t>
      </w:r>
      <w:r>
        <w:br/>
      </w:r>
      <w:r>
        <w:t>在Rt△DCF中，</w:t>
      </w:r>
      <w:r>
        <w:br/>
      </w:r>
      <w:r>
        <w:t>∵DF</w:t>
      </w:r>
      <w:r>
        <w:rPr>
          <w:vertAlign w:val="superscript"/>
        </w:rPr>
        <w:t>2</w:t>
      </w:r>
      <w:r>
        <w:t>=CF</w:t>
      </w:r>
      <w:r>
        <w:rPr>
          <w:vertAlign w:val="superscript"/>
        </w:rPr>
        <w:t>2</w:t>
      </w:r>
      <w:r>
        <w:t>+DC</w:t>
      </w:r>
      <w:r>
        <w:rPr>
          <w:vertAlign w:val="superscript"/>
        </w:rPr>
        <w:t>2</w:t>
      </w:r>
      <w:r>
        <w:t>，</w:t>
      </w:r>
      <w:r>
        <w:br/>
      </w:r>
      <w:r>
        <w:t>∴</w:t>
      </w:r>
      <m:oMath>
        <m:r>
          <m:t>(</m:t>
        </m:r>
        <m:rad>
          <m:radPr>
            <m:degHide/>
          </m:radPr>
          <m:deg/>
          <m:e>
            <m:r>
              <m:t>3</m:t>
            </m:r>
          </m:e>
        </m:rad>
        <m:r>
          <m:t>x</m:t>
        </m:r>
        <m:sSup>
          <m:e>
            <m:r>
              <m:t>)</m:t>
            </m:r>
          </m:e>
          <m:sup>
            <m:r>
              <m:t>2</m:t>
            </m:r>
          </m:sup>
        </m:sSup>
        <m:r>
          <m:t>=</m:t>
        </m:r>
        <m:sSup>
          <m:e>
            <m:r>
              <m:t>2</m:t>
            </m:r>
          </m:e>
          <m:sup>
            <m:r>
              <m:t>2</m:t>
            </m:r>
          </m:sup>
        </m:sSup>
        <m:r>
          <m:t>+</m:t>
        </m:r>
        <m:sSup>
          <m:e>
            <m:r>
              <m:t>x</m:t>
            </m:r>
          </m:e>
          <m:sup>
            <m:r>
              <m:t>2</m:t>
            </m:r>
          </m:sup>
        </m:sSup>
      </m:oMath>
      <w:r>
        <w:t>，</w:t>
      </w:r>
      <w:r>
        <w:br/>
      </w:r>
      <w:r>
        <w:t>解得，x=</w:t>
      </w:r>
      <m:oMath>
        <m:rad>
          <m:radPr>
            <m:degHide/>
          </m:radPr>
          <m:deg/>
          <m:e>
            <m:r>
              <m:t>2</m:t>
            </m:r>
          </m:e>
        </m:rad>
      </m:oMath>
      <w:r>
        <w:t>，</w:t>
      </w:r>
      <w:r>
        <w:br/>
      </w:r>
      <w:r>
        <w:t>∴⊙O的半径为</w:t>
      </w:r>
      <m:oMath>
        <m:rad>
          <m:radPr>
            <m:degHide/>
          </m:radPr>
          <m:deg/>
          <m:e>
            <m:r>
              <m:t>2</m:t>
            </m:r>
          </m:e>
        </m:rad>
      </m:oMath>
      <w:r>
        <w:t>．</w:t>
      </w:r>
    </w:p>
    <w:p>
      <w:pPr>
        <w:pStyle w:val="BodyText"/>
      </w:pPr>
      <w:r>
        <w:t>【 解析 】</w:t>
      </w:r>
    </w:p>
    <w:p>
      <w:pPr>
        <w:pStyle w:val="BodyText"/>
      </w:pPr>
      <w:r>
        <w:br/>
      </w:r>
      <w:r>
        <w:t>（1）作OG⊥DF于G．连接OE．证出△OGD≌△DCF可得OG=CD，证明OG=OE即可解决问题；</w:t>
      </w:r>
      <w:r>
        <w:br/>
      </w:r>
      <w:r>
        <w:t>（2）可知∠B=60°，设OE=x，则BD=DC=OE=x，在Rt△DCF中，由勾股定理得方程（</w:t>
      </w:r>
      <m:oMath>
        <m:rad>
          <m:radPr>
            <m:degHide/>
          </m:radPr>
          <m:deg/>
          <m:e>
            <m:r>
              <m:t>3</m:t>
            </m:r>
          </m:e>
        </m:rad>
        <m:r>
          <m:t>x</m:t>
        </m:r>
      </m:oMath>
      <w:r>
        <w:t>）</w:t>
      </w:r>
      <w:r>
        <w:rPr>
          <w:vertAlign w:val="superscript"/>
        </w:rPr>
        <w:t>2</w:t>
      </w:r>
      <w:r>
        <w:t>=2</w:t>
      </w:r>
      <w:r>
        <w:rPr>
          <w:vertAlign w:val="superscript"/>
        </w:rPr>
        <w:t>2</w:t>
      </w:r>
      <w:r>
        <w:t>+x</w:t>
      </w:r>
      <w:r>
        <w:rPr>
          <w:vertAlign w:val="superscript"/>
        </w:rPr>
        <w:t>2</w:t>
      </w:r>
      <w:r>
        <w:t>，解出x即可．</w:t>
      </w:r>
      <w:r>
        <w:br/>
      </w:r>
      <w:r>
        <w:t>本题考查切线的性质和判定，勾股定理，三角形中位线定理，全等三角形的判定和性质，切线长定理，解直角三角形等知识，解题的关键是学会添加常用辅助线，构造全等三角形解决问题，学会利用参数构建方程解决问题．</w:t>
      </w:r>
    </w:p>
    <w:p>
      <w:pPr>
        <w:pStyle w:val="BodyText"/>
      </w:pPr>
      <w:r>
        <w:br/>
      </w:r>
    </w:p>
    <w:p>
      <w:pPr>
        <w:pStyle w:val="BodyText"/>
      </w:pPr>
      <w:bookmarkStart w:id="1" w:name="_GoBack"/>
      <w:bookmarkEnd w:id="1"/>
    </w:p>
    <w:p>
      <w:pPr>
        <w:pStyle w:val="BodyText"/>
      </w:pPr>
      <w:r>
        <w:t> </w:t>
      </w:r>
    </w:p>
    <w:p>
      <w:pPr>
        <w:pStyle w:val="BodyText"/>
      </w:pPr>
      <w:r>
        <w:t> </w:t>
      </w:r>
    </w:p>
    <w:p>
      <w:pPr>
        <w:pStyle w:val="BodyText"/>
      </w:pPr>
      <w:r>
        <w:t> </w:t>
      </w:r>
    </w:p>
    <w:sectPr>
      <w:headerReference w:type="default" r:id="rId41"/>
      <w:footerReference w:type="even" r:id="rId42"/>
      <w:footerReference w:type="default" r:id="rId43"/>
      <w:headerReference w:type="first" r:id="rId44"/>
      <w:footerReference w:type="first" r:id="rId45"/>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header" Target="header1.xml" /><Relationship Id="rId42" Type="http://schemas.openxmlformats.org/officeDocument/2006/relationships/footer" Target="footer1.xml" /><Relationship Id="rId43" Type="http://schemas.openxmlformats.org/officeDocument/2006/relationships/footer" Target="footer2.xml" /><Relationship Id="rId44" Type="http://schemas.openxmlformats.org/officeDocument/2006/relationships/header" Target="header2.xml" /><Relationship Id="rId45" Type="http://schemas.openxmlformats.org/officeDocument/2006/relationships/footer" Target="footer3.xml" /><Relationship Id="rId46" Type="http://schemas.openxmlformats.org/officeDocument/2006/relationships/theme" Target="theme/theme1.xml" /><Relationship Id="rId47" Type="http://schemas.openxmlformats.org/officeDocument/2006/relationships/numbering" Target="numbering.xml" /><Relationship Id="rId48"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仲昊阳</dc:creator>
  <cp:lastModifiedBy>仲昊阳</cp:lastModifiedBy>
  <cp:revision>0</cp:revision>
  <dcterms:created xsi:type="dcterms:W3CDTF">2020-03-24T06:38:00Z</dcterms:created>
  <dcterms:modified xsi:type="dcterms:W3CDTF">2020-03-24T07:21:31Z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