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30pt;margin-top:906pt;margin-left:881pt;mso-position-horizontal-relative:page;mso-position-vertical-relative:top-margin-area;position:absolute;z-index:251658240">
            <v:imagedata r:id="rId5" o:title=""/>
            <o:lock v:ext="edit" aspectratio="t"/>
          </v:shape>
        </w:pict>
      </w:r>
      <w:bookmarkStart w:id="0" w:name="年辽宁省丹东五中中考数学二模试卷"/>
      <w:r>
        <w:t>2019年辽宁省丹东五中中考数学二模试卷</w:t>
      </w:r>
      <w:bookmarkEnd w:id="0"/>
    </w:p>
    <w:p>
      <w:r>
        <w:t> </w:t>
      </w:r>
    </w:p>
    <w:p>
      <w:pPr>
        <w:pStyle w:val="BodyText"/>
      </w:pPr>
      <w:r>
        <w:t>   姓名：</w:t>
      </w:r>
      <w:r>
        <w:rPr>
          <w:u w:val="single"/>
        </w:rPr>
        <w:t>         </w:t>
      </w:r>
      <w:r>
        <w:t>  得分：</w:t>
      </w:r>
      <w:r>
        <w:rPr>
          <w:u w:val="single"/>
        </w:rPr>
        <w:t>     </w:t>
      </w:r>
      <w:r>
        <w:t>  日期：</w:t>
      </w:r>
      <w:r>
        <w:rPr>
          <w:u w:val="single"/>
        </w:rPr>
        <w:t>         </w:t>
      </w:r>
      <w:r>
        <w:br/>
      </w:r>
      <w:r>
        <w:br/>
      </w:r>
    </w:p>
    <w:p>
      <w:pPr>
        <w:pStyle w:val="BodyText"/>
      </w:pPr>
      <w:r>
        <w:t>一、选择题（本大题共 8 小题，共 24 分）</w:t>
      </w:r>
    </w:p>
    <w:p>
      <w:pPr>
        <w:pStyle w:val="BodyText"/>
      </w:pPr>
      <w:r>
        <w:t>1、(3分) -0.5的倒数是（　　）</w:t>
      </w:r>
    </w:p>
    <w:tbl>
      <w:tblPr>
        <w:tblStyle w:val="HostTable-Borderless"/>
        <w:tblW w:w="5000" w:type="pct"/>
        <w:tblInd w:w="0" w:type="dxa"/>
        <w:tblCellMar>
          <w:top w:w="0" w:type="dxa"/>
          <w:left w:w="0" w:type="dxa"/>
          <w:bottom w:w="0" w:type="dxa"/>
          <w:right w:w="0" w:type="dxa"/>
        </w:tblCellMar>
      </w:tblPr>
      <w:tblGrid>
        <w:gridCol w:w="2316"/>
        <w:gridCol w:w="1963"/>
        <w:gridCol w:w="2369"/>
        <w:gridCol w:w="3438"/>
      </w:tblGrid>
      <w:tr>
        <w:tblPrEx>
          <w:tblW w:w="5000" w:type="pct"/>
          <w:tblInd w:w="0" w:type="dxa"/>
          <w:tblCellMar>
            <w:top w:w="0" w:type="dxa"/>
            <w:left w:w="0" w:type="dxa"/>
            <w:bottom w:w="0" w:type="dxa"/>
            <w:right w:w="0" w:type="dxa"/>
          </w:tblCellMar>
        </w:tblPrEx>
        <w:tc>
          <w:tcPr/>
          <w:p>
            <w:pPr>
              <w:pStyle w:val="Compact"/>
              <w:jc w:val="left"/>
            </w:pPr>
            <w:r>
              <w:t>A.</w:t>
            </w:r>
            <m:oMath>
              <m:f>
                <m:num>
                  <m:r>
                    <m:t>1</m:t>
                  </m:r>
                </m:num>
                <m:den>
                  <m:r>
                    <m:t>2</m:t>
                  </m:r>
                </m:den>
              </m:f>
            </m:oMath>
          </w:p>
        </w:tc>
        <w:tc>
          <w:tcPr/>
          <w:p>
            <w:pPr>
              <w:pStyle w:val="Compact"/>
              <w:jc w:val="left"/>
            </w:pPr>
            <w:r>
              <w:t>B.2</w:t>
            </w:r>
          </w:p>
        </w:tc>
        <w:tc>
          <w:tcPr/>
          <w:p>
            <w:pPr>
              <w:pStyle w:val="Compact"/>
              <w:jc w:val="left"/>
            </w:pPr>
            <w:r>
              <w:t>C.-2</w:t>
            </w:r>
          </w:p>
        </w:tc>
        <w:tc>
          <w:tcPr/>
          <w:p>
            <w:pPr>
              <w:pStyle w:val="Compact"/>
              <w:jc w:val="left"/>
            </w:pPr>
            <w:r>
              <w:t>D.</w:t>
            </w:r>
            <m:oMath>
              <m:r>
                <m:t>−</m:t>
              </m:r>
              <m:f>
                <m:num>
                  <m:r>
                    <m:t>1</m:t>
                  </m:r>
                </m:num>
                <m:den>
                  <m:r>
                    <m:t>2</m:t>
                  </m:r>
                </m:den>
              </m:f>
            </m:oMath>
          </w:p>
        </w:tc>
      </w:tr>
    </w:tbl>
    <w:p>
      <w:pPr>
        <w:pStyle w:val="BodyText"/>
      </w:pPr>
      <w:r>
        <w:br/>
      </w:r>
      <w:r>
        <w:t>2、(3分) 下列调查中最适合普遍调查的是（　　）</w:t>
      </w:r>
    </w:p>
    <w:tbl>
      <w:tblPr>
        <w:tblStyle w:val="HostTable-Borderless"/>
        <w:tblW w:w="5000" w:type="pct"/>
        <w:tblInd w:w="0" w:type="dxa"/>
        <w:tblCellMar>
          <w:top w:w="0" w:type="dxa"/>
          <w:left w:w="0" w:type="dxa"/>
          <w:bottom w:w="0" w:type="dxa"/>
          <w:right w:w="0" w:type="dxa"/>
        </w:tblCellMar>
      </w:tblPr>
      <w:tblGrid>
        <w:gridCol w:w="4574"/>
        <w:gridCol w:w="5512"/>
      </w:tblGrid>
      <w:tr>
        <w:tblPrEx>
          <w:tblW w:w="5000" w:type="pct"/>
          <w:tblInd w:w="0" w:type="dxa"/>
          <w:tblCellMar>
            <w:top w:w="0" w:type="dxa"/>
            <w:left w:w="0" w:type="dxa"/>
            <w:bottom w:w="0" w:type="dxa"/>
            <w:right w:w="0" w:type="dxa"/>
          </w:tblCellMar>
        </w:tblPrEx>
        <w:tc>
          <w:tcPr/>
          <w:p>
            <w:pPr>
              <w:pStyle w:val="Compact"/>
              <w:jc w:val="left"/>
            </w:pPr>
            <w:r>
              <w:t>A.调查某品牌灯泡的使用寿命</w:t>
            </w:r>
          </w:p>
        </w:tc>
        <w:tc>
          <w:tcPr/>
          <w:p>
            <w:pPr>
              <w:pStyle w:val="Compact"/>
              <w:jc w:val="left"/>
            </w:pPr>
            <w:r>
              <w:t>B.调查振兴区居民网上购物情况</w:t>
            </w:r>
          </w:p>
        </w:tc>
      </w:tr>
      <w:tr>
        <w:tblPrEx>
          <w:tblW w:w="5000" w:type="pct"/>
          <w:tblInd w:w="0" w:type="dxa"/>
          <w:tblCellMar>
            <w:top w:w="0" w:type="dxa"/>
            <w:left w:w="0" w:type="dxa"/>
            <w:bottom w:w="0" w:type="dxa"/>
            <w:right w:w="0" w:type="dxa"/>
          </w:tblCellMar>
        </w:tblPrEx>
        <w:tc>
          <w:tcPr/>
          <w:p>
            <w:pPr>
              <w:pStyle w:val="Compact"/>
              <w:jc w:val="left"/>
            </w:pPr>
            <w:r>
              <w:t>C.调查锦江山上各种鸟的总数量</w:t>
            </w:r>
          </w:p>
        </w:tc>
        <w:tc>
          <w:tcPr/>
          <w:p>
            <w:pPr>
              <w:pStyle w:val="Compact"/>
              <w:jc w:val="left"/>
            </w:pPr>
            <w:r>
              <w:t>D.调查我国大型客机C919的零件质量</w:t>
            </w:r>
          </w:p>
        </w:tc>
      </w:tr>
    </w:tbl>
    <w:p>
      <w:pPr>
        <w:pStyle w:val="BodyText"/>
      </w:pPr>
      <w:r>
        <w:br/>
      </w:r>
      <w:r>
        <w:t>3、(3分) 若不等式组</w:t>
      </w:r>
      <m:oMath>
        <m:d>
          <m:dPr>
            <m:begChr m:val="{"/>
            <m:endChr m:val=""/>
          </m:dPr>
          <m:e>
            <m:m>
              <m:mPr>
                <m:plcHide/>
                <m:mcs>
                  <m:mc>
                    <m:mcPr>
                      <m:count m:val="1"/>
                      <m:mcJc m:val="left"/>
                    </m:mcPr>
                  </m:mc>
                </m:mcs>
              </m:mPr>
              <m:mr>
                <m:e>
                  <m:r>
                    <m:t>1+x&lt;a</m:t>
                  </m:r>
                  <m:d>
                    <m:e>
                      <m:r>
                        <m:t>1</m:t>
                      </m:r>
                    </m:e>
                  </m:d>
                </m:e>
              </m:mr>
              <m:mr>
                <m:e>
                  <m:r>
                    <m:t>3−x≤0</m:t>
                  </m:r>
                  <m:d>
                    <m:e>
                      <m:r>
                        <m:t>2</m:t>
                      </m:r>
                    </m:e>
                  </m:d>
                </m:e>
              </m:mr>
            </m:m>
          </m:e>
        </m:d>
      </m:oMath>
    </w:p>
    <w:p>
      <w:pPr>
        <w:pStyle w:val="Compact"/>
      </w:pPr>
      <w:r>
        <w:t> </w:t>
      </w:r>
    </w:p>
    <w:tbl>
      <w:tblPr>
        <w:tblStyle w:val="HostTable-Borderless"/>
        <w:tblW w:w="5000" w:type="pct"/>
        <w:tblInd w:w="0" w:type="dxa"/>
        <w:tblCellMar>
          <w:top w:w="0" w:type="dxa"/>
          <w:left w:w="0" w:type="dxa"/>
          <w:bottom w:w="0" w:type="dxa"/>
          <w:right w:w="0" w:type="dxa"/>
        </w:tblCellMar>
      </w:tblPr>
      <w:tblGrid>
        <w:gridCol w:w="2643"/>
        <w:gridCol w:w="2403"/>
        <w:gridCol w:w="2591"/>
        <w:gridCol w:w="2449"/>
      </w:tblGrid>
      <w:tr>
        <w:tblPrEx>
          <w:tblW w:w="5000" w:type="pct"/>
          <w:tblInd w:w="0" w:type="dxa"/>
          <w:tblCellMar>
            <w:top w:w="0" w:type="dxa"/>
            <w:left w:w="0" w:type="dxa"/>
            <w:bottom w:w="0" w:type="dxa"/>
            <w:right w:w="0" w:type="dxa"/>
          </w:tblCellMar>
        </w:tblPrEx>
        <w:tc>
          <w:tcPr/>
          <w:p>
            <w:pPr>
              <w:pStyle w:val="Compact"/>
              <w:jc w:val="left"/>
            </w:pPr>
            <w:r>
              <w:t>A.a＜4</w:t>
            </w:r>
          </w:p>
        </w:tc>
        <w:tc>
          <w:tcPr/>
          <w:p>
            <w:pPr>
              <w:pStyle w:val="Compact"/>
              <w:jc w:val="left"/>
            </w:pPr>
            <w:r>
              <w:t>B.a≤4</w:t>
            </w:r>
          </w:p>
        </w:tc>
        <w:tc>
          <w:tcPr/>
          <w:p>
            <w:pPr>
              <w:pStyle w:val="Compact"/>
              <w:jc w:val="left"/>
            </w:pPr>
            <w:r>
              <w:t>C.a＞4</w:t>
            </w:r>
          </w:p>
        </w:tc>
        <w:tc>
          <w:tcPr/>
          <w:p>
            <w:pPr>
              <w:pStyle w:val="Compact"/>
              <w:jc w:val="left"/>
            </w:pPr>
            <w:r>
              <w:t>D.a≥4</w:t>
            </w:r>
          </w:p>
        </w:tc>
      </w:tr>
    </w:tbl>
    <w:p>
      <w:pPr>
        <w:pStyle w:val="BodyText"/>
      </w:pPr>
      <w:r>
        <w:br/>
      </w:r>
      <w:r>
        <w:t>4、(3分) 如图AB是⊙O的直径，点D在AB的延长线上，DC切⊙O于点C，若∠A=35°，则∠D等于（　　）</w:t>
      </w:r>
      <w:r>
        <w:br/>
      </w:r>
      <w:r>
        <w:drawing>
          <wp:inline distT="0" distB="0" distL="114300" distR="114300">
            <wp:extent cx="145288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438579" name="Picture"/>
                    <pic:cNvPicPr>
                      <a:picLocks noChangeAspect="1" noChangeArrowheads="1"/>
                    </pic:cNvPicPr>
                  </pic:nvPicPr>
                  <pic:blipFill>
                    <a:blip xmlns:r="http://schemas.openxmlformats.org/officeDocument/2006/relationships" r:embed="rId6"/>
                    <a:stretch>
                      <a:fillRect/>
                    </a:stretch>
                  </pic:blipFill>
                  <pic:spPr>
                    <a:xfrm>
                      <a:off x="0" y="0"/>
                      <a:ext cx="1453414"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0"/>
        <w:gridCol w:w="2517"/>
        <w:gridCol w:w="2467"/>
        <w:gridCol w:w="2572"/>
      </w:tblGrid>
      <w:tr>
        <w:tblPrEx>
          <w:tblW w:w="5000" w:type="pct"/>
          <w:tblInd w:w="0" w:type="dxa"/>
          <w:tblCellMar>
            <w:top w:w="0" w:type="dxa"/>
            <w:left w:w="0" w:type="dxa"/>
            <w:bottom w:w="0" w:type="dxa"/>
            <w:right w:w="0" w:type="dxa"/>
          </w:tblCellMar>
        </w:tblPrEx>
        <w:tc>
          <w:tcPr/>
          <w:p>
            <w:pPr>
              <w:pStyle w:val="Compact"/>
              <w:jc w:val="left"/>
            </w:pPr>
            <w:r>
              <w:t>A.50°</w:t>
            </w:r>
          </w:p>
        </w:tc>
        <w:tc>
          <w:tcPr/>
          <w:p>
            <w:pPr>
              <w:pStyle w:val="Compact"/>
              <w:jc w:val="left"/>
            </w:pPr>
            <w:r>
              <w:t>B.40°</w:t>
            </w:r>
          </w:p>
        </w:tc>
        <w:tc>
          <w:tcPr/>
          <w:p>
            <w:pPr>
              <w:pStyle w:val="Compact"/>
              <w:jc w:val="left"/>
            </w:pPr>
            <w:r>
              <w:t>C.30°</w:t>
            </w:r>
          </w:p>
        </w:tc>
        <w:tc>
          <w:tcPr/>
          <w:p>
            <w:pPr>
              <w:pStyle w:val="Compact"/>
              <w:jc w:val="left"/>
            </w:pPr>
            <w:r>
              <w:t>D.20°</w:t>
            </w:r>
          </w:p>
        </w:tc>
      </w:tr>
    </w:tbl>
    <w:p>
      <w:pPr>
        <w:pStyle w:val="BodyText"/>
      </w:pPr>
      <w:r>
        <w:br/>
      </w:r>
      <w:r>
        <w:t>5、(3分) 在一个不透明的盒子里，装有4个黑球和若干个白球，它们除颜色外没有任何其他区别，摇匀后从中随机摸出一个球记下颜色，再把它放回盒子中，不断重复，共摸球40次，其中10次摸到黑球，则估计盒子中大约有白球（　　）</w:t>
      </w:r>
    </w:p>
    <w:tbl>
      <w:tblPr>
        <w:tblStyle w:val="HostTable-Borderless"/>
        <w:tblW w:w="5000" w:type="pct"/>
        <w:tblInd w:w="0" w:type="dxa"/>
        <w:tblCellMar>
          <w:top w:w="0" w:type="dxa"/>
          <w:left w:w="0" w:type="dxa"/>
          <w:bottom w:w="0" w:type="dxa"/>
          <w:right w:w="0" w:type="dxa"/>
        </w:tblCellMar>
      </w:tblPr>
      <w:tblGrid>
        <w:gridCol w:w="2529"/>
        <w:gridCol w:w="2519"/>
        <w:gridCol w:w="2479"/>
        <w:gridCol w:w="2559"/>
      </w:tblGrid>
      <w:tr>
        <w:tblPrEx>
          <w:tblW w:w="5000" w:type="pct"/>
          <w:tblInd w:w="0" w:type="dxa"/>
          <w:tblCellMar>
            <w:top w:w="0" w:type="dxa"/>
            <w:left w:w="0" w:type="dxa"/>
            <w:bottom w:w="0" w:type="dxa"/>
            <w:right w:w="0" w:type="dxa"/>
          </w:tblCellMar>
        </w:tblPrEx>
        <w:tc>
          <w:tcPr/>
          <w:p>
            <w:pPr>
              <w:pStyle w:val="Compact"/>
              <w:jc w:val="left"/>
            </w:pPr>
            <w:r>
              <w:t>A.12个</w:t>
            </w:r>
          </w:p>
        </w:tc>
        <w:tc>
          <w:tcPr/>
          <w:p>
            <w:pPr>
              <w:pStyle w:val="Compact"/>
              <w:jc w:val="left"/>
            </w:pPr>
            <w:r>
              <w:t>B.16个</w:t>
            </w:r>
          </w:p>
        </w:tc>
        <w:tc>
          <w:tcPr/>
          <w:p>
            <w:pPr>
              <w:pStyle w:val="Compact"/>
              <w:jc w:val="left"/>
            </w:pPr>
            <w:r>
              <w:t>C.20个</w:t>
            </w:r>
          </w:p>
        </w:tc>
        <w:tc>
          <w:tcPr/>
          <w:p>
            <w:pPr>
              <w:pStyle w:val="Compact"/>
              <w:jc w:val="left"/>
            </w:pPr>
            <w:r>
              <w:t>D.30个</w:t>
            </w:r>
          </w:p>
        </w:tc>
      </w:tr>
    </w:tbl>
    <w:p>
      <w:pPr>
        <w:pStyle w:val="BodyText"/>
      </w:pPr>
      <w:r>
        <w:br/>
      </w:r>
      <w:r>
        <w:t>6、(3分) 如果一个多边形的内角和等于720°，则这个多边形是（　　）</w:t>
      </w:r>
    </w:p>
    <w:tbl>
      <w:tblPr>
        <w:tblStyle w:val="HostTable-Borderless"/>
        <w:tblW w:w="5000" w:type="pct"/>
        <w:tblInd w:w="0" w:type="dxa"/>
        <w:tblCellMar>
          <w:top w:w="0" w:type="dxa"/>
          <w:left w:w="0" w:type="dxa"/>
          <w:bottom w:w="0" w:type="dxa"/>
          <w:right w:w="0" w:type="dxa"/>
        </w:tblCellMar>
      </w:tblPr>
      <w:tblGrid>
        <w:gridCol w:w="2526"/>
        <w:gridCol w:w="2518"/>
        <w:gridCol w:w="2488"/>
        <w:gridCol w:w="2554"/>
      </w:tblGrid>
      <w:tr>
        <w:tblPrEx>
          <w:tblW w:w="5000" w:type="pct"/>
          <w:tblInd w:w="0" w:type="dxa"/>
          <w:tblCellMar>
            <w:top w:w="0" w:type="dxa"/>
            <w:left w:w="0" w:type="dxa"/>
            <w:bottom w:w="0" w:type="dxa"/>
            <w:right w:w="0" w:type="dxa"/>
          </w:tblCellMar>
        </w:tblPrEx>
        <w:tc>
          <w:tcPr/>
          <w:p>
            <w:pPr>
              <w:pStyle w:val="Compact"/>
              <w:jc w:val="left"/>
            </w:pPr>
            <w:r>
              <w:t>A.四边形</w:t>
            </w:r>
          </w:p>
        </w:tc>
        <w:tc>
          <w:tcPr/>
          <w:p>
            <w:pPr>
              <w:pStyle w:val="Compact"/>
              <w:jc w:val="left"/>
            </w:pPr>
            <w:r>
              <w:t>B.五边形</w:t>
            </w:r>
          </w:p>
        </w:tc>
        <w:tc>
          <w:tcPr/>
          <w:p>
            <w:pPr>
              <w:pStyle w:val="Compact"/>
              <w:jc w:val="left"/>
            </w:pPr>
            <w:r>
              <w:t>C.六边形</w:t>
            </w:r>
          </w:p>
        </w:tc>
        <w:tc>
          <w:tcPr/>
          <w:p>
            <w:pPr>
              <w:pStyle w:val="Compact"/>
              <w:jc w:val="left"/>
            </w:pPr>
            <w:r>
              <w:t>D.七边形</w:t>
            </w:r>
          </w:p>
        </w:tc>
      </w:tr>
    </w:tbl>
    <w:p>
      <w:pPr>
        <w:pStyle w:val="BodyText"/>
      </w:pPr>
      <w:r>
        <w:br/>
      </w:r>
      <w:r>
        <w:t>7、(3分) 如图，在矩形ABCD中，点A的坐标是（-1，0），点C的坐标是（2，4），则BD的长是（　　）</w:t>
      </w:r>
      <w:r>
        <w:br/>
      </w:r>
      <w:r>
        <w:drawing>
          <wp:inline distT="0" distB="0" distL="114300" distR="114300">
            <wp:extent cx="1991995" cy="157797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85845" name="Picture"/>
                    <pic:cNvPicPr>
                      <a:picLocks noChangeAspect="1" noChangeArrowheads="1"/>
                    </pic:cNvPicPr>
                  </pic:nvPicPr>
                  <pic:blipFill>
                    <a:blip xmlns:r="http://schemas.openxmlformats.org/officeDocument/2006/relationships" r:embed="rId7"/>
                    <a:stretch>
                      <a:fillRect/>
                    </a:stretch>
                  </pic:blipFill>
                  <pic:spPr>
                    <a:xfrm>
                      <a:off x="0" y="0"/>
                      <a:ext cx="1992429" cy="157854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12"/>
        <w:gridCol w:w="2094"/>
        <w:gridCol w:w="2864"/>
        <w:gridCol w:w="3016"/>
      </w:tblGrid>
      <w:tr>
        <w:tblPrEx>
          <w:tblW w:w="5000" w:type="pct"/>
          <w:tblInd w:w="0" w:type="dxa"/>
          <w:tblCellMar>
            <w:top w:w="0" w:type="dxa"/>
            <w:left w:w="0" w:type="dxa"/>
            <w:bottom w:w="0" w:type="dxa"/>
            <w:right w:w="0" w:type="dxa"/>
          </w:tblCellMar>
        </w:tblPrEx>
        <w:tc>
          <w:tcPr/>
          <w:p>
            <w:pPr>
              <w:pStyle w:val="Compact"/>
              <w:jc w:val="left"/>
            </w:pPr>
            <w:r>
              <w:t>A.6</w:t>
            </w:r>
          </w:p>
        </w:tc>
        <w:tc>
          <w:tcPr/>
          <w:p>
            <w:pPr>
              <w:pStyle w:val="Compact"/>
              <w:jc w:val="left"/>
            </w:pPr>
            <w:r>
              <w:t>B.5</w:t>
            </w:r>
          </w:p>
        </w:tc>
        <w:tc>
          <w:tcPr/>
          <w:p>
            <w:pPr>
              <w:pStyle w:val="Compact"/>
              <w:jc w:val="left"/>
            </w:pPr>
            <w:r>
              <w:t>C.3</w:t>
            </w:r>
            <m:oMath>
              <m:rad>
                <m:radPr>
                  <m:degHide/>
                </m:radPr>
                <m:deg/>
                <m:e>
                  <m:r>
                    <m:t>3</m:t>
                  </m:r>
                </m:e>
              </m:rad>
            </m:oMath>
          </w:p>
        </w:tc>
        <w:tc>
          <w:tcPr/>
          <w:p>
            <w:pPr>
              <w:pStyle w:val="Compact"/>
              <w:jc w:val="left"/>
            </w:pPr>
            <w:r>
              <w:t>D.4</w:t>
            </w:r>
            <m:oMath>
              <m:rad>
                <m:radPr>
                  <m:degHide/>
                </m:radPr>
                <m:deg/>
                <m:e>
                  <m:r>
                    <m:t>2</m:t>
                  </m:r>
                </m:e>
              </m:rad>
            </m:oMath>
          </w:p>
        </w:tc>
      </w:tr>
    </w:tbl>
    <w:p>
      <w:pPr>
        <w:pStyle w:val="BodyText"/>
      </w:pPr>
      <w:r>
        <w:br/>
      </w:r>
      <w:r>
        <w:t>8、(3分) 甲、乙两人分别从A、B两地同时出发，相向而行，匀速前往B地、A地，两人相遇时停留了4min，又各自按原速前往目的地，甲、乙两人之间的距离y（m）与甲所用时间x（min）之间的函数关系如图所示．有下列说法：①A、B之间的距离为1200m；②甲行走的速度是乙的1.5倍；③b=960；④a=34．以上结论正确的有（　　）</w:t>
      </w:r>
      <w:r>
        <w:br/>
      </w:r>
      <w:r>
        <w:drawing>
          <wp:inline distT="0" distB="0" distL="114300" distR="114300">
            <wp:extent cx="2107565" cy="135699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58944" name="Picture"/>
                    <pic:cNvPicPr>
                      <a:picLocks noChangeAspect="1" noChangeArrowheads="1"/>
                    </pic:cNvPicPr>
                  </pic:nvPicPr>
                  <pic:blipFill>
                    <a:blip xmlns:r="http://schemas.openxmlformats.org/officeDocument/2006/relationships" r:embed="rId8"/>
                    <a:stretch>
                      <a:fillRect/>
                    </a:stretch>
                  </pic:blipFill>
                  <pic:spPr>
                    <a:xfrm>
                      <a:off x="0" y="0"/>
                      <a:ext cx="2107932" cy="135716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977"/>
        <w:gridCol w:w="2703"/>
        <w:gridCol w:w="2672"/>
        <w:gridCol w:w="2734"/>
      </w:tblGrid>
      <w:tr>
        <w:tblPrEx>
          <w:tblW w:w="5000" w:type="pct"/>
          <w:tblInd w:w="0" w:type="dxa"/>
          <w:tblCellMar>
            <w:top w:w="0" w:type="dxa"/>
            <w:left w:w="0" w:type="dxa"/>
            <w:bottom w:w="0" w:type="dxa"/>
            <w:right w:w="0" w:type="dxa"/>
          </w:tblCellMar>
        </w:tblPrEx>
        <w:tc>
          <w:tcPr/>
          <w:p>
            <w:pPr>
              <w:pStyle w:val="Compact"/>
              <w:jc w:val="left"/>
            </w:pPr>
            <w:r>
              <w:t>A.①④</w:t>
            </w:r>
          </w:p>
        </w:tc>
        <w:tc>
          <w:tcPr/>
          <w:p>
            <w:pPr>
              <w:pStyle w:val="Compact"/>
              <w:jc w:val="left"/>
            </w:pPr>
            <w:r>
              <w:t>B.①②③</w:t>
            </w:r>
          </w:p>
        </w:tc>
        <w:tc>
          <w:tcPr/>
          <w:p>
            <w:pPr>
              <w:pStyle w:val="Compact"/>
              <w:jc w:val="left"/>
            </w:pPr>
            <w:r>
              <w:t>C.①③④</w:t>
            </w:r>
          </w:p>
        </w:tc>
        <w:tc>
          <w:tcPr/>
          <w:p>
            <w:pPr>
              <w:pStyle w:val="Compact"/>
              <w:jc w:val="left"/>
            </w:pPr>
            <w:r>
              <w:t>D.①②④</w:t>
            </w:r>
          </w:p>
        </w:tc>
      </w:tr>
    </w:tbl>
    <w:p>
      <w:pPr>
        <w:pStyle w:val="BodyText"/>
      </w:pPr>
      <w:r>
        <w:br/>
      </w:r>
    </w:p>
    <w:p>
      <w:pPr>
        <w:pStyle w:val="BodyText"/>
      </w:pPr>
      <w:r>
        <w:t>二、填空题（本大题共 8 小题，共 24 分）</w:t>
      </w:r>
    </w:p>
    <w:p>
      <w:pPr>
        <w:pStyle w:val="BodyText"/>
      </w:pPr>
      <w:r>
        <w:t>9、(3分) 把多项式x</w:t>
      </w:r>
      <w:r>
        <w:rPr>
          <w:vertAlign w:val="superscript"/>
        </w:rPr>
        <w:t>3</w:t>
      </w:r>
      <w:r>
        <w:t>-4x</w:t>
      </w:r>
      <w:r>
        <w:rPr>
          <w:vertAlign w:val="superscript"/>
        </w:rPr>
        <w:t>2</w:t>
      </w:r>
      <w:r>
        <w:t>y+4xy</w:t>
      </w:r>
      <w:r>
        <w:rPr>
          <w:vertAlign w:val="superscript"/>
        </w:rPr>
        <w:t>2</w:t>
      </w:r>
      <w:r>
        <w:t>分解因式，结果为______．</w:t>
      </w:r>
      <w:r>
        <w:br/>
      </w:r>
      <w:r>
        <w:t>10、(3分) 函数y=</w:t>
      </w:r>
      <m:oMath>
        <m:f>
          <m:num>
            <m:rad>
              <m:radPr>
                <m:degHide/>
              </m:radPr>
              <m:deg/>
              <m:e>
                <m:r>
                  <m:t>x−1</m:t>
                </m:r>
              </m:e>
            </m:rad>
          </m:num>
          <m:den>
            <m:r>
              <m:t>x+1</m:t>
            </m:r>
          </m:den>
        </m:f>
      </m:oMath>
      <w:r>
        <w:t>中，自变量x的取值范围是______．</w:t>
      </w:r>
      <w:r>
        <w:br/>
      </w:r>
      <w:r>
        <w:t>11、(3分) 我国计划在2020年左右发射火星探测卫星．据科学研究，火星距离地球的最近距离约为5500万千米，这个数据用科学记数法可表示为______千米．</w:t>
      </w:r>
      <w:r>
        <w:br/>
      </w:r>
      <w:r>
        <w:t>12、(3分) 某次数学趣味竞赛共有10道题目，每道题答对得10分，答错或不答得0分，全班40名同学参加了此次竞赛，他们的得分情况如下表所示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6"/>
        <w:gridCol w:w="482"/>
        <w:gridCol w:w="482"/>
        <w:gridCol w:w="482"/>
        <w:gridCol w:w="482"/>
        <w:gridCol w:w="482"/>
        <w:gridCol w:w="61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成绩（分）</w:t>
            </w:r>
          </w:p>
        </w:tc>
        <w:tc>
          <w:tcPr/>
          <w:p>
            <w:pPr>
              <w:pStyle w:val="Compact"/>
              <w:jc w:val="left"/>
            </w:pPr>
            <w:r>
              <w:t>50</w:t>
            </w:r>
          </w:p>
        </w:tc>
        <w:tc>
          <w:tcPr/>
          <w:p>
            <w:pPr>
              <w:pStyle w:val="Compact"/>
              <w:jc w:val="left"/>
            </w:pPr>
            <w:r>
              <w:t>60</w:t>
            </w:r>
          </w:p>
        </w:tc>
        <w:tc>
          <w:tcPr/>
          <w:p>
            <w:pPr>
              <w:pStyle w:val="Compact"/>
              <w:jc w:val="left"/>
            </w:pPr>
            <w:r>
              <w:t>70</w:t>
            </w:r>
          </w:p>
        </w:tc>
        <w:tc>
          <w:tcPr/>
          <w:p>
            <w:pPr>
              <w:pStyle w:val="Compact"/>
              <w:jc w:val="left"/>
            </w:pPr>
            <w:r>
              <w:t>80</w:t>
            </w:r>
          </w:p>
        </w:tc>
        <w:tc>
          <w:tcPr/>
          <w:p>
            <w:pPr>
              <w:pStyle w:val="Compact"/>
              <w:jc w:val="left"/>
            </w:pPr>
            <w:r>
              <w:t>90</w:t>
            </w:r>
          </w:p>
        </w:tc>
        <w:tc>
          <w:tcPr/>
          <w:p>
            <w:pPr>
              <w:pStyle w:val="Compact"/>
              <w:jc w:val="left"/>
            </w:pPr>
            <w:r>
              <w:t>100</w:t>
            </w:r>
          </w:p>
        </w:tc>
      </w:tr>
      <w:tr>
        <w:tblPrEx>
          <w:tblW w:w="0" w:type="pct"/>
          <w:tblInd w:w="0" w:type="dxa"/>
          <w:tblCellMar>
            <w:top w:w="0" w:type="dxa"/>
            <w:left w:w="108" w:type="dxa"/>
            <w:bottom w:w="0" w:type="dxa"/>
            <w:right w:w="108" w:type="dxa"/>
          </w:tblCellMar>
        </w:tblPrEx>
        <w:tc>
          <w:tcPr/>
          <w:p>
            <w:pPr>
              <w:pStyle w:val="Compact"/>
              <w:jc w:val="left"/>
            </w:pPr>
            <w:r>
              <w:t>人数</w:t>
            </w:r>
          </w:p>
        </w:tc>
        <w:tc>
          <w:tcPr/>
          <w:p>
            <w:pPr>
              <w:pStyle w:val="Compact"/>
              <w:jc w:val="left"/>
            </w:pPr>
            <w:r>
              <w:t>2</w:t>
            </w:r>
          </w:p>
        </w:tc>
        <w:tc>
          <w:tcPr/>
          <w:p>
            <w:pPr>
              <w:pStyle w:val="Compact"/>
              <w:jc w:val="left"/>
            </w:pPr>
            <w:r>
              <w:t>5</w:t>
            </w:r>
          </w:p>
        </w:tc>
        <w:tc>
          <w:tcPr/>
          <w:p>
            <w:pPr>
              <w:pStyle w:val="Compact"/>
              <w:jc w:val="left"/>
            </w:pPr>
            <w:r>
              <w:t>13</w:t>
            </w:r>
          </w:p>
        </w:tc>
        <w:tc>
          <w:tcPr/>
          <w:p>
            <w:pPr>
              <w:pStyle w:val="Compact"/>
              <w:jc w:val="left"/>
            </w:pPr>
            <w:r>
              <w:t>10</w:t>
            </w:r>
          </w:p>
        </w:tc>
        <w:tc>
          <w:tcPr/>
          <w:p>
            <w:pPr>
              <w:pStyle w:val="Compact"/>
              <w:jc w:val="left"/>
            </w:pPr>
            <w:r>
              <w:t>7</w:t>
            </w:r>
          </w:p>
        </w:tc>
        <w:tc>
          <w:tcPr/>
          <w:p>
            <w:pPr>
              <w:pStyle w:val="Compact"/>
              <w:jc w:val="left"/>
            </w:pPr>
            <w:r>
              <w:t>3</w:t>
            </w:r>
          </w:p>
        </w:tc>
      </w:tr>
    </w:tbl>
    <w:p>
      <w:pPr>
        <w:pStyle w:val="BodyText"/>
      </w:pPr>
      <w:r>
        <w:t>则全班40名同学的成绩的中位数和众数分别是______．</w:t>
      </w:r>
      <w:r>
        <w:br/>
      </w:r>
      <w:r>
        <w:t>13、(3分) 已知四边形ABCD的是边长为4的正方形，AC为对角线，将△ACD绕点A逆时针旋转45度，得到△AEF（其中点D的对应点是点F，点C的对应点是点E），则线段CF的长是______．</w:t>
      </w:r>
      <w:r>
        <w:br/>
      </w:r>
      <w:r>
        <w:t>14、(3分) 关于x的方程kx</w:t>
      </w:r>
      <w:r>
        <w:rPr>
          <w:vertAlign w:val="superscript"/>
        </w:rPr>
        <w:t>2</w:t>
      </w:r>
      <w:r>
        <w:t>-2x+3=0有两个不相等的实数根，则k的取值范围是______．</w:t>
      </w:r>
      <w:r>
        <w:br/>
      </w:r>
      <w:r>
        <w:t>15、(3分) 如图，直线AB交双曲线</w:t>
      </w:r>
      <m:oMath>
        <m:r>
          <m:t>y=</m:t>
        </m:r>
        <m:f>
          <m:num>
            <m:r>
              <m:t>k</m:t>
            </m:r>
          </m:num>
          <m:den>
            <m:r>
              <m:t>x</m:t>
            </m:r>
          </m:den>
        </m:f>
      </m:oMath>
      <w:r>
        <w:t>于A、B，交x轴于点C，B为线段AC的中点，过点B作BM⊥x轴于M，连结OA．若OM=2MC，S</w:t>
      </w:r>
      <w:r>
        <w:rPr>
          <w:vertAlign w:val="subscript"/>
        </w:rPr>
        <w:t>△OAC</w:t>
      </w:r>
      <w:r>
        <w:t>=12．则k的值为______．</w:t>
      </w:r>
      <w:r>
        <w:br/>
      </w:r>
      <w:r>
        <w:drawing>
          <wp:inline distT="0" distB="0" distL="114300" distR="114300">
            <wp:extent cx="1760855" cy="169354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64741" name="Picture"/>
                    <pic:cNvPicPr>
                      <a:picLocks noChangeAspect="1" noChangeArrowheads="1"/>
                    </pic:cNvPicPr>
                  </pic:nvPicPr>
                  <pic:blipFill>
                    <a:blip xmlns:r="http://schemas.openxmlformats.org/officeDocument/2006/relationships" r:embed="rId9"/>
                    <a:stretch>
                      <a:fillRect/>
                    </a:stretch>
                  </pic:blipFill>
                  <pic:spPr>
                    <a:xfrm>
                      <a:off x="0" y="0"/>
                      <a:ext cx="1761423" cy="1694046"/>
                    </a:xfrm>
                    <a:prstGeom prst="rect">
                      <a:avLst/>
                    </a:prstGeom>
                    <a:noFill/>
                    <a:ln w="9525">
                      <a:noFill/>
                    </a:ln>
                  </pic:spPr>
                </pic:pic>
              </a:graphicData>
            </a:graphic>
          </wp:inline>
        </w:drawing>
      </w:r>
      <w:r>
        <w:br/>
      </w:r>
      <w:r>
        <w:t>16、(3分) 已知∠BAC=36°，△A</w:t>
      </w:r>
      <w:r>
        <w:rPr>
          <w:vertAlign w:val="subscript"/>
        </w:rPr>
        <w:t>1</w:t>
      </w:r>
      <w:r>
        <w:t>B</w:t>
      </w:r>
      <w:r>
        <w:rPr>
          <w:vertAlign w:val="subscript"/>
        </w:rPr>
        <w:t>1</w:t>
      </w:r>
      <w:r>
        <w:t>A</w:t>
      </w:r>
      <w:r>
        <w:rPr>
          <w:vertAlign w:val="subscript"/>
        </w:rPr>
        <w:t>2</w:t>
      </w:r>
      <w:r>
        <w:t>，△A</w:t>
      </w:r>
      <w:r>
        <w:rPr>
          <w:vertAlign w:val="subscript"/>
        </w:rPr>
        <w:t>2</w:t>
      </w:r>
      <w:r>
        <w:t>B</w:t>
      </w:r>
      <w:r>
        <w:rPr>
          <w:vertAlign w:val="subscript"/>
        </w:rPr>
        <w:t>2</w:t>
      </w:r>
      <w:r>
        <w:t>A</w:t>
      </w:r>
      <w:r>
        <w:rPr>
          <w:vertAlign w:val="subscript"/>
        </w:rPr>
        <w:t>3</w:t>
      </w:r>
      <w:r>
        <w:t>，△A</w:t>
      </w:r>
      <w:r>
        <w:rPr>
          <w:vertAlign w:val="subscript"/>
        </w:rPr>
        <w:t>3</w:t>
      </w:r>
      <w:r>
        <w:t>B</w:t>
      </w:r>
      <w:r>
        <w:rPr>
          <w:vertAlign w:val="subscript"/>
        </w:rPr>
        <w:t>3</w:t>
      </w:r>
      <w:r>
        <w:t>A</w:t>
      </w:r>
      <w:r>
        <w:rPr>
          <w:vertAlign w:val="subscript"/>
        </w:rPr>
        <w:t>4</w:t>
      </w:r>
      <w:r>
        <w:t>，…，△A</w:t>
      </w:r>
      <w:r>
        <w:rPr>
          <w:vertAlign w:val="subscript"/>
        </w:rPr>
        <w:t>n</w:t>
      </w:r>
      <w:r>
        <w:t>B</w:t>
      </w:r>
      <w:r>
        <w:rPr>
          <w:vertAlign w:val="subscript"/>
        </w:rPr>
        <w:t>n</w:t>
      </w:r>
      <w:r>
        <w:t>A</w:t>
      </w:r>
      <w:r>
        <w:rPr>
          <w:vertAlign w:val="subscript"/>
        </w:rPr>
        <w:t>n+1</w:t>
      </w:r>
      <w:r>
        <w:t>都是顶角36°的等腰三角形，即∠A</w:t>
      </w:r>
      <w:r>
        <w:rPr>
          <w:vertAlign w:val="subscript"/>
        </w:rPr>
        <w:t>1</w:t>
      </w:r>
      <w:r>
        <w:t>B</w:t>
      </w:r>
      <w:r>
        <w:rPr>
          <w:vertAlign w:val="subscript"/>
        </w:rPr>
        <w:t>1</w:t>
      </w:r>
      <w:r>
        <w:t>A</w:t>
      </w:r>
      <w:r>
        <w:rPr>
          <w:vertAlign w:val="subscript"/>
        </w:rPr>
        <w:t>2</w:t>
      </w:r>
      <w:r>
        <w:t>=∠A</w:t>
      </w:r>
      <w:r>
        <w:rPr>
          <w:vertAlign w:val="subscript"/>
        </w:rPr>
        <w:t>2</w:t>
      </w:r>
      <w:r>
        <w:t>B</w:t>
      </w:r>
      <w:r>
        <w:rPr>
          <w:vertAlign w:val="subscript"/>
        </w:rPr>
        <w:t>2</w:t>
      </w:r>
      <w:r>
        <w:t>A</w:t>
      </w:r>
      <w:r>
        <w:rPr>
          <w:vertAlign w:val="subscript"/>
        </w:rPr>
        <w:t>3</w:t>
      </w:r>
      <w:r>
        <w:t>=∠A</w:t>
      </w:r>
      <w:r>
        <w:rPr>
          <w:vertAlign w:val="subscript"/>
        </w:rPr>
        <w:t>3</w:t>
      </w:r>
      <w:r>
        <w:t>B</w:t>
      </w:r>
      <w:r>
        <w:rPr>
          <w:vertAlign w:val="subscript"/>
        </w:rPr>
        <w:t>3</w:t>
      </w:r>
      <w:r>
        <w:t>A</w:t>
      </w:r>
      <w:r>
        <w:rPr>
          <w:vertAlign w:val="subscript"/>
        </w:rPr>
        <w:t>4</w:t>
      </w:r>
      <w:r>
        <w:t>=…=∠A</w:t>
      </w:r>
      <w:r>
        <w:rPr>
          <w:vertAlign w:val="subscript"/>
        </w:rPr>
        <w:t>n</w:t>
      </w:r>
      <w:r>
        <w:t>B</w:t>
      </w:r>
      <w:r>
        <w:rPr>
          <w:vertAlign w:val="subscript"/>
        </w:rPr>
        <w:t>n</w:t>
      </w:r>
      <w:r>
        <w:t>A</w:t>
      </w:r>
      <w:r>
        <w:rPr>
          <w:vertAlign w:val="subscript"/>
        </w:rPr>
        <w:t>n+1</w:t>
      </w:r>
      <w:r>
        <w:t>=36°，点A</w:t>
      </w:r>
      <w:r>
        <w:rPr>
          <w:vertAlign w:val="subscript"/>
        </w:rPr>
        <w:t>1</w:t>
      </w:r>
      <w:r>
        <w:t>，A</w:t>
      </w:r>
      <w:r>
        <w:rPr>
          <w:vertAlign w:val="subscript"/>
        </w:rPr>
        <w:t>2</w:t>
      </w:r>
      <w:r>
        <w:t>，A</w:t>
      </w:r>
      <w:r>
        <w:rPr>
          <w:vertAlign w:val="subscript"/>
        </w:rPr>
        <w:t>3</w:t>
      </w:r>
      <w:r>
        <w:t>，…，A</w:t>
      </w:r>
      <w:r>
        <w:rPr>
          <w:vertAlign w:val="subscript"/>
        </w:rPr>
        <w:t>n</w:t>
      </w:r>
      <w:r>
        <w:t>在射线AC上，点B</w:t>
      </w:r>
      <w:r>
        <w:rPr>
          <w:vertAlign w:val="subscript"/>
        </w:rPr>
        <w:t>1</w:t>
      </w:r>
      <w:r>
        <w:t>，B</w:t>
      </w:r>
      <w:r>
        <w:rPr>
          <w:vertAlign w:val="subscript"/>
        </w:rPr>
        <w:t>2</w:t>
      </w:r>
      <w:r>
        <w:t>，B</w:t>
      </w:r>
      <w:r>
        <w:rPr>
          <w:vertAlign w:val="subscript"/>
        </w:rPr>
        <w:t>3</w:t>
      </w:r>
      <w:r>
        <w:t>，…，B</w:t>
      </w:r>
      <w:r>
        <w:rPr>
          <w:vertAlign w:val="subscript"/>
        </w:rPr>
        <w:t>n</w:t>
      </w:r>
      <w:r>
        <w:t>在射线AB上，若A</w:t>
      </w:r>
      <w:r>
        <w:rPr>
          <w:vertAlign w:val="subscript"/>
        </w:rPr>
        <w:t>1</w:t>
      </w:r>
      <w:r>
        <w:t>A</w:t>
      </w:r>
      <w:r>
        <w:rPr>
          <w:vertAlign w:val="subscript"/>
        </w:rPr>
        <w:t>2</w:t>
      </w:r>
      <w:r>
        <w:t>=1，则线段A</w:t>
      </w:r>
      <w:r>
        <w:rPr>
          <w:vertAlign w:val="subscript"/>
        </w:rPr>
        <w:t>2018</w:t>
      </w:r>
      <w:r>
        <w:t>A</w:t>
      </w:r>
      <w:r>
        <w:rPr>
          <w:vertAlign w:val="subscript"/>
        </w:rPr>
        <w:t>2019</w:t>
      </w:r>
      <w:r>
        <w:t>的长为______．</w:t>
      </w:r>
      <w:r>
        <w:br/>
      </w:r>
      <w:r>
        <w:drawing>
          <wp:inline distT="0" distB="0" distL="114300" distR="114300">
            <wp:extent cx="2040255" cy="157797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02069" name="Picture"/>
                    <pic:cNvPicPr>
                      <a:picLocks noChangeAspect="1" noChangeArrowheads="1"/>
                    </pic:cNvPicPr>
                  </pic:nvPicPr>
                  <pic:blipFill>
                    <a:blip xmlns:r="http://schemas.openxmlformats.org/officeDocument/2006/relationships" r:embed="rId10"/>
                    <a:stretch>
                      <a:fillRect/>
                    </a:stretch>
                  </pic:blipFill>
                  <pic:spPr>
                    <a:xfrm>
                      <a:off x="0" y="0"/>
                      <a:ext cx="2040555" cy="1578543"/>
                    </a:xfrm>
                    <a:prstGeom prst="rect">
                      <a:avLst/>
                    </a:prstGeom>
                    <a:noFill/>
                    <a:ln w="9525">
                      <a:noFill/>
                    </a:ln>
                  </pic:spPr>
                </pic:pic>
              </a:graphicData>
            </a:graphic>
          </wp:inline>
        </w:drawing>
      </w:r>
      <w:r>
        <w:br/>
      </w:r>
    </w:p>
    <w:p>
      <w:pPr>
        <w:pStyle w:val="BodyText"/>
      </w:pPr>
      <w:r>
        <w:t>三、解答题（本大题共 9 小题，共 90 分）</w:t>
      </w:r>
    </w:p>
    <w:p>
      <w:pPr>
        <w:pStyle w:val="BodyText"/>
      </w:pPr>
      <w:r>
        <w:t>17、(8分) 先化简，再求代数式</w:t>
      </w:r>
      <m:oMath>
        <m:r>
          <m:t>(1−</m:t>
        </m:r>
        <m:f>
          <m:num>
            <m:r>
              <m:t>2a−3</m:t>
            </m:r>
          </m:num>
          <m:den>
            <m:r>
              <m:t>a</m:t>
            </m:r>
          </m:den>
        </m:f>
        <m:r>
          <m:t>)÷</m:t>
        </m:r>
        <m:f>
          <m:num>
            <m:sSup>
              <m:e>
                <m:r>
                  <m:t>a</m:t>
                </m:r>
              </m:e>
              <m:sup>
                <m:r>
                  <m:t>2</m:t>
                </m:r>
              </m:sup>
            </m:sSup>
            <m:r>
              <m:t>−9</m:t>
            </m:r>
          </m:num>
          <m:den>
            <m:r>
              <m:t>2a</m:t>
            </m:r>
          </m:den>
        </m:f>
      </m:oMath>
      <w:r>
        <w:t>的值，其中a=tan60°-6sin30°．</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18、(8分) 如图，在11×11的正方形网格中，每个小正方形的边长都为1，网格中有一个格点△ABC（即三角形的顶点都在格点上）．</w:t>
      </w:r>
      <w:r>
        <w:br/>
      </w:r>
      <w:r>
        <w:t>（1）在图中作出△ABC关于直线l对称的△A</w:t>
      </w:r>
      <w:r>
        <w:rPr>
          <w:vertAlign w:val="subscript"/>
        </w:rPr>
        <w:t>1</w:t>
      </w:r>
      <w:r>
        <w:t>B</w:t>
      </w:r>
      <w:r>
        <w:rPr>
          <w:vertAlign w:val="subscript"/>
        </w:rPr>
        <w:t>1</w:t>
      </w:r>
      <w:r>
        <w:t>C</w:t>
      </w:r>
      <w:r>
        <w:rPr>
          <w:vertAlign w:val="subscript"/>
        </w:rPr>
        <w:t>1</w:t>
      </w:r>
      <w:r>
        <w:t>；（要求A与A</w:t>
      </w:r>
      <w:r>
        <w:rPr>
          <w:vertAlign w:val="subscript"/>
        </w:rPr>
        <w:t>1</w:t>
      </w:r>
      <w:r>
        <w:t>，B与B</w:t>
      </w:r>
      <w:r>
        <w:rPr>
          <w:vertAlign w:val="subscript"/>
        </w:rPr>
        <w:t>1</w:t>
      </w:r>
      <w:r>
        <w:t>，C与C</w:t>
      </w:r>
      <w:r>
        <w:rPr>
          <w:vertAlign w:val="subscript"/>
        </w:rPr>
        <w:t>1</w:t>
      </w:r>
      <w:r>
        <w:t>相对应）</w:t>
      </w:r>
      <w:r>
        <w:br/>
      </w:r>
      <w:r>
        <w:t>（2）作出△ABC绕点C顺时针方向旋转90°后得到的△A</w:t>
      </w:r>
      <w:r>
        <w:rPr>
          <w:vertAlign w:val="subscript"/>
        </w:rPr>
        <w:t>2</w:t>
      </w:r>
      <w:r>
        <w:t>B</w:t>
      </w:r>
      <w:r>
        <w:rPr>
          <w:vertAlign w:val="subscript"/>
        </w:rPr>
        <w:t>2</w:t>
      </w:r>
      <w:r>
        <w:t>C</w:t>
      </w:r>
      <w:r>
        <w:rPr>
          <w:vertAlign w:val="subscript"/>
        </w:rPr>
        <w:t>2</w:t>
      </w:r>
      <w:r>
        <w:t>；</w:t>
      </w:r>
      <w:r>
        <w:br/>
      </w:r>
      <w:r>
        <w:t>（3）在（2）的条件下求出线段AC在旋转中所扫过的面积．（结果保留π）</w:t>
      </w:r>
      <w:r>
        <w:br/>
      </w:r>
      <w:r>
        <w:drawing>
          <wp:inline distT="0" distB="0" distL="114300" distR="114300">
            <wp:extent cx="2011680" cy="241554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743481" name="Picture"/>
                    <pic:cNvPicPr>
                      <a:picLocks noChangeAspect="1" noChangeArrowheads="1"/>
                    </pic:cNvPicPr>
                  </pic:nvPicPr>
                  <pic:blipFill>
                    <a:blip xmlns:r="http://schemas.openxmlformats.org/officeDocument/2006/relationships" r:embed="rId11"/>
                    <a:stretch>
                      <a:fillRect/>
                    </a:stretch>
                  </pic:blipFill>
                  <pic:spPr>
                    <a:xfrm>
                      <a:off x="0" y="0"/>
                      <a:ext cx="2011680" cy="2415941"/>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19、(8分) 近几年购物的支付方式日益增多，某数学兴趣小组就此进行了抽样调查，调查结果显示，支付方式有：A微信、B支付宝、C现金、D其他．该小组对某超市一天内购买者的支付方式进行调查统计，得到如下两幅不完整的统计图．</w:t>
      </w:r>
      <w:r>
        <w:br/>
      </w:r>
      <w:r>
        <w:drawing>
          <wp:inline distT="0" distB="0" distL="114300" distR="114300">
            <wp:extent cx="3975100" cy="139509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325844" name="Picture"/>
                    <pic:cNvPicPr>
                      <a:picLocks noChangeAspect="1" noChangeArrowheads="1"/>
                    </pic:cNvPicPr>
                  </pic:nvPicPr>
                  <pic:blipFill>
                    <a:blip xmlns:r="http://schemas.openxmlformats.org/officeDocument/2006/relationships" r:embed="rId12"/>
                    <a:stretch>
                      <a:fillRect/>
                    </a:stretch>
                  </pic:blipFill>
                  <pic:spPr>
                    <a:xfrm>
                      <a:off x="0" y="0"/>
                      <a:ext cx="3975233" cy="1395663"/>
                    </a:xfrm>
                    <a:prstGeom prst="rect">
                      <a:avLst/>
                    </a:prstGeom>
                    <a:noFill/>
                    <a:ln w="9525">
                      <a:noFill/>
                    </a:ln>
                  </pic:spPr>
                </pic:pic>
              </a:graphicData>
            </a:graphic>
          </wp:inline>
        </w:drawing>
      </w:r>
      <w:r>
        <w:br/>
      </w:r>
      <w:r>
        <w:t>请你根据统计图提供的信息，解答下列问题：</w:t>
      </w:r>
      <w:r>
        <w:br/>
      </w:r>
      <w:r>
        <w:t>（1）本次一共调查了______名购买者：</w:t>
      </w:r>
      <w:r>
        <w:br/>
      </w:r>
      <w:r>
        <w:t>（2）请补全条形统计图：在扇形统计图中A种支付方式所对应的圆心角为______度；</w:t>
      </w:r>
      <w:r>
        <w:br/>
      </w:r>
      <w:r>
        <w:t>（3）若该超市这一周内有1600名购买者，请你估计使用A和B两种支付方式的购买者共有多少名？</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20、(10分) 某超市预测某饮料有发展前途，用1600元购进一批饮料，面市后果然供不应求，又用6000元购进这批饮料，第二批饮料的数量是第一批的3倍，但单价比第一批贵2元．</w:t>
      </w:r>
      <w:r>
        <w:br/>
      </w:r>
      <w:r>
        <w:t>（1）第一批饮料进货单价多少元？</w:t>
      </w:r>
      <w:r>
        <w:br/>
      </w:r>
      <w:r>
        <w:t>（2）若二次购进饮料按同一价格销售，两批全部售完后，获利不少于1200元，那么销售单价至少为多少元？</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21、(10分) 爱好数学的甲、乙两个同学做了一个数字游戏：拿出三张正面写有数字-1，0，1且背面完全相同的卡片，将这三张卡片背面朝上洗匀后，甲先随机抽取一张，将所得数字作为p的值，然后将卡片放回并洗匀，乙再从这三张卡片中随机抽取一张，将所得数字作为q值，两次结果记为（p，q）．</w:t>
      </w:r>
      <w:r>
        <w:br/>
      </w:r>
      <w:r>
        <w:t>（1）请你帮他们用树状图或列表法表示（p，q）所有可能出现的结果；</w:t>
      </w:r>
      <w:r>
        <w:br/>
      </w:r>
      <w:r>
        <w:t>（2）求满足关于x的方程x</w:t>
      </w:r>
      <w:r>
        <w:rPr>
          <w:vertAlign w:val="superscript"/>
        </w:rPr>
        <w:t>2</w:t>
      </w:r>
      <w:r>
        <w:t>+px+q=0有实数根的概率．</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22、(10分) 如图，四边形ABCD是平行四边形，以AB为直径的⊙O经过点D，E是⊙O上一点，且∠AED=45°．</w:t>
      </w:r>
      <w:r>
        <w:br/>
      </w:r>
      <w:r>
        <w:t>（1）判断CD与⊙O的位置关系，并说明理由；</w:t>
      </w:r>
      <w:r>
        <w:br/>
      </w:r>
      <w:r>
        <w:t>（2）若⊙O半径为4cm，AE=6cm，求∠ADE的正切值．</w:t>
      </w:r>
      <w:r>
        <w:br/>
      </w:r>
      <w:r>
        <w:drawing>
          <wp:inline distT="0" distB="0" distL="114300" distR="114300">
            <wp:extent cx="1626235" cy="108712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61424" name="Picture"/>
                    <pic:cNvPicPr>
                      <a:picLocks noChangeAspect="1" noChangeArrowheads="1"/>
                    </pic:cNvPicPr>
                  </pic:nvPicPr>
                  <pic:blipFill>
                    <a:blip xmlns:r="http://schemas.openxmlformats.org/officeDocument/2006/relationships" r:embed="rId13"/>
                    <a:stretch>
                      <a:fillRect/>
                    </a:stretch>
                  </pic:blipFill>
                  <pic:spPr>
                    <a:xfrm>
                      <a:off x="0" y="0"/>
                      <a:ext cx="1626669" cy="1087654"/>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23、(10分) 如图，光明中学一教学楼顶上竖有一块高为AB的宣传牌，点E和点D分别是教学楼底部和外墙上的一点（A，B，D，E在同一直线上），小红同学在距E点9米的C处测得宣传牌底部点B的仰角为67°，同时测得教学楼外墙外点D的仰角为30°，从点C沿坡度为1：</w:t>
      </w:r>
      <m:oMath>
        <m:rad>
          <m:radPr>
            <m:degHide/>
          </m:radPr>
          <m:deg/>
          <m:e>
            <m:r>
              <m:t>3</m:t>
            </m:r>
          </m:e>
        </m:rad>
      </m:oMath>
      <w:r>
        <w:t>的斜坡向上走到点F时，DF正好与水平线CE平行．</w:t>
      </w:r>
      <w:r>
        <w:br/>
      </w:r>
      <w:r>
        <w:t>（1）求点F到直线CE的距离（结果保留根号）；</w:t>
      </w:r>
      <w:r>
        <w:br/>
      </w:r>
      <w:r>
        <w:t>（2）若在点F处测得宣传牌顶部A的仰角为45°，求出宣传牌AB的高度（结果精确到0.01）．（注：sin67°≈0.92，tan67°≈2.36，</w:t>
      </w:r>
      <m:oMath>
        <m:rad>
          <m:radPr>
            <m:degHide/>
          </m:radPr>
          <m:deg/>
          <m:e>
            <m:r>
              <m:t>2</m:t>
            </m:r>
          </m:e>
        </m:rad>
      </m:oMath>
      <w:r>
        <w:t>≈1.41，</w:t>
      </w:r>
      <m:oMath>
        <m:rad>
          <m:radPr>
            <m:degHide/>
          </m:radPr>
          <m:deg/>
          <m:e>
            <m:r>
              <m:t>3</m:t>
            </m:r>
          </m:e>
        </m:rad>
      </m:oMath>
      <w:r>
        <w:t>≈1.73）</w:t>
      </w:r>
      <w:r>
        <w:br/>
      </w:r>
      <w:r>
        <w:drawing>
          <wp:inline distT="0" distB="0" distL="114300" distR="114300">
            <wp:extent cx="1443355" cy="153035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943467" name="Picture"/>
                    <pic:cNvPicPr>
                      <a:picLocks noChangeAspect="1" noChangeArrowheads="1"/>
                    </pic:cNvPicPr>
                  </pic:nvPicPr>
                  <pic:blipFill>
                    <a:blip xmlns:r="http://schemas.openxmlformats.org/officeDocument/2006/relationships" r:embed="rId14"/>
                    <a:stretch>
                      <a:fillRect/>
                    </a:stretch>
                  </pic:blipFill>
                  <pic:spPr>
                    <a:xfrm>
                      <a:off x="0" y="0"/>
                      <a:ext cx="1443789" cy="1530416"/>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24、(12分) 如图，等腰直角三角形ABC中，∠A=90°，AB=AC，点D是直线AB上一动点（不包含点A，B），过点B作BE⊥CD于点E，连接EA．</w:t>
      </w:r>
      <w:r>
        <w:br/>
      </w:r>
      <w:r>
        <w:drawing>
          <wp:inline distT="0" distB="0" distL="114300" distR="114300">
            <wp:extent cx="4706620" cy="183832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372374" name="Picture"/>
                    <pic:cNvPicPr>
                      <a:picLocks noChangeAspect="1" noChangeArrowheads="1"/>
                    </pic:cNvPicPr>
                  </pic:nvPicPr>
                  <pic:blipFill>
                    <a:blip xmlns:r="http://schemas.openxmlformats.org/officeDocument/2006/relationships" r:embed="rId15"/>
                    <a:stretch>
                      <a:fillRect/>
                    </a:stretch>
                  </pic:blipFill>
                  <pic:spPr>
                    <a:xfrm>
                      <a:off x="0" y="0"/>
                      <a:ext cx="4706753" cy="1838425"/>
                    </a:xfrm>
                    <a:prstGeom prst="rect">
                      <a:avLst/>
                    </a:prstGeom>
                    <a:noFill/>
                    <a:ln w="9525">
                      <a:noFill/>
                    </a:ln>
                  </pic:spPr>
                </pic:pic>
              </a:graphicData>
            </a:graphic>
          </wp:inline>
        </w:drawing>
      </w:r>
      <w:r>
        <w:br/>
      </w:r>
      <w:r>
        <w:t>（1）如图1，当点D在线段AB上时，直接写出线段CE，BE，AE的数量关系：______．</w:t>
      </w:r>
      <w:r>
        <w:br/>
      </w:r>
      <w:r>
        <w:t>（2）如图2，当点D在线段AB的延长线上时，判断线段CE，BE，AE的数量关系，并加以证明．</w:t>
      </w:r>
      <w:r>
        <w:br/>
      </w:r>
      <w:r>
        <w:t>（3）如图3，当点D在线段BA的延长线上时，并将已知条件中的“AB=AC”改成；AC=</w:t>
      </w:r>
      <m:oMath>
        <m:rad>
          <m:radPr>
            <m:degHide/>
          </m:radPr>
          <m:deg/>
          <m:e>
            <m:r>
              <m:t>3</m:t>
            </m:r>
          </m:e>
        </m:rad>
      </m:oMath>
      <w:r>
        <w:t>AB，其它条件不变，若CE=1，AE=</w:t>
      </w:r>
      <m:oMath>
        <m:rad>
          <m:radPr>
            <m:degHide/>
          </m:radPr>
          <m:deg/>
          <m:e>
            <m:r>
              <m:t>3</m:t>
            </m:r>
          </m:e>
        </m:rad>
      </m:oMath>
      <w:r>
        <w:t>，请直接写出线段BE的长．</w:t>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25、(14分) 如图，抛物线y=-x</w:t>
      </w:r>
      <w:r>
        <w:rPr>
          <w:vertAlign w:val="superscript"/>
        </w:rPr>
        <w:t>2</w:t>
      </w:r>
      <w:r>
        <w:t>+bx+c与x轴交于A、B两点，交y轴正半轴于C点，D为抛物线的顶点，A（-1，0），B（3，0）．</w:t>
      </w:r>
      <w:r>
        <w:br/>
      </w:r>
      <w:r>
        <w:t>（1）求出二次函数的表达式．</w:t>
      </w:r>
      <w:r>
        <w:br/>
      </w:r>
      <w:r>
        <w:t>（2）点P在x轴上，且∠PCB=∠CBD，求点P的坐标．</w:t>
      </w:r>
      <w:r>
        <w:br/>
      </w:r>
      <w:r>
        <w:t>（3）在x轴上方抛物线上是否存在一点Q，使得以Q，C，B，O为顶点的四边形被对角线分成面积相等的两部分？如果存在，请直接写出点Q的坐标；如果不存在，请说明理由．</w:t>
      </w:r>
      <w:r>
        <w:br/>
      </w:r>
      <w:r>
        <w:drawing>
          <wp:inline distT="0" distB="0" distL="114300" distR="114300">
            <wp:extent cx="3214370" cy="155892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131712" name="Picture"/>
                    <pic:cNvPicPr>
                      <a:picLocks noChangeAspect="1" noChangeArrowheads="1"/>
                    </pic:cNvPicPr>
                  </pic:nvPicPr>
                  <pic:blipFill>
                    <a:blip xmlns:r="http://schemas.openxmlformats.org/officeDocument/2006/relationships" r:embed="rId16"/>
                    <a:stretch>
                      <a:fillRect/>
                    </a:stretch>
                  </pic:blipFill>
                  <pic:spPr>
                    <a:xfrm>
                      <a:off x="0" y="0"/>
                      <a:ext cx="3214837" cy="1559292"/>
                    </a:xfrm>
                    <a:prstGeom prst="rect">
                      <a:avLst/>
                    </a:prstGeom>
                    <a:noFill/>
                    <a:ln w="9525">
                      <a:noFill/>
                    </a:ln>
                  </pic:spPr>
                </pic:pic>
              </a:graphicData>
            </a:graphic>
          </wp:inline>
        </w:drawing>
      </w:r>
    </w:p>
    <w:p>
      <w:pPr>
        <w:pStyle w:val="BodyText"/>
      </w:pPr>
      <w:r>
        <w:t> </w:t>
      </w:r>
    </w:p>
    <w:p>
      <w:pPr>
        <w:pStyle w:val="BodyText"/>
      </w:pPr>
      <w:r>
        <w:t> </w:t>
      </w:r>
    </w:p>
    <w:p>
      <w:pPr>
        <w:pStyle w:val="BodyText"/>
      </w:pPr>
      <w:r>
        <w:t> </w:t>
      </w:r>
    </w:p>
    <w:p>
      <w:pPr>
        <w:pStyle w:val="BodyText"/>
      </w:pPr>
      <w:r>
        <w:t> </w:t>
      </w:r>
    </w:p>
    <w:p>
      <w:pPr>
        <w:pStyle w:val="BodyText"/>
      </w:pPr>
      <w:r>
        <w:t> </w:t>
      </w:r>
    </w:p>
    <w:p>
      <w:pPr>
        <w:pStyle w:val="BodyText"/>
      </w:pPr>
      <w:r>
        <w:t>四、计算题（本大题共 1 小题，共 12 分）</w:t>
      </w:r>
    </w:p>
    <w:p>
      <w:pPr>
        <w:pStyle w:val="BodyText"/>
      </w:pPr>
      <w:r>
        <w:t>26、(12分) 某蛋糕店出售网红“奶昔包”，成本为30元/件，每天销售y（件）与销售单价x（元）之间存在一次函数关系，当以40元每件出售时，每天可以卖300件，当以55元每件出售时，每天可以卖150件．</w:t>
      </w:r>
      <w:r>
        <w:br/>
      </w:r>
      <w:r>
        <w:t>（1）求y与x之间的函数关系式；</w:t>
      </w:r>
      <w:r>
        <w:br/>
      </w:r>
      <w:r>
        <w:t>（2）如果规定每天“奶昔包”的销售量不低于240件，当销售单价为多少元时，每天获取的利润最大，最大利润是多少？</w:t>
      </w:r>
      <w:r>
        <w:br/>
      </w:r>
      <w:r>
        <w:t>（3）该蛋糕店店主热心公益事业，决定从每天的销售利润中捐出150元给希望工程，为了保证捐款后每天剩余利润不低于3600元，试直接写出该“奶昔包”销售单价的范围．</w:t>
      </w:r>
    </w:p>
    <w:p>
      <w:pPr>
        <w:pStyle w:val="BodyText"/>
      </w:pPr>
      <w:r>
        <w:t> </w:t>
      </w:r>
    </w:p>
    <w:p>
      <w:pPr>
        <w:pStyle w:val="BodyText"/>
      </w:pPr>
      <w:r>
        <w:t> </w:t>
      </w:r>
    </w:p>
    <w:p>
      <w:pPr>
        <w:pStyle w:val="Heading1"/>
      </w:pPr>
      <w:r>
        <w:t> 2019年辽宁省丹东五中中考数学二模试卷</w:t>
      </w:r>
    </w:p>
    <w:p>
      <w:r>
        <w:t> </w:t>
      </w:r>
    </w:p>
    <w:p>
      <w:pPr>
        <w:pStyle w:val="BodyText"/>
      </w:pPr>
      <w:r>
        <w:t>【 第 1 题 】</w:t>
      </w:r>
    </w:p>
    <w:p>
      <w:pPr>
        <w:pStyle w:val="BodyText"/>
      </w:pPr>
      <w:r>
        <w:t>【 答 案 】</w:t>
      </w:r>
    </w:p>
    <w:p>
      <w:pPr>
        <w:pStyle w:val="BodyText"/>
      </w:pPr>
      <w:r>
        <w:t>C</w:t>
      </w:r>
    </w:p>
    <w:p>
      <w:pPr>
        <w:pStyle w:val="BodyText"/>
      </w:pPr>
      <w:r>
        <w:t>【 解析 】</w:t>
      </w:r>
    </w:p>
    <w:p>
      <w:pPr>
        <w:pStyle w:val="BodyText"/>
      </w:pPr>
      <w:r>
        <w:t>解：-0.5的倒数是</w:t>
      </w:r>
      <m:oMath>
        <m:f>
          <m:num>
            <m:r>
              <m:t>1</m:t>
            </m:r>
          </m:num>
          <m:den>
            <m:r>
              <m:t>−0.5</m:t>
            </m:r>
          </m:den>
        </m:f>
      </m:oMath>
      <w:r>
        <w:t>=-2．</w:t>
      </w:r>
      <w:r>
        <w:br/>
      </w:r>
      <w:r>
        <w:t>故选：C．</w:t>
      </w:r>
      <w:r>
        <w:br/>
      </w:r>
      <w:r>
        <w:t>根据倒数的定义即可求解．</w:t>
      </w:r>
      <w:r>
        <w:br/>
      </w:r>
      <w:r>
        <w:t>主要考查倒数的概念及性质．倒数的定义：若两个数的乘积是1，我们就称这两个数互为倒数．</w:t>
      </w:r>
    </w:p>
    <w:p>
      <w:pPr>
        <w:pStyle w:val="BodyText"/>
      </w:pPr>
      <w:r>
        <w:br/>
      </w:r>
    </w:p>
    <w:p>
      <w:pPr>
        <w:pStyle w:val="BodyText"/>
      </w:pPr>
      <w:r>
        <w:t>【 第 2 题 】</w:t>
      </w:r>
    </w:p>
    <w:p>
      <w:pPr>
        <w:pStyle w:val="BodyText"/>
      </w:pPr>
      <w:r>
        <w:t>【 答 案 】</w:t>
      </w:r>
    </w:p>
    <w:p>
      <w:pPr>
        <w:pStyle w:val="BodyText"/>
      </w:pPr>
      <w:r>
        <w:t>D</w:t>
      </w:r>
    </w:p>
    <w:p>
      <w:pPr>
        <w:pStyle w:val="BodyText"/>
      </w:pPr>
      <w:r>
        <w:t>【 解析 】</w:t>
      </w:r>
    </w:p>
    <w:p>
      <w:pPr>
        <w:pStyle w:val="BodyText"/>
      </w:pPr>
      <w:r>
        <w:t>解：A、调查某品牌灯泡的使用寿命，调查具有破坏性，适宜抽查；</w:t>
      </w:r>
      <w:r>
        <w:br/>
      </w:r>
      <w:r>
        <w:t>B、调查振兴区居民网上购物情况，调查范围广，适宜抽查；</w:t>
      </w:r>
      <w:r>
        <w:br/>
      </w:r>
      <w:r>
        <w:t>C、调查锦江山上各种鸟的总数量，调查范围广，适宜抽查；</w:t>
      </w:r>
      <w:r>
        <w:br/>
      </w:r>
      <w:r>
        <w:t>D、调查我国大型客机C919的零件质量，事关飞机安全，适宜普查；</w:t>
      </w:r>
      <w:r>
        <w:br/>
      </w:r>
      <w:r>
        <w:t>故选：D．</w:t>
      </w:r>
      <w:r>
        <w:br/>
      </w:r>
      <w:r>
        <w:t>适合普查的方式一般有以下几种：①范围较小；②容易掌控；③不具有破坏性；④可操作性较强利用此性质求解．</w:t>
      </w:r>
      <w:r>
        <w:br/>
      </w:r>
      <w:r>
        <w:t>本题考查了抽样调查和全面调查的区别，选择普查还是抽样调查要根据所要考查的对象的特征灵活选用，一般来说，对于具有破坏性的调查、无法进行普查、普查的意义或价值不大时，应选择抽样调查，对于精确度要求高的调查，事关重大的调查往往选用普查．</w:t>
      </w:r>
    </w:p>
    <w:p>
      <w:pPr>
        <w:pStyle w:val="BodyText"/>
      </w:pPr>
      <w:r>
        <w:br/>
      </w:r>
    </w:p>
    <w:p>
      <w:pPr>
        <w:pStyle w:val="BodyText"/>
      </w:pPr>
      <w:r>
        <w:t>【 第 3 题 】</w:t>
      </w:r>
    </w:p>
    <w:p>
      <w:pPr>
        <w:pStyle w:val="BodyText"/>
      </w:pPr>
      <w:r>
        <w:t>【 答 案 】</w:t>
      </w:r>
    </w:p>
    <w:p>
      <w:pPr>
        <w:pStyle w:val="BodyText"/>
      </w:pPr>
      <w:r>
        <w:t>C</w:t>
      </w:r>
    </w:p>
    <w:p>
      <w:pPr>
        <w:pStyle w:val="BodyText"/>
      </w:pPr>
      <w:r>
        <w:t>【 解析 】</w:t>
      </w:r>
    </w:p>
    <w:p>
      <w:pPr>
        <w:pStyle w:val="BodyText"/>
      </w:pPr>
      <w:r>
        <w:t>解：</w:t>
      </w:r>
      <m:oMath>
        <m:d>
          <m:dPr>
            <m:begChr m:val="{"/>
            <m:endChr m:val=""/>
          </m:dPr>
          <m:e>
            <m:m>
              <m:mPr>
                <m:plcHide/>
                <m:mcs>
                  <m:mc>
                    <m:mcPr>
                      <m:count m:val="1"/>
                      <m:mcJc m:val="left"/>
                    </m:mcPr>
                  </m:mc>
                </m:mcs>
              </m:mPr>
              <m:mr>
                <m:e>
                  <m:r>
                    <m:t>1+x&lt;a</m:t>
                  </m:r>
                  <m:d>
                    <m:e>
                      <m:r>
                        <m:t>1</m:t>
                      </m:r>
                    </m:e>
                  </m:d>
                </m:e>
              </m:mr>
              <m:mr>
                <m:e>
                  <m:r>
                    <m:t>3−x≤0</m:t>
                  </m:r>
                  <m:d>
                    <m:e>
                      <m:r>
                        <m:t>2</m:t>
                      </m:r>
                    </m:e>
                  </m:d>
                </m:e>
              </m:mr>
            </m:m>
          </m:e>
        </m:d>
      </m:oMath>
      <w:r>
        <w:br/>
      </w:r>
      <w:r>
        <w:t>由（1）得x＜a-1，</w:t>
      </w:r>
      <w:r>
        <w:br/>
      </w:r>
      <w:r>
        <w:t>由（2）得x≥3，</w:t>
      </w:r>
      <w:r>
        <w:br/>
      </w:r>
      <w:r>
        <w:t>∵不等式组</w:t>
      </w:r>
      <m:oMath>
        <m:d>
          <m:dPr>
            <m:begChr m:val="{"/>
            <m:endChr m:val=""/>
          </m:dPr>
          <m:e>
            <m:m>
              <m:mPr>
                <m:plcHide/>
                <m:mcs>
                  <m:mc>
                    <m:mcPr>
                      <m:count m:val="1"/>
                      <m:mcJc m:val="left"/>
                    </m:mcPr>
                  </m:mc>
                </m:mcs>
              </m:mPr>
              <m:mr>
                <m:e>
                  <m:r>
                    <m:t>1+x&lt;a</m:t>
                  </m:r>
                  <m:d>
                    <m:e>
                      <m:r>
                        <m:t>1</m:t>
                      </m:r>
                    </m:e>
                  </m:d>
                </m:e>
              </m:mr>
              <m:mr>
                <m:e>
                  <m:r>
                    <m:t>3−x≤0</m:t>
                  </m:r>
                  <m:d>
                    <m:e>
                      <m:r>
                        <m:t>2</m:t>
                      </m:r>
                    </m:e>
                  </m:d>
                </m:e>
              </m:mr>
            </m:m>
          </m:e>
        </m:d>
      </m:oMath>
      <w:r>
        <w:t>解集应是3≤x＜a-1，则a-1＞3，</w:t>
      </w:r>
      <w:r>
        <w:br/>
      </w:r>
      <w:r>
        <w:t>即a＞4</w:t>
      </w:r>
      <w:r>
        <w:br/>
      </w:r>
      <w:r>
        <w:t>实数a的取值范围是a＞4．</w:t>
      </w:r>
      <w:r>
        <w:br/>
      </w:r>
      <w:r>
        <w:t>故选：C．</w:t>
      </w:r>
      <w:r>
        <w:br/>
      </w:r>
      <w:r>
        <w:t>先求出不等式组中每一个不等式的解集，不等式组有解，即两个不等式的解集有公共部分，据此即可列不等式求得a的范围．</w:t>
      </w:r>
      <w:r>
        <w:br/>
      </w:r>
      <w:r>
        <w:t>本题是已知不等式组的解集，求不等式中另一未知数的问题．可以先将另一未知数当作已知处理，求出解集与已知解集比较，进而求得另一个未知数．求不等式的公共解，要遵循以下原则：同大取较大，同小取较小，小大大小中间找，大大小小解不了．</w:t>
      </w:r>
    </w:p>
    <w:p>
      <w:pPr>
        <w:pStyle w:val="BodyText"/>
      </w:pPr>
      <w:r>
        <w:br/>
      </w:r>
    </w:p>
    <w:p>
      <w:pPr>
        <w:pStyle w:val="BodyText"/>
      </w:pPr>
      <w:r>
        <w:t>【 第 4 题 】</w:t>
      </w:r>
    </w:p>
    <w:p>
      <w:pPr>
        <w:pStyle w:val="BodyText"/>
      </w:pPr>
      <w:r>
        <w:t>【 答 案 】</w:t>
      </w:r>
    </w:p>
    <w:p>
      <w:pPr>
        <w:pStyle w:val="BodyText"/>
      </w:pPr>
      <w:r>
        <w:t>D</w:t>
      </w:r>
    </w:p>
    <w:p>
      <w:pPr>
        <w:pStyle w:val="BodyText"/>
      </w:pPr>
      <w:r>
        <w:t>【 解析 】</w:t>
      </w:r>
    </w:p>
    <w:p>
      <w:pPr>
        <w:pStyle w:val="BodyText"/>
      </w:pPr>
      <w:r>
        <w:t>解：如图，∵∠A=35°，</w:t>
      </w:r>
      <w:r>
        <w:br/>
      </w:r>
      <w:r>
        <w:t>∴∠COD=2∠A=70°．</w:t>
      </w:r>
      <w:r>
        <w:br/>
      </w:r>
      <w:r>
        <w:t>又∵DC切⊙O于点C，</w:t>
      </w:r>
      <w:r>
        <w:br/>
      </w:r>
      <w:r>
        <w:t>∴∠OCD=90°，</w:t>
      </w:r>
      <w:r>
        <w:br/>
      </w:r>
      <w:r>
        <w:t>∴∠D=90°-∠COD=20°．</w:t>
      </w:r>
      <w:r>
        <w:br/>
      </w:r>
      <w:r>
        <w:t>故选：D．</w:t>
      </w:r>
      <w:r>
        <w:br/>
      </w:r>
      <w:r>
        <w:t>由圆周角定理求得∠COD=2∠A=70°；然后利用切线的性质推知∠OCD=90°，则由“直角三角形的两个锐角互余”的性质求得∠D的度数．</w:t>
      </w:r>
      <w:r>
        <w:br/>
      </w:r>
      <w:r>
        <w:t>本题考查了圆的切线性质，及解直角三角形的知识．运用切线的性质来进行计算或论证，常通过作辅助线连接圆心和切点，利用垂直构造直角三角形解决有关问题．</w:t>
      </w:r>
    </w:p>
    <w:p>
      <w:pPr>
        <w:pStyle w:val="BodyText"/>
      </w:pPr>
      <w:r>
        <w:br/>
      </w:r>
    </w:p>
    <w:p>
      <w:pPr>
        <w:pStyle w:val="BodyText"/>
      </w:pPr>
      <w:r>
        <w:t>【 第 5 题 】</w:t>
      </w:r>
    </w:p>
    <w:p>
      <w:pPr>
        <w:pStyle w:val="BodyText"/>
      </w:pPr>
      <w:r>
        <w:t>【 答 案 】</w:t>
      </w:r>
    </w:p>
    <w:p>
      <w:pPr>
        <w:pStyle w:val="BodyText"/>
      </w:pPr>
      <w:r>
        <w:t>A</w:t>
      </w:r>
    </w:p>
    <w:p>
      <w:pPr>
        <w:pStyle w:val="BodyText"/>
      </w:pPr>
      <w:r>
        <w:t>【 解析 】</w:t>
      </w:r>
    </w:p>
    <w:p>
      <w:pPr>
        <w:pStyle w:val="BodyText"/>
      </w:pPr>
      <w:r>
        <w:t>解：∵共摸了40次，其中10次摸到黑球，</w:t>
      </w:r>
      <w:r>
        <w:br/>
      </w:r>
      <w:r>
        <w:t>∴有30次摸到白球，</w:t>
      </w:r>
      <w:r>
        <w:br/>
      </w:r>
      <w:r>
        <w:t>∴摸到黑球与摸到白球的次数之比为1：3，</w:t>
      </w:r>
      <w:r>
        <w:br/>
      </w:r>
      <w:r>
        <w:t>∴口袋中黑球和白球个数之比为1：3，</w:t>
      </w:r>
      <w:r>
        <w:br/>
      </w:r>
      <w:r>
        <w:t>4÷</w:t>
      </w:r>
      <m:oMath>
        <m:f>
          <m:num>
            <m:r>
              <m:t>1</m:t>
            </m:r>
          </m:num>
          <m:den>
            <m:r>
              <m:t>3</m:t>
            </m:r>
          </m:den>
        </m:f>
      </m:oMath>
      <w:r>
        <w:t>=12（个）．</w:t>
      </w:r>
      <w:r>
        <w:br/>
      </w:r>
      <w:r>
        <w:t>故选：A．</w:t>
      </w:r>
      <w:r>
        <w:br/>
      </w:r>
      <w:r>
        <w:t>根据共摸球40次，其中10次摸到黑球，则摸到黑球与摸到白球的次数之比为1：3，由此可估计口袋中黑球和白球个数之比为1：3；即可计算出白球数．</w:t>
      </w:r>
      <w:r>
        <w:br/>
      </w:r>
      <w:r>
        <w:t>本题考查的是通过样本去估计总体，只需将样本“成比例地放大”为总体即可．</w:t>
      </w:r>
    </w:p>
    <w:p>
      <w:pPr>
        <w:pStyle w:val="BodyText"/>
      </w:pPr>
      <w:r>
        <w:br/>
      </w:r>
    </w:p>
    <w:p>
      <w:pPr>
        <w:pStyle w:val="BodyText"/>
      </w:pPr>
      <w:r>
        <w:t>【 第 6 题 】</w:t>
      </w:r>
    </w:p>
    <w:p>
      <w:pPr>
        <w:pStyle w:val="BodyText"/>
      </w:pPr>
      <w:r>
        <w:t>【 答 案 】</w:t>
      </w:r>
    </w:p>
    <w:p>
      <w:pPr>
        <w:pStyle w:val="BodyText"/>
      </w:pPr>
      <w:r>
        <w:t>C</w:t>
      </w:r>
    </w:p>
    <w:p>
      <w:pPr>
        <w:pStyle w:val="BodyText"/>
      </w:pPr>
      <w:r>
        <w:t>【 解析 】</w:t>
      </w:r>
    </w:p>
    <w:p>
      <w:pPr>
        <w:pStyle w:val="BodyText"/>
      </w:pPr>
      <w:r>
        <w:t>解：这个正多边形的边数是n，则</w:t>
      </w:r>
      <w:r>
        <w:br/>
      </w:r>
      <w:r>
        <w:t>（n-2）•180°=720°，</w:t>
      </w:r>
      <w:r>
        <w:br/>
      </w:r>
      <w:r>
        <w:t>解得：n=6．</w:t>
      </w:r>
      <w:r>
        <w:br/>
      </w:r>
      <w:r>
        <w:t>则这个正多边形的边数是6．</w:t>
      </w:r>
      <w:r>
        <w:br/>
      </w:r>
      <w:r>
        <w:t>故选：C．</w:t>
      </w:r>
      <w:r>
        <w:br/>
      </w:r>
      <w:r>
        <w:t>n边形的内角和可以表示成（n-2）•180°，设这个正多边形的边数是n，就得到方程，从而求出边数．</w:t>
      </w:r>
      <w:r>
        <w:br/>
      </w:r>
      <w:r>
        <w:t>考查了多边形内角和定理，此题比较简单，只要结合多边形的内角和公式，寻求等量关系，构建方程求解．</w:t>
      </w:r>
    </w:p>
    <w:p>
      <w:pPr>
        <w:pStyle w:val="BodyText"/>
      </w:pPr>
      <w:r>
        <w:br/>
      </w:r>
    </w:p>
    <w:p>
      <w:pPr>
        <w:pStyle w:val="BodyText"/>
      </w:pPr>
      <w:r>
        <w:t>【 第 7 题 】</w:t>
      </w:r>
    </w:p>
    <w:p>
      <w:pPr>
        <w:pStyle w:val="BodyText"/>
      </w:pPr>
      <w:r>
        <w:t>【 答 案 】</w:t>
      </w:r>
    </w:p>
    <w:p>
      <w:pPr>
        <w:pStyle w:val="BodyText"/>
      </w:pPr>
      <w:r>
        <w:t>B</w:t>
      </w:r>
    </w:p>
    <w:p>
      <w:pPr>
        <w:pStyle w:val="BodyText"/>
      </w:pPr>
      <w:r>
        <w:t>【 解析 】</w:t>
      </w:r>
    </w:p>
    <w:p>
      <w:pPr>
        <w:pStyle w:val="BodyText"/>
      </w:pPr>
      <w:r>
        <w:t>解：∵点A的坐标是（-1，0），点C的坐标是（2，4），</w:t>
      </w:r>
      <w:r>
        <w:br/>
      </w:r>
      <w:r>
        <w:t>∴线段AC=</w:t>
      </w:r>
      <m:oMath>
        <m:rad>
          <m:radPr>
            <m:degHide/>
          </m:radPr>
          <m:deg/>
          <m:e>
            <m:r>
              <m:t>(4−0</m:t>
            </m:r>
            <m:sSup>
              <m:e>
                <m:r>
                  <m:t>)</m:t>
                </m:r>
              </m:e>
              <m:sup>
                <m:r>
                  <m:t>2</m:t>
                </m:r>
              </m:sup>
            </m:sSup>
            <m:r>
              <m:t>+(2+1</m:t>
            </m:r>
            <m:sSup>
              <m:e>
                <m:r>
                  <m:t>)</m:t>
                </m:r>
              </m:e>
              <m:sup>
                <m:r>
                  <m:t>2</m:t>
                </m:r>
              </m:sup>
            </m:sSup>
          </m:e>
        </m:rad>
      </m:oMath>
      <w:r>
        <w:t>=5，</w:t>
      </w:r>
      <w:r>
        <w:br/>
      </w:r>
      <w:r>
        <w:t>∵四边形ABCD是矩形，</w:t>
      </w:r>
      <w:r>
        <w:br/>
      </w:r>
      <w:r>
        <w:t>∴BD=AC=5，</w:t>
      </w:r>
      <w:r>
        <w:br/>
      </w:r>
      <w:r>
        <w:t>故选：B．</w:t>
      </w:r>
      <w:r>
        <w:br/>
      </w:r>
      <w:r>
        <w:t>利用矩形的性质求得线段AC的长即可求得BD的长．</w:t>
      </w:r>
      <w:r>
        <w:br/>
      </w:r>
      <w:r>
        <w:t>本题考查了矩形的性质，能够求得对角线AC的长是解答本题的关键，难度不大．</w:t>
      </w:r>
    </w:p>
    <w:p>
      <w:pPr>
        <w:pStyle w:val="BodyText"/>
      </w:pPr>
      <w:r>
        <w:br/>
      </w:r>
    </w:p>
    <w:p>
      <w:pPr>
        <w:pStyle w:val="BodyText"/>
      </w:pPr>
      <w:r>
        <w:t>【 第 8 题 】</w:t>
      </w:r>
    </w:p>
    <w:p>
      <w:pPr>
        <w:pStyle w:val="BodyText"/>
      </w:pPr>
      <w:r>
        <w:t>【 答 案 】</w:t>
      </w:r>
    </w:p>
    <w:p>
      <w:pPr>
        <w:pStyle w:val="BodyText"/>
      </w:pPr>
      <w:r>
        <w:t>A</w:t>
      </w:r>
    </w:p>
    <w:p>
      <w:pPr>
        <w:pStyle w:val="BodyText"/>
      </w:pPr>
      <w:r>
        <w:t>【 解析 】</w:t>
      </w:r>
    </w:p>
    <w:p>
      <w:pPr>
        <w:pStyle w:val="BodyText"/>
      </w:pPr>
      <w:r>
        <w:t>解：①当x=0时，y=1200，</w:t>
      </w:r>
      <w:r>
        <w:br/>
      </w:r>
      <w:r>
        <w:t>∴A、B之间的距离为1200m，结论①正确；</w:t>
      </w:r>
      <w:r>
        <w:br/>
      </w:r>
      <w:r>
        <w:t>②乙的速度为1200÷（24-4）=60（m/min），</w:t>
      </w:r>
      <w:r>
        <w:br/>
      </w:r>
      <w:r>
        <w:t>甲的速度为1200÷12-60=40（m/min），</w:t>
      </w:r>
      <w:r>
        <w:br/>
      </w:r>
      <w:r>
        <w:t>60÷40=1.5，</w:t>
      </w:r>
      <w:r>
        <w:br/>
      </w:r>
      <w:r>
        <w:t>∴乙行走的速度是甲的1.5倍，结论②错误；</w:t>
      </w:r>
      <w:r>
        <w:br/>
      </w:r>
      <w:r>
        <w:t>③b=（60+40）×（24-4-12）=800，结论③错误；</w:t>
      </w:r>
      <w:r>
        <w:br/>
      </w:r>
      <w:r>
        <w:t>④a=1200÷40+4=34，结论④正确．</w:t>
      </w:r>
      <w:r>
        <w:br/>
      </w:r>
      <w:r>
        <w:t>故结论正确的有①④．</w:t>
      </w:r>
      <w:r>
        <w:br/>
      </w:r>
      <w:r>
        <w:t>故选：A．</w:t>
      </w:r>
      <w:r>
        <w:br/>
      </w:r>
      <w:r>
        <w:t>①由x=0时y=1200，可得出A、B之间的距离为1200m，结论①正确；②根据速度=路程÷时间可求出乙的速度，再根据甲的速度=路程÷时间-乙的速度可求出甲的速度，二者相除即可得出乙行走的速度是甲的1.5倍，结论②错误；③根据路程=二者速度和×运动时间，即可求出b=800，结论③错误；④根据甲走完全程所需时间=两地间的距离÷甲的速度+4，即可求出a=34，结论④正确．综上即可得出结论．</w:t>
      </w:r>
      <w:r>
        <w:br/>
      </w:r>
      <w:r>
        <w:t>本题考查了一次函数的应用，观察函数图象结合数量关系逐一分析四个说法的正误是解题的关键．</w:t>
      </w:r>
    </w:p>
    <w:p>
      <w:pPr>
        <w:pStyle w:val="BodyText"/>
      </w:pPr>
      <w:r>
        <w:br/>
      </w:r>
    </w:p>
    <w:p>
      <w:pPr>
        <w:pStyle w:val="BodyText"/>
      </w:pPr>
      <w:r>
        <w:t>【 第 9 题 】</w:t>
      </w:r>
    </w:p>
    <w:p>
      <w:pPr>
        <w:pStyle w:val="BodyText"/>
      </w:pPr>
      <w:r>
        <w:t>【 答 案 】</w:t>
      </w:r>
    </w:p>
    <w:p>
      <w:pPr>
        <w:pStyle w:val="BodyText"/>
      </w:pPr>
      <w:r>
        <w:t>x（x-2y）</w:t>
      </w:r>
      <w:r>
        <w:rPr>
          <w:vertAlign w:val="superscript"/>
        </w:rPr>
        <w:t>2</w:t>
      </w:r>
    </w:p>
    <w:p>
      <w:pPr>
        <w:pStyle w:val="BodyText"/>
      </w:pPr>
      <w:r>
        <w:t>【 解析 】</w:t>
      </w:r>
    </w:p>
    <w:p>
      <w:pPr>
        <w:pStyle w:val="BodyText"/>
      </w:pPr>
      <w:r>
        <w:t>解：x</w:t>
      </w:r>
      <w:r>
        <w:rPr>
          <w:vertAlign w:val="superscript"/>
        </w:rPr>
        <w:t>3</w:t>
      </w:r>
      <w:r>
        <w:t>-4x</w:t>
      </w:r>
      <w:r>
        <w:rPr>
          <w:vertAlign w:val="superscript"/>
        </w:rPr>
        <w:t>2</w:t>
      </w:r>
      <w:r>
        <w:t>y+4xy</w:t>
      </w:r>
      <w:r>
        <w:rPr>
          <w:vertAlign w:val="superscript"/>
        </w:rPr>
        <w:t>2</w:t>
      </w:r>
      <w:r>
        <w:t>，</w:t>
      </w:r>
      <w:r>
        <w:br/>
      </w:r>
      <w:r>
        <w:t>=x（x</w:t>
      </w:r>
      <w:r>
        <w:rPr>
          <w:vertAlign w:val="superscript"/>
        </w:rPr>
        <w:t>2</w:t>
      </w:r>
      <w:r>
        <w:t>-4xy+4y</w:t>
      </w:r>
      <w:r>
        <w:rPr>
          <w:vertAlign w:val="superscript"/>
        </w:rPr>
        <w:t>2</w:t>
      </w:r>
      <w:r>
        <w:t>），</w:t>
      </w:r>
      <w:r>
        <w:br/>
      </w:r>
      <w:r>
        <w:t>=x（x-2y）</w:t>
      </w:r>
      <w:r>
        <w:rPr>
          <w:vertAlign w:val="superscript"/>
        </w:rPr>
        <w:t>2</w:t>
      </w:r>
      <w:r>
        <w:t>．</w:t>
      </w:r>
      <w:r>
        <w:br/>
      </w:r>
      <w:r>
        <w:t>先提取公因式x，再对余下的多项式运用完全平方差公式继续分解．</w:t>
      </w:r>
      <w:r>
        <w:br/>
      </w:r>
      <w:r>
        <w:t>本题考查提公因式法分解因式和利用完全平方公式分解因式，熟记公式是解题的关键，难点在于要进行二次因式分解．</w:t>
      </w:r>
    </w:p>
    <w:p>
      <w:pPr>
        <w:pStyle w:val="BodyText"/>
      </w:pPr>
      <w:r>
        <w:br/>
      </w:r>
    </w:p>
    <w:p>
      <w:pPr>
        <w:pStyle w:val="BodyText"/>
      </w:pPr>
      <w:r>
        <w:t>【 第 10 题 】</w:t>
      </w:r>
    </w:p>
    <w:p>
      <w:pPr>
        <w:pStyle w:val="BodyText"/>
      </w:pPr>
      <w:r>
        <w:t>【 答 案 】</w:t>
      </w:r>
    </w:p>
    <w:p>
      <w:pPr>
        <w:pStyle w:val="BodyText"/>
      </w:pPr>
      <w:r>
        <w:t>x≥1</w:t>
      </w:r>
    </w:p>
    <w:p>
      <w:pPr>
        <w:pStyle w:val="BodyText"/>
      </w:pPr>
      <w:r>
        <w:t>【 解析 】</w:t>
      </w:r>
    </w:p>
    <w:p>
      <w:pPr>
        <w:pStyle w:val="BodyText"/>
      </w:pPr>
      <w:r>
        <w:t>解：根据题意得：x-1≥0且x+1≠0，</w:t>
      </w:r>
      <w:r>
        <w:br/>
      </w:r>
      <w:r>
        <w:t>解得：x≥1．</w:t>
      </w:r>
      <w:r>
        <w:br/>
      </w:r>
      <w:r>
        <w:t>故答案为：x≥1．</w:t>
      </w:r>
      <w:r>
        <w:br/>
      </w:r>
      <w:r>
        <w:t>根据二次根式的性质和分式的意义，被开方数大于等于0，可知：x-1≥0；分母不等于0，可知：x+1≠0，所以自变量x的取值范围就可以求出．</w:t>
      </w:r>
      <w:r>
        <w:br/>
      </w:r>
      <w:r>
        <w:t>考查使得分式和二次根式有意义的知识．函数自变量的范围一般从三个方面考虑：</w:t>
      </w:r>
      <w:r>
        <w:br/>
      </w:r>
      <w:r>
        <w:t>（1）当函数表达式是整式时，自变量可取全体实数；（2）当函数表达式是分式时，考虑分式的分母不能为0；（3）当函数表达式是二次根式时，被开方数为非负数．</w:t>
      </w:r>
    </w:p>
    <w:p>
      <w:pPr>
        <w:pStyle w:val="BodyText"/>
      </w:pPr>
      <w:r>
        <w:br/>
      </w:r>
    </w:p>
    <w:p>
      <w:pPr>
        <w:pStyle w:val="BodyText"/>
      </w:pPr>
      <w:r>
        <w:t>【 第 11 题 】</w:t>
      </w:r>
    </w:p>
    <w:p>
      <w:pPr>
        <w:pStyle w:val="BodyText"/>
      </w:pPr>
      <w:r>
        <w:t>【 答 案 】</w:t>
      </w:r>
    </w:p>
    <w:p>
      <w:pPr>
        <w:pStyle w:val="BodyText"/>
      </w:pPr>
      <w:r>
        <w:t>5.5×10</w:t>
      </w:r>
      <w:r>
        <w:rPr>
          <w:vertAlign w:val="superscript"/>
        </w:rPr>
        <w:t>7</w:t>
      </w:r>
    </w:p>
    <w:p>
      <w:pPr>
        <w:pStyle w:val="BodyText"/>
      </w:pPr>
      <w:r>
        <w:t>【 解析 】</w:t>
      </w:r>
    </w:p>
    <w:p>
      <w:pPr>
        <w:pStyle w:val="BodyText"/>
      </w:pPr>
      <w:r>
        <w:t>解：5500万=5.5×10</w:t>
      </w:r>
      <w:r>
        <w:rPr>
          <w:vertAlign w:val="superscript"/>
        </w:rPr>
        <w:t>7</w:t>
      </w:r>
      <w:r>
        <w:t>．</w:t>
      </w:r>
      <w:r>
        <w:br/>
      </w:r>
      <w:r>
        <w:t>故答案为：5.5×10</w:t>
      </w:r>
      <w:r>
        <w:rPr>
          <w:vertAlign w:val="superscript"/>
        </w:rPr>
        <w:t>7</w:t>
      </w:r>
      <w:r>
        <w:t>．</w:t>
      </w:r>
      <w:r>
        <w:br/>
      </w:r>
      <w:r>
        <w:t>用科学记数法表示较大的数时，一般形式为a×10</w:t>
      </w:r>
      <w:r>
        <w:rPr>
          <w:vertAlign w:val="superscript"/>
        </w:rPr>
        <w:t>-n</w:t>
      </w:r>
      <w:r>
        <w:t>，其中1≤|a|＜10，n为整数，n的值取决于原数变成a时，小数点移动的位数，n的绝对值与小数点移动的位数相同．当原数绝对值大于1时，n是正数；当原数的绝对值小于1时，n是负数．</w:t>
      </w:r>
      <w:r>
        <w:br/>
      </w:r>
      <w:r>
        <w:t>此题主要考查了用科学记数法表示较大的数，一般形式为a×10</w:t>
      </w:r>
      <w:r>
        <w:rPr>
          <w:vertAlign w:val="superscript"/>
        </w:rPr>
        <w:t>-n</w:t>
      </w:r>
      <w:r>
        <w:t>，其中1≤|a|＜10，确定a与n的值是解题的关键．</w:t>
      </w:r>
    </w:p>
    <w:p>
      <w:pPr>
        <w:pStyle w:val="BodyText"/>
      </w:pPr>
      <w:r>
        <w:br/>
      </w:r>
    </w:p>
    <w:p>
      <w:pPr>
        <w:pStyle w:val="BodyText"/>
      </w:pPr>
      <w:r>
        <w:t>【 第 12 题 】</w:t>
      </w:r>
    </w:p>
    <w:p>
      <w:pPr>
        <w:pStyle w:val="BodyText"/>
      </w:pPr>
      <w:r>
        <w:t>【 答 案 】</w:t>
      </w:r>
    </w:p>
    <w:p>
      <w:pPr>
        <w:pStyle w:val="BodyText"/>
      </w:pPr>
      <w:r>
        <w:t>75，70</w:t>
      </w:r>
    </w:p>
    <w:p>
      <w:pPr>
        <w:pStyle w:val="BodyText"/>
      </w:pPr>
      <w:r>
        <w:t>【 解析 】</w:t>
      </w:r>
    </w:p>
    <w:p>
      <w:pPr>
        <w:pStyle w:val="BodyText"/>
      </w:pPr>
      <w:r>
        <w:t>解：把这些数据从小到大排列，最中间的两个数是第20、21个数的平均数，</w:t>
      </w:r>
      <w:r>
        <w:br/>
      </w:r>
      <w:r>
        <w:t>∴全班40名同学的成绩的中位数是：</w:t>
      </w:r>
      <m:oMath>
        <m:f>
          <m:num>
            <m:r>
              <m:t>70+80</m:t>
            </m:r>
          </m:num>
          <m:den>
            <m:r>
              <m:t>2</m:t>
            </m:r>
          </m:den>
        </m:f>
      </m:oMath>
      <w:r>
        <w:t>=75；</w:t>
      </w:r>
      <w:r>
        <w:br/>
      </w:r>
      <w:r>
        <w:t>70出现了13次，出现的次数最多，则众数是70；</w:t>
      </w:r>
      <w:r>
        <w:br/>
      </w:r>
      <w:r>
        <w:t>故答案为：75，70．</w:t>
      </w:r>
      <w:r>
        <w:br/>
      </w:r>
      <w:r>
        <w:t>根据中位数和众数的定义分别进行解答即可．</w:t>
      </w:r>
      <w:r>
        <w:br/>
      </w:r>
      <w:r>
        <w:t>此题考查了中位数和众数众数，中位数是将一组数据从小到大（或从大到小）重新排列后，最中间的那个数（最中间两个数的平均数），叫做这组数据的中位数，如果中位数的概念掌握得不好，不把数据按要求重新排列，就会出错；众数是一组数据中出现次数最多的数．</w:t>
      </w:r>
    </w:p>
    <w:p>
      <w:pPr>
        <w:pStyle w:val="BodyText"/>
      </w:pPr>
      <w:r>
        <w:br/>
      </w:r>
    </w:p>
    <w:p>
      <w:pPr>
        <w:pStyle w:val="BodyText"/>
      </w:pPr>
      <w:r>
        <w:t>【 第 13 题 】</w:t>
      </w:r>
    </w:p>
    <w:p>
      <w:pPr>
        <w:pStyle w:val="BodyText"/>
      </w:pPr>
      <w:r>
        <w:t>【 答 案 】</w:t>
      </w:r>
    </w:p>
    <w:p>
      <w:pPr>
        <w:pStyle w:val="BodyText"/>
      </w:pPr>
      <w:r>
        <w:t>4</w:t>
      </w:r>
      <m:oMath>
        <m:rad>
          <m:radPr>
            <m:degHide/>
          </m:radPr>
          <m:deg/>
          <m:e>
            <m:r>
              <m:t>3</m:t>
            </m:r>
          </m:e>
        </m:rad>
      </m:oMath>
    </w:p>
    <w:p>
      <w:pPr>
        <w:pStyle w:val="BodyText"/>
      </w:pPr>
      <w:r>
        <w:t>【 解析 】</w:t>
      </w:r>
    </w:p>
    <w:p>
      <w:pPr>
        <w:pStyle w:val="BodyText"/>
      </w:pPr>
      <w:r>
        <w:drawing>
          <wp:inline distT="0" distB="0" distL="114300" distR="114300">
            <wp:extent cx="1443355" cy="1760855"/>
            <wp:effectExtent l="0" t="0" r="4445" b="10795"/>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14242" name="Picture"/>
                    <pic:cNvPicPr>
                      <a:picLocks noChangeAspect="1" noChangeArrowheads="1"/>
                    </pic:cNvPicPr>
                  </pic:nvPicPr>
                  <pic:blipFill>
                    <a:blip xmlns:r="http://schemas.openxmlformats.org/officeDocument/2006/relationships" r:embed="rId17"/>
                    <a:stretch>
                      <a:fillRect/>
                    </a:stretch>
                  </pic:blipFill>
                  <pic:spPr>
                    <a:xfrm>
                      <a:off x="0" y="0"/>
                      <a:ext cx="1443789" cy="1761423"/>
                    </a:xfrm>
                    <a:prstGeom prst="rect">
                      <a:avLst/>
                    </a:prstGeom>
                    <a:noFill/>
                    <a:ln w="9525">
                      <a:noFill/>
                    </a:ln>
                  </pic:spPr>
                </pic:pic>
              </a:graphicData>
            </a:graphic>
          </wp:inline>
        </w:drawing>
      </w:r>
      <w:r>
        <w:t>解：∵四边形ABCD的是边长为4的正方形，</w:t>
      </w:r>
      <w:r>
        <w:br/>
      </w:r>
      <w:r>
        <w:t>∴AD=AB=BC=4，∠B=90°，</w:t>
      </w:r>
      <w:r>
        <w:br/>
      </w:r>
      <w:r>
        <w:t>∴AC=</w:t>
      </w:r>
      <m:oMath>
        <m:rad>
          <m:radPr>
            <m:degHide/>
          </m:radPr>
          <m:deg/>
          <m:e>
            <m:r>
              <m:t>2</m:t>
            </m:r>
          </m:e>
        </m:rad>
      </m:oMath>
      <w:r>
        <w:t>AB=4</w:t>
      </w:r>
      <m:oMath>
        <m:rad>
          <m:radPr>
            <m:degHide/>
          </m:radPr>
          <m:deg/>
          <m:e>
            <m:r>
              <m:t>2</m:t>
            </m:r>
          </m:e>
        </m:rad>
      </m:oMath>
      <w:r>
        <w:t>，</w:t>
      </w:r>
      <w:r>
        <w:br/>
      </w:r>
      <w:r>
        <w:t>∵将△ACD绕点A逆时针旋转45度，得到△AEF，</w:t>
      </w:r>
      <w:r>
        <w:br/>
      </w:r>
      <w:r>
        <w:t>∴AF=AD=4，∠FAE=45°，</w:t>
      </w:r>
      <w:r>
        <w:br/>
      </w:r>
      <w:r>
        <w:t>∵∠CAD=45°，</w:t>
      </w:r>
      <w:r>
        <w:br/>
      </w:r>
      <w:r>
        <w:t>∴∠FAC=90°，</w:t>
      </w:r>
      <w:r>
        <w:br/>
      </w:r>
      <w:r>
        <w:t>∴CF=</w:t>
      </w:r>
      <m:oMath>
        <m:rad>
          <m:radPr>
            <m:degHide/>
          </m:radPr>
          <m:deg/>
          <m:e>
            <m:r>
              <m:t>A</m:t>
            </m:r>
            <m:sSup>
              <m:e>
                <m:r>
                  <m:t>F</m:t>
                </m:r>
              </m:e>
              <m:sup>
                <m:r>
                  <m:t>2</m:t>
                </m:r>
              </m:sup>
            </m:sSup>
            <m:r>
              <m:t>+A</m:t>
            </m:r>
            <m:sSup>
              <m:e>
                <m:r>
                  <m:t>C</m:t>
                </m:r>
              </m:e>
              <m:sup>
                <m:r>
                  <m:t>2</m:t>
                </m:r>
              </m:sup>
            </m:sSup>
          </m:e>
        </m:rad>
      </m:oMath>
      <w:r>
        <w:t>=</w:t>
      </w:r>
      <m:oMath>
        <m:rad>
          <m:radPr>
            <m:degHide/>
          </m:radPr>
          <m:deg/>
          <m:e>
            <m:sSup>
              <m:e>
                <m:r>
                  <m:t>4</m:t>
                </m:r>
              </m:e>
              <m:sup>
                <m:r>
                  <m:t>2</m:t>
                </m:r>
              </m:sup>
            </m:sSup>
            <m:r>
              <m:t>+(4</m:t>
            </m:r>
            <m:rad>
              <m:radPr>
                <m:degHide/>
              </m:radPr>
              <m:deg/>
              <m:e>
                <m:r>
                  <m:t>2</m:t>
                </m:r>
              </m:e>
            </m:rad>
            <m:sSup>
              <m:e>
                <m:r>
                  <m:t>)</m:t>
                </m:r>
              </m:e>
              <m:sup>
                <m:r>
                  <m:t>2</m:t>
                </m:r>
              </m:sup>
            </m:sSup>
          </m:e>
        </m:rad>
      </m:oMath>
      <w:r>
        <w:t>=4</w:t>
      </w:r>
      <m:oMath>
        <m:rad>
          <m:radPr>
            <m:degHide/>
          </m:radPr>
          <m:deg/>
          <m:e>
            <m:r>
              <m:t>3</m:t>
            </m:r>
          </m:e>
        </m:rad>
      </m:oMath>
      <w:r>
        <w:t>，</w:t>
      </w:r>
      <w:r>
        <w:br/>
      </w:r>
      <w:r>
        <w:t>故答案为：4</w:t>
      </w:r>
      <m:oMath>
        <m:rad>
          <m:radPr>
            <m:degHide/>
          </m:radPr>
          <m:deg/>
          <m:e>
            <m:r>
              <m:t>3</m:t>
            </m:r>
          </m:e>
        </m:rad>
      </m:oMath>
      <w:r>
        <w:t>．</w:t>
      </w:r>
      <w:r>
        <w:br/>
      </w:r>
      <w:r>
        <w:t>根据正方形的性质得到AD=AB=BC=4，∠B=90°，求得AC=</w:t>
      </w:r>
      <m:oMath>
        <m:rad>
          <m:radPr>
            <m:degHide/>
          </m:radPr>
          <m:deg/>
          <m:e>
            <m:r>
              <m:t>2</m:t>
            </m:r>
          </m:e>
        </m:rad>
      </m:oMath>
      <w:r>
        <w:t>AB=4</w:t>
      </w:r>
      <m:oMath>
        <m:rad>
          <m:radPr>
            <m:degHide/>
          </m:radPr>
          <m:deg/>
          <m:e>
            <m:r>
              <m:t>2</m:t>
            </m:r>
          </m:e>
        </m:rad>
      </m:oMath>
      <w:r>
        <w:t>，根据旋转的性质得到AF=AD=4，∠FAE=45°，根据勾股定理即可得到结论．</w:t>
      </w:r>
      <w:r>
        <w:br/>
      </w:r>
      <w:r>
        <w:t>本题考查了旋转的性质，正方形的性质，勾股定理，正确的作出图形是解题的关键．</w:t>
      </w:r>
    </w:p>
    <w:p>
      <w:pPr>
        <w:pStyle w:val="BodyText"/>
      </w:pPr>
      <w:r>
        <w:br/>
      </w:r>
    </w:p>
    <w:p>
      <w:pPr>
        <w:pStyle w:val="BodyText"/>
      </w:pPr>
      <w:r>
        <w:t>【 第 14 题 】</w:t>
      </w:r>
    </w:p>
    <w:p>
      <w:pPr>
        <w:pStyle w:val="BodyText"/>
      </w:pPr>
      <w:r>
        <w:t>【 答 案 】</w:t>
      </w:r>
    </w:p>
    <w:p>
      <w:pPr>
        <w:pStyle w:val="BodyText"/>
      </w:pPr>
      <w:r>
        <w:t>k＜</w:t>
      </w:r>
      <m:oMath>
        <m:f>
          <m:num>
            <m:r>
              <m:t>1</m:t>
            </m:r>
          </m:num>
          <m:den>
            <m:r>
              <m:t>3</m:t>
            </m:r>
          </m:den>
        </m:f>
      </m:oMath>
      <w:r>
        <w:t>且k≠0</w:t>
      </w:r>
    </w:p>
    <w:p>
      <w:pPr>
        <w:pStyle w:val="BodyText"/>
      </w:pPr>
      <w:r>
        <w:t>【 解析 】</w:t>
      </w:r>
    </w:p>
    <w:p>
      <w:pPr>
        <w:pStyle w:val="BodyText"/>
      </w:pPr>
      <w:r>
        <w:t>解：∵x的方程kx</w:t>
      </w:r>
      <w:r>
        <w:rPr>
          <w:vertAlign w:val="superscript"/>
        </w:rPr>
        <w:t>2</w:t>
      </w:r>
      <w:r>
        <w:t>-2x+3=0有两个不相等的实数根，</w:t>
      </w:r>
      <w:r>
        <w:br/>
      </w:r>
      <w:r>
        <w:t>∴k≠0，且△＞0，即2</w:t>
      </w:r>
      <w:r>
        <w:rPr>
          <w:vertAlign w:val="superscript"/>
        </w:rPr>
        <w:t>2</w:t>
      </w:r>
      <w:r>
        <w:t>-4•k•3＞0，解得k＜</w:t>
      </w:r>
      <m:oMath>
        <m:f>
          <m:num>
            <m:r>
              <m:t>1</m:t>
            </m:r>
          </m:num>
          <m:den>
            <m:r>
              <m:t>3</m:t>
            </m:r>
          </m:den>
        </m:f>
      </m:oMath>
      <w:r>
        <w:t>，</w:t>
      </w:r>
      <w:r>
        <w:br/>
      </w:r>
      <w:r>
        <w:t>∴k的取值范围为：k＜</w:t>
      </w:r>
      <m:oMath>
        <m:f>
          <m:num>
            <m:r>
              <m:t>1</m:t>
            </m:r>
          </m:num>
          <m:den>
            <m:r>
              <m:t>3</m:t>
            </m:r>
          </m:den>
        </m:f>
      </m:oMath>
      <w:r>
        <w:t>且k≠0．</w:t>
      </w:r>
      <w:r>
        <w:br/>
      </w:r>
      <w:r>
        <w:t>故答案为k＜</w:t>
      </w:r>
      <m:oMath>
        <m:f>
          <m:num>
            <m:r>
              <m:t>1</m:t>
            </m:r>
          </m:num>
          <m:den>
            <m:r>
              <m:t>3</m:t>
            </m:r>
          </m:den>
        </m:f>
      </m:oMath>
      <w:r>
        <w:t>且k≠0．</w:t>
      </w:r>
      <w:r>
        <w:br/>
      </w:r>
      <w:r>
        <w:t>由方程kx</w:t>
      </w:r>
      <w:r>
        <w:rPr>
          <w:vertAlign w:val="superscript"/>
        </w:rPr>
        <w:t>2</w:t>
      </w:r>
      <w:r>
        <w:t>-2x+3=0有两个不相等的实数根，根据一元二次方程的定义和△的意义得到k≠0，且△＞0，即2</w:t>
      </w:r>
      <w:r>
        <w:rPr>
          <w:vertAlign w:val="superscript"/>
        </w:rPr>
        <w:t>2</w:t>
      </w:r>
      <w:r>
        <w:t>-4•k•3＞0，然后解不等式求出它们的公共部分即可．</w:t>
      </w:r>
      <w:r>
        <w:br/>
      </w:r>
      <w:r>
        <w:t>本题考查了一元二次方程ax</w:t>
      </w:r>
      <w:r>
        <w:rPr>
          <w:vertAlign w:val="superscript"/>
        </w:rPr>
        <w:t>2</w:t>
      </w:r>
      <w:r>
        <w:t>+bx+c=0（a≠0）的根的判别式△=b</w:t>
      </w:r>
      <w:r>
        <w:rPr>
          <w:vertAlign w:val="superscript"/>
        </w:rPr>
        <w:t>2</w:t>
      </w:r>
      <w:r>
        <w:t>-4ac：当△＞0，方程有两个不相等的实数根；当△=0，方程有两个相等的实数根；当△＜0，方程没有实数根．</w:t>
      </w:r>
    </w:p>
    <w:p>
      <w:pPr>
        <w:pStyle w:val="BodyText"/>
      </w:pPr>
      <w:r>
        <w:br/>
      </w:r>
    </w:p>
    <w:p>
      <w:pPr>
        <w:pStyle w:val="BodyText"/>
      </w:pPr>
      <w:r>
        <w:t>【 第 15 题 】</w:t>
      </w:r>
    </w:p>
    <w:p>
      <w:pPr>
        <w:pStyle w:val="BodyText"/>
      </w:pPr>
      <w:r>
        <w:t>【 答 案 】</w:t>
      </w:r>
    </w:p>
    <w:p>
      <w:pPr>
        <w:pStyle w:val="BodyText"/>
      </w:pPr>
      <w:r>
        <w:t>8</w:t>
      </w:r>
    </w:p>
    <w:p>
      <w:pPr>
        <w:pStyle w:val="BodyText"/>
      </w:pPr>
      <w:r>
        <w:t>【 解析 】</w:t>
      </w:r>
    </w:p>
    <w:p>
      <w:pPr>
        <w:pStyle w:val="BodyText"/>
      </w:pPr>
      <w:r>
        <w:t>解：</w:t>
      </w:r>
      <w:r>
        <w:drawing>
          <wp:inline distT="0" distB="0" distL="114300" distR="114300">
            <wp:extent cx="1760855" cy="1693545"/>
            <wp:effectExtent l="0" t="0" r="10795" b="1905"/>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663181" name="Picture"/>
                    <pic:cNvPicPr>
                      <a:picLocks noChangeAspect="1" noChangeArrowheads="1"/>
                    </pic:cNvPicPr>
                  </pic:nvPicPr>
                  <pic:blipFill>
                    <a:blip xmlns:r="http://schemas.openxmlformats.org/officeDocument/2006/relationships" r:embed="rId18"/>
                    <a:stretch>
                      <a:fillRect/>
                    </a:stretch>
                  </pic:blipFill>
                  <pic:spPr>
                    <a:xfrm>
                      <a:off x="0" y="0"/>
                      <a:ext cx="1761423" cy="1694046"/>
                    </a:xfrm>
                    <a:prstGeom prst="rect">
                      <a:avLst/>
                    </a:prstGeom>
                    <a:noFill/>
                    <a:ln w="9525">
                      <a:noFill/>
                    </a:ln>
                  </pic:spPr>
                </pic:pic>
              </a:graphicData>
            </a:graphic>
          </wp:inline>
        </w:drawing>
      </w:r>
      <w:r>
        <w:t>过A作AN⊥OC于N，</w:t>
      </w:r>
      <w:r>
        <w:br/>
      </w:r>
      <w:r>
        <w:t>∵BM⊥OC</w:t>
      </w:r>
      <w:r>
        <w:br/>
      </w:r>
      <w:r>
        <w:t>∴AN∥BM，</w:t>
      </w:r>
      <w:r>
        <w:br/>
      </w:r>
      <w:r>
        <w:t>∵，B为AC中点，</w:t>
      </w:r>
      <w:r>
        <w:br/>
      </w:r>
      <w:r>
        <w:t>∴MN=MC，</w:t>
      </w:r>
      <w:r>
        <w:br/>
      </w:r>
      <w:r>
        <w:t>∵OM=2MC，</w:t>
      </w:r>
      <w:r>
        <w:br/>
      </w:r>
      <w:r>
        <w:t>∴ON=MN=CM，</w:t>
      </w:r>
      <w:r>
        <w:br/>
      </w:r>
      <w:r>
        <w:t>设A的坐标是（a，b），</w:t>
      </w:r>
      <w:r>
        <w:br/>
      </w:r>
      <w:r>
        <w:t>则B（2a，</w:t>
      </w:r>
      <m:oMath>
        <m:f>
          <m:num>
            <m:r>
              <m:t>1</m:t>
            </m:r>
          </m:num>
          <m:den>
            <m:r>
              <m:t>2</m:t>
            </m:r>
          </m:den>
        </m:f>
      </m:oMath>
      <w:r>
        <w:t>b），</w:t>
      </w:r>
      <w:r>
        <w:br/>
      </w:r>
      <w:r>
        <w:t>∵S</w:t>
      </w:r>
      <w:r>
        <w:rPr>
          <w:vertAlign w:val="subscript"/>
        </w:rPr>
        <w:t>△OAC</w:t>
      </w:r>
      <w:r>
        <w:t>=12．</w:t>
      </w:r>
      <w:r>
        <w:br/>
      </w:r>
      <w:r>
        <w:t>∴</w:t>
      </w:r>
      <m:oMath>
        <m:f>
          <m:num>
            <m:r>
              <m:t>1</m:t>
            </m:r>
          </m:num>
          <m:den>
            <m:r>
              <m:t>2</m:t>
            </m:r>
          </m:den>
        </m:f>
      </m:oMath>
      <w:r>
        <w:t>•3a•b=12，</w:t>
      </w:r>
      <w:r>
        <w:br/>
      </w:r>
      <w:r>
        <w:t>∴ab=8，</w:t>
      </w:r>
      <w:r>
        <w:br/>
      </w:r>
      <w:r>
        <w:t>∵B在y=</w:t>
      </w:r>
      <m:oMath>
        <m:f>
          <m:num>
            <m:r>
              <m:t>k</m:t>
            </m:r>
          </m:num>
          <m:den>
            <m:r>
              <m:t>x</m:t>
            </m:r>
          </m:den>
        </m:f>
      </m:oMath>
      <w:r>
        <w:t>上，</w:t>
      </w:r>
      <w:r>
        <w:br/>
      </w:r>
      <w:r>
        <w:t>∴k=2a•</w:t>
      </w:r>
      <m:oMath>
        <m:f>
          <m:num>
            <m:r>
              <m:t>1</m:t>
            </m:r>
          </m:num>
          <m:den>
            <m:r>
              <m:t>2</m:t>
            </m:r>
          </m:den>
        </m:f>
      </m:oMath>
      <w:r>
        <w:t>b=ab=8，</w:t>
      </w:r>
      <w:r>
        <w:br/>
      </w:r>
      <w:r>
        <w:t>故答案为：8．</w:t>
      </w:r>
      <w:r>
        <w:br/>
      </w:r>
      <w:r>
        <w:t>过A作AN⊥OC于N，求出ON=MN=CM，设A的坐标是（a，b），得出B（2a，</w:t>
      </w:r>
      <m:oMath>
        <m:f>
          <m:num>
            <m:r>
              <m:t>1</m:t>
            </m:r>
          </m:num>
          <m:den>
            <m:r>
              <m:t>2</m:t>
            </m:r>
          </m:den>
        </m:f>
      </m:oMath>
      <w:r>
        <w:t>b），根据三角形AOC的面积求出ab=8，把B的坐标代入即可求出答案．</w:t>
      </w:r>
      <w:r>
        <w:br/>
      </w:r>
      <w:r>
        <w:t>本题考查了一次函数和反比例函数的交点问题和三角形的面积的应用，主要考查学生的计算能力．</w:t>
      </w:r>
    </w:p>
    <w:p>
      <w:pPr>
        <w:pStyle w:val="BodyText"/>
      </w:pPr>
      <w:r>
        <w:br/>
      </w:r>
    </w:p>
    <w:p>
      <w:pPr>
        <w:pStyle w:val="BodyText"/>
      </w:pPr>
      <w:r>
        <w:t>【 第 16 题 】</w:t>
      </w:r>
    </w:p>
    <w:p>
      <w:pPr>
        <w:pStyle w:val="BodyText"/>
      </w:pPr>
      <w:r>
        <w:t>【 答 案 】</w:t>
      </w:r>
    </w:p>
    <w:p>
      <w:pPr>
        <w:pStyle w:val="BodyText"/>
      </w:pPr>
      <w:r>
        <w:t>（</w:t>
      </w:r>
      <m:oMath>
        <m:f>
          <m:num>
            <m:rad>
              <m:radPr>
                <m:degHide/>
              </m:radPr>
              <m:deg/>
              <m:e>
                <m:r>
                  <m:t>5</m:t>
                </m:r>
              </m:e>
            </m:rad>
            <m:r>
              <m:t>+1</m:t>
            </m:r>
          </m:num>
          <m:den>
            <m:r>
              <m:t>2</m:t>
            </m:r>
          </m:den>
        </m:f>
      </m:oMath>
      <w:r>
        <w:t>）</w:t>
      </w:r>
      <w:r>
        <w:rPr>
          <w:vertAlign w:val="superscript"/>
        </w:rPr>
        <w:t>2017</w:t>
      </w:r>
    </w:p>
    <w:p>
      <w:pPr>
        <w:pStyle w:val="BodyText"/>
      </w:pPr>
      <w:r>
        <w:t>【 解析 】</w:t>
      </w:r>
    </w:p>
    <w:p>
      <w:pPr>
        <w:pStyle w:val="BodyText"/>
      </w:pPr>
      <w:r>
        <w:t>解：∵∠A=∠A</w:t>
      </w:r>
      <w:r>
        <w:rPr>
          <w:vertAlign w:val="subscript"/>
        </w:rPr>
        <w:t>1</w:t>
      </w:r>
      <w:r>
        <w:t>B</w:t>
      </w:r>
      <w:r>
        <w:rPr>
          <w:vertAlign w:val="subscript"/>
        </w:rPr>
        <w:t>1</w:t>
      </w:r>
      <w:r>
        <w:t>A</w:t>
      </w:r>
      <w:r>
        <w:rPr>
          <w:vertAlign w:val="subscript"/>
        </w:rPr>
        <w:t>2</w:t>
      </w:r>
      <w:r>
        <w:t>=36°，∠AA</w:t>
      </w:r>
      <w:r>
        <w:rPr>
          <w:vertAlign w:val="subscript"/>
        </w:rPr>
        <w:t>2</w:t>
      </w:r>
      <w:r>
        <w:t>B</w:t>
      </w:r>
      <w:r>
        <w:rPr>
          <w:vertAlign w:val="subscript"/>
        </w:rPr>
        <w:t>1</w:t>
      </w:r>
      <w:r>
        <w:t>=∠B</w:t>
      </w:r>
      <w:r>
        <w:rPr>
          <w:vertAlign w:val="subscript"/>
        </w:rPr>
        <w:t>1</w:t>
      </w:r>
      <w:r>
        <w:t>A</w:t>
      </w:r>
      <w:r>
        <w:rPr>
          <w:vertAlign w:val="subscript"/>
        </w:rPr>
        <w:t>1</w:t>
      </w:r>
      <w:r>
        <w:t>A</w:t>
      </w:r>
      <w:r>
        <w:rPr>
          <w:vertAlign w:val="subscript"/>
        </w:rPr>
        <w:t>2</w:t>
      </w:r>
      <w:r>
        <w:t>=72°，</w:t>
      </w:r>
      <w:r>
        <w:br/>
      </w:r>
      <w:r>
        <w:t>∴AA</w:t>
      </w:r>
      <w:r>
        <w:rPr>
          <w:vertAlign w:val="subscript"/>
        </w:rPr>
        <w:t>1</w:t>
      </w:r>
      <w:r>
        <w:t>=A</w:t>
      </w:r>
      <w:r>
        <w:rPr>
          <w:vertAlign w:val="subscript"/>
        </w:rPr>
        <w:t>1</w:t>
      </w:r>
      <w:r>
        <w:t>B</w:t>
      </w:r>
      <w:r>
        <w:rPr>
          <w:vertAlign w:val="subscript"/>
        </w:rPr>
        <w:t>1</w:t>
      </w:r>
      <w:r>
        <w:t>=B</w:t>
      </w:r>
      <w:r>
        <w:rPr>
          <w:vertAlign w:val="subscript"/>
        </w:rPr>
        <w:t>1</w:t>
      </w:r>
      <w:r>
        <w:t>A</w:t>
      </w:r>
      <w:r>
        <w:rPr>
          <w:vertAlign w:val="subscript"/>
        </w:rPr>
        <w:t>2</w:t>
      </w:r>
      <w:r>
        <w:t>，△A</w:t>
      </w:r>
      <w:r>
        <w:rPr>
          <w:vertAlign w:val="subscript"/>
        </w:rPr>
        <w:t>2</w:t>
      </w:r>
      <w:r>
        <w:t>B</w:t>
      </w:r>
      <w:r>
        <w:rPr>
          <w:vertAlign w:val="subscript"/>
        </w:rPr>
        <w:t>1</w:t>
      </w:r>
      <w:r>
        <w:t>A</w:t>
      </w:r>
      <w:r>
        <w:rPr>
          <w:vertAlign w:val="subscript"/>
        </w:rPr>
        <w:t>1</w:t>
      </w:r>
      <w:r>
        <w:t>∽△A</w:t>
      </w:r>
      <w:r>
        <w:rPr>
          <w:vertAlign w:val="subscript"/>
        </w:rPr>
        <w:t>2</w:t>
      </w:r>
      <w:r>
        <w:t>AB</w:t>
      </w:r>
      <w:r>
        <w:rPr>
          <w:vertAlign w:val="subscript"/>
        </w:rPr>
        <w:t>1</w:t>
      </w:r>
      <w:r>
        <w:t>，设AA</w:t>
      </w:r>
      <w:r>
        <w:rPr>
          <w:vertAlign w:val="subscript"/>
        </w:rPr>
        <w:t>1</w:t>
      </w:r>
      <w:r>
        <w:t>=A</w:t>
      </w:r>
      <w:r>
        <w:rPr>
          <w:vertAlign w:val="subscript"/>
        </w:rPr>
        <w:t>1</w:t>
      </w:r>
      <w:r>
        <w:t>B</w:t>
      </w:r>
      <w:r>
        <w:rPr>
          <w:vertAlign w:val="subscript"/>
        </w:rPr>
        <w:t>1</w:t>
      </w:r>
      <w:r>
        <w:t>=B</w:t>
      </w:r>
      <w:r>
        <w:rPr>
          <w:vertAlign w:val="subscript"/>
        </w:rPr>
        <w:t>1</w:t>
      </w:r>
      <w:r>
        <w:t>A</w:t>
      </w:r>
      <w:r>
        <w:rPr>
          <w:vertAlign w:val="subscript"/>
        </w:rPr>
        <w:t>2</w:t>
      </w:r>
      <w:r>
        <w:t>=x，</w:t>
      </w:r>
      <w:r>
        <w:br/>
      </w:r>
      <w:r>
        <w:t>∴</w:t>
      </w:r>
      <m:oMath>
        <m:f>
          <m:num>
            <m:sSub>
              <m:e>
                <m:r>
                  <m:t>A</m:t>
                </m:r>
              </m:e>
              <m:sub>
                <m:r>
                  <m:t>2</m:t>
                </m:r>
              </m:sub>
            </m:sSub>
            <m:sSub>
              <m:e>
                <m:r>
                  <m:t>B</m:t>
                </m:r>
              </m:e>
              <m:sub>
                <m:r>
                  <m:t>1</m:t>
                </m:r>
              </m:sub>
            </m:sSub>
          </m:num>
          <m:den>
            <m:sSub>
              <m:e>
                <m:r>
                  <m:t>A</m:t>
                </m:r>
              </m:e>
              <m:sub>
                <m:r>
                  <m:t>1</m:t>
                </m:r>
              </m:sub>
            </m:sSub>
            <m:sSub>
              <m:e>
                <m:r>
                  <m:t>A</m:t>
                </m:r>
              </m:e>
              <m:sub>
                <m:r>
                  <m:t>2</m:t>
                </m:r>
              </m:sub>
            </m:sSub>
          </m:den>
        </m:f>
      </m:oMath>
      <w:r>
        <w:t>=</w:t>
      </w:r>
      <m:oMath>
        <m:f>
          <m:num>
            <m:r>
              <m:t>A</m:t>
            </m:r>
            <m:sSub>
              <m:e>
                <m:r>
                  <m:t>A</m:t>
                </m:r>
              </m:e>
              <m:sub>
                <m:r>
                  <m:t>2</m:t>
                </m:r>
              </m:sub>
            </m:sSub>
          </m:num>
          <m:den>
            <m:sSub>
              <m:e>
                <m:r>
                  <m:t>A</m:t>
                </m:r>
              </m:e>
              <m:sub>
                <m:r>
                  <m:t>2</m:t>
                </m:r>
              </m:sub>
            </m:sSub>
            <m:sSub>
              <m:e>
                <m:r>
                  <m:t>B</m:t>
                </m:r>
              </m:e>
              <m:sub>
                <m:r>
                  <m:t>1</m:t>
                </m:r>
              </m:sub>
            </m:sSub>
          </m:den>
        </m:f>
      </m:oMath>
      <w:r>
        <w:t>，</w:t>
      </w:r>
      <w:r>
        <w:br/>
      </w:r>
      <w:r>
        <w:t>∴</w:t>
      </w:r>
      <m:oMath>
        <m:f>
          <m:num>
            <m:r>
              <m:t>x</m:t>
            </m:r>
          </m:num>
          <m:den>
            <m:r>
              <m:t>1</m:t>
            </m:r>
          </m:den>
        </m:f>
      </m:oMath>
      <w:r>
        <w:t>=</w:t>
      </w:r>
      <m:oMath>
        <m:f>
          <m:num>
            <m:r>
              <m:t>x+1</m:t>
            </m:r>
          </m:num>
          <m:den>
            <m:r>
              <m:t>x</m:t>
            </m:r>
          </m:den>
        </m:f>
      </m:oMath>
      <w:r>
        <w:t>，</w:t>
      </w:r>
      <w:r>
        <w:br/>
      </w:r>
      <w:r>
        <w:t>解得x=</w:t>
      </w:r>
      <m:oMath>
        <m:f>
          <m:num>
            <m:rad>
              <m:radPr>
                <m:degHide/>
              </m:radPr>
              <m:deg/>
              <m:e>
                <m:r>
                  <m:t>5</m:t>
                </m:r>
              </m:e>
            </m:rad>
            <m:r>
              <m:t>+1</m:t>
            </m:r>
          </m:num>
          <m:den>
            <m:r>
              <m:t>2</m:t>
            </m:r>
          </m:den>
        </m:f>
      </m:oMath>
      <w:r>
        <w:t>（负根已经舍弃），</w:t>
      </w:r>
      <w:r>
        <w:br/>
      </w:r>
      <w:r>
        <w:t>同理可证：AA</w:t>
      </w:r>
      <w:r>
        <w:rPr>
          <w:vertAlign w:val="subscript"/>
        </w:rPr>
        <w:t>2</w:t>
      </w:r>
      <w:r>
        <w:t>=A</w:t>
      </w:r>
      <w:r>
        <w:rPr>
          <w:vertAlign w:val="subscript"/>
        </w:rPr>
        <w:t>2</w:t>
      </w:r>
      <w:r>
        <w:t>B</w:t>
      </w:r>
      <w:r>
        <w:rPr>
          <w:vertAlign w:val="subscript"/>
        </w:rPr>
        <w:t>2</w:t>
      </w:r>
      <w:r>
        <w:t>=B</w:t>
      </w:r>
      <w:r>
        <w:rPr>
          <w:vertAlign w:val="subscript"/>
        </w:rPr>
        <w:t>2</w:t>
      </w:r>
      <w:r>
        <w:t>A</w:t>
      </w:r>
      <w:r>
        <w:rPr>
          <w:vertAlign w:val="subscript"/>
        </w:rPr>
        <w:t>3</w:t>
      </w:r>
      <w:r>
        <w:t>=1+</w:t>
      </w:r>
      <m:oMath>
        <m:f>
          <m:num>
            <m:rad>
              <m:radPr>
                <m:degHide/>
              </m:radPr>
              <m:deg/>
              <m:e>
                <m:r>
                  <m:t>5</m:t>
                </m:r>
              </m:e>
            </m:rad>
            <m:r>
              <m:t>+1</m:t>
            </m:r>
          </m:num>
          <m:den>
            <m:r>
              <m:t>2</m:t>
            </m:r>
          </m:den>
        </m:f>
      </m:oMath>
      <w:r>
        <w:t>，A</w:t>
      </w:r>
      <w:r>
        <w:rPr>
          <w:vertAlign w:val="subscript"/>
        </w:rPr>
        <w:t>2</w:t>
      </w:r>
      <w:r>
        <w:t>A</w:t>
      </w:r>
      <w:r>
        <w:rPr>
          <w:vertAlign w:val="subscript"/>
        </w:rPr>
        <w:t>3</w:t>
      </w:r>
      <w:r>
        <w:t>=y，</w:t>
      </w:r>
      <w:r>
        <w:br/>
      </w:r>
      <w:r>
        <w:t>∵△A</w:t>
      </w:r>
      <w:r>
        <w:rPr>
          <w:vertAlign w:val="subscript"/>
        </w:rPr>
        <w:t>3</w:t>
      </w:r>
      <w:r>
        <w:t>B</w:t>
      </w:r>
      <w:r>
        <w:rPr>
          <w:vertAlign w:val="subscript"/>
        </w:rPr>
        <w:t>2</w:t>
      </w:r>
      <w:r>
        <w:t>A</w:t>
      </w:r>
      <w:r>
        <w:rPr>
          <w:vertAlign w:val="subscript"/>
        </w:rPr>
        <w:t>2</w:t>
      </w:r>
      <w:r>
        <w:t>∽△A</w:t>
      </w:r>
      <w:r>
        <w:rPr>
          <w:vertAlign w:val="subscript"/>
        </w:rPr>
        <w:t>3</w:t>
      </w:r>
      <w:r>
        <w:t>AB</w:t>
      </w:r>
      <w:r>
        <w:rPr>
          <w:vertAlign w:val="subscript"/>
        </w:rPr>
        <w:t>2</w:t>
      </w:r>
      <w:r>
        <w:t>，</w:t>
      </w:r>
      <w:r>
        <w:br/>
      </w:r>
      <w:r>
        <w:t>∴</w:t>
      </w:r>
      <m:oMath>
        <m:f>
          <m:num>
            <m:sSub>
              <m:e>
                <m:r>
                  <m:t>A</m:t>
                </m:r>
              </m:e>
              <m:sub>
                <m:r>
                  <m:t>3</m:t>
                </m:r>
              </m:sub>
            </m:sSub>
            <m:sSub>
              <m:e>
                <m:r>
                  <m:t>B</m:t>
                </m:r>
              </m:e>
              <m:sub>
                <m:r>
                  <m:t>2</m:t>
                </m:r>
              </m:sub>
            </m:sSub>
          </m:num>
          <m:den>
            <m:sSub>
              <m:e>
                <m:r>
                  <m:t>A</m:t>
                </m:r>
              </m:e>
              <m:sub>
                <m:r>
                  <m:t>2</m:t>
                </m:r>
              </m:sub>
            </m:sSub>
            <m:sSub>
              <m:e>
                <m:r>
                  <m:t>A</m:t>
                </m:r>
              </m:e>
              <m:sub>
                <m:r>
                  <m:t>3</m:t>
                </m:r>
              </m:sub>
            </m:sSub>
          </m:den>
        </m:f>
      </m:oMath>
      <w:r>
        <w:t>=</w:t>
      </w:r>
      <m:oMath>
        <m:f>
          <m:num>
            <m:r>
              <m:t>A</m:t>
            </m:r>
            <m:sSub>
              <m:e>
                <m:r>
                  <m:t>A</m:t>
                </m:r>
              </m:e>
              <m:sub>
                <m:r>
                  <m:t>3</m:t>
                </m:r>
              </m:sub>
            </m:sSub>
          </m:num>
          <m:den>
            <m:sSub>
              <m:e>
                <m:r>
                  <m:t>A</m:t>
                </m:r>
              </m:e>
              <m:sub>
                <m:r>
                  <m:t>3</m:t>
                </m:r>
              </m:sub>
            </m:sSub>
            <m:sSub>
              <m:e>
                <m:r>
                  <m:t>B</m:t>
                </m:r>
              </m:e>
              <m:sub>
                <m:r>
                  <m:t>2</m:t>
                </m:r>
              </m:sub>
            </m:sSub>
          </m:den>
        </m:f>
      </m:oMath>
      <w:r>
        <w:t>，</w:t>
      </w:r>
      <w:r>
        <w:br/>
      </w:r>
      <w:r>
        <w:t>∴</w:t>
      </w:r>
      <m:oMath>
        <m:f>
          <m:num>
            <m:r>
              <m:t>1+</m:t>
            </m:r>
            <m:f>
              <m:num>
                <m:rad>
                  <m:radPr>
                    <m:degHide/>
                  </m:radPr>
                  <m:deg/>
                  <m:e>
                    <m:r>
                      <m:t>5</m:t>
                    </m:r>
                  </m:e>
                </m:rad>
                <m:r>
                  <m:t>+1</m:t>
                </m:r>
              </m:num>
              <m:den>
                <m:r>
                  <m:t>2</m:t>
                </m:r>
              </m:den>
            </m:f>
          </m:num>
          <m:den>
            <m:r>
              <m:t>y</m:t>
            </m:r>
          </m:den>
        </m:f>
      </m:oMath>
      <w:r>
        <w:t>=</w:t>
      </w:r>
      <m:oMath>
        <m:f>
          <m:num>
            <m:r>
              <m:t>y+1+</m:t>
            </m:r>
            <m:f>
              <m:num>
                <m:rad>
                  <m:radPr>
                    <m:degHide/>
                  </m:radPr>
                  <m:deg/>
                  <m:e>
                    <m:r>
                      <m:t>5</m:t>
                    </m:r>
                  </m:e>
                </m:rad>
                <m:r>
                  <m:t>+1</m:t>
                </m:r>
              </m:num>
              <m:den>
                <m:r>
                  <m:t>2</m:t>
                </m:r>
              </m:den>
            </m:f>
          </m:num>
          <m:den>
            <m:f>
              <m:num>
                <m:rad>
                  <m:radPr>
                    <m:degHide/>
                  </m:radPr>
                  <m:deg/>
                  <m:e>
                    <m:r>
                      <m:t>5</m:t>
                    </m:r>
                  </m:e>
                </m:rad>
                <m:r>
                  <m:t>+1</m:t>
                </m:r>
              </m:num>
              <m:den>
                <m:r>
                  <m:t>2</m:t>
                </m:r>
              </m:den>
            </m:f>
            <m:r>
              <m:t>+1</m:t>
            </m:r>
          </m:den>
        </m:f>
      </m:oMath>
      <w:r>
        <w:t>，</w:t>
      </w:r>
      <w:r>
        <w:br/>
      </w:r>
      <w:r>
        <w:t>解得：y=</w:t>
      </w:r>
      <m:oMath>
        <m:f>
          <m:num>
            <m:rad>
              <m:radPr>
                <m:degHide/>
              </m:radPr>
              <m:deg/>
              <m:e>
                <m:r>
                  <m:t>5</m:t>
                </m:r>
              </m:e>
            </m:rad>
            <m:r>
              <m:t>+1</m:t>
            </m:r>
          </m:num>
          <m:den>
            <m:r>
              <m:t>2</m:t>
            </m:r>
          </m:den>
        </m:f>
      </m:oMath>
      <w:r>
        <w:t>，即A</w:t>
      </w:r>
      <w:r>
        <w:rPr>
          <w:vertAlign w:val="subscript"/>
        </w:rPr>
        <w:t>2</w:t>
      </w:r>
      <w:r>
        <w:t>A</w:t>
      </w:r>
      <w:r>
        <w:rPr>
          <w:vertAlign w:val="subscript"/>
        </w:rPr>
        <w:t>3</w:t>
      </w:r>
      <w:r>
        <w:t>=</w:t>
      </w:r>
      <m:oMath>
        <m:f>
          <m:num>
            <m:rad>
              <m:radPr>
                <m:degHide/>
              </m:radPr>
              <m:deg/>
              <m:e>
                <m:r>
                  <m:t>5</m:t>
                </m:r>
              </m:e>
            </m:rad>
            <m:r>
              <m:t>+1</m:t>
            </m:r>
          </m:num>
          <m:den>
            <m:r>
              <m:t>2</m:t>
            </m:r>
          </m:den>
        </m:f>
      </m:oMath>
      <w:r>
        <w:t>，</w:t>
      </w:r>
      <w:r>
        <w:br/>
      </w:r>
      <w:r>
        <w:t>同法可得：A</w:t>
      </w:r>
      <w:r>
        <w:rPr>
          <w:vertAlign w:val="subscript"/>
        </w:rPr>
        <w:t>3</w:t>
      </w:r>
      <w:r>
        <w:t>A</w:t>
      </w:r>
      <w:r>
        <w:rPr>
          <w:vertAlign w:val="subscript"/>
        </w:rPr>
        <w:t>4</w:t>
      </w:r>
      <w:r>
        <w:t>=（</w:t>
      </w:r>
      <m:oMath>
        <m:f>
          <m:num>
            <m:rad>
              <m:radPr>
                <m:degHide/>
              </m:radPr>
              <m:deg/>
              <m:e>
                <m:r>
                  <m:t>5</m:t>
                </m:r>
              </m:e>
            </m:rad>
            <m:r>
              <m:t>+1</m:t>
            </m:r>
          </m:num>
          <m:den>
            <m:r>
              <m:t>2</m:t>
            </m:r>
          </m:den>
        </m:f>
      </m:oMath>
      <w:r>
        <w:t>）</w:t>
      </w:r>
      <w:r>
        <w:rPr>
          <w:vertAlign w:val="superscript"/>
        </w:rPr>
        <w:t>2</w:t>
      </w:r>
      <w:r>
        <w:t>，…</w:t>
      </w:r>
      <w:r>
        <w:br/>
      </w:r>
      <w:r>
        <w:t>∴A</w:t>
      </w:r>
      <w:r>
        <w:rPr>
          <w:vertAlign w:val="subscript"/>
        </w:rPr>
        <w:t>2018</w:t>
      </w:r>
      <w:r>
        <w:t>A</w:t>
      </w:r>
      <w:r>
        <w:rPr>
          <w:vertAlign w:val="subscript"/>
        </w:rPr>
        <w:t>2019</w:t>
      </w:r>
      <w:r>
        <w:t>的长=（</w:t>
      </w:r>
      <m:oMath>
        <m:f>
          <m:num>
            <m:rad>
              <m:radPr>
                <m:degHide/>
              </m:radPr>
              <m:deg/>
              <m:e>
                <m:r>
                  <m:t>5</m:t>
                </m:r>
              </m:e>
            </m:rad>
            <m:r>
              <m:t>+1</m:t>
            </m:r>
          </m:num>
          <m:den>
            <m:r>
              <m:t>2</m:t>
            </m:r>
          </m:den>
        </m:f>
      </m:oMath>
      <w:r>
        <w:t>）</w:t>
      </w:r>
      <w:r>
        <w:rPr>
          <w:vertAlign w:val="superscript"/>
        </w:rPr>
        <w:t>2017</w:t>
      </w:r>
      <w:r>
        <w:t>，</w:t>
      </w:r>
      <w:r>
        <w:br/>
      </w:r>
      <w:r>
        <w:t>故答案为：（</w:t>
      </w:r>
      <m:oMath>
        <m:f>
          <m:num>
            <m:rad>
              <m:radPr>
                <m:degHide/>
              </m:radPr>
              <m:deg/>
              <m:e>
                <m:r>
                  <m:t>5</m:t>
                </m:r>
              </m:e>
            </m:rad>
            <m:r>
              <m:t>+1</m:t>
            </m:r>
          </m:num>
          <m:den>
            <m:r>
              <m:t>2</m:t>
            </m:r>
          </m:den>
        </m:f>
      </m:oMath>
      <w:r>
        <w:t>）</w:t>
      </w:r>
      <w:r>
        <w:rPr>
          <w:vertAlign w:val="superscript"/>
        </w:rPr>
        <w:t>2017</w:t>
      </w:r>
      <w:r>
        <w:t>．</w:t>
      </w:r>
      <w:r>
        <w:br/>
      </w:r>
      <w:r>
        <w:t>探究规律，利用规律解决问题即可．</w:t>
      </w:r>
      <w:r>
        <w:br/>
      </w:r>
      <w:r>
        <w:t>本题考查相似三角形的判定和性质，等腰三角形的性质，规律型问题等知识，解题的关键是学会探究规律的方法，属于中考填空题中的压轴题．</w:t>
      </w:r>
    </w:p>
    <w:p>
      <w:pPr>
        <w:pStyle w:val="BodyText"/>
      </w:pPr>
      <w:r>
        <w:br/>
      </w:r>
    </w:p>
    <w:p>
      <w:pPr>
        <w:pStyle w:val="BodyText"/>
      </w:pPr>
      <w:r>
        <w:t>【 第 17 题 】</w:t>
      </w:r>
    </w:p>
    <w:p>
      <w:pPr>
        <w:pStyle w:val="BodyText"/>
      </w:pPr>
      <w:r>
        <w:t>【 答 案 】</w:t>
      </w:r>
    </w:p>
    <w:p>
      <w:pPr>
        <w:pStyle w:val="BodyText"/>
      </w:pPr>
      <w:r>
        <w:t>解：原式=</w:t>
      </w:r>
      <m:oMath>
        <m:f>
          <m:num>
            <m:r>
              <m:t>a−2a+3</m:t>
            </m:r>
          </m:num>
          <m:den>
            <m:r>
              <m:t>a</m:t>
            </m:r>
          </m:den>
        </m:f>
      </m:oMath>
      <w:r>
        <w:t>÷</w:t>
      </w:r>
      <m:oMath>
        <m:f>
          <m:num>
            <m:r>
              <m:t>(a+3)(a−3)</m:t>
            </m:r>
          </m:num>
          <m:den>
            <m:r>
              <m:t>2a</m:t>
            </m:r>
          </m:den>
        </m:f>
      </m:oMath>
      <w:r>
        <w:br/>
      </w:r>
      <w:r>
        <w:t>=</w:t>
      </w:r>
      <m:oMath>
        <m:f>
          <m:num>
            <m:r>
              <m:t>−(a−3)</m:t>
            </m:r>
          </m:num>
          <m:den>
            <m:r>
              <m:t>a</m:t>
            </m:r>
          </m:den>
        </m:f>
      </m:oMath>
      <w:r>
        <w:t>×</w:t>
      </w:r>
      <m:oMath>
        <m:f>
          <m:num>
            <m:r>
              <m:t>2a</m:t>
            </m:r>
          </m:num>
          <m:den>
            <m:r>
              <m:t>(a+3)(a−3)</m:t>
            </m:r>
          </m:den>
        </m:f>
      </m:oMath>
      <w:r>
        <w:br/>
      </w:r>
      <w:r>
        <w:t>=-</w:t>
      </w:r>
      <m:oMath>
        <m:f>
          <m:num>
            <m:r>
              <m:t>2</m:t>
            </m:r>
          </m:num>
          <m:den>
            <m:r>
              <m:t>a+3</m:t>
            </m:r>
          </m:den>
        </m:f>
      </m:oMath>
      <w:r>
        <w:t>，</w:t>
      </w:r>
      <w:r>
        <w:br/>
      </w:r>
      <w:r>
        <w:t>当a=tan60°-6sin30°=</w:t>
      </w:r>
      <m:oMath>
        <m:rad>
          <m:radPr>
            <m:degHide/>
          </m:radPr>
          <m:deg/>
          <m:e>
            <m:r>
              <m:t>3</m:t>
            </m:r>
          </m:e>
        </m:rad>
      </m:oMath>
      <w:r>
        <w:t>-6×</w:t>
      </w:r>
      <m:oMath>
        <m:f>
          <m:num>
            <m:r>
              <m:t>1</m:t>
            </m:r>
          </m:num>
          <m:den>
            <m:r>
              <m:t>2</m:t>
            </m:r>
          </m:den>
        </m:f>
      </m:oMath>
      <w:r>
        <w:t>=</w:t>
      </w:r>
      <m:oMath>
        <m:rad>
          <m:radPr>
            <m:degHide/>
          </m:radPr>
          <m:deg/>
          <m:e>
            <m:r>
              <m:t>3</m:t>
            </m:r>
          </m:e>
        </m:rad>
      </m:oMath>
      <w:r>
        <w:t>-3时，原式=-</w:t>
      </w:r>
      <m:oMath>
        <m:f>
          <m:num>
            <m:r>
              <m:t>2</m:t>
            </m:r>
          </m:num>
          <m:den>
            <m:rad>
              <m:radPr>
                <m:degHide/>
              </m:radPr>
              <m:deg/>
              <m:e>
                <m:r>
                  <m:t>3</m:t>
                </m:r>
              </m:e>
            </m:rad>
            <m:r>
              <m:t>−3+3</m:t>
            </m:r>
          </m:den>
        </m:f>
      </m:oMath>
      <w:r>
        <w:t>=-</w:t>
      </w:r>
      <m:oMath>
        <m:f>
          <m:num>
            <m:r>
              <m:t>2</m:t>
            </m:r>
            <m:rad>
              <m:radPr>
                <m:degHide/>
              </m:radPr>
              <m:deg/>
              <m:e>
                <m:r>
                  <m:t>3</m:t>
                </m:r>
              </m:e>
            </m:rad>
          </m:num>
          <m:den>
            <m:r>
              <m:t>3</m:t>
            </m:r>
          </m:den>
        </m:f>
      </m:oMath>
      <w:r>
        <w:t>．</w:t>
      </w:r>
    </w:p>
    <w:p>
      <w:pPr>
        <w:pStyle w:val="BodyText"/>
      </w:pPr>
      <w:r>
        <w:t>【 解析 】</w:t>
      </w:r>
    </w:p>
    <w:p>
      <w:pPr>
        <w:pStyle w:val="BodyText"/>
      </w:pPr>
      <w:r>
        <w:br/>
      </w:r>
      <w:r>
        <w:t>先根据分式混合运算的法则把原式进行化简，再由特殊角的三角函数值计算出a的值，把a的值代入进行计算即可．</w:t>
      </w:r>
      <w:r>
        <w:br/>
      </w:r>
      <w:r>
        <w:t>本题考查的是分式的化简求值及特殊角的三角函数值，熟知分式混合运算的法则是解答此题的关键．</w:t>
      </w:r>
    </w:p>
    <w:p>
      <w:pPr>
        <w:pStyle w:val="BodyText"/>
      </w:pPr>
      <w:r>
        <w:br/>
      </w:r>
    </w:p>
    <w:p>
      <w:pPr>
        <w:pStyle w:val="BodyText"/>
      </w:pPr>
      <w:r>
        <w:t>【 第 18 题 】</w:t>
      </w:r>
    </w:p>
    <w:p>
      <w:pPr>
        <w:pStyle w:val="BodyText"/>
      </w:pPr>
      <w:r>
        <w:t>【 答 案 】</w:t>
      </w:r>
    </w:p>
    <w:p>
      <w:pPr>
        <w:pStyle w:val="BodyText"/>
      </w:pPr>
      <w:r>
        <w:t>解：（1）如图，△A</w:t>
      </w:r>
      <w:r>
        <w:rPr>
          <w:vertAlign w:val="subscript"/>
        </w:rPr>
        <w:t>1</w:t>
      </w:r>
      <w:r>
        <w:t>B</w:t>
      </w:r>
      <w:r>
        <w:rPr>
          <w:vertAlign w:val="subscript"/>
        </w:rPr>
        <w:t>1</w:t>
      </w:r>
      <w:r>
        <w:t>C</w:t>
      </w:r>
      <w:r>
        <w:rPr>
          <w:vertAlign w:val="subscript"/>
        </w:rPr>
        <w:t>1</w:t>
      </w:r>
      <w:r>
        <w:t>为所作；</w:t>
      </w:r>
      <w:r>
        <w:br/>
      </w:r>
      <w:r>
        <w:t>（2）如图，△A</w:t>
      </w:r>
      <w:r>
        <w:rPr>
          <w:vertAlign w:val="subscript"/>
        </w:rPr>
        <w:t>2</w:t>
      </w:r>
      <w:r>
        <w:t>B</w:t>
      </w:r>
      <w:r>
        <w:rPr>
          <w:vertAlign w:val="subscript"/>
        </w:rPr>
        <w:t>2</w:t>
      </w:r>
      <w:r>
        <w:t>C</w:t>
      </w:r>
      <w:r>
        <w:rPr>
          <w:vertAlign w:val="subscript"/>
        </w:rPr>
        <w:t>2</w:t>
      </w:r>
      <w:r>
        <w:t>为所作．</w:t>
      </w:r>
      <w:r>
        <w:br/>
      </w:r>
      <w:r>
        <w:drawing>
          <wp:inline distT="0" distB="0" distL="114300" distR="114300">
            <wp:extent cx="2011680" cy="2415540"/>
            <wp:effectExtent l="0" t="0" r="7620" b="381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02307" name="Picture"/>
                    <pic:cNvPicPr>
                      <a:picLocks noChangeAspect="1" noChangeArrowheads="1"/>
                    </pic:cNvPicPr>
                  </pic:nvPicPr>
                  <pic:blipFill>
                    <a:blip xmlns:r="http://schemas.openxmlformats.org/officeDocument/2006/relationships" r:embed="rId19"/>
                    <a:stretch>
                      <a:fillRect/>
                    </a:stretch>
                  </pic:blipFill>
                  <pic:spPr>
                    <a:xfrm>
                      <a:off x="0" y="0"/>
                      <a:ext cx="2011680" cy="2415941"/>
                    </a:xfrm>
                    <a:prstGeom prst="rect">
                      <a:avLst/>
                    </a:prstGeom>
                    <a:noFill/>
                    <a:ln w="9525">
                      <a:noFill/>
                    </a:ln>
                  </pic:spPr>
                </pic:pic>
              </a:graphicData>
            </a:graphic>
          </wp:inline>
        </w:drawing>
      </w:r>
      <w:r>
        <w:br/>
      </w:r>
      <w:r>
        <w:t>（3）AC=</w:t>
      </w:r>
      <m:oMath>
        <m:rad>
          <m:radPr>
            <m:degHide/>
          </m:radPr>
          <m:deg/>
          <m:e>
            <m:sSup>
              <m:e>
                <m:r>
                  <m:t>2</m:t>
                </m:r>
              </m:e>
              <m:sup>
                <m:r>
                  <m:t>2</m:t>
                </m:r>
              </m:sup>
            </m:sSup>
            <m:r>
              <m:t>+</m:t>
            </m:r>
            <m:sSup>
              <m:e>
                <m:r>
                  <m:t>3</m:t>
                </m:r>
              </m:e>
              <m:sup>
                <m:r>
                  <m:t>2</m:t>
                </m:r>
              </m:sup>
            </m:sSup>
          </m:e>
        </m:rad>
      </m:oMath>
      <w:r>
        <w:t>=</w:t>
      </w:r>
      <m:oMath>
        <m:rad>
          <m:radPr>
            <m:degHide/>
          </m:radPr>
          <m:deg/>
          <m:e>
            <m:r>
              <m:t>13</m:t>
            </m:r>
          </m:e>
        </m:rad>
      </m:oMath>
      <w:r>
        <w:t>，</w:t>
      </w:r>
      <w:r>
        <w:br/>
      </w:r>
      <w:r>
        <w:t>线段AC在旋转中所扫过的面积=</w:t>
      </w:r>
      <m:oMath>
        <m:f>
          <m:num>
            <m:r>
              <m:t>90⋅π⋅</m:t>
            </m:r>
            <m:sSup>
              <m:e>
                <m:d>
                  <m:e>
                    <m:rad>
                      <m:radPr>
                        <m:degHide/>
                      </m:radPr>
                      <m:deg/>
                      <m:e>
                        <m:r>
                          <m:t>13</m:t>
                        </m:r>
                      </m:e>
                    </m:rad>
                  </m:e>
                </m:d>
              </m:e>
              <m:sup>
                <m:r>
                  <m:t>2</m:t>
                </m:r>
              </m:sup>
            </m:sSup>
          </m:num>
          <m:den>
            <m:r>
              <m:t>360</m:t>
            </m:r>
          </m:den>
        </m:f>
      </m:oMath>
      <w:r>
        <w:t>=</w:t>
      </w:r>
      <m:oMath>
        <m:f>
          <m:num>
            <m:r>
              <m:t>13</m:t>
            </m:r>
          </m:num>
          <m:den>
            <m:r>
              <m:t>4</m:t>
            </m:r>
          </m:den>
        </m:f>
      </m:oMath>
      <w:r>
        <w:t>π．</w:t>
      </w:r>
    </w:p>
    <w:p>
      <w:pPr>
        <w:pStyle w:val="BodyText"/>
      </w:pPr>
      <w:r>
        <w:t>【 解析 】</w:t>
      </w:r>
    </w:p>
    <w:p>
      <w:pPr>
        <w:pStyle w:val="BodyText"/>
      </w:pPr>
      <w:r>
        <w:br/>
      </w:r>
      <w:r>
        <w:t>（1）利用轴对称的性质分别画出A、B、C关于直线l的对称点A</w:t>
      </w:r>
      <w:r>
        <w:rPr>
          <w:vertAlign w:val="subscript"/>
        </w:rPr>
        <w:t>1</w:t>
      </w:r>
      <w:r>
        <w:t>、B</w:t>
      </w:r>
      <w:r>
        <w:rPr>
          <w:vertAlign w:val="subscript"/>
        </w:rPr>
        <w:t>1</w:t>
      </w:r>
      <w:r>
        <w:t>、C</w:t>
      </w:r>
      <w:r>
        <w:rPr>
          <w:vertAlign w:val="subscript"/>
        </w:rPr>
        <w:t>1</w:t>
      </w:r>
      <w:r>
        <w:t>即可；</w:t>
      </w:r>
      <w:r>
        <w:br/>
      </w:r>
      <w:r>
        <w:t>（2）利用网格特点和旋转的性质画出A、B、C的对应点A</w:t>
      </w:r>
      <w:r>
        <w:rPr>
          <w:vertAlign w:val="subscript"/>
        </w:rPr>
        <w:t>2</w:t>
      </w:r>
      <w:r>
        <w:t>、B</w:t>
      </w:r>
      <w:r>
        <w:rPr>
          <w:vertAlign w:val="subscript"/>
        </w:rPr>
        <w:t>2</w:t>
      </w:r>
      <w:r>
        <w:t>、C</w:t>
      </w:r>
      <w:r>
        <w:rPr>
          <w:vertAlign w:val="subscript"/>
        </w:rPr>
        <w:t>2</w:t>
      </w:r>
      <w:r>
        <w:t>即可；</w:t>
      </w:r>
      <w:r>
        <w:br/>
      </w:r>
      <w:r>
        <w:t>（3）根据扇形的面积公式计算．</w:t>
      </w:r>
      <w:r>
        <w:br/>
      </w:r>
      <w:r>
        <w:t>本题考查了作图-旋转变换：根据旋转的性质可知，对应角都相等都等于旋转角，对应线段也相等，由此可以通过作相等的角，在角的边上截取相等的线段的方法，找到对应点，顺次连接得出旋转后的图形．也考查了轴对称变换．</w:t>
      </w:r>
    </w:p>
    <w:p>
      <w:pPr>
        <w:pStyle w:val="BodyText"/>
      </w:pPr>
      <w:r>
        <w:br/>
      </w:r>
    </w:p>
    <w:p>
      <w:pPr>
        <w:pStyle w:val="BodyText"/>
      </w:pPr>
      <w:r>
        <w:t>【 第 19 题 】</w:t>
      </w:r>
    </w:p>
    <w:p>
      <w:pPr>
        <w:pStyle w:val="BodyText"/>
      </w:pPr>
      <w:r>
        <w:t>【 答 案 】</w:t>
      </w:r>
    </w:p>
    <w:p>
      <w:pPr>
        <w:pStyle w:val="BodyText"/>
      </w:pPr>
      <w:r>
        <w:t>解：（1）56÷28%=200，</w:t>
      </w:r>
      <w:r>
        <w:br/>
      </w:r>
      <w:r>
        <w:t>即本次一共调查了200名购买者；</w:t>
      </w:r>
      <w:r>
        <w:br/>
      </w:r>
      <w:r>
        <w:t>故答案为：200；</w:t>
      </w:r>
      <w:r>
        <w:br/>
      </w:r>
      <w:r>
        <w:br/>
      </w:r>
      <w:r>
        <w:t>（2）D方式支付的有：200×20%=40（人），</w:t>
      </w:r>
      <w:r>
        <w:br/>
      </w:r>
      <w:r>
        <w:t>A方式支付的有：200-56-44-40=60（人），</w:t>
      </w:r>
      <w:r>
        <w:br/>
      </w:r>
      <w:r>
        <w:t>补全的条形统计图如右图所示，</w:t>
      </w:r>
      <w:r>
        <w:br/>
      </w:r>
      <w:r>
        <w:drawing>
          <wp:inline distT="0" distB="0" distL="114300" distR="114300">
            <wp:extent cx="2357755" cy="1395095"/>
            <wp:effectExtent l="0" t="0" r="4445" b="14605"/>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9926" name="Picture"/>
                    <pic:cNvPicPr>
                      <a:picLocks noChangeAspect="1" noChangeArrowheads="1"/>
                    </pic:cNvPicPr>
                  </pic:nvPicPr>
                  <pic:blipFill>
                    <a:blip xmlns:r="http://schemas.openxmlformats.org/officeDocument/2006/relationships" r:embed="rId20"/>
                    <a:stretch>
                      <a:fillRect/>
                    </a:stretch>
                  </pic:blipFill>
                  <pic:spPr>
                    <a:xfrm>
                      <a:off x="0" y="0"/>
                      <a:ext cx="2358189" cy="1395663"/>
                    </a:xfrm>
                    <a:prstGeom prst="rect">
                      <a:avLst/>
                    </a:prstGeom>
                    <a:noFill/>
                    <a:ln w="9525">
                      <a:noFill/>
                    </a:ln>
                  </pic:spPr>
                </pic:pic>
              </a:graphicData>
            </a:graphic>
          </wp:inline>
        </w:drawing>
      </w:r>
      <w:r>
        <w:br/>
      </w:r>
      <w:r>
        <w:t>在扇形统计图中A种支付方式所对应的圆心角为：360°×</w:t>
      </w:r>
      <m:oMath>
        <m:f>
          <m:num>
            <m:r>
              <m:t>60</m:t>
            </m:r>
          </m:num>
          <m:den>
            <m:r>
              <m:t>200</m:t>
            </m:r>
          </m:den>
        </m:f>
      </m:oMath>
      <w:r>
        <w:t>=108°，</w:t>
      </w:r>
      <w:r>
        <w:br/>
      </w:r>
      <w:r>
        <w:t>故答案为：108；</w:t>
      </w:r>
      <w:r>
        <w:br/>
      </w:r>
      <w:r>
        <w:br/>
      </w:r>
      <w:r>
        <w:t>（3）1600×</w:t>
      </w:r>
      <m:oMath>
        <m:f>
          <m:num>
            <m:r>
              <m:t>60+56</m:t>
            </m:r>
          </m:num>
          <m:den>
            <m:r>
              <m:t>200</m:t>
            </m:r>
          </m:den>
        </m:f>
      </m:oMath>
      <w:r>
        <w:t>=928（名），</w:t>
      </w:r>
      <w:r>
        <w:br/>
      </w:r>
      <w:r>
        <w:t>答：使用A和B两种支付方式的购买者共有928名．</w:t>
      </w:r>
    </w:p>
    <w:p>
      <w:pPr>
        <w:pStyle w:val="BodyText"/>
      </w:pPr>
      <w:r>
        <w:t>【 解析 】</w:t>
      </w:r>
    </w:p>
    <w:p>
      <w:pPr>
        <w:pStyle w:val="BodyText"/>
      </w:pPr>
      <w:r>
        <w:br/>
      </w:r>
      <w:r>
        <w:t>（1）根据B的数量和所占的百分比可以求得本次调查的购买者的人数；</w:t>
      </w:r>
      <w:r>
        <w:br/>
      </w:r>
      <w:r>
        <w:t>（2）根据统计图中的数据可以求得选择A和D的人数，从而可以将条形统计图补充完整，求得在扇形统计图中A种支付方式所对应的圆心角的度数；</w:t>
      </w:r>
      <w:r>
        <w:br/>
      </w:r>
      <w:r>
        <w:t>（3）根据统计图中的数据可以计算出使用A和B两种支付方式的购买者共有多少名．</w:t>
      </w:r>
      <w:r>
        <w:br/>
      </w:r>
      <w:r>
        <w:t>本题考查扇形统计图、条形统计图、用样本估计总体，解答本题的关键是明确题意，利用数形结合的思想解答．</w:t>
      </w:r>
    </w:p>
    <w:p>
      <w:pPr>
        <w:pStyle w:val="BodyText"/>
      </w:pPr>
      <w:r>
        <w:br/>
      </w:r>
    </w:p>
    <w:p>
      <w:pPr>
        <w:pStyle w:val="BodyText"/>
      </w:pPr>
      <w:r>
        <w:t>【 第 20 题 】</w:t>
      </w:r>
    </w:p>
    <w:p>
      <w:pPr>
        <w:pStyle w:val="BodyText"/>
      </w:pPr>
      <w:r>
        <w:t>【 答 案 】</w:t>
      </w:r>
    </w:p>
    <w:p>
      <w:pPr>
        <w:pStyle w:val="BodyText"/>
      </w:pPr>
      <w:r>
        <w:t>解：（1）设第一批饮料进货单价为x元，则第二批饮料进货单价为（x+2）元，</w:t>
      </w:r>
      <w:r>
        <w:br/>
      </w:r>
      <w:r>
        <w:t>根据题意得：3•</w:t>
      </w:r>
      <m:oMath>
        <m:f>
          <m:num>
            <m:r>
              <m:t>1600</m:t>
            </m:r>
          </m:num>
          <m:den>
            <m:r>
              <m:t>x</m:t>
            </m:r>
          </m:den>
        </m:f>
      </m:oMath>
      <w:r>
        <w:t>=</w:t>
      </w:r>
      <m:oMath>
        <m:f>
          <m:num>
            <m:r>
              <m:t>6000</m:t>
            </m:r>
          </m:num>
          <m:den>
            <m:r>
              <m:t>x+2</m:t>
            </m:r>
          </m:den>
        </m:f>
      </m:oMath>
      <w:r>
        <w:t>，</w:t>
      </w:r>
      <w:r>
        <w:br/>
      </w:r>
      <w:r>
        <w:t>解得：x=8，</w:t>
      </w:r>
      <w:r>
        <w:br/>
      </w:r>
      <w:r>
        <w:t>经检验，x=8是分式方程的解，</w:t>
      </w:r>
      <w:r>
        <w:br/>
      </w:r>
      <w:r>
        <w:t>答：第一批饮料进货单价为8元；</w:t>
      </w:r>
      <w:r>
        <w:br/>
      </w:r>
      <w:r>
        <w:t>（2）设销售单价为m元，</w:t>
      </w:r>
      <w:r>
        <w:br/>
      </w:r>
      <w:r>
        <w:t>由（1）可得，第一批饮料的数量是1600÷8=200，</w:t>
      </w:r>
      <w:r>
        <w:br/>
      </w:r>
      <w:r>
        <w:t>​第二批饮料的数量是200×3=600，</w:t>
      </w:r>
      <w:r>
        <w:br/>
      </w:r>
      <w:r>
        <w:t>根据题意得：200（m-8）+600（m-10）≥1200，</w:t>
      </w:r>
      <w:r>
        <w:br/>
      </w:r>
      <w:r>
        <w:t>解得：m≥11．</w:t>
      </w:r>
      <w:r>
        <w:br/>
      </w:r>
      <w:r>
        <w:t>答：销售单价至少为11元．</w:t>
      </w:r>
    </w:p>
    <w:p>
      <w:pPr>
        <w:pStyle w:val="BodyText"/>
      </w:pPr>
      <w:r>
        <w:t>【 解析 】</w:t>
      </w:r>
    </w:p>
    <w:p>
      <w:pPr>
        <w:pStyle w:val="BodyText"/>
      </w:pPr>
      <w:r>
        <w:t>本题考查了分式方程的应用以及一元一次不等式的应用，解题的关键是：（1）找准等量关系，正确列出分式方程；（2）根据各数量间的关系，列出关于m的一元一次不等式．</w:t>
      </w:r>
      <w:r>
        <w:br/>
      </w:r>
      <w:r>
        <w:t>（1）设第一批饮料进货单价为x元，则第二批饮料进货单价为（x+2）元，根据单价=总价÷单价结合第二批饮料的数量是第一批的3倍，即可得出关于x的分式方程，解之经检验后即可得出结论；</w:t>
      </w:r>
      <w:r>
        <w:br/>
      </w:r>
      <w:r>
        <w:t>（2）设销售单价为m元，根据获利不少于1200元，即可得出关于m的一元一次不等式，解之取其最小值即可得出结论．</w:t>
      </w:r>
      <w:r>
        <w:br/>
      </w:r>
      <w:r>
        <w:br/>
      </w:r>
    </w:p>
    <w:p>
      <w:pPr>
        <w:pStyle w:val="BodyText"/>
      </w:pPr>
      <w:r>
        <w:br/>
      </w:r>
    </w:p>
    <w:p>
      <w:pPr>
        <w:pStyle w:val="BodyText"/>
      </w:pPr>
      <w:r>
        <w:t>【 第 21 题 】</w:t>
      </w:r>
    </w:p>
    <w:p>
      <w:pPr>
        <w:pStyle w:val="BodyText"/>
      </w:pPr>
      <w:r>
        <w:t>【 答 案 】</w:t>
      </w:r>
    </w:p>
    <w:p>
      <w:pPr>
        <w:pStyle w:val="BodyText"/>
      </w:pPr>
      <w:r>
        <w:t>解：（1）画树状图得：</w:t>
      </w:r>
      <w:r>
        <w:br/>
      </w:r>
      <w:r>
        <w:drawing>
          <wp:inline distT="0" distB="0" distL="114300" distR="114300">
            <wp:extent cx="2204085" cy="971550"/>
            <wp:effectExtent l="0" t="0" r="5715"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60638" name="Picture"/>
                    <pic:cNvPicPr>
                      <a:picLocks noChangeAspect="1" noChangeArrowheads="1"/>
                    </pic:cNvPicPr>
                  </pic:nvPicPr>
                  <pic:blipFill>
                    <a:blip xmlns:r="http://schemas.openxmlformats.org/officeDocument/2006/relationships" r:embed="rId21"/>
                    <a:stretch>
                      <a:fillRect/>
                    </a:stretch>
                  </pic:blipFill>
                  <pic:spPr>
                    <a:xfrm>
                      <a:off x="0" y="0"/>
                      <a:ext cx="2204185" cy="972151"/>
                    </a:xfrm>
                    <a:prstGeom prst="rect">
                      <a:avLst/>
                    </a:prstGeom>
                    <a:noFill/>
                    <a:ln w="9525">
                      <a:noFill/>
                    </a:ln>
                  </pic:spPr>
                </pic:pic>
              </a:graphicData>
            </a:graphic>
          </wp:inline>
        </w:drawing>
      </w:r>
      <w:r>
        <w:br/>
      </w:r>
      <w:r>
        <w:t>则共有9种等可能的结果；</w:t>
      </w:r>
      <w:r>
        <w:br/>
      </w:r>
      <w:r>
        <w:br/>
      </w:r>
      <w:r>
        <w:t>（2）方程x</w:t>
      </w:r>
      <w:r>
        <w:rPr>
          <w:vertAlign w:val="superscript"/>
        </w:rPr>
        <w:t>2</w:t>
      </w:r>
      <w:r>
        <w:t>+px+q=0有实数解，即△=p</w:t>
      </w:r>
      <w:r>
        <w:rPr>
          <w:vertAlign w:val="superscript"/>
        </w:rPr>
        <w:t>2</w:t>
      </w:r>
      <w:r>
        <w:t>-4q＞0的结果有6种，</w:t>
      </w:r>
      <w:r>
        <w:br/>
      </w:r>
      <w:r>
        <w:t>∴满足关于x的方程x</w:t>
      </w:r>
      <w:r>
        <w:rPr>
          <w:vertAlign w:val="superscript"/>
        </w:rPr>
        <w:t>2</w:t>
      </w:r>
      <w:r>
        <w:t>+px+q=0有实数根的概率为</w:t>
      </w:r>
      <m:oMath>
        <m:f>
          <m:num>
            <m:r>
              <m:t>6</m:t>
            </m:r>
          </m:num>
          <m:den>
            <m:r>
              <m:t>9</m:t>
            </m:r>
          </m:den>
        </m:f>
      </m:oMath>
      <w:r>
        <w:t>=</w:t>
      </w:r>
      <m:oMath>
        <m:f>
          <m:num>
            <m:r>
              <m:t>2</m:t>
            </m:r>
          </m:num>
          <m:den>
            <m:r>
              <m:t>3</m:t>
            </m:r>
          </m:den>
        </m:f>
      </m:oMath>
      <w:r>
        <w:t>．</w:t>
      </w:r>
    </w:p>
    <w:p>
      <w:pPr>
        <w:pStyle w:val="BodyText"/>
      </w:pPr>
      <w:r>
        <w:t>【 解析 】</w:t>
      </w:r>
    </w:p>
    <w:p>
      <w:pPr>
        <w:pStyle w:val="BodyText"/>
      </w:pPr>
      <w:r>
        <w:br/>
      </w:r>
      <w:r>
        <w:t>（1）首先根据题意画出树状图，然后由树状图求得所有等可能的结果；</w:t>
      </w:r>
      <w:r>
        <w:br/>
      </w:r>
      <w:r>
        <w:t>（2）由（1）可求得满足关于x的方程x</w:t>
      </w:r>
      <w:r>
        <w:rPr>
          <w:vertAlign w:val="superscript"/>
        </w:rPr>
        <w:t>2</w:t>
      </w:r>
      <w:r>
        <w:t>+px+q=0有实数解的结果数，再利用概率公式即可求得答案．</w:t>
      </w:r>
      <w:r>
        <w:br/>
      </w:r>
      <w:r>
        <w:t>本题考查的是用列表法或画树状图法求概率．列表法或画树状图法可以不重复不遗漏的列出所有可能的结果，列表法适合于两步完成的事件，树状图法适合两步或两步以上完成的事件．用到的知识点为：概率=所求情况数与总情况数之比．</w:t>
      </w:r>
    </w:p>
    <w:p>
      <w:pPr>
        <w:pStyle w:val="BodyText"/>
      </w:pPr>
      <w:r>
        <w:br/>
      </w:r>
    </w:p>
    <w:p>
      <w:pPr>
        <w:pStyle w:val="BodyText"/>
      </w:pPr>
      <w:r>
        <w:t>【 第 22 题 】</w:t>
      </w:r>
    </w:p>
    <w:p>
      <w:pPr>
        <w:pStyle w:val="BodyText"/>
      </w:pPr>
      <w:r>
        <w:t>【 答 案 】</w:t>
      </w:r>
    </w:p>
    <w:p>
      <w:pPr>
        <w:pStyle w:val="BodyText"/>
      </w:pPr>
      <w:r>
        <w:t>解：（1）CD与⊙O相切．</w:t>
      </w:r>
      <w:r>
        <w:br/>
      </w:r>
      <w:r>
        <w:t>理由是：连接OD．</w:t>
      </w:r>
      <w:r>
        <w:br/>
      </w:r>
      <w:r>
        <w:t>则∠AOD=2∠AED=2×45°=90°，</w:t>
      </w:r>
      <w:r>
        <w:br/>
      </w:r>
      <w:r>
        <w:t>∵四边形ABCD是平行四边形，</w:t>
      </w:r>
      <w:r>
        <w:br/>
      </w:r>
      <w:r>
        <w:t>∴AB∥DC，</w:t>
      </w:r>
      <w:r>
        <w:br/>
      </w:r>
      <w:r>
        <w:t>∴∠CDO=∠AOD=90°．</w:t>
      </w:r>
      <w:r>
        <w:br/>
      </w:r>
      <w:r>
        <w:t>∴OD⊥CD，</w:t>
      </w:r>
      <w:r>
        <w:br/>
      </w:r>
      <w:r>
        <w:t>∴CD与⊙O相切．</w:t>
      </w:r>
      <w:r>
        <w:br/>
      </w:r>
      <w:r>
        <w:drawing>
          <wp:inline distT="0" distB="0" distL="114300" distR="114300">
            <wp:extent cx="1626235" cy="1087120"/>
            <wp:effectExtent l="0" t="0" r="12065" b="1778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845622" name="Picture"/>
                    <pic:cNvPicPr>
                      <a:picLocks noChangeAspect="1" noChangeArrowheads="1"/>
                    </pic:cNvPicPr>
                  </pic:nvPicPr>
                  <pic:blipFill>
                    <a:blip xmlns:r="http://schemas.openxmlformats.org/officeDocument/2006/relationships" r:embed="rId22"/>
                    <a:stretch>
                      <a:fillRect/>
                    </a:stretch>
                  </pic:blipFill>
                  <pic:spPr>
                    <a:xfrm>
                      <a:off x="0" y="0"/>
                      <a:ext cx="1626669" cy="1087654"/>
                    </a:xfrm>
                    <a:prstGeom prst="rect">
                      <a:avLst/>
                    </a:prstGeom>
                    <a:noFill/>
                    <a:ln w="9525">
                      <a:noFill/>
                    </a:ln>
                  </pic:spPr>
                </pic:pic>
              </a:graphicData>
            </a:graphic>
          </wp:inline>
        </w:drawing>
      </w:r>
      <w:r>
        <w:t>（2）连接BE，则∠ADE=∠ABE．</w:t>
      </w:r>
      <w:r>
        <w:br/>
      </w:r>
      <w:r>
        <w:t>∵AB是⊙O的直径，</w:t>
      </w:r>
      <w:r>
        <w:br/>
      </w:r>
      <w:r>
        <w:t>∴∠AEB=90°，AB=2×4=8（cm）．</w:t>
      </w:r>
      <w:r>
        <w:br/>
      </w:r>
      <w:r>
        <w:t>在Rt△ABE中，</w:t>
      </w:r>
      <w:r>
        <w:br/>
      </w:r>
      <w:r>
        <w:t>tan∠ABE=</w:t>
      </w:r>
      <m:oMath>
        <m:f>
          <m:num>
            <m:r>
              <m:t>AE</m:t>
            </m:r>
          </m:num>
          <m:den>
            <m:r>
              <m:t>BE</m:t>
            </m:r>
          </m:den>
        </m:f>
        <m:r>
          <m:t>=</m:t>
        </m:r>
        <m:f>
          <m:num>
            <m:r>
              <m:t>6</m:t>
            </m:r>
          </m:num>
          <m:den>
            <m:r>
              <m:t>2</m:t>
            </m:r>
            <m:rad>
              <m:radPr>
                <m:degHide/>
              </m:radPr>
              <m:deg/>
              <m:e>
                <m:r>
                  <m:t>7</m:t>
                </m:r>
              </m:e>
            </m:rad>
          </m:den>
        </m:f>
        <m:r>
          <m:t>=</m:t>
        </m:r>
        <m:f>
          <m:num>
            <m:r>
              <m:t>3</m:t>
            </m:r>
            <m:rad>
              <m:radPr>
                <m:degHide/>
              </m:radPr>
              <m:deg/>
              <m:e>
                <m:r>
                  <m:t>7</m:t>
                </m:r>
              </m:e>
            </m:rad>
          </m:num>
          <m:den>
            <m:r>
              <m:t>7</m:t>
            </m:r>
          </m:den>
        </m:f>
      </m:oMath>
      <w:r>
        <w:t>．</w:t>
      </w:r>
      <w:r>
        <w:br/>
      </w:r>
      <w:r>
        <w:t>∴∠ADE的正切值为</w:t>
      </w:r>
      <m:oMath>
        <m:f>
          <m:num>
            <m:r>
              <m:t>3</m:t>
            </m:r>
            <m:rad>
              <m:radPr>
                <m:degHide/>
              </m:radPr>
              <m:deg/>
              <m:e>
                <m:r>
                  <m:t>7</m:t>
                </m:r>
              </m:e>
            </m:rad>
          </m:num>
          <m:den>
            <m:r>
              <m:t>7</m:t>
            </m:r>
          </m:den>
        </m:f>
      </m:oMath>
      <w:r>
        <w:t>．</w:t>
      </w:r>
    </w:p>
    <w:p>
      <w:pPr>
        <w:pStyle w:val="BodyText"/>
      </w:pPr>
      <w:r>
        <w:t>【 解析 】</w:t>
      </w:r>
    </w:p>
    <w:p>
      <w:pPr>
        <w:pStyle w:val="BodyText"/>
      </w:pPr>
      <w:r>
        <w:br/>
      </w:r>
      <w:r>
        <w:t>（1）CD与⊙O相切．连接OD，首先求出∠AOD=90°，然后利用平行四边形的性质得到AB∥DC，利用平行线的性质即可证明题目的结论；</w:t>
      </w:r>
      <w:r>
        <w:br/>
      </w:r>
      <w:r>
        <w:t>（2）连接BE，则∠ADE=∠ABE，由AB是⊙O的直径得到∠AEB=90°，而AB=2×4=8（cm）．在Rt△ABE中，利用三角函数的定义即可求解．</w:t>
      </w:r>
      <w:r>
        <w:br/>
      </w:r>
      <w:r>
        <w:t>本题主要考查了切线的判定和三角函数的定义．要证某线是圆的切线，已知此线过圆上某点，连接圆心与这点（即为半径），再证垂直即可．</w:t>
      </w:r>
    </w:p>
    <w:p>
      <w:pPr>
        <w:pStyle w:val="BodyText"/>
      </w:pPr>
      <w:r>
        <w:br/>
      </w:r>
    </w:p>
    <w:p>
      <w:pPr>
        <w:pStyle w:val="BodyText"/>
      </w:pPr>
      <w:r>
        <w:t>【 第 23 题 】</w:t>
      </w:r>
    </w:p>
    <w:p>
      <w:pPr>
        <w:pStyle w:val="BodyText"/>
      </w:pPr>
      <w:r>
        <w:t>【 答 案 】</w:t>
      </w:r>
    </w:p>
    <w:p>
      <w:pPr>
        <w:pStyle w:val="BodyText"/>
      </w:pPr>
      <w:r>
        <w:t>解：（1）过点F作FH⊥CE于H．</w:t>
      </w:r>
      <w:r>
        <w:br/>
      </w:r>
      <w:r>
        <w:t>∵FD∥CE，</w:t>
      </w:r>
      <w:r>
        <w:drawing>
          <wp:inline distT="0" distB="0" distL="114300" distR="114300">
            <wp:extent cx="1443355" cy="1539875"/>
            <wp:effectExtent l="0" t="0" r="4445" b="3175"/>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56909" name="Picture"/>
                    <pic:cNvPicPr>
                      <a:picLocks noChangeAspect="1" noChangeArrowheads="1"/>
                    </pic:cNvPicPr>
                  </pic:nvPicPr>
                  <pic:blipFill>
                    <a:blip xmlns:r="http://schemas.openxmlformats.org/officeDocument/2006/relationships" r:embed="rId23"/>
                    <a:stretch>
                      <a:fillRect/>
                    </a:stretch>
                  </pic:blipFill>
                  <pic:spPr>
                    <a:xfrm>
                      <a:off x="0" y="0"/>
                      <a:ext cx="1443789" cy="1540042"/>
                    </a:xfrm>
                    <a:prstGeom prst="rect">
                      <a:avLst/>
                    </a:prstGeom>
                    <a:noFill/>
                    <a:ln w="9525">
                      <a:noFill/>
                    </a:ln>
                  </pic:spPr>
                </pic:pic>
              </a:graphicData>
            </a:graphic>
          </wp:inline>
        </w:drawing>
      </w:r>
      <w:r>
        <w:br/>
      </w:r>
      <w:r>
        <w:t>∵FH∥DE，DF∥HE，∠FHE=90°，</w:t>
      </w:r>
      <w:r>
        <w:br/>
      </w:r>
      <w:r>
        <w:t>∴四边形FHED是矩形，则FH=DE，</w:t>
      </w:r>
      <w:r>
        <w:br/>
      </w:r>
      <w:r>
        <w:t>在Rt△CDE中，DE=CE•tan∠DCE=9×tan30°=3</w:t>
      </w:r>
      <m:oMath>
        <m:rad>
          <m:radPr>
            <m:degHide/>
          </m:radPr>
          <m:deg/>
          <m:e>
            <m:r>
              <m:t>3</m:t>
            </m:r>
          </m:e>
        </m:rad>
      </m:oMath>
      <w:r>
        <w:t>（米），</w:t>
      </w:r>
      <w:r>
        <w:br/>
      </w:r>
      <w:r>
        <w:t>∴FH=DE=3</w:t>
      </w:r>
      <m:oMath>
        <m:rad>
          <m:radPr>
            <m:degHide/>
          </m:radPr>
          <m:deg/>
          <m:e>
            <m:r>
              <m:t>3</m:t>
            </m:r>
          </m:e>
        </m:rad>
      </m:oMath>
      <w:r>
        <w:t>（米）．</w:t>
      </w:r>
      <w:r>
        <w:br/>
      </w:r>
      <w:r>
        <w:t>答：点F到CE的距离为3</w:t>
      </w:r>
      <m:oMath>
        <m:rad>
          <m:radPr>
            <m:degHide/>
          </m:radPr>
          <m:deg/>
          <m:e>
            <m:r>
              <m:t>3</m:t>
            </m:r>
          </m:e>
        </m:rad>
      </m:oMath>
      <w:r>
        <w:t>米．</w:t>
      </w:r>
      <w:r>
        <w:br/>
      </w:r>
      <w:r>
        <w:br/>
      </w:r>
      <w:r>
        <w:t>（2）∵CF的坡度为1：</w:t>
      </w:r>
      <m:oMath>
        <m:rad>
          <m:radPr>
            <m:degHide/>
          </m:radPr>
          <m:deg/>
          <m:e>
            <m:r>
              <m:t>3</m:t>
            </m:r>
          </m:e>
        </m:rad>
      </m:oMath>
      <w:r>
        <w:t>，</w:t>
      </w:r>
      <w:r>
        <w:br/>
      </w:r>
      <w:r>
        <w:t>∴在Rt△FCH中，CH=</w:t>
      </w:r>
      <m:oMath>
        <m:rad>
          <m:radPr>
            <m:degHide/>
          </m:radPr>
          <m:deg/>
          <m:e>
            <m:r>
              <m:t>3</m:t>
            </m:r>
          </m:e>
        </m:rad>
      </m:oMath>
      <w:r>
        <w:t>FH=9（米），</w:t>
      </w:r>
      <w:r>
        <w:br/>
      </w:r>
      <w:r>
        <w:t>∴EH=DF=18（米），</w:t>
      </w:r>
      <w:r>
        <w:br/>
      </w:r>
      <w:r>
        <w:t>在Rt△BCE中，BE=CE•tan∠BCE=9×tan67°≈21.24（米），</w:t>
      </w:r>
      <w:r>
        <w:br/>
      </w:r>
      <w:r>
        <w:t>∴AB=AD+DE-BE=18+3</w:t>
      </w:r>
      <m:oMath>
        <m:rad>
          <m:radPr>
            <m:degHide/>
          </m:radPr>
          <m:deg/>
          <m:e>
            <m:r>
              <m:t>3</m:t>
            </m:r>
          </m:e>
        </m:rad>
      </m:oMath>
      <w:r>
        <w:t>-21.24≈1.95（米），</w:t>
      </w:r>
      <w:r>
        <w:br/>
      </w:r>
      <w:r>
        <w:t>答：宣传牌AB的高度约为1.95米．</w:t>
      </w:r>
    </w:p>
    <w:p>
      <w:pPr>
        <w:pStyle w:val="BodyText"/>
      </w:pPr>
      <w:r>
        <w:t>【 解析 】</w:t>
      </w:r>
    </w:p>
    <w:p>
      <w:pPr>
        <w:pStyle w:val="BodyText"/>
      </w:pPr>
      <w:r>
        <w:br/>
      </w:r>
      <w:r>
        <w:t>（1）过点F作FH⊥CE于H．则四边形FHED是矩形，在Rt△CDE中，求出DE即可解决问题．</w:t>
      </w:r>
      <w:r>
        <w:br/>
      </w:r>
      <w:r>
        <w:t>（2）根据AB=AD+DE-BE，求出AD、BE、DE即可解决问题；</w:t>
      </w:r>
      <w:r>
        <w:br/>
      </w:r>
      <w:r>
        <w:t>本题考查解直角三角形的应用-仰角俯角问题，坡度坡角问题，解直角三角形等知识，解题的关键是熟练掌握锐角三角函数的定义，灵活运用所学知识解决问题，属于中考常考题型．</w:t>
      </w:r>
    </w:p>
    <w:p>
      <w:pPr>
        <w:pStyle w:val="BodyText"/>
      </w:pPr>
      <w:r>
        <w:br/>
      </w:r>
    </w:p>
    <w:p>
      <w:pPr>
        <w:pStyle w:val="BodyText"/>
      </w:pPr>
      <w:r>
        <w:t>【 第 24 题 】</w:t>
      </w:r>
    </w:p>
    <w:p>
      <w:pPr>
        <w:pStyle w:val="BodyText"/>
      </w:pPr>
      <w:r>
        <w:t>【 答 案 】</w:t>
      </w:r>
    </w:p>
    <w:p>
      <w:pPr>
        <w:pStyle w:val="BodyText"/>
      </w:pPr>
      <w:r>
        <w:t>解：（1）结论：EC-BE=</w:t>
      </w:r>
      <m:oMath>
        <m:rad>
          <m:radPr>
            <m:degHide/>
          </m:radPr>
          <m:deg/>
          <m:e>
            <m:r>
              <m:t>2</m:t>
            </m:r>
          </m:e>
        </m:rad>
      </m:oMath>
      <w:r>
        <w:t>AE．</w:t>
      </w:r>
      <w:r>
        <w:br/>
      </w:r>
      <w:r>
        <w:t>理由：如图1中，作AF⊥AE交CE于F．</w:t>
      </w:r>
      <w:r>
        <w:br/>
      </w:r>
      <w:r>
        <w:drawing>
          <wp:inline distT="0" distB="0" distL="114300" distR="114300">
            <wp:extent cx="1607185" cy="1452880"/>
            <wp:effectExtent l="0" t="0" r="12065" b="1397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904161" name="Picture"/>
                    <pic:cNvPicPr>
                      <a:picLocks noChangeAspect="1" noChangeArrowheads="1"/>
                    </pic:cNvPicPr>
                  </pic:nvPicPr>
                  <pic:blipFill>
                    <a:blip xmlns:r="http://schemas.openxmlformats.org/officeDocument/2006/relationships" r:embed="rId24"/>
                    <a:stretch>
                      <a:fillRect/>
                    </a:stretch>
                  </pic:blipFill>
                  <pic:spPr>
                    <a:xfrm>
                      <a:off x="0" y="0"/>
                      <a:ext cx="1607418" cy="1453414"/>
                    </a:xfrm>
                    <a:prstGeom prst="rect">
                      <a:avLst/>
                    </a:prstGeom>
                    <a:noFill/>
                    <a:ln w="9525">
                      <a:noFill/>
                    </a:ln>
                  </pic:spPr>
                </pic:pic>
              </a:graphicData>
            </a:graphic>
          </wp:inline>
        </w:drawing>
      </w:r>
      <w:r>
        <w:br/>
      </w:r>
      <w:r>
        <w:t>∵BE⊥EC，</w:t>
      </w:r>
      <w:r>
        <w:br/>
      </w:r>
      <w:r>
        <w:t>∴∠BED=∠CAD=90°，</w:t>
      </w:r>
      <w:r>
        <w:br/>
      </w:r>
      <w:r>
        <w:t>∵∠EDB=∠ADC，</w:t>
      </w:r>
      <w:r>
        <w:br/>
      </w:r>
      <w:r>
        <w:t>∴∠EBD=∠ACD，</w:t>
      </w:r>
      <w:r>
        <w:br/>
      </w:r>
      <w:r>
        <w:t>∵∠EAF=∠BAC=90°，</w:t>
      </w:r>
      <w:r>
        <w:br/>
      </w:r>
      <w:r>
        <w:t>∴∠EAB=∠CAF，</w:t>
      </w:r>
      <w:r>
        <w:br/>
      </w:r>
      <w:r>
        <w:t>∵AB=AC，</w:t>
      </w:r>
      <w:r>
        <w:br/>
      </w:r>
      <w:r>
        <w:t>∴△EAB≌△FAC（SAS），</w:t>
      </w:r>
      <w:r>
        <w:br/>
      </w:r>
      <w:r>
        <w:t>∴BE=CF，AE=AF，</w:t>
      </w:r>
      <w:r>
        <w:br/>
      </w:r>
      <w:r>
        <w:t>∴△AEF是等腰直角三角形，</w:t>
      </w:r>
      <w:r>
        <w:br/>
      </w:r>
      <w:r>
        <w:t>∵EF=</w:t>
      </w:r>
      <m:oMath>
        <m:rad>
          <m:radPr>
            <m:degHide/>
          </m:radPr>
          <m:deg/>
          <m:e>
            <m:r>
              <m:t>2</m:t>
            </m:r>
          </m:e>
        </m:rad>
      </m:oMath>
      <w:r>
        <w:t>AE，</w:t>
      </w:r>
      <w:r>
        <w:br/>
      </w:r>
      <w:r>
        <w:t>∴EC-CF=EC-BE=EF=</w:t>
      </w:r>
      <m:oMath>
        <m:rad>
          <m:radPr>
            <m:degHide/>
          </m:radPr>
          <m:deg/>
          <m:e>
            <m:r>
              <m:t>2</m:t>
            </m:r>
          </m:e>
        </m:rad>
      </m:oMath>
      <w:r>
        <w:t>AE，</w:t>
      </w:r>
      <w:r>
        <w:br/>
      </w:r>
      <w:r>
        <w:t>∴EC-BE=</w:t>
      </w:r>
      <m:oMath>
        <m:rad>
          <m:radPr>
            <m:degHide/>
          </m:radPr>
          <m:deg/>
          <m:e>
            <m:r>
              <m:t>2</m:t>
            </m:r>
          </m:e>
        </m:rad>
      </m:oMath>
      <w:r>
        <w:t>AE．</w:t>
      </w:r>
      <w:r>
        <w:br/>
      </w:r>
      <w:r>
        <w:br/>
      </w:r>
      <w:r>
        <w:t>（2）如图2中，结论：BE+EC=</w:t>
      </w:r>
      <m:oMath>
        <m:rad>
          <m:radPr>
            <m:degHide/>
          </m:radPr>
          <m:deg/>
          <m:e>
            <m:r>
              <m:t>2</m:t>
            </m:r>
          </m:e>
        </m:rad>
      </m:oMath>
      <w:r>
        <w:t>AE．</w:t>
      </w:r>
      <w:r>
        <w:br/>
      </w:r>
      <w:r>
        <w:drawing>
          <wp:inline distT="0" distB="0" distL="114300" distR="114300">
            <wp:extent cx="1885950" cy="1482090"/>
            <wp:effectExtent l="0" t="0" r="0" b="381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40058" name="Picture"/>
                    <pic:cNvPicPr>
                      <a:picLocks noChangeAspect="1" noChangeArrowheads="1"/>
                    </pic:cNvPicPr>
                  </pic:nvPicPr>
                  <pic:blipFill>
                    <a:blip xmlns:r="http://schemas.openxmlformats.org/officeDocument/2006/relationships" r:embed="rId25"/>
                    <a:stretch>
                      <a:fillRect/>
                    </a:stretch>
                  </pic:blipFill>
                  <pic:spPr>
                    <a:xfrm>
                      <a:off x="0" y="0"/>
                      <a:ext cx="1886551" cy="1482290"/>
                    </a:xfrm>
                    <a:prstGeom prst="rect">
                      <a:avLst/>
                    </a:prstGeom>
                    <a:noFill/>
                    <a:ln w="9525">
                      <a:noFill/>
                    </a:ln>
                  </pic:spPr>
                </pic:pic>
              </a:graphicData>
            </a:graphic>
          </wp:inline>
        </w:drawing>
      </w:r>
      <w:r>
        <w:br/>
      </w:r>
      <w:r>
        <w:t>理由：作AH⊥CD于H，AG⊥EB于G．</w:t>
      </w:r>
      <w:r>
        <w:br/>
      </w:r>
      <w:r>
        <w:t>∵∠BEC=∠BAC=90°，</w:t>
      </w:r>
      <w:r>
        <w:br/>
      </w:r>
      <w:r>
        <w:t>∴∠BAC+∠CEB=180°，</w:t>
      </w:r>
      <w:r>
        <w:br/>
      </w:r>
      <w:r>
        <w:t>∴A，B，E，C四点共圆，</w:t>
      </w:r>
      <w:r>
        <w:br/>
      </w:r>
      <w:r>
        <w:t>∴∠AEC=∠ABC=45°，∠AEB=∠ACB=45°，</w:t>
      </w:r>
      <w:r>
        <w:br/>
      </w:r>
      <w:r>
        <w:t>∴∠AEB=∠AEC，</w:t>
      </w:r>
      <w:r>
        <w:br/>
      </w:r>
      <w:r>
        <w:t>∵AH⊥EC，AG⊥GE，</w:t>
      </w:r>
      <w:r>
        <w:br/>
      </w:r>
      <w:r>
        <w:t>∴AG=AH，</w:t>
      </w:r>
      <w:r>
        <w:br/>
      </w:r>
      <w:r>
        <w:t>∵AB=AC，∠AGB=∠AHC=90°，</w:t>
      </w:r>
      <w:r>
        <w:br/>
      </w:r>
      <w:r>
        <w:t>∴Rt△AGB≌Rt△AHC（HL），</w:t>
      </w:r>
      <w:r>
        <w:br/>
      </w:r>
      <w:r>
        <w:t>∴BG=CH，</w:t>
      </w:r>
      <w:r>
        <w:br/>
      </w:r>
      <w:r>
        <w:t>∵∠AEH=∠EAH=∠AEG=∠EAG=45°，</w:t>
      </w:r>
      <w:r>
        <w:br/>
      </w:r>
      <w:r>
        <w:t>∴AG=EG=AH=EH，</w:t>
      </w:r>
      <w:r>
        <w:br/>
      </w:r>
      <w:r>
        <w:t>∴EC+EB=EH+CH+EG-GB=2EH=</w:t>
      </w:r>
      <m:oMath>
        <m:rad>
          <m:radPr>
            <m:degHide/>
          </m:radPr>
          <m:deg/>
          <m:e>
            <m:r>
              <m:t>2</m:t>
            </m:r>
          </m:e>
        </m:rad>
      </m:oMath>
      <w:r>
        <w:t>AE．</w:t>
      </w:r>
      <w:r>
        <w:br/>
      </w:r>
      <w:r>
        <w:br/>
      </w:r>
      <w:r>
        <w:t>（3）如图3中，作AF⊥AE交BE于F．</w:t>
      </w:r>
      <w:r>
        <w:br/>
      </w:r>
      <w:r>
        <w:drawing>
          <wp:inline distT="0" distB="0" distL="114300" distR="114300">
            <wp:extent cx="1491615" cy="1847850"/>
            <wp:effectExtent l="0" t="0" r="13335"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143099" name="Picture"/>
                    <pic:cNvPicPr>
                      <a:picLocks noChangeAspect="1" noChangeArrowheads="1"/>
                    </pic:cNvPicPr>
                  </pic:nvPicPr>
                  <pic:blipFill>
                    <a:blip xmlns:r="http://schemas.openxmlformats.org/officeDocument/2006/relationships" r:embed="rId26"/>
                    <a:stretch>
                      <a:fillRect/>
                    </a:stretch>
                  </pic:blipFill>
                  <pic:spPr>
                    <a:xfrm>
                      <a:off x="0" y="0"/>
                      <a:ext cx="1491915" cy="1848050"/>
                    </a:xfrm>
                    <a:prstGeom prst="rect">
                      <a:avLst/>
                    </a:prstGeom>
                    <a:noFill/>
                    <a:ln w="9525">
                      <a:noFill/>
                    </a:ln>
                  </pic:spPr>
                </pic:pic>
              </a:graphicData>
            </a:graphic>
          </wp:inline>
        </w:drawing>
      </w:r>
      <w:r>
        <w:br/>
      </w:r>
      <w:r>
        <w:t>在Rt△ABC中，∵tan∠ABC=</w:t>
      </w:r>
      <m:oMath>
        <m:f>
          <m:num>
            <m:r>
              <m:t>AC</m:t>
            </m:r>
          </m:num>
          <m:den>
            <m:r>
              <m:t>AB</m:t>
            </m:r>
          </m:den>
        </m:f>
      </m:oMath>
      <w:r>
        <w:t>=</w:t>
      </w:r>
      <m:oMath>
        <m:rad>
          <m:radPr>
            <m:degHide/>
          </m:radPr>
          <m:deg/>
          <m:e>
            <m:r>
              <m:t>3</m:t>
            </m:r>
          </m:e>
        </m:rad>
      </m:oMath>
      <w:r>
        <w:t>，</w:t>
      </w:r>
      <w:r>
        <w:br/>
      </w:r>
      <w:r>
        <w:t>∴∠ABC=60°，∠ACB=30°，</w:t>
      </w:r>
      <w:r>
        <w:br/>
      </w:r>
      <w:r>
        <w:t>∵∠BAC=∠BEC=90°，</w:t>
      </w:r>
      <w:r>
        <w:br/>
      </w:r>
      <w:r>
        <w:t>∴A，B，C，E四点共圆，</w:t>
      </w:r>
      <w:r>
        <w:br/>
      </w:r>
      <w:r>
        <w:t>∴∠AEF=∠ACB=30°，</w:t>
      </w:r>
      <w:r>
        <w:br/>
      </w:r>
      <w:r>
        <w:t>∴AE=</w:t>
      </w:r>
      <m:oMath>
        <m:rad>
          <m:radPr>
            <m:degHide/>
          </m:radPr>
          <m:deg/>
          <m:e>
            <m:r>
              <m:t>3</m:t>
            </m:r>
          </m:e>
        </m:rad>
      </m:oMath>
      <w:r>
        <w:t>AF，</w:t>
      </w:r>
      <w:r>
        <w:br/>
      </w:r>
      <w:r>
        <w:t>∴</w:t>
      </w:r>
      <m:oMath>
        <m:f>
          <m:num>
            <m:r>
              <m:t>AC</m:t>
            </m:r>
          </m:num>
          <m:den>
            <m:r>
              <m:t>AB</m:t>
            </m:r>
          </m:den>
        </m:f>
      </m:oMath>
      <w:r>
        <w:t>=</w:t>
      </w:r>
      <m:oMath>
        <m:f>
          <m:num>
            <m:r>
              <m:t>AE</m:t>
            </m:r>
          </m:num>
          <m:den>
            <m:r>
              <m:t>AF</m:t>
            </m:r>
          </m:den>
        </m:f>
      </m:oMath>
      <w:r>
        <w:t>，</w:t>
      </w:r>
      <w:r>
        <w:br/>
      </w:r>
      <w:r>
        <w:t>∵∠BAC=∠EAF=90°，</w:t>
      </w:r>
      <w:r>
        <w:br/>
      </w:r>
      <w:r>
        <w:t>∴∠BAF=∠CAE，</w:t>
      </w:r>
      <w:r>
        <w:br/>
      </w:r>
      <w:r>
        <w:t>∴△BAF∽△CAE，</w:t>
      </w:r>
      <w:r>
        <w:br/>
      </w:r>
      <w:r>
        <w:t>∴</w:t>
      </w:r>
      <m:oMath>
        <m:f>
          <m:num>
            <m:r>
              <m:t>BF</m:t>
            </m:r>
          </m:num>
          <m:den>
            <m:r>
              <m:t>EC</m:t>
            </m:r>
          </m:den>
        </m:f>
      </m:oMath>
      <w:r>
        <w:t>=</w:t>
      </w:r>
      <m:oMath>
        <m:f>
          <m:num>
            <m:r>
              <m:t>AC</m:t>
            </m:r>
          </m:num>
          <m:den>
            <m:r>
              <m:t>AB</m:t>
            </m:r>
          </m:den>
        </m:f>
      </m:oMath>
      <w:r>
        <w:t>=</w:t>
      </w:r>
      <m:oMath>
        <m:f>
          <m:num>
            <m:rad>
              <m:radPr>
                <m:degHide/>
              </m:radPr>
              <m:deg/>
              <m:e>
                <m:r>
                  <m:t>3</m:t>
                </m:r>
              </m:e>
            </m:rad>
          </m:num>
          <m:den>
            <m:r>
              <m:t>3</m:t>
            </m:r>
          </m:den>
        </m:f>
      </m:oMath>
      <w:r>
        <w:t>，</w:t>
      </w:r>
      <w:r>
        <w:br/>
      </w:r>
      <w:r>
        <w:t>∴BF=</w:t>
      </w:r>
      <m:oMath>
        <m:f>
          <m:num>
            <m:rad>
              <m:radPr>
                <m:degHide/>
              </m:radPr>
              <m:deg/>
              <m:e>
                <m:r>
                  <m:t>3</m:t>
                </m:r>
              </m:e>
            </m:rad>
          </m:num>
          <m:den>
            <m:r>
              <m:t>3</m:t>
            </m:r>
          </m:den>
        </m:f>
      </m:oMath>
      <w:r>
        <w:t>，</w:t>
      </w:r>
      <w:r>
        <w:br/>
      </w:r>
      <w:r>
        <w:t>∵AE=</w:t>
      </w:r>
      <m:oMath>
        <m:rad>
          <m:radPr>
            <m:degHide/>
          </m:radPr>
          <m:deg/>
          <m:e>
            <m:r>
              <m:t>3</m:t>
            </m:r>
          </m:e>
        </m:rad>
      </m:oMath>
      <w:r>
        <w:t>，</w:t>
      </w:r>
      <w:r>
        <w:br/>
      </w:r>
      <w:r>
        <w:t>∴AF=1，</w:t>
      </w:r>
      <w:r>
        <w:br/>
      </w:r>
      <w:r>
        <w:t>∴EF=</w:t>
      </w:r>
      <m:oMath>
        <m:rad>
          <m:radPr>
            <m:degHide/>
          </m:radPr>
          <m:deg/>
          <m:e>
            <m:r>
              <m:t>A</m:t>
            </m:r>
            <m:sSup>
              <m:e>
                <m:r>
                  <m:t>F</m:t>
                </m:r>
              </m:e>
              <m:sup>
                <m:r>
                  <m:t>2</m:t>
                </m:r>
              </m:sup>
            </m:sSup>
            <m:r>
              <m:t>+A</m:t>
            </m:r>
            <m:sSup>
              <m:e>
                <m:r>
                  <m:t>E</m:t>
                </m:r>
              </m:e>
              <m:sup>
                <m:r>
                  <m:t>2</m:t>
                </m:r>
              </m:sup>
            </m:sSup>
          </m:e>
        </m:rad>
      </m:oMath>
      <w:r>
        <w:t>=2，</w:t>
      </w:r>
      <w:r>
        <w:br/>
      </w:r>
      <w:r>
        <w:t>∴BE=BF+EF=</w:t>
      </w:r>
      <m:oMath>
        <m:f>
          <m:num>
            <m:rad>
              <m:radPr>
                <m:degHide/>
              </m:radPr>
              <m:deg/>
              <m:e>
                <m:r>
                  <m:t>3</m:t>
                </m:r>
              </m:e>
            </m:rad>
          </m:num>
          <m:den>
            <m:r>
              <m:t>3</m:t>
            </m:r>
          </m:den>
        </m:f>
      </m:oMath>
      <w:r>
        <w:t>+2</w:t>
      </w:r>
    </w:p>
    <w:p>
      <w:pPr>
        <w:pStyle w:val="BodyText"/>
      </w:pPr>
      <w:r>
        <w:t>【 解析 】</w:t>
      </w:r>
    </w:p>
    <w:p>
      <w:pPr>
        <w:pStyle w:val="BodyText"/>
      </w:pPr>
      <w:r>
        <w:t>（1）结论：EC-BE=</w:t>
      </w:r>
      <m:oMath>
        <m:rad>
          <m:radPr>
            <m:degHide/>
          </m:radPr>
          <m:deg/>
          <m:e>
            <m:r>
              <m:t>2</m:t>
            </m:r>
          </m:e>
        </m:rad>
      </m:oMath>
      <w:r>
        <w:t>AE．如图1中，作AF⊥AE交CE于F．证明△EAB≌△FAC（SAS），△AEF是等腰直角三角形，即可解决问题．</w:t>
      </w:r>
      <w:r>
        <w:br/>
      </w:r>
      <w:r>
        <w:t>（2）如图2中，结论：BE+EC=</w:t>
      </w:r>
      <m:oMath>
        <m:rad>
          <m:radPr>
            <m:degHide/>
          </m:radPr>
          <m:deg/>
          <m:e>
            <m:r>
              <m:t>2</m:t>
            </m:r>
          </m:e>
        </m:rad>
      </m:oMath>
      <w:r>
        <w:t>AE．作AH⊥CD于H，AG⊥EB于G．证明Rt△AGB≌△AHC（HL），即可解决问题．</w:t>
      </w:r>
      <w:r>
        <w:br/>
      </w:r>
      <w:r>
        <w:t>（3）如图3中，作AF⊥AE交BE于F．证明△BAF∽△CAE，利用相似三角形的性质即可解决问题．</w:t>
      </w:r>
      <w:r>
        <w:br/>
      </w:r>
      <w:r>
        <w:t>本题属于三角形综合题，考查了等腰直角三角形的性质，相似三角形的判定和性质，勾股定理等知识，解题的关键是正确寻找全等三角形或相似三角形解决问题，属于中考压轴题．</w:t>
      </w:r>
    </w:p>
    <w:p>
      <w:pPr>
        <w:pStyle w:val="BodyText"/>
      </w:pPr>
      <w:r>
        <w:br/>
      </w:r>
    </w:p>
    <w:p>
      <w:pPr>
        <w:pStyle w:val="BodyText"/>
      </w:pPr>
      <w:r>
        <w:t>【 第 25 题 】</w:t>
      </w:r>
    </w:p>
    <w:p>
      <w:pPr>
        <w:pStyle w:val="BodyText"/>
      </w:pPr>
      <w:r>
        <w:t>【 答 案 】</w:t>
      </w:r>
    </w:p>
    <w:p>
      <w:pPr>
        <w:pStyle w:val="BodyText"/>
      </w:pPr>
      <w:r>
        <w:t>解：（1）函数的表达式为：y=-（x+1）（x-3）=-x</w:t>
      </w:r>
      <w:r>
        <w:rPr>
          <w:vertAlign w:val="superscript"/>
        </w:rPr>
        <w:t>2</w:t>
      </w:r>
      <w:r>
        <w:t>+2x+3…①；</w:t>
      </w:r>
      <w:r>
        <w:br/>
      </w:r>
      <w:r>
        <w:t>（2）①当点P在点B右侧时，</w:t>
      </w:r>
      <w:r>
        <w:br/>
      </w:r>
      <w:r>
        <w:drawing>
          <wp:inline distT="0" distB="0" distL="114300" distR="114300">
            <wp:extent cx="1838325" cy="1722755"/>
            <wp:effectExtent l="0" t="0" r="9525" b="10795"/>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245296" name="Picture"/>
                    <pic:cNvPicPr>
                      <a:picLocks noChangeAspect="1" noChangeArrowheads="1"/>
                    </pic:cNvPicPr>
                  </pic:nvPicPr>
                  <pic:blipFill>
                    <a:blip xmlns:r="http://schemas.openxmlformats.org/officeDocument/2006/relationships" r:embed="rId27"/>
                    <a:stretch>
                      <a:fillRect/>
                    </a:stretch>
                  </pic:blipFill>
                  <pic:spPr>
                    <a:xfrm>
                      <a:off x="0" y="0"/>
                      <a:ext cx="1838425" cy="1722922"/>
                    </a:xfrm>
                    <a:prstGeom prst="rect">
                      <a:avLst/>
                    </a:prstGeom>
                    <a:noFill/>
                    <a:ln w="9525">
                      <a:noFill/>
                    </a:ln>
                  </pic:spPr>
                </pic:pic>
              </a:graphicData>
            </a:graphic>
          </wp:inline>
        </w:drawing>
      </w:r>
      <w:r>
        <w:br/>
      </w:r>
      <w:r>
        <w:t>点D（1，4），延长BD交y轴于点H，则点H（0，6），</w:t>
      </w:r>
      <w:r>
        <w:br/>
      </w:r>
      <w:r>
        <w:t>∵OB=OC=3，∴∠OBC=∠OCB=45°，</w:t>
      </w:r>
      <w:r>
        <w:br/>
      </w:r>
      <w:r>
        <w:t>∴∠HCB=∠CBP=135°，∠PCB=∠CBD，BC=BC，</w:t>
      </w:r>
      <w:r>
        <w:br/>
      </w:r>
      <w:r>
        <w:t>∴△PCB≌△HCB，</w:t>
      </w:r>
      <w:r>
        <w:br/>
      </w:r>
      <w:r>
        <w:t>∴CH=PB，OH=OB=6，</w:t>
      </w:r>
      <w:r>
        <w:br/>
      </w:r>
      <w:r>
        <w:t>故点P（6，0）；</w:t>
      </w:r>
      <w:r>
        <w:br/>
      </w:r>
      <w:r>
        <w:t>②当点P（P′）在点B左侧时，</w:t>
      </w:r>
      <w:r>
        <w:br/>
      </w:r>
      <w:r>
        <w:t>直线BD的表达式为：y=-2x+6，</w:t>
      </w:r>
      <w:r>
        <w:br/>
      </w:r>
      <w:r>
        <w:t>∵∠PCB=∠CBD，则P′C∥BD，</w:t>
      </w:r>
      <w:r>
        <w:br/>
      </w:r>
      <w:r>
        <w:t>则直线P′C的表达式为：y=-2x+3，</w:t>
      </w:r>
      <w:r>
        <w:br/>
      </w:r>
      <w:r>
        <w:t>当y=0，x=</w:t>
      </w:r>
      <m:oMath>
        <m:f>
          <m:num>
            <m:r>
              <m:t>3</m:t>
            </m:r>
          </m:num>
          <m:den>
            <m:r>
              <m:t>2</m:t>
            </m:r>
          </m:den>
        </m:f>
      </m:oMath>
      <w:r>
        <w:t>，故点P′（</w:t>
      </w:r>
      <m:oMath>
        <m:f>
          <m:num>
            <m:r>
              <m:t>3</m:t>
            </m:r>
          </m:num>
          <m:den>
            <m:r>
              <m:t>2</m:t>
            </m:r>
          </m:den>
        </m:f>
      </m:oMath>
      <w:r>
        <w:t>，0）；</w:t>
      </w:r>
      <w:r>
        <w:br/>
      </w:r>
      <w:r>
        <w:t>（3）①当点Q在y轴右侧时，</w:t>
      </w:r>
      <w:r>
        <w:br/>
      </w:r>
      <w:r>
        <w:t>以Q，C，B，O为顶点的四边形被对角线分成面积相等的两部分，这条对角线只能是OQ，</w:t>
      </w:r>
      <w:r>
        <w:br/>
      </w:r>
      <w:r>
        <w:t>而OB=OC，故OQ是∠BOC的平分线，</w:t>
      </w:r>
      <w:r>
        <w:br/>
      </w:r>
      <w:r>
        <w:t>即：OQ的函数表达式为：y=x…②，</w:t>
      </w:r>
      <w:r>
        <w:br/>
      </w:r>
      <w:r>
        <w:t>联立①②并解得：x=</w:t>
      </w:r>
      <m:oMath>
        <m:f>
          <m:num>
            <m:r>
              <m:t>1±</m:t>
            </m:r>
            <m:rad>
              <m:radPr>
                <m:degHide/>
              </m:radPr>
              <m:deg/>
              <m:e>
                <m:r>
                  <m:t>13</m:t>
                </m:r>
              </m:e>
            </m:rad>
          </m:num>
          <m:den>
            <m:r>
              <m:t>2</m:t>
            </m:r>
          </m:den>
        </m:f>
      </m:oMath>
      <w:r>
        <w:t>（舍去负值），</w:t>
      </w:r>
      <w:r>
        <w:br/>
      </w:r>
      <w:r>
        <w:t>故点Q（</w:t>
      </w:r>
      <m:oMath>
        <m:f>
          <m:num>
            <m:r>
              <m:t>1+</m:t>
            </m:r>
            <m:rad>
              <m:radPr>
                <m:degHide/>
              </m:radPr>
              <m:deg/>
              <m:e>
                <m:r>
                  <m:t>13</m:t>
                </m:r>
              </m:e>
            </m:rad>
          </m:num>
          <m:den>
            <m:r>
              <m:t>2</m:t>
            </m:r>
          </m:den>
        </m:f>
      </m:oMath>
      <w:r>
        <w:t>，</w:t>
      </w:r>
      <m:oMath>
        <m:f>
          <m:num>
            <m:r>
              <m:t>1+</m:t>
            </m:r>
            <m:rad>
              <m:radPr>
                <m:degHide/>
              </m:radPr>
              <m:deg/>
              <m:e>
                <m:r>
                  <m:t>13</m:t>
                </m:r>
              </m:e>
            </m:rad>
          </m:num>
          <m:den>
            <m:r>
              <m:t>2</m:t>
            </m:r>
          </m:den>
        </m:f>
      </m:oMath>
      <w:r>
        <w:t>）；</w:t>
      </w:r>
      <w:r>
        <w:br/>
      </w:r>
      <w:r>
        <w:t>②当点Q在y轴左侧时，</w:t>
      </w:r>
      <w:r>
        <w:br/>
      </w:r>
      <w:r>
        <w:t>同理可得：点Q（-</w:t>
      </w:r>
      <m:oMath>
        <m:f>
          <m:num>
            <m:r>
              <m:t>1</m:t>
            </m:r>
          </m:num>
          <m:den>
            <m:r>
              <m:t>2</m:t>
            </m:r>
          </m:den>
        </m:f>
      </m:oMath>
      <w:r>
        <w:t>，</w:t>
      </w:r>
      <m:oMath>
        <m:f>
          <m:num>
            <m:r>
              <m:t>7</m:t>
            </m:r>
          </m:num>
          <m:den>
            <m:r>
              <m:t>4</m:t>
            </m:r>
          </m:den>
        </m:f>
      </m:oMath>
      <w:r>
        <w:t>）；</w:t>
      </w:r>
      <w:r>
        <w:br/>
      </w:r>
      <w:r>
        <w:t>故点Q（</w:t>
      </w:r>
      <m:oMath>
        <m:f>
          <m:num>
            <m:r>
              <m:t>1+</m:t>
            </m:r>
            <m:rad>
              <m:radPr>
                <m:degHide/>
              </m:radPr>
              <m:deg/>
              <m:e>
                <m:r>
                  <m:t>13</m:t>
                </m:r>
              </m:e>
            </m:rad>
          </m:num>
          <m:den>
            <m:r>
              <m:t>2</m:t>
            </m:r>
          </m:den>
        </m:f>
      </m:oMath>
      <w:r>
        <w:t>，</w:t>
      </w:r>
      <m:oMath>
        <m:f>
          <m:num>
            <m:r>
              <m:t>1+</m:t>
            </m:r>
            <m:rad>
              <m:radPr>
                <m:degHide/>
              </m:radPr>
              <m:deg/>
              <m:e>
                <m:r>
                  <m:t>13</m:t>
                </m:r>
              </m:e>
            </m:rad>
          </m:num>
          <m:den>
            <m:r>
              <m:t>2</m:t>
            </m:r>
          </m:den>
        </m:f>
      </m:oMath>
      <w:r>
        <w:t>）或（-</w:t>
      </w:r>
      <m:oMath>
        <m:f>
          <m:num>
            <m:r>
              <m:t>1</m:t>
            </m:r>
          </m:num>
          <m:den>
            <m:r>
              <m:t>2</m:t>
            </m:r>
          </m:den>
        </m:f>
      </m:oMath>
      <w:r>
        <w:t>，</w:t>
      </w:r>
      <m:oMath>
        <m:f>
          <m:num>
            <m:r>
              <m:t>7</m:t>
            </m:r>
          </m:num>
          <m:den>
            <m:r>
              <m:t>4</m:t>
            </m:r>
          </m:den>
        </m:f>
      </m:oMath>
      <w:r>
        <w:t>）．</w:t>
      </w:r>
    </w:p>
    <w:p>
      <w:pPr>
        <w:pStyle w:val="BodyText"/>
      </w:pPr>
      <w:r>
        <w:t>【 解析 】</w:t>
      </w:r>
    </w:p>
    <w:p>
      <w:pPr>
        <w:pStyle w:val="BodyText"/>
      </w:pPr>
      <w:r>
        <w:br/>
      </w:r>
      <w:r>
        <w:t>（1）将点A、B坐标代入解析式求出b、c的值即可得；</w:t>
      </w:r>
      <w:r>
        <w:br/>
      </w:r>
      <w:r>
        <w:t>（2）∠PCB=∠CBD有两种情况，①P在B的左侧时，此时PC∥BD，根据一次函数解析式即可求出P；②P在B的左侧时，由∠OCB=∠OBC=45°，可证明∠OPC=∠OHB，从而△OPC≌△OHB，由直线BD即可求得：OH=OP=6，从而得到P点坐标；</w:t>
      </w:r>
      <w:r>
        <w:br/>
      </w:r>
      <w:r>
        <w:t>（3）分点Q在y轴右侧、点Q在y轴左侧两种情况分别求解．</w:t>
      </w:r>
      <w:r>
        <w:br/>
      </w:r>
      <w:r>
        <w:t>本题考查的是二次函数综合运用，涉及到一次函数、平行四边形性质等，其中（2）、（3），要注意分类求解，避免遗漏．</w:t>
      </w:r>
    </w:p>
    <w:p>
      <w:pPr>
        <w:pStyle w:val="BodyText"/>
      </w:pPr>
      <w:r>
        <w:br/>
      </w:r>
    </w:p>
    <w:p>
      <w:pPr>
        <w:pStyle w:val="BodyText"/>
      </w:pPr>
      <w:r>
        <w:t>【 第 26 题 】</w:t>
      </w:r>
    </w:p>
    <w:p>
      <w:pPr>
        <w:pStyle w:val="BodyText"/>
      </w:pPr>
      <w:r>
        <w:t>【 答 案 】</w:t>
      </w:r>
    </w:p>
    <w:p>
      <w:pPr>
        <w:pStyle w:val="BodyText"/>
      </w:pPr>
      <w:r>
        <w:t>解：（1）设y与x之间的函数关系式：y=kx+b，</w:t>
      </w:r>
      <w:r>
        <w:br/>
      </w:r>
      <w:r>
        <w:t>由题意得：</w:t>
      </w:r>
      <m:oMath>
        <m:d>
          <m:dPr>
            <m:begChr m:val="{"/>
            <m:endChr m:val=""/>
          </m:dPr>
          <m:e>
            <m:m>
              <m:mPr>
                <m:plcHide/>
                <m:mcs>
                  <m:mc>
                    <m:mcPr>
                      <m:count m:val="1"/>
                      <m:mcJc m:val="center"/>
                    </m:mcPr>
                  </m:mc>
                </m:mcs>
              </m:mPr>
              <m:mr>
                <m:e>
                  <m:r>
                    <m:t>40k+b=300</m:t>
                  </m:r>
                </m:e>
              </m:mr>
              <m:mr>
                <m:e>
                  <m:r>
                    <m:t>55k+b=150</m:t>
                  </m:r>
                </m:e>
              </m:mr>
            </m:m>
          </m:e>
        </m:d>
      </m:oMath>
      <w:r>
        <w:t>，</w:t>
      </w:r>
      <w:r>
        <w:br/>
      </w:r>
      <w:r>
        <w:t>解得：</w:t>
      </w:r>
      <m:oMath>
        <m:d>
          <m:dPr>
            <m:begChr m:val="{"/>
            <m:endChr m:val=""/>
          </m:dPr>
          <m:e>
            <m:m>
              <m:mPr>
                <m:plcHide/>
                <m:mcs>
                  <m:mc>
                    <m:mcPr>
                      <m:count m:val="1"/>
                      <m:mcJc m:val="center"/>
                    </m:mcPr>
                  </m:mc>
                </m:mcs>
              </m:mPr>
              <m:mr>
                <m:e>
                  <m:r>
                    <m:t>k=−10</m:t>
                  </m:r>
                </m:e>
              </m:mr>
              <m:mr>
                <m:e>
                  <m:r>
                    <m:t>b=700</m:t>
                  </m:r>
                </m:e>
              </m:mr>
            </m:m>
          </m:e>
        </m:d>
      </m:oMath>
      <w:r>
        <w:t>．</w:t>
      </w:r>
      <w:r>
        <w:br/>
      </w:r>
      <w:r>
        <w:t>∴y与x之间的函数关系式为：y=-10x+700；</w:t>
      </w:r>
      <w:r>
        <w:br/>
      </w:r>
      <w:r>
        <w:br/>
      </w:r>
      <w:r>
        <w:t>（2）由题意，得-10x+700≥240，</w:t>
      </w:r>
      <w:r>
        <w:br/>
      </w:r>
      <w:r>
        <w:t>解得x≤46．</w:t>
      </w:r>
      <w:r>
        <w:br/>
      </w:r>
      <w:r>
        <w:t>设利润为w元，</w:t>
      </w:r>
      <w:r>
        <w:br/>
      </w:r>
      <w:r>
        <w:t>则w=（x-30）•y</w:t>
      </w:r>
      <w:r>
        <w:br/>
      </w:r>
      <w:r>
        <w:t>=（x-30）（-10x+700）</w:t>
      </w:r>
      <w:r>
        <w:br/>
      </w:r>
      <w:r>
        <w:t>=-10x</w:t>
      </w:r>
      <w:r>
        <w:rPr>
          <w:vertAlign w:val="superscript"/>
        </w:rPr>
        <w:t>2</w:t>
      </w:r>
      <w:r>
        <w:t>+1000x-21000</w:t>
      </w:r>
      <w:r>
        <w:br/>
      </w:r>
      <w:r>
        <w:t>=-10（x-50）</w:t>
      </w:r>
      <w:r>
        <w:rPr>
          <w:vertAlign w:val="superscript"/>
        </w:rPr>
        <w:t>2</w:t>
      </w:r>
      <w:r>
        <w:t>+4000，</w:t>
      </w:r>
      <w:r>
        <w:br/>
      </w:r>
      <w:r>
        <w:t>∵-10＜0，</w:t>
      </w:r>
      <w:r>
        <w:br/>
      </w:r>
      <w:r>
        <w:t>∴x＜50时，w随x的增大而增大，</w:t>
      </w:r>
      <w:r>
        <w:br/>
      </w:r>
      <w:r>
        <w:t>∴x=46时，w</w:t>
      </w:r>
      <w:r>
        <w:rPr>
          <w:vertAlign w:val="subscript"/>
        </w:rPr>
        <w:t>大</w:t>
      </w:r>
      <w:r>
        <w:t>=-10（46-50）</w:t>
      </w:r>
      <w:r>
        <w:rPr>
          <w:vertAlign w:val="superscript"/>
        </w:rPr>
        <w:t>2</w:t>
      </w:r>
      <w:r>
        <w:t>+4000=3840，</w:t>
      </w:r>
      <w:r>
        <w:br/>
      </w:r>
      <w:r>
        <w:t>答：当销售单价为46元时，每天获取的利润最大，最大利润是3840元．</w:t>
      </w:r>
      <w:r>
        <w:br/>
      </w:r>
      <w:r>
        <w:br/>
      </w:r>
      <w:r>
        <w:t>（3）w-150=-10x</w:t>
      </w:r>
      <w:r>
        <w:rPr>
          <w:vertAlign w:val="superscript"/>
        </w:rPr>
        <w:t>2</w:t>
      </w:r>
      <w:r>
        <w:t>+1000x-21000-150=3600，</w:t>
      </w:r>
      <w:r>
        <w:br/>
      </w:r>
      <w:r>
        <w:t>-10（x-50）</w:t>
      </w:r>
      <w:r>
        <w:rPr>
          <w:vertAlign w:val="superscript"/>
        </w:rPr>
        <w:t>2</w:t>
      </w:r>
      <w:r>
        <w:t>=-250，</w:t>
      </w:r>
      <w:r>
        <w:br/>
      </w:r>
      <w:r>
        <w:t>解得：x</w:t>
      </w:r>
      <w:r>
        <w:rPr>
          <w:vertAlign w:val="subscript"/>
        </w:rPr>
        <w:t>1</w:t>
      </w:r>
      <w:r>
        <w:t>=55，x</w:t>
      </w:r>
      <w:r>
        <w:rPr>
          <w:vertAlign w:val="subscript"/>
        </w:rPr>
        <w:t>2</w:t>
      </w:r>
      <w:r>
        <w:t>=45，</w:t>
      </w:r>
      <w:r>
        <w:br/>
      </w:r>
      <w:r>
        <w:t>∵a=-10＜0，</w:t>
      </w:r>
      <w:r>
        <w:br/>
      </w:r>
      <w:r>
        <w:t>∴当45≤x≤55时，捐款后每天剩余利润不低于3600元．</w:t>
      </w:r>
    </w:p>
    <w:p>
      <w:pPr>
        <w:pStyle w:val="BodyText"/>
      </w:pPr>
      <w:r>
        <w:t>【 解析 】</w:t>
      </w:r>
    </w:p>
    <w:p>
      <w:pPr>
        <w:pStyle w:val="BodyText"/>
      </w:pPr>
      <w:r>
        <w:br/>
      </w:r>
      <w:r>
        <w:t>（1）可用待定系数法来确定y与x之间的函数关系式；</w:t>
      </w:r>
      <w:r>
        <w:br/>
      </w:r>
      <w:r>
        <w:t>（2）根据利润=销售量×单件的利润，然后将（1）中的函数式代入其中，求出利润和销售单件之间的关系式，然后根据其性质来判断出最大利润；</w:t>
      </w:r>
      <w:r>
        <w:br/>
      </w:r>
      <w:r>
        <w:t>（3）首先得出捐款后w与x的函数关系式，进而利用所获利润等于3600元时，对应x的值，根据增减性，求出x的取值范围．</w:t>
      </w:r>
      <w:r>
        <w:br/>
      </w:r>
      <w:r>
        <w:t>此题主要考查了二次函数的应用、一次函数的应用和一元二次方程的应用，利用函数增减性得出最值是解题关键，能从实际问题中抽象出二次函数模型是解答本题的重点和难点．</w:t>
      </w:r>
    </w:p>
    <w:p>
      <w:pPr>
        <w:pStyle w:val="BodyText"/>
      </w:pPr>
      <w:r>
        <w:br/>
      </w:r>
    </w:p>
    <w:p>
      <w:pPr>
        <w:pStyle w:val="BodyText"/>
      </w:pPr>
      <w:bookmarkStart w:id="1" w:name="_GoBack"/>
      <w:bookmarkEnd w:id="1"/>
    </w:p>
    <w:p>
      <w:pPr>
        <w:pStyle w:val="BodyText"/>
      </w:pPr>
      <w:r>
        <w:t> </w:t>
      </w:r>
    </w:p>
    <w:p>
      <w:pPr>
        <w:pStyle w:val="BodyText"/>
      </w:pPr>
      <w:r>
        <w:t> </w:t>
      </w:r>
    </w:p>
    <w:sectPr>
      <w:headerReference w:type="default" r:id="rId28"/>
      <w:footerReference w:type="even" r:id="rId29"/>
      <w:footerReference w:type="default" r:id="rId30"/>
      <w:headerReference w:type="first" r:id="rId31"/>
      <w:footerReference w:type="first" r:id="rId3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header" Target="header2.xml" /><Relationship Id="rId32" Type="http://schemas.openxmlformats.org/officeDocument/2006/relationships/footer" Target="footer3.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仲昊阳</dc:creator>
  <cp:lastModifiedBy>仲昊阳</cp:lastModifiedBy>
  <cp:revision>0</cp:revision>
  <dcterms:created xsi:type="dcterms:W3CDTF">2020-03-24T06:39:00Z</dcterms:created>
  <dcterms:modified xsi:type="dcterms:W3CDTF">2020-03-24T07:21:46Z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