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9pt;margin-top:895pt;margin-left:894pt;mso-position-horizontal-relative:page;mso-position-vertical-relative:top-margin-area;position:absolute;z-index:251658240">
            <v:imagedata r:id="rId5" o:title=""/>
            <o:lock v:ext="edit" aspectratio="t"/>
          </v:shape>
        </w:pict>
      </w:r>
      <w:bookmarkStart w:id="0" w:name="年山东省东营市广饶一中自主招生化学模拟试卷3"/>
      <w:r>
        <w:t>2019年山东省东营市广饶一中自主招生化学模拟试卷（3）</w:t>
      </w:r>
      <w:bookmarkEnd w:id="0"/>
    </w:p>
    <w:p>
      <w:r>
        <w:t> </w:t>
      </w:r>
    </w:p>
    <w:p>
      <w:pPr>
        <w:pStyle w:val="BodyText"/>
      </w:pPr>
      <w:r>
        <w:t>一、单选题（本大题共 10 小题，共 20 分）</w:t>
      </w:r>
    </w:p>
    <w:p>
      <w:pPr>
        <w:pStyle w:val="BodyText"/>
      </w:pPr>
      <w:r>
        <w:t>1、 以下是我们熟悉的几种气体，其中可用如图所示装置干燥并收集的是（　　）（省略了铁架台等仪器）</w:t>
      </w:r>
      <w:r>
        <w:br/>
      </w:r>
      <w:r>
        <w:t>①H</w:t>
      </w:r>
      <w:r>
        <w:rPr>
          <w:vertAlign w:val="subscript"/>
        </w:rPr>
        <w:t>2</w:t>
      </w:r>
      <w:r>
        <w:t xml:space="preserve"> ②O</w:t>
      </w:r>
      <w:r>
        <w:rPr>
          <w:vertAlign w:val="subscript"/>
        </w:rPr>
        <w:t>2</w:t>
      </w:r>
      <w:r>
        <w:t xml:space="preserve"> ③CO</w:t>
      </w:r>
      <w:r>
        <w:rPr>
          <w:vertAlign w:val="subscript"/>
        </w:rPr>
        <w:t>2</w:t>
      </w:r>
      <w:r>
        <w:t xml:space="preserve"> ④SO</w:t>
      </w:r>
      <w:r>
        <w:rPr>
          <w:vertAlign w:val="subscript"/>
        </w:rPr>
        <w:t>2</w:t>
      </w:r>
      <w:r>
        <w:t xml:space="preserve"> ⑤CH</w:t>
      </w:r>
      <w:r>
        <w:rPr>
          <w:vertAlign w:val="subscript"/>
        </w:rPr>
        <w:t>4</w:t>
      </w:r>
      <w:r>
        <w:t>。</w:t>
      </w:r>
      <w:r>
        <w:br/>
      </w:r>
      <w:r>
        <w:drawing>
          <wp:inline distT="0" distB="0" distL="114300" distR="114300">
            <wp:extent cx="1809115" cy="9715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106680" name="Picture"/>
                    <pic:cNvPicPr>
                      <a:picLocks noChangeAspect="1" noChangeArrowheads="1"/>
                    </pic:cNvPicPr>
                  </pic:nvPicPr>
                  <pic:blipFill>
                    <a:blip xmlns:r="http://schemas.openxmlformats.org/officeDocument/2006/relationships" r:embed="rId6"/>
                    <a:stretch>
                      <a:fillRect/>
                    </a:stretch>
                  </pic:blipFill>
                  <pic:spPr>
                    <a:xfrm>
                      <a:off x="0" y="0"/>
                      <a:ext cx="1809549" cy="97215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13"/>
        <w:gridCol w:w="2305"/>
        <w:gridCol w:w="2269"/>
        <w:gridCol w:w="3199"/>
      </w:tblGrid>
      <w:tr>
        <w:tblPrEx>
          <w:tblW w:w="5000" w:type="pct"/>
          <w:tblInd w:w="0" w:type="dxa"/>
          <w:tblCellMar>
            <w:top w:w="0" w:type="dxa"/>
            <w:left w:w="0" w:type="dxa"/>
            <w:bottom w:w="0" w:type="dxa"/>
            <w:right w:w="0" w:type="dxa"/>
          </w:tblCellMar>
        </w:tblPrEx>
        <w:tc>
          <w:tcPr/>
          <w:p>
            <w:pPr>
              <w:pStyle w:val="Compact"/>
              <w:jc w:val="left"/>
            </w:pPr>
            <w:r>
              <w:t>A.①②</w:t>
            </w:r>
          </w:p>
        </w:tc>
        <w:tc>
          <w:tcPr/>
          <w:p>
            <w:pPr>
              <w:pStyle w:val="Compact"/>
              <w:jc w:val="left"/>
            </w:pPr>
            <w:r>
              <w:t>B.③④</w:t>
            </w:r>
          </w:p>
        </w:tc>
        <w:tc>
          <w:tcPr/>
          <w:p>
            <w:pPr>
              <w:pStyle w:val="Compact"/>
              <w:jc w:val="left"/>
            </w:pPr>
            <w:r>
              <w:t>C.①⑤</w:t>
            </w:r>
          </w:p>
        </w:tc>
        <w:tc>
          <w:tcPr/>
          <w:p>
            <w:pPr>
              <w:pStyle w:val="Compact"/>
              <w:jc w:val="left"/>
            </w:pPr>
            <w:r>
              <w:t>D.①②⑤</w:t>
            </w:r>
          </w:p>
        </w:tc>
      </w:tr>
    </w:tbl>
    <w:p>
      <w:pPr>
        <w:pStyle w:val="BodyText"/>
      </w:pPr>
      <w:r>
        <w:t>【 答 案 】</w:t>
      </w:r>
    </w:p>
    <w:p>
      <w:pPr>
        <w:pStyle w:val="BodyText"/>
      </w:pPr>
      <w:r>
        <w:t>C</w:t>
      </w:r>
    </w:p>
    <w:p>
      <w:pPr>
        <w:pStyle w:val="BodyText"/>
      </w:pPr>
      <w:r>
        <w:t>【 解析 】</w:t>
      </w:r>
    </w:p>
    <w:p>
      <w:pPr>
        <w:pStyle w:val="BodyText"/>
      </w:pPr>
      <w:r>
        <w:t>解：①氢气不与氢氧化钠和氧化钙反应，能被其干燥，且氢气的密度比空气小，使用的是向下排空气法，①正确，②氧气不与氢氧化钠和氧化钙反应，能被其干燥，但是氧气的密度比空气大，使用的是向上排空气法，②错误，③二氧化碳能与氢氧化钠和氧化钙反应，不能被其干燥，③错误，④二氧化硫能与氢氧化钠和氧化钙反应，不能被其干燥，④错误，⑤甲烷不与氢氧化钠和氧化钙反应，能被其干燥，且甲烷的密度比空气小，使用的是向下排空气法，⑤正确，观察选项，故选C。</w:t>
      </w:r>
      <w:r>
        <w:br/>
      </w:r>
      <w:r>
        <w:t>根据碱石灰的成分的性质进行及气体的密度分析，被干燥的气体不能与氢氧化钠或氧化钙反应，收集气体的方法为向下排空气法。</w:t>
      </w:r>
      <w:r>
        <w:br/>
      </w:r>
      <w:r>
        <w:t>本题考查了常见气体的干燥及收集方法，完成此题，可以依据气体的性质结合已有的知识进行。</w:t>
      </w:r>
    </w:p>
    <w:p>
      <w:pPr>
        <w:pStyle w:val="BodyText"/>
      </w:pPr>
      <w:r>
        <w:br/>
      </w:r>
      <w:r>
        <w:t>2、 如图表示向一定量CaCl</w:t>
      </w:r>
      <w:r>
        <w:rPr>
          <w:vertAlign w:val="subscript"/>
        </w:rPr>
        <w:t>2</w:t>
      </w:r>
      <w:r>
        <w:t>和盐酸的混合溶液中滴加Na</w:t>
      </w:r>
      <w:r>
        <w:rPr>
          <w:vertAlign w:val="subscript"/>
        </w:rPr>
        <w:t>2</w:t>
      </w:r>
      <w:r>
        <w:t>CO</w:t>
      </w:r>
      <w:r>
        <w:rPr>
          <w:vertAlign w:val="subscript"/>
        </w:rPr>
        <w:t>3</w:t>
      </w:r>
      <w:r>
        <w:t>溶液的变化过程，x表示Na</w:t>
      </w:r>
      <w:r>
        <w:rPr>
          <w:vertAlign w:val="subscript"/>
        </w:rPr>
        <w:t>2</w:t>
      </w:r>
      <w:r>
        <w:t>CO</w:t>
      </w:r>
      <w:r>
        <w:rPr>
          <w:vertAlign w:val="subscript"/>
        </w:rPr>
        <w:t>3</w:t>
      </w:r>
      <w:r>
        <w:t>溶液的质量，则y可能表示（　　）</w:t>
      </w:r>
      <w:r>
        <w:br/>
      </w:r>
      <w:r>
        <w:drawing>
          <wp:inline distT="0" distB="0" distL="114300" distR="114300">
            <wp:extent cx="1250950" cy="107759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086011" name="Picture"/>
                    <pic:cNvPicPr>
                      <a:picLocks noChangeAspect="1" noChangeArrowheads="1"/>
                    </pic:cNvPicPr>
                  </pic:nvPicPr>
                  <pic:blipFill>
                    <a:blip xmlns:r="http://schemas.openxmlformats.org/officeDocument/2006/relationships" r:embed="rId7"/>
                    <a:stretch>
                      <a:fillRect/>
                    </a:stretch>
                  </pic:blipFill>
                  <pic:spPr>
                    <a:xfrm>
                      <a:off x="0" y="0"/>
                      <a:ext cx="1251284" cy="107802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49"/>
        <w:gridCol w:w="2344"/>
        <w:gridCol w:w="2426"/>
        <w:gridCol w:w="2967"/>
      </w:tblGrid>
      <w:tr>
        <w:tblPrEx>
          <w:tblW w:w="5000" w:type="pct"/>
          <w:tblInd w:w="0" w:type="dxa"/>
          <w:tblCellMar>
            <w:top w:w="0" w:type="dxa"/>
            <w:left w:w="0" w:type="dxa"/>
            <w:bottom w:w="0" w:type="dxa"/>
            <w:right w:w="0" w:type="dxa"/>
          </w:tblCellMar>
        </w:tblPrEx>
        <w:tc>
          <w:tcPr/>
          <w:p>
            <w:pPr>
              <w:pStyle w:val="Compact"/>
              <w:jc w:val="left"/>
            </w:pPr>
            <w:r>
              <w:t>A.气体的体积</w:t>
            </w:r>
          </w:p>
        </w:tc>
        <w:tc>
          <w:tcPr/>
          <w:p>
            <w:pPr>
              <w:pStyle w:val="Compact"/>
              <w:jc w:val="left"/>
            </w:pPr>
            <w:r>
              <w:t>B.沉淀的质量</w:t>
            </w:r>
            <w:r>
              <w:br/>
            </w:r>
          </w:p>
        </w:tc>
        <w:tc>
          <w:tcPr/>
          <w:p>
            <w:pPr>
              <w:pStyle w:val="Compact"/>
              <w:jc w:val="left"/>
            </w:pPr>
            <w:r>
              <w:t>C.NaCl的质量</w:t>
            </w:r>
          </w:p>
        </w:tc>
        <w:tc>
          <w:tcPr/>
          <w:p>
            <w:pPr>
              <w:pStyle w:val="Compact"/>
              <w:jc w:val="left"/>
            </w:pPr>
            <w:r>
              <w:t>D.混合溶液的pH</w:t>
            </w:r>
          </w:p>
        </w:tc>
      </w:tr>
    </w:tbl>
    <w:p>
      <w:pPr>
        <w:pStyle w:val="BodyText"/>
      </w:pPr>
      <w:r>
        <w:t>【 答 案 】</w:t>
      </w:r>
    </w:p>
    <w:p>
      <w:pPr>
        <w:pStyle w:val="BodyText"/>
      </w:pPr>
      <w:r>
        <w:t>D</w:t>
      </w:r>
    </w:p>
    <w:p>
      <w:pPr>
        <w:pStyle w:val="BodyText"/>
      </w:pPr>
      <w:r>
        <w:t>【 解析 】</w:t>
      </w:r>
    </w:p>
    <w:p>
      <w:pPr>
        <w:pStyle w:val="BodyText"/>
      </w:pPr>
      <w:r>
        <w:t>【分析】</w:t>
      </w:r>
      <w:r>
        <w:br/>
      </w:r>
      <w:r>
        <w:t>向一定量CaCl</w:t>
      </w:r>
      <w:r>
        <w:rPr>
          <w:vertAlign w:val="subscript"/>
        </w:rPr>
        <w:t>2</w:t>
      </w:r>
      <w:r>
        <w:t>和盐酸的混合溶液中滴加Na</w:t>
      </w:r>
      <w:r>
        <w:rPr>
          <w:vertAlign w:val="subscript"/>
        </w:rPr>
        <w:t>2</w:t>
      </w:r>
      <w:r>
        <w:t>CO</w:t>
      </w:r>
      <w:r>
        <w:rPr>
          <w:vertAlign w:val="subscript"/>
        </w:rPr>
        <w:t>3</w:t>
      </w:r>
      <w:r>
        <w:t>溶液时，碳酸钠先和稀盐酸反应生成氯化钠、水和二氧化碳，后和氯化钙反应生成白色沉淀碳酸钙和氯化钠。</w:t>
      </w:r>
      <w:r>
        <w:br/>
      </w:r>
      <w:r>
        <w:t>本题主要考查物质的性质，解答时要根据各种物质的性质，结合各方面条件进行分析、判断，从而得出正确的结论。</w:t>
      </w:r>
      <w:r>
        <w:br/>
      </w:r>
      <w:r>
        <w:t>【解答】</w:t>
      </w:r>
      <w:r>
        <w:br/>
      </w:r>
      <w:r>
        <w:t>A、加入碳酸钠溶液前气体的体积应该是0，该选项说法不正确；</w:t>
      </w:r>
      <w:r>
        <w:br/>
      </w:r>
      <w:r>
        <w:t>B、加入碳酸钠溶液前沉淀质量是0，该选项说法不正确；</w:t>
      </w:r>
      <w:r>
        <w:br/>
      </w:r>
      <w:r>
        <w:t>C、加入碳酸钠溶液前溶液中不含有氯化钠，因此质量应该是0，该选项说法不正确；</w:t>
      </w:r>
      <w:r>
        <w:br/>
      </w:r>
      <w:r>
        <w:t>D、加入碳酸钠溶液前溶液中含有稀盐酸，显酸性，pH小于7，随着碳酸钠溶液的不断加入，稀盐酸被消耗，酸性减弱，pH升高，稀盐酸恰好和碳酸钠完全反应时，溶液显中性，pH等于7，继续加入碳酸钠溶液时，碳酸钠和氯化钙反应生成碳酸钙和氯化钠，反应过程中溶液显中性，pH始终等于7，当氯化钙完全反应后，继续加入碳酸钠溶液时，溶液显碱性，pH升高，该选项说法正确。</w:t>
      </w:r>
      <w:r>
        <w:br/>
      </w:r>
      <w:r>
        <w:t>故选：D。</w:t>
      </w:r>
      <w:r>
        <w:br/>
      </w:r>
      <w:r>
        <w:br/>
      </w:r>
    </w:p>
    <w:p>
      <w:pPr>
        <w:pStyle w:val="BodyText"/>
      </w:pPr>
      <w:r>
        <w:br/>
      </w:r>
      <w:r>
        <w:t>3、 A、B、C三种物质各15g，在一定条件下充分反应后生成新物质D30g．若增加10gA，反应停止后，只有物质C剩余．根据上述条件推断下列说法中正确的是（　　）</w:t>
      </w:r>
    </w:p>
    <w:tbl>
      <w:tblPr>
        <w:tblStyle w:val="HostTable-Borderless"/>
        <w:tblW w:w="5000" w:type="pct"/>
        <w:tblInd w:w="0" w:type="dxa"/>
        <w:tblCellMar>
          <w:top w:w="0" w:type="dxa"/>
          <w:left w:w="0" w:type="dxa"/>
          <w:bottom w:w="0" w:type="dxa"/>
          <w:right w:w="0" w:type="dxa"/>
        </w:tblCellMar>
      </w:tblPr>
      <w:tblGrid>
        <w:gridCol w:w="4771"/>
        <w:gridCol w:w="5315"/>
      </w:tblGrid>
      <w:tr>
        <w:tblPrEx>
          <w:tblW w:w="5000" w:type="pct"/>
          <w:tblInd w:w="0" w:type="dxa"/>
          <w:tblCellMar>
            <w:top w:w="0" w:type="dxa"/>
            <w:left w:w="0" w:type="dxa"/>
            <w:bottom w:w="0" w:type="dxa"/>
            <w:right w:w="0" w:type="dxa"/>
          </w:tblCellMar>
        </w:tblPrEx>
        <w:tc>
          <w:tcPr/>
          <w:p>
            <w:pPr>
              <w:pStyle w:val="Compact"/>
              <w:jc w:val="left"/>
            </w:pPr>
            <w:r>
              <w:t>A.第一次反应停止后，B 剩余9g</w:t>
            </w:r>
          </w:p>
        </w:tc>
        <w:tc>
          <w:tcPr/>
          <w:p>
            <w:pPr>
              <w:pStyle w:val="Compact"/>
              <w:jc w:val="left"/>
            </w:pPr>
            <w:r>
              <w:t>B.反应中所消耗的A 和B的质量比是3：2</w:t>
            </w:r>
          </w:p>
        </w:tc>
      </w:tr>
      <w:tr>
        <w:tblPrEx>
          <w:tblW w:w="5000" w:type="pct"/>
          <w:tblInd w:w="0" w:type="dxa"/>
          <w:tblCellMar>
            <w:top w:w="0" w:type="dxa"/>
            <w:left w:w="0" w:type="dxa"/>
            <w:bottom w:w="0" w:type="dxa"/>
            <w:right w:w="0" w:type="dxa"/>
          </w:tblCellMar>
        </w:tblPrEx>
        <w:tc>
          <w:tcPr/>
          <w:p>
            <w:pPr>
              <w:pStyle w:val="Compact"/>
              <w:jc w:val="left"/>
            </w:pPr>
            <w:r>
              <w:t>C.第二次反应停止后，D 的质量为50g</w:t>
            </w:r>
          </w:p>
        </w:tc>
        <w:tc>
          <w:tcPr/>
          <w:p>
            <w:pPr>
              <w:pStyle w:val="Compact"/>
              <w:jc w:val="left"/>
            </w:pPr>
            <w:r>
              <w:t>D.反应中所消耗的A 和C的质量比是5：3</w:t>
            </w:r>
          </w:p>
        </w:tc>
      </w:tr>
    </w:tbl>
    <w:p>
      <w:pPr>
        <w:pStyle w:val="BodyText"/>
      </w:pPr>
      <w:r>
        <w:t>【 答 案 】</w:t>
      </w:r>
    </w:p>
    <w:p>
      <w:pPr>
        <w:pStyle w:val="BodyText"/>
      </w:pPr>
      <w:r>
        <w:t>C</w:t>
      </w:r>
    </w:p>
    <w:p>
      <w:pPr>
        <w:pStyle w:val="BodyText"/>
      </w:pPr>
      <w:r>
        <w:t>【 解析 】</w:t>
      </w:r>
    </w:p>
    <w:p>
      <w:pPr>
        <w:pStyle w:val="BodyText"/>
      </w:pPr>
      <w:r>
        <w:t>解：若增加10gA，则反应停止后，原反应物中只余C，说明参加第二次反应的A的质量为25克，B的质量为15克，A与B参加反应的质量比为5：3；A、B、C三种物质各15g，它们化合时只能生成30g新物质D，说明参加第一次反应的A的质量为15克，B的质量为9克，根据质量守恒定律可知参加第一次反应的C的质量为6克，则A、B、C参加反应的质量比为5：3：2，则第二次参加反应的C的质量为4克，生成D的质量为50克。</w:t>
      </w:r>
      <w:r>
        <w:br/>
      </w:r>
      <w:r>
        <w:t>A、参加第一次反应的B的质量为9克，剩余6克，故A不正确；</w:t>
      </w:r>
      <w:r>
        <w:br/>
      </w:r>
      <w:r>
        <w:t>B、反应中A与B的质量比为5：3，故B不正确；</w:t>
      </w:r>
      <w:r>
        <w:br/>
      </w:r>
      <w:r>
        <w:t>C、第二次反应停止后D的质量为50克，故C正确；</w:t>
      </w:r>
      <w:r>
        <w:br/>
      </w:r>
      <w:r>
        <w:t>D、反应中A与C的质量比为5：2，故D不正确。</w:t>
      </w:r>
      <w:r>
        <w:br/>
      </w:r>
      <w:r>
        <w:t>故选：C。</w:t>
      </w:r>
      <w:r>
        <w:br/>
      </w:r>
      <w:r>
        <w:t>若增加10gA，则反应停止后，原反应物中只余C，据此可确定参加反应的A与B的质量关系；A、B、C三种物质各15g，它们化合时只能生成30g新物质D，据此又可确定参加反应的A、B、C的质量及质量比关系；从而又可确定参加第二次反应的A、B、C的质量及反应结束后生成D的质量．</w:t>
      </w:r>
      <w:r>
        <w:br/>
      </w:r>
      <w:r>
        <w:t>质量守恒定律是自然界的普遍规律，它揭示了化学反应中反应物和生成物之间的质量关系，质量守恒定律的应用是中考考查的重点．</w:t>
      </w:r>
    </w:p>
    <w:p>
      <w:pPr>
        <w:pStyle w:val="BodyText"/>
      </w:pPr>
      <w:r>
        <w:br/>
      </w:r>
      <w:r>
        <w:t>4、 分别将不同质量的锌粉加入到一定量的Fe（NO</w:t>
      </w:r>
      <w:r>
        <w:rPr>
          <w:vertAlign w:val="subscript"/>
        </w:rPr>
        <w:t>3</w:t>
      </w:r>
      <w:r>
        <w:t>）</w:t>
      </w:r>
      <w:r>
        <w:rPr>
          <w:vertAlign w:val="subscript"/>
        </w:rPr>
        <w:t>2</w:t>
      </w:r>
      <w:r>
        <w:t>、Cu（NO</w:t>
      </w:r>
      <w:r>
        <w:rPr>
          <w:vertAlign w:val="subscript"/>
        </w:rPr>
        <w:t>3</w:t>
      </w:r>
      <w:r>
        <w:t>）</w:t>
      </w:r>
      <w:r>
        <w:rPr>
          <w:vertAlign w:val="subscript"/>
        </w:rPr>
        <w:t>2</w:t>
      </w:r>
      <w:r>
        <w:t>和AgNO</w:t>
      </w:r>
      <w:r>
        <w:rPr>
          <w:vertAlign w:val="subscript"/>
        </w:rPr>
        <w:t>3</w:t>
      </w:r>
      <w:r>
        <w:t>混合溶液中，充分反应后过滤，以下是在不同情况下对滤渣或滤液成分的说法，错误的是（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A.若滤液中只含一种溶质，滤渣一定含有Ag、Cu、Fe，可能含有Zn</w:t>
            </w:r>
          </w:p>
        </w:tc>
      </w:tr>
      <w:tr>
        <w:tblPrEx>
          <w:tblW w:w="5000" w:type="pct"/>
          <w:tblInd w:w="0" w:type="dxa"/>
          <w:tblCellMar>
            <w:top w:w="0" w:type="dxa"/>
            <w:left w:w="0" w:type="dxa"/>
            <w:bottom w:w="0" w:type="dxa"/>
            <w:right w:w="0" w:type="dxa"/>
          </w:tblCellMar>
        </w:tblPrEx>
        <w:tc>
          <w:tcPr/>
          <w:p>
            <w:pPr>
              <w:pStyle w:val="Compact"/>
              <w:jc w:val="left"/>
            </w:pPr>
            <w:r>
              <w:t>B.当滤液含两种溶质时，滤渣一定含有Ag、Cu，可能含有Fe，一定不含Zn</w:t>
            </w:r>
          </w:p>
        </w:tc>
      </w:tr>
      <w:tr>
        <w:tblPrEx>
          <w:tblW w:w="5000" w:type="pct"/>
          <w:tblInd w:w="0" w:type="dxa"/>
          <w:tblCellMar>
            <w:top w:w="0" w:type="dxa"/>
            <w:left w:w="0" w:type="dxa"/>
            <w:bottom w:w="0" w:type="dxa"/>
            <w:right w:w="0" w:type="dxa"/>
          </w:tblCellMar>
        </w:tblPrEx>
        <w:tc>
          <w:tcPr/>
          <w:p>
            <w:pPr>
              <w:pStyle w:val="Compact"/>
              <w:jc w:val="left"/>
            </w:pPr>
            <w:r>
              <w:t>C.若滤渣中有红色固体，滤液一定含有Zn（NO</w:t>
            </w:r>
            <w:r>
              <w:rPr>
                <w:vertAlign w:val="subscript"/>
              </w:rPr>
              <w:t>3</w:t>
            </w:r>
            <w:r>
              <w:t>）</w:t>
            </w:r>
            <w:r>
              <w:rPr>
                <w:vertAlign w:val="subscript"/>
              </w:rPr>
              <w:t>2</w:t>
            </w:r>
            <w:r>
              <w:t>、Fe（NO</w:t>
            </w:r>
            <w:r>
              <w:rPr>
                <w:vertAlign w:val="subscript"/>
              </w:rPr>
              <w:t>3</w:t>
            </w:r>
            <w:r>
              <w:t>）</w:t>
            </w:r>
            <w:r>
              <w:rPr>
                <w:vertAlign w:val="subscript"/>
              </w:rPr>
              <w:t>2</w:t>
            </w:r>
            <w:r>
              <w:t>，一定不含AgNO</w:t>
            </w:r>
            <w:r>
              <w:rPr>
                <w:vertAlign w:val="subscript"/>
              </w:rPr>
              <w:t>3</w:t>
            </w:r>
            <w:r>
              <w:t>、Cu（NO</w:t>
            </w:r>
            <w:r>
              <w:rPr>
                <w:vertAlign w:val="subscript"/>
              </w:rPr>
              <w:t>3</w:t>
            </w:r>
            <w:r>
              <w:t>）</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D.若向所得滤渣中滴加稀盐酸无气泡生成，滤渣一定含有Ag，可能含Cu，一定不含Fe和Zn</w:t>
            </w:r>
          </w:p>
        </w:tc>
      </w:tr>
    </w:tbl>
    <w:p>
      <w:pPr>
        <w:pStyle w:val="BodyText"/>
      </w:pPr>
      <w:r>
        <w:t>【 答 案 】</w:t>
      </w:r>
    </w:p>
    <w:p>
      <w:pPr>
        <w:pStyle w:val="BodyText"/>
      </w:pPr>
      <w:r>
        <w:t>C</w:t>
      </w:r>
    </w:p>
    <w:p>
      <w:pPr>
        <w:pStyle w:val="BodyText"/>
      </w:pPr>
      <w:r>
        <w:t>【 解析 】</w:t>
      </w:r>
    </w:p>
    <w:p>
      <w:pPr>
        <w:pStyle w:val="BodyText"/>
      </w:pPr>
      <w:r>
        <w:t>解：由于金属活动顺序是：Zn＞Fe＞Cu＞Ag，将不同质量的锌粉加入到一定量的Fe（NO</w:t>
      </w:r>
      <w:r>
        <w:rPr>
          <w:vertAlign w:val="subscript"/>
        </w:rPr>
        <w:t>3</w:t>
      </w:r>
      <w:r>
        <w:t>）</w:t>
      </w:r>
      <w:r>
        <w:rPr>
          <w:vertAlign w:val="subscript"/>
        </w:rPr>
        <w:t>2</w:t>
      </w:r>
      <w:r>
        <w:t>、Cu（NO</w:t>
      </w:r>
      <w:r>
        <w:rPr>
          <w:vertAlign w:val="subscript"/>
        </w:rPr>
        <w:t>3</w:t>
      </w:r>
      <w:r>
        <w:t>）</w:t>
      </w:r>
      <w:r>
        <w:rPr>
          <w:vertAlign w:val="subscript"/>
        </w:rPr>
        <w:t>2</w:t>
      </w:r>
      <w:r>
        <w:t>和AgNO</w:t>
      </w:r>
      <w:r>
        <w:rPr>
          <w:vertAlign w:val="subscript"/>
        </w:rPr>
        <w:t>3</w:t>
      </w:r>
      <w:r>
        <w:t>混合溶液中，锌先与硝酸银反应生成了银和硝酸锌，当硝酸银完全反应后，锌再与硝酸铜反应生成了硝酸锌和铜，当硝酸铜完全反应后锌再与硝酸亚铁反应生成了硝酸锌和铁。</w:t>
      </w:r>
      <w:r>
        <w:br/>
      </w:r>
      <w:r>
        <w:t>A、若滤液中只含一种溶质，就是硝酸锌，滤渣一定含有Ag、Cu、Fe，可能含有Zn，故A正确；</w:t>
      </w:r>
      <w:r>
        <w:br/>
      </w:r>
      <w:r>
        <w:t>B、当滤液含两种溶质时，溶质是硝酸锌和硝酸亚铁，滤渣一定含有Ag、Cu，可能含有Fe，一定不含Zn，故B正确；</w:t>
      </w:r>
      <w:r>
        <w:br/>
      </w:r>
      <w:r>
        <w:t>C、若滤渣中有红色固体，红色固体是铜，滤液一定含有Zn（NO</w:t>
      </w:r>
      <w:r>
        <w:rPr>
          <w:vertAlign w:val="subscript"/>
        </w:rPr>
        <w:t>3</w:t>
      </w:r>
      <w:r>
        <w:t>）</w:t>
      </w:r>
      <w:r>
        <w:rPr>
          <w:vertAlign w:val="subscript"/>
        </w:rPr>
        <w:t>2</w:t>
      </w:r>
      <w:r>
        <w:t>，一定不含AgNO</w:t>
      </w:r>
      <w:r>
        <w:rPr>
          <w:vertAlign w:val="subscript"/>
        </w:rPr>
        <w:t>3</w:t>
      </w:r>
      <w:r>
        <w:t>、可能含有Cu（NO</w:t>
      </w:r>
      <w:r>
        <w:rPr>
          <w:vertAlign w:val="subscript"/>
        </w:rPr>
        <w:t>3</w:t>
      </w:r>
      <w:r>
        <w:t>）</w:t>
      </w:r>
      <w:r>
        <w:rPr>
          <w:vertAlign w:val="subscript"/>
        </w:rPr>
        <w:t>2</w:t>
      </w:r>
      <w:r>
        <w:t>和Fe（NO</w:t>
      </w:r>
      <w:r>
        <w:rPr>
          <w:vertAlign w:val="subscript"/>
        </w:rPr>
        <w:t>3</w:t>
      </w:r>
      <w:r>
        <w:t>）</w:t>
      </w:r>
      <w:r>
        <w:rPr>
          <w:vertAlign w:val="subscript"/>
        </w:rPr>
        <w:t>2</w:t>
      </w:r>
      <w:r>
        <w:t>故C错误；</w:t>
      </w:r>
      <w:r>
        <w:br/>
      </w:r>
      <w:r>
        <w:t>D、若向所得滤渣中滴加稀盐酸无气泡生成，滤渣一定含有Ag，可能含Cu，一定不含Fe和Zn，故D正确。</w:t>
      </w:r>
      <w:r>
        <w:br/>
      </w:r>
      <w:r>
        <w:t>故选：C。</w:t>
      </w:r>
      <w:r>
        <w:br/>
      </w:r>
      <w:r>
        <w:t>根据在金属活动性顺序中，氢前的金属能与酸反应生成氢气，位置在前的金属能将位于其后的金属从其盐溶液中置换出来，据此分析判断有关的问题。</w:t>
      </w:r>
      <w:r>
        <w:br/>
      </w:r>
      <w:r>
        <w:t>本题考查了金属活动性顺序的应用，完成此题，可以依据金属活动性顺序及其意义进行。</w:t>
      </w:r>
    </w:p>
    <w:p>
      <w:pPr>
        <w:pStyle w:val="BodyText"/>
      </w:pPr>
      <w:r>
        <w:br/>
      </w:r>
      <w:r>
        <w:t>5、 已知乙炔（C</w:t>
      </w:r>
      <w:r>
        <w:rPr>
          <w:vertAlign w:val="subscript"/>
        </w:rPr>
        <w:t>2</w:t>
      </w:r>
      <w:r>
        <w:t>H</w:t>
      </w:r>
      <w:r>
        <w:rPr>
          <w:vertAlign w:val="subscript"/>
        </w:rPr>
        <w:t>2</w:t>
      </w:r>
      <w:r>
        <w:t>）、苯（C</w:t>
      </w:r>
      <w:r>
        <w:rPr>
          <w:vertAlign w:val="subscript"/>
        </w:rPr>
        <w:t>6</w:t>
      </w:r>
      <w:r>
        <w:t>H</w:t>
      </w:r>
      <w:r>
        <w:rPr>
          <w:vertAlign w:val="subscript"/>
        </w:rPr>
        <w:t>6</w:t>
      </w:r>
      <w:r>
        <w:t>）、乙醛（C</w:t>
      </w:r>
      <w:r>
        <w:rPr>
          <w:vertAlign w:val="subscript"/>
        </w:rPr>
        <w:t>2</w:t>
      </w:r>
      <w:r>
        <w:t>H</w:t>
      </w:r>
      <w:r>
        <w:rPr>
          <w:vertAlign w:val="subscript"/>
        </w:rPr>
        <w:t>4</w:t>
      </w:r>
      <w:r>
        <w:t>O）的混合气体中含氧元素的质量分数为8%，则混合气体中碳元素的质量分数为（　　）</w:t>
      </w:r>
    </w:p>
    <w:tbl>
      <w:tblPr>
        <w:tblStyle w:val="HostTable-Borderless"/>
        <w:tblW w:w="5000" w:type="pct"/>
        <w:tblInd w:w="0" w:type="dxa"/>
        <w:tblCellMar>
          <w:top w:w="0" w:type="dxa"/>
          <w:left w:w="0" w:type="dxa"/>
          <w:bottom w:w="0" w:type="dxa"/>
          <w:right w:w="0" w:type="dxa"/>
        </w:tblCellMar>
      </w:tblPr>
      <w:tblGrid>
        <w:gridCol w:w="2530"/>
        <w:gridCol w:w="2519"/>
        <w:gridCol w:w="2474"/>
        <w:gridCol w:w="2563"/>
      </w:tblGrid>
      <w:tr>
        <w:tblPrEx>
          <w:tblW w:w="5000" w:type="pct"/>
          <w:tblInd w:w="0" w:type="dxa"/>
          <w:tblCellMar>
            <w:top w:w="0" w:type="dxa"/>
            <w:left w:w="0" w:type="dxa"/>
            <w:bottom w:w="0" w:type="dxa"/>
            <w:right w:w="0" w:type="dxa"/>
          </w:tblCellMar>
        </w:tblPrEx>
        <w:tc>
          <w:tcPr/>
          <w:p>
            <w:pPr>
              <w:pStyle w:val="Compact"/>
              <w:jc w:val="left"/>
            </w:pPr>
            <w:r>
              <w:t>A.84%</w:t>
            </w:r>
          </w:p>
        </w:tc>
        <w:tc>
          <w:tcPr/>
          <w:p>
            <w:pPr>
              <w:pStyle w:val="Compact"/>
              <w:jc w:val="left"/>
            </w:pPr>
            <w:r>
              <w:t>B.60%</w:t>
            </w:r>
          </w:p>
        </w:tc>
        <w:tc>
          <w:tcPr/>
          <w:p>
            <w:pPr>
              <w:pStyle w:val="Compact"/>
              <w:jc w:val="left"/>
            </w:pPr>
            <w:r>
              <w:t>C.91%</w:t>
            </w:r>
          </w:p>
        </w:tc>
        <w:tc>
          <w:tcPr/>
          <w:p>
            <w:pPr>
              <w:pStyle w:val="Compact"/>
              <w:jc w:val="left"/>
            </w:pPr>
            <w:r>
              <w:t>D.42%</w:t>
            </w:r>
          </w:p>
        </w:tc>
      </w:tr>
    </w:tbl>
    <w:p>
      <w:pPr>
        <w:pStyle w:val="BodyText"/>
      </w:pPr>
      <w:r>
        <w:t>【 答 案 】</w:t>
      </w:r>
    </w:p>
    <w:p>
      <w:pPr>
        <w:pStyle w:val="BodyText"/>
      </w:pPr>
      <w:r>
        <w:t>A</w:t>
      </w:r>
    </w:p>
    <w:p>
      <w:pPr>
        <w:pStyle w:val="BodyText"/>
      </w:pPr>
      <w:r>
        <w:t>【 解析 】</w:t>
      </w:r>
    </w:p>
    <w:p>
      <w:pPr>
        <w:pStyle w:val="BodyText"/>
      </w:pPr>
      <w:r>
        <w:t>解：乙醛（C</w:t>
      </w:r>
      <w:r>
        <w:rPr>
          <w:vertAlign w:val="subscript"/>
        </w:rPr>
        <w:t>2</w:t>
      </w:r>
      <w:r>
        <w:t>H</w:t>
      </w:r>
      <w:r>
        <w:rPr>
          <w:vertAlign w:val="subscript"/>
        </w:rPr>
        <w:t>4</w:t>
      </w:r>
      <w:r>
        <w:t>O）可以表示为C</w:t>
      </w:r>
      <w:r>
        <w:rPr>
          <w:vertAlign w:val="subscript"/>
        </w:rPr>
        <w:t>2</w:t>
      </w:r>
      <w:r>
        <w:t>H</w:t>
      </w:r>
      <w:r>
        <w:rPr>
          <w:vertAlign w:val="subscript"/>
        </w:rPr>
        <w:t>2</w:t>
      </w:r>
      <w:r>
        <w:t>．H</w:t>
      </w:r>
      <w:r>
        <w:rPr>
          <w:vertAlign w:val="subscript"/>
        </w:rPr>
        <w:t>2</w:t>
      </w:r>
      <w:r>
        <w:t>O，故乙炔（C</w:t>
      </w:r>
      <w:r>
        <w:rPr>
          <w:vertAlign w:val="subscript"/>
        </w:rPr>
        <w:t>2</w:t>
      </w:r>
      <w:r>
        <w:t>H</w:t>
      </w:r>
      <w:r>
        <w:rPr>
          <w:vertAlign w:val="subscript"/>
        </w:rPr>
        <w:t>2</w:t>
      </w:r>
      <w:r>
        <w:t>）、苯（C</w:t>
      </w:r>
      <w:r>
        <w:rPr>
          <w:vertAlign w:val="subscript"/>
        </w:rPr>
        <w:t>6</w:t>
      </w:r>
      <w:r>
        <w:t>H</w:t>
      </w:r>
      <w:r>
        <w:rPr>
          <w:vertAlign w:val="subscript"/>
        </w:rPr>
        <w:t>6</w:t>
      </w:r>
      <w:r>
        <w:t>）、乙醛（C</w:t>
      </w:r>
      <w:r>
        <w:rPr>
          <w:vertAlign w:val="subscript"/>
        </w:rPr>
        <w:t>2</w:t>
      </w:r>
      <w:r>
        <w:t>H</w:t>
      </w:r>
      <w:r>
        <w:rPr>
          <w:vertAlign w:val="subscript"/>
        </w:rPr>
        <w:t>4</w:t>
      </w:r>
      <w:r>
        <w:t>O）的混合气体可以看做C</w:t>
      </w:r>
      <w:r>
        <w:rPr>
          <w:vertAlign w:val="subscript"/>
        </w:rPr>
        <w:t>6</w:t>
      </w:r>
      <w:r>
        <w:t>H</w:t>
      </w:r>
      <w:r>
        <w:rPr>
          <w:vertAlign w:val="subscript"/>
        </w:rPr>
        <w:t>6</w:t>
      </w:r>
      <w:r>
        <w:t>、C</w:t>
      </w:r>
      <w:r>
        <w:rPr>
          <w:vertAlign w:val="subscript"/>
        </w:rPr>
        <w:t>8</w:t>
      </w:r>
      <w:r>
        <w:t>H</w:t>
      </w:r>
      <w:r>
        <w:rPr>
          <w:vertAlign w:val="subscript"/>
        </w:rPr>
        <w:t>8</w:t>
      </w:r>
      <w:r>
        <w:t>、C</w:t>
      </w:r>
      <w:r>
        <w:rPr>
          <w:vertAlign w:val="subscript"/>
        </w:rPr>
        <w:t>2</w:t>
      </w:r>
      <w:r>
        <w:t>H</w:t>
      </w:r>
      <w:r>
        <w:rPr>
          <w:vertAlign w:val="subscript"/>
        </w:rPr>
        <w:t>2</w:t>
      </w:r>
      <w:r>
        <w:t>、H</w:t>
      </w:r>
      <w:r>
        <w:rPr>
          <w:vertAlign w:val="subscript"/>
        </w:rPr>
        <w:t>2</w:t>
      </w:r>
      <w:r>
        <w:t>O的混合物，O元素的分数为8%，故H</w:t>
      </w:r>
      <w:r>
        <w:rPr>
          <w:vertAlign w:val="subscript"/>
        </w:rPr>
        <w:t>2</w:t>
      </w:r>
      <w:r>
        <w:t>O的质量分数为</w:t>
      </w:r>
      <m:oMath>
        <m:f>
          <m:num>
            <m:r>
              <m:t>16%</m:t>
            </m:r>
          </m:num>
          <m:den>
            <m:f>
              <m:num>
                <m:r>
                  <m:t>16</m:t>
                </m:r>
              </m:num>
              <m:den>
                <m:r>
                  <m:t>18</m:t>
                </m:r>
              </m:den>
            </m:f>
          </m:den>
        </m:f>
      </m:oMath>
      <w:r>
        <w:t>=9%，故C</w:t>
      </w:r>
      <w:r>
        <w:rPr>
          <w:vertAlign w:val="subscript"/>
        </w:rPr>
        <w:t>6</w:t>
      </w:r>
      <w:r>
        <w:t>H</w:t>
      </w:r>
      <w:r>
        <w:rPr>
          <w:vertAlign w:val="subscript"/>
        </w:rPr>
        <w:t>6</w:t>
      </w:r>
      <w:r>
        <w:t>、C</w:t>
      </w:r>
      <w:r>
        <w:rPr>
          <w:vertAlign w:val="subscript"/>
        </w:rPr>
        <w:t>8</w:t>
      </w:r>
      <w:r>
        <w:t>H</w:t>
      </w:r>
      <w:r>
        <w:rPr>
          <w:vertAlign w:val="subscript"/>
        </w:rPr>
        <w:t>8</w:t>
      </w:r>
      <w:r>
        <w:t>、C</w:t>
      </w:r>
      <w:r>
        <w:rPr>
          <w:vertAlign w:val="subscript"/>
        </w:rPr>
        <w:t>2</w:t>
      </w:r>
      <w:r>
        <w:t>H</w:t>
      </w:r>
      <w:r>
        <w:rPr>
          <w:vertAlign w:val="subscript"/>
        </w:rPr>
        <w:t>2</w:t>
      </w:r>
      <w:r>
        <w:t>总的质量分数1-9%=91%，由三种物质的化学式可知最简式为CH，C、H质量之比为12：1，故C元素的质量分数为91%×</w:t>
      </w:r>
      <m:oMath>
        <m:f>
          <m:num>
            <m:r>
              <m:t>12</m:t>
            </m:r>
          </m:num>
          <m:den>
            <m:r>
              <m:t>13</m:t>
            </m:r>
          </m:den>
        </m:f>
      </m:oMath>
      <w:r>
        <w:t>=84%，</w:t>
      </w:r>
      <w:r>
        <w:br/>
      </w:r>
      <w:r>
        <w:t>故选：A。</w:t>
      </w:r>
      <w:r>
        <w:br/>
      </w:r>
      <w:r>
        <w:t>乙醛（C</w:t>
      </w:r>
      <w:r>
        <w:rPr>
          <w:vertAlign w:val="subscript"/>
        </w:rPr>
        <w:t>2</w:t>
      </w:r>
      <w:r>
        <w:t>H</w:t>
      </w:r>
      <w:r>
        <w:rPr>
          <w:vertAlign w:val="subscript"/>
        </w:rPr>
        <w:t>4</w:t>
      </w:r>
      <w:r>
        <w:t>O）可以表示为C</w:t>
      </w:r>
      <w:r>
        <w:rPr>
          <w:vertAlign w:val="subscript"/>
        </w:rPr>
        <w:t>2</w:t>
      </w:r>
      <w:r>
        <w:t>H</w:t>
      </w:r>
      <w:r>
        <w:rPr>
          <w:vertAlign w:val="subscript"/>
        </w:rPr>
        <w:t>2</w:t>
      </w:r>
      <w:r>
        <w:t>．H</w:t>
      </w:r>
      <w:r>
        <w:rPr>
          <w:vertAlign w:val="subscript"/>
        </w:rPr>
        <w:t>2</w:t>
      </w:r>
      <w:r>
        <w:t>O，故乙炔（C</w:t>
      </w:r>
      <w:r>
        <w:rPr>
          <w:vertAlign w:val="subscript"/>
        </w:rPr>
        <w:t>2</w:t>
      </w:r>
      <w:r>
        <w:t>H</w:t>
      </w:r>
      <w:r>
        <w:rPr>
          <w:vertAlign w:val="subscript"/>
        </w:rPr>
        <w:t>2</w:t>
      </w:r>
      <w:r>
        <w:t>）、苯（C</w:t>
      </w:r>
      <w:r>
        <w:rPr>
          <w:vertAlign w:val="subscript"/>
        </w:rPr>
        <w:t>6</w:t>
      </w:r>
      <w:r>
        <w:t>H</w:t>
      </w:r>
      <w:r>
        <w:rPr>
          <w:vertAlign w:val="subscript"/>
        </w:rPr>
        <w:t>6</w:t>
      </w:r>
      <w:r>
        <w:t>）、乙醛（C</w:t>
      </w:r>
      <w:r>
        <w:rPr>
          <w:vertAlign w:val="subscript"/>
        </w:rPr>
        <w:t>2</w:t>
      </w:r>
      <w:r>
        <w:t>H</w:t>
      </w:r>
      <w:r>
        <w:rPr>
          <w:vertAlign w:val="subscript"/>
        </w:rPr>
        <w:t>4</w:t>
      </w:r>
      <w:r>
        <w:t>O）的混合气体可以看做C</w:t>
      </w:r>
      <w:r>
        <w:rPr>
          <w:vertAlign w:val="subscript"/>
        </w:rPr>
        <w:t>6</w:t>
      </w:r>
      <w:r>
        <w:t>H</w:t>
      </w:r>
      <w:r>
        <w:rPr>
          <w:vertAlign w:val="subscript"/>
        </w:rPr>
        <w:t>6</w:t>
      </w:r>
      <w:r>
        <w:t>、C</w:t>
      </w:r>
      <w:r>
        <w:rPr>
          <w:vertAlign w:val="subscript"/>
        </w:rPr>
        <w:t>8</w:t>
      </w:r>
      <w:r>
        <w:t>H</w:t>
      </w:r>
      <w:r>
        <w:rPr>
          <w:vertAlign w:val="subscript"/>
        </w:rPr>
        <w:t>8</w:t>
      </w:r>
      <w:r>
        <w:t>、C</w:t>
      </w:r>
      <w:r>
        <w:rPr>
          <w:vertAlign w:val="subscript"/>
        </w:rPr>
        <w:t>2</w:t>
      </w:r>
      <w:r>
        <w:t>H</w:t>
      </w:r>
      <w:r>
        <w:rPr>
          <w:vertAlign w:val="subscript"/>
        </w:rPr>
        <w:t>2</w:t>
      </w:r>
      <w:r>
        <w:t>、H</w:t>
      </w:r>
      <w:r>
        <w:rPr>
          <w:vertAlign w:val="subscript"/>
        </w:rPr>
        <w:t>2</w:t>
      </w:r>
      <w:r>
        <w:t>O的混合物，根据O元素的分数计算H</w:t>
      </w:r>
      <w:r>
        <w:rPr>
          <w:vertAlign w:val="subscript"/>
        </w:rPr>
        <w:t>2</w:t>
      </w:r>
      <w:r>
        <w:t>O的质量分数，进而计算C</w:t>
      </w:r>
      <w:r>
        <w:rPr>
          <w:vertAlign w:val="subscript"/>
        </w:rPr>
        <w:t>6</w:t>
      </w:r>
      <w:r>
        <w:t>H</w:t>
      </w:r>
      <w:r>
        <w:rPr>
          <w:vertAlign w:val="subscript"/>
        </w:rPr>
        <w:t>6</w:t>
      </w:r>
      <w:r>
        <w:t>、C</w:t>
      </w:r>
      <w:r>
        <w:rPr>
          <w:vertAlign w:val="subscript"/>
        </w:rPr>
        <w:t>8</w:t>
      </w:r>
      <w:r>
        <w:t>H</w:t>
      </w:r>
      <w:r>
        <w:rPr>
          <w:vertAlign w:val="subscript"/>
        </w:rPr>
        <w:t>8</w:t>
      </w:r>
      <w:r>
        <w:t>、C</w:t>
      </w:r>
      <w:r>
        <w:rPr>
          <w:vertAlign w:val="subscript"/>
        </w:rPr>
        <w:t>2</w:t>
      </w:r>
      <w:r>
        <w:t>H</w:t>
      </w:r>
      <w:r>
        <w:rPr>
          <w:vertAlign w:val="subscript"/>
        </w:rPr>
        <w:t>2</w:t>
      </w:r>
      <w:r>
        <w:t>总的质量分数，由三物质的化学式可知最简式为CH，C、H质量之比为12：1，据此计算C元素的质量分数。</w:t>
      </w:r>
      <w:r>
        <w:br/>
      </w:r>
      <w:r>
        <w:t>本题考查混合物中元素质量分数的计算，难度中等，关键是根据乙醛的化学式将物质转化为最简式为CH与水的混合物。</w:t>
      </w:r>
    </w:p>
    <w:p>
      <w:pPr>
        <w:pStyle w:val="BodyText"/>
      </w:pPr>
      <w:r>
        <w:br/>
      </w:r>
      <w:r>
        <w:t>6、 下列各组物质，只用组内溶液相互混合的方法就能鉴别的是（　　）</w:t>
      </w:r>
    </w:p>
    <w:tbl>
      <w:tblPr>
        <w:tblStyle w:val="HostTable-Borderless"/>
        <w:tblW w:w="5000" w:type="pct"/>
        <w:tblInd w:w="0" w:type="dxa"/>
        <w:tblCellMar>
          <w:top w:w="0" w:type="dxa"/>
          <w:left w:w="0" w:type="dxa"/>
          <w:bottom w:w="0" w:type="dxa"/>
          <w:right w:w="0" w:type="dxa"/>
        </w:tblCellMar>
      </w:tblPr>
      <w:tblGrid>
        <w:gridCol w:w="2535"/>
        <w:gridCol w:w="2459"/>
        <w:gridCol w:w="2514"/>
        <w:gridCol w:w="2578"/>
      </w:tblGrid>
      <w:tr>
        <w:tblPrEx>
          <w:tblW w:w="5000" w:type="pct"/>
          <w:tblInd w:w="0" w:type="dxa"/>
          <w:tblCellMar>
            <w:top w:w="0" w:type="dxa"/>
            <w:left w:w="0" w:type="dxa"/>
            <w:bottom w:w="0" w:type="dxa"/>
            <w:right w:w="0" w:type="dxa"/>
          </w:tblCellMar>
        </w:tblPrEx>
        <w:tc>
          <w:tcPr/>
          <w:p>
            <w:pPr>
              <w:pStyle w:val="Compact"/>
              <w:jc w:val="left"/>
            </w:pPr>
            <w:r>
              <w:t>A.KOH、Na</w:t>
            </w:r>
            <w:r>
              <w:rPr>
                <w:vertAlign w:val="subscript"/>
              </w:rPr>
              <w:t>2</w:t>
            </w:r>
            <w:r>
              <w:t>SO</w:t>
            </w:r>
            <w:r>
              <w:rPr>
                <w:vertAlign w:val="subscript"/>
              </w:rPr>
              <w:t>4</w:t>
            </w:r>
            <w:r>
              <w:t>、CuSO</w:t>
            </w:r>
            <w:r>
              <w:rPr>
                <w:vertAlign w:val="subscript"/>
              </w:rPr>
              <w:t>4</w:t>
            </w:r>
            <w:r>
              <w:t>、MgCl</w:t>
            </w:r>
            <w:r>
              <w:rPr>
                <w:vertAlign w:val="subscript"/>
              </w:rPr>
              <w:t>2</w:t>
            </w:r>
          </w:p>
        </w:tc>
        <w:tc>
          <w:tcPr/>
          <w:p>
            <w:pPr>
              <w:pStyle w:val="Compact"/>
              <w:jc w:val="left"/>
            </w:pPr>
            <w:r>
              <w:t>B.K</w:t>
            </w:r>
            <w:r>
              <w:rPr>
                <w:vertAlign w:val="subscript"/>
              </w:rPr>
              <w:t>2</w:t>
            </w:r>
            <w:r>
              <w:t>CO</w:t>
            </w:r>
            <w:r>
              <w:rPr>
                <w:vertAlign w:val="subscript"/>
              </w:rPr>
              <w:t>3</w:t>
            </w:r>
            <w:r>
              <w:t>、BaCl</w:t>
            </w:r>
            <w:r>
              <w:rPr>
                <w:vertAlign w:val="subscript"/>
              </w:rPr>
              <w:t>2</w:t>
            </w:r>
            <w:r>
              <w:t>、Na</w:t>
            </w:r>
            <w:r>
              <w:rPr>
                <w:vertAlign w:val="subscript"/>
              </w:rPr>
              <w:t>2</w:t>
            </w:r>
            <w:r>
              <w:t>CO</w:t>
            </w:r>
            <w:r>
              <w:rPr>
                <w:vertAlign w:val="subscript"/>
              </w:rPr>
              <w:t>3</w:t>
            </w:r>
            <w:r>
              <w:t>、HCl</w:t>
            </w:r>
          </w:p>
        </w:tc>
        <w:tc>
          <w:tcPr/>
          <w:p>
            <w:pPr>
              <w:pStyle w:val="Compact"/>
              <w:jc w:val="left"/>
            </w:pPr>
            <w:r>
              <w:t>C.Na</w:t>
            </w:r>
            <w:r>
              <w:rPr>
                <w:vertAlign w:val="subscript"/>
              </w:rPr>
              <w:t>2</w:t>
            </w:r>
            <w:r>
              <w:t>SO</w:t>
            </w:r>
            <w:r>
              <w:rPr>
                <w:vertAlign w:val="subscript"/>
              </w:rPr>
              <w:t>4</w:t>
            </w:r>
            <w:r>
              <w:t>、BaCl</w:t>
            </w:r>
            <w:r>
              <w:rPr>
                <w:vertAlign w:val="subscript"/>
              </w:rPr>
              <w:t>2</w:t>
            </w:r>
            <w:r>
              <w:t>、KNO</w:t>
            </w:r>
            <w:r>
              <w:rPr>
                <w:vertAlign w:val="subscript"/>
              </w:rPr>
              <w:t>3</w:t>
            </w:r>
            <w:r>
              <w:t>、NaCl</w:t>
            </w:r>
          </w:p>
        </w:tc>
        <w:tc>
          <w:tcPr/>
          <w:p>
            <w:pPr>
              <w:pStyle w:val="Compact"/>
              <w:jc w:val="left"/>
            </w:pPr>
            <w:r>
              <w:t>D.NaNO</w:t>
            </w:r>
            <w:r>
              <w:rPr>
                <w:vertAlign w:val="subscript"/>
              </w:rPr>
              <w:t>3</w:t>
            </w:r>
            <w:r>
              <w:t>、AgNO</w:t>
            </w:r>
            <w:r>
              <w:rPr>
                <w:vertAlign w:val="subscript"/>
              </w:rPr>
              <w:t>3</w:t>
            </w:r>
            <w:r>
              <w:t>、KNO</w:t>
            </w:r>
            <w:r>
              <w:rPr>
                <w:vertAlign w:val="subscript"/>
              </w:rPr>
              <w:t>3</w:t>
            </w:r>
            <w:r>
              <w:t>、NaCl</w:t>
            </w:r>
          </w:p>
        </w:tc>
      </w:tr>
    </w:tbl>
    <w:p>
      <w:pPr>
        <w:pStyle w:val="BodyText"/>
      </w:pPr>
      <w:r>
        <w:t>【 答 案 】</w:t>
      </w:r>
    </w:p>
    <w:p>
      <w:pPr>
        <w:pStyle w:val="BodyText"/>
      </w:pPr>
      <w:r>
        <w:t>A</w:t>
      </w:r>
    </w:p>
    <w:p>
      <w:pPr>
        <w:pStyle w:val="BodyText"/>
      </w:pPr>
      <w:r>
        <w:t>【 解析 】</w:t>
      </w:r>
    </w:p>
    <w:p>
      <w:pPr>
        <w:pStyle w:val="BodyText"/>
      </w:pPr>
      <w:r>
        <w:t>解：A、CuSO</w:t>
      </w:r>
      <w:r>
        <w:rPr>
          <w:vertAlign w:val="subscript"/>
        </w:rPr>
        <w:t>4</w:t>
      </w:r>
      <w:r>
        <w:t>是一种蓝色溶液，所以先鉴别出硫酸铜来，而其它的三种物质只有KOH根硫酸铜生成蓝色沉淀，所以能鉴别出氢氧化钾，MgCl</w:t>
      </w:r>
      <w:r>
        <w:rPr>
          <w:vertAlign w:val="subscript"/>
        </w:rPr>
        <w:t>2</w:t>
      </w:r>
      <w:r>
        <w:t>能与氢氧化钾生成白色沉淀，而Na</w:t>
      </w:r>
      <w:r>
        <w:rPr>
          <w:vertAlign w:val="subscript"/>
        </w:rPr>
        <w:t>2</w:t>
      </w:r>
      <w:r>
        <w:t>SO</w:t>
      </w:r>
      <w:r>
        <w:rPr>
          <w:vertAlign w:val="subscript"/>
        </w:rPr>
        <w:t>4</w:t>
      </w:r>
      <w:r>
        <w:t>不能。所以能鉴别出来。</w:t>
      </w:r>
      <w:r>
        <w:br/>
      </w:r>
      <w:r>
        <w:t>B、所给的这四种都是无色的溶液，所以只能用两两反应来鉴别。BaCl</w:t>
      </w:r>
      <w:r>
        <w:rPr>
          <w:vertAlign w:val="subscript"/>
        </w:rPr>
        <w:t>2</w:t>
      </w:r>
      <w:r>
        <w:t>都能使碳酸钾和碳酸钠得白色沉淀，所以不能将碳酸钾和碳酸钠鉴别。</w:t>
      </w:r>
      <w:r>
        <w:br/>
      </w:r>
      <w:r>
        <w:t>C、所给的这四种都是无色的溶液，而在这四种溶液中只有硫酸钠和氯化钡这两种溶液反应得白色沉淀，所以不能鉴别。</w:t>
      </w:r>
      <w:r>
        <w:br/>
      </w:r>
      <w:r>
        <w:t>D、这四种都是无色的溶液，而硝酸钠和硝酸银、硝酸钾所含的阴离子都相同，所以不能鉴别这三种，所以不能鉴别。</w:t>
      </w:r>
      <w:r>
        <w:br/>
      </w:r>
      <w:r>
        <w:t>故选：A。</w:t>
      </w:r>
      <w:r>
        <w:br/>
      </w:r>
      <w:r>
        <w:t>只用组内的溶液相互混合的方法就能鉴别时，必须保证组内的溶液在相互反应时能出现不同的现象，根据不同的现象来鉴别．同时，在这类题中首先找出在组内所给的溶液中，有没有特殊颜色，若用用有特殊颜色的来鉴别没有颜色的．</w:t>
      </w:r>
      <w:r>
        <w:br/>
      </w:r>
      <w:r>
        <w:t>在都是无色溶液的一组内，我们在鉴别时只能根据两两反应，在反应时根据所出现的不同现象来进行鉴别，所以要求我们必须熟悉所给组内物质的化学性质才能确定是否能鉴别．</w:t>
      </w:r>
    </w:p>
    <w:p>
      <w:pPr>
        <w:pStyle w:val="BodyText"/>
      </w:pPr>
      <w:r>
        <w:br/>
      </w:r>
      <w:r>
        <w:t>7、 50克镁、锌、铁的混合物与足量的稀硫酸反应，反应完全后蒸发得到146克固体（已换算成无水硫酸盐），反应中得到氢气的质量（　　）</w:t>
      </w:r>
    </w:p>
    <w:tbl>
      <w:tblPr>
        <w:tblStyle w:val="HostTable-Borderless"/>
        <w:tblW w:w="5000" w:type="pct"/>
        <w:tblInd w:w="0" w:type="dxa"/>
        <w:tblCellMar>
          <w:top w:w="0" w:type="dxa"/>
          <w:left w:w="0" w:type="dxa"/>
          <w:bottom w:w="0" w:type="dxa"/>
          <w:right w:w="0" w:type="dxa"/>
        </w:tblCellMar>
      </w:tblPr>
      <w:tblGrid>
        <w:gridCol w:w="2359"/>
        <w:gridCol w:w="2348"/>
        <w:gridCol w:w="2986"/>
        <w:gridCol w:w="2393"/>
      </w:tblGrid>
      <w:tr>
        <w:tblPrEx>
          <w:tblW w:w="5000" w:type="pct"/>
          <w:tblInd w:w="0" w:type="dxa"/>
          <w:tblCellMar>
            <w:top w:w="0" w:type="dxa"/>
            <w:left w:w="0" w:type="dxa"/>
            <w:bottom w:w="0" w:type="dxa"/>
            <w:right w:w="0" w:type="dxa"/>
          </w:tblCellMar>
        </w:tblPrEx>
        <w:tc>
          <w:tcPr/>
          <w:p>
            <w:pPr>
              <w:pStyle w:val="Compact"/>
              <w:jc w:val="left"/>
            </w:pPr>
            <w:r>
              <w:t>A.2克</w:t>
            </w:r>
          </w:p>
        </w:tc>
        <w:tc>
          <w:tcPr/>
          <w:p>
            <w:pPr>
              <w:pStyle w:val="Compact"/>
              <w:jc w:val="left"/>
            </w:pPr>
            <w:r>
              <w:t>B.3克</w:t>
            </w:r>
          </w:p>
        </w:tc>
        <w:tc>
          <w:tcPr/>
          <w:p>
            <w:pPr>
              <w:pStyle w:val="Compact"/>
              <w:jc w:val="left"/>
            </w:pPr>
            <w:r>
              <w:t>C.3.5克</w:t>
            </w:r>
          </w:p>
        </w:tc>
        <w:tc>
          <w:tcPr/>
          <w:p>
            <w:pPr>
              <w:pStyle w:val="Compact"/>
              <w:jc w:val="left"/>
            </w:pPr>
            <w:r>
              <w:t>D.4克</w:t>
            </w:r>
          </w:p>
        </w:tc>
      </w:tr>
    </w:tbl>
    <w:p>
      <w:pPr>
        <w:pStyle w:val="BodyText"/>
      </w:pPr>
      <w:r>
        <w:t>【 答 案 】</w:t>
      </w:r>
    </w:p>
    <w:p>
      <w:pPr>
        <w:pStyle w:val="BodyText"/>
      </w:pPr>
      <w:r>
        <w:t>A</w:t>
      </w:r>
    </w:p>
    <w:p>
      <w:pPr>
        <w:pStyle w:val="BodyText"/>
      </w:pPr>
      <w:r>
        <w:t>【 解析 】</w:t>
      </w:r>
    </w:p>
    <w:p>
      <w:pPr>
        <w:pStyle w:val="BodyText"/>
      </w:pPr>
      <w:r>
        <w:t>解：镁、锌、铁的混合物50g与足量的稀硫酸完全反应后，生成硫酸镁、硫酸锌、硫酸亚铁的混合物146g，根据反应前后元素质量不变，则硫酸镁、硫酸锌、硫酸亚铁三种物质的混合物中含硫酸根的质量为146g-50g=96g。</w:t>
      </w:r>
      <w:r>
        <w:br/>
      </w:r>
      <w:r>
        <w:t>硫酸的化学式为H</w:t>
      </w:r>
      <w:r>
        <w:rPr>
          <w:vertAlign w:val="subscript"/>
        </w:rPr>
        <w:t>2</w:t>
      </w:r>
      <w:r>
        <w:t>SO</w:t>
      </w:r>
      <w:r>
        <w:rPr>
          <w:vertAlign w:val="subscript"/>
        </w:rPr>
        <w:t>4</w:t>
      </w:r>
      <w:r>
        <w:t>，其中氢元素与硫酸根的质量比=（1×2）：（32+16×4）=1：48，</w:t>
      </w:r>
      <w:r>
        <w:br/>
      </w:r>
      <w:r>
        <w:t>则硫酸中所含硫酸根的质量为96g时，硫酸中氢元素的质量=96g×</w:t>
      </w:r>
      <m:oMath>
        <m:f>
          <m:num>
            <m:r>
              <m:t>1</m:t>
            </m:r>
          </m:num>
          <m:den>
            <m:r>
              <m:t>48</m:t>
            </m:r>
          </m:den>
        </m:f>
      </m:oMath>
      <w:r>
        <w:t>=2g，即反应中产生的氢气质量为2g。</w:t>
      </w:r>
      <w:r>
        <w:br/>
      </w:r>
      <w:r>
        <w:t>故选：A。</w:t>
      </w:r>
      <w:r>
        <w:br/>
      </w:r>
      <w:r>
        <w:t>镁、锌、铁的混合物50g与足量的稀硫酸完全反应后，生成硫酸镁、硫酸锌、硫酸亚铁的混合物146g，根据反应前后元素质量不变，则硫酸镁、硫酸锌、硫酸亚铁三种物质的混合物中含硫酸根的质量为146g-50g=96g；根据硫酸中氢元素与硫酸根的比，计算出氢元素的质量，即产生氢气的质量。</w:t>
      </w:r>
      <w:r>
        <w:br/>
      </w:r>
      <w:r>
        <w:t>本题难度较大，顺利解题技巧在于：由金属元素和硫酸根组成的硫酸盐中，减去金属的质量即为硫酸根的质量。</w:t>
      </w:r>
    </w:p>
    <w:p>
      <w:pPr>
        <w:pStyle w:val="BodyText"/>
      </w:pPr>
      <w:r>
        <w:br/>
      </w:r>
      <w:r>
        <w:t>8、 在相同温度和相同体积的条件下，气体压强（p）与气体分子数目（n）成正比关系（p=kn）。若a g 碳和b g 氧气放入一密闭容器中，测得容器内的气体压强为p，然后，提供一定条件使容器内的物质发生充分反应，待温度复原时，测得容器内的气体压强仍然为p。则a与b的关系可能为（　　）</w:t>
      </w:r>
    </w:p>
    <w:tbl>
      <w:tblPr>
        <w:tblStyle w:val="HostTable-Borderless"/>
        <w:tblW w:w="5000" w:type="pct"/>
        <w:tblInd w:w="0" w:type="dxa"/>
        <w:tblCellMar>
          <w:top w:w="0" w:type="dxa"/>
          <w:left w:w="0" w:type="dxa"/>
          <w:bottom w:w="0" w:type="dxa"/>
          <w:right w:w="0" w:type="dxa"/>
        </w:tblCellMar>
      </w:tblPr>
      <w:tblGrid>
        <w:gridCol w:w="2527"/>
        <w:gridCol w:w="2519"/>
        <w:gridCol w:w="2487"/>
        <w:gridCol w:w="2553"/>
      </w:tblGrid>
      <w:tr>
        <w:tblPrEx>
          <w:tblW w:w="5000" w:type="pct"/>
          <w:tblInd w:w="0" w:type="dxa"/>
          <w:tblCellMar>
            <w:top w:w="0" w:type="dxa"/>
            <w:left w:w="0" w:type="dxa"/>
            <w:bottom w:w="0" w:type="dxa"/>
            <w:right w:w="0" w:type="dxa"/>
          </w:tblCellMar>
        </w:tblPrEx>
        <w:tc>
          <w:tcPr/>
          <w:p>
            <w:pPr>
              <w:pStyle w:val="Compact"/>
              <w:jc w:val="left"/>
            </w:pPr>
            <w:r>
              <w:t>A.a＜</w:t>
            </w:r>
            <m:oMath>
              <m:f>
                <m:num>
                  <m:r>
                    <m:t>3</m:t>
                  </m:r>
                </m:num>
                <m:den>
                  <m:r>
                    <m:t>4</m:t>
                  </m:r>
                </m:den>
              </m:f>
            </m:oMath>
            <w:r>
              <w:t>b</w:t>
            </w:r>
          </w:p>
        </w:tc>
        <w:tc>
          <w:tcPr/>
          <w:p>
            <w:pPr>
              <w:pStyle w:val="Compact"/>
              <w:jc w:val="left"/>
            </w:pPr>
            <w:r>
              <w:t>B.a＞</w:t>
            </w:r>
            <m:oMath>
              <m:f>
                <m:num>
                  <m:r>
                    <m:t>3</m:t>
                  </m:r>
                </m:num>
                <m:den>
                  <m:r>
                    <m:t>8</m:t>
                  </m:r>
                </m:den>
              </m:f>
            </m:oMath>
            <w:r>
              <w:t>b</w:t>
            </w:r>
          </w:p>
        </w:tc>
        <w:tc>
          <w:tcPr/>
          <w:p>
            <w:pPr>
              <w:pStyle w:val="Compact"/>
              <w:jc w:val="left"/>
            </w:pPr>
            <w:r>
              <w:t>C.a＜</w:t>
            </w:r>
            <m:oMath>
              <m:f>
                <m:num>
                  <m:r>
                    <m:t>3</m:t>
                  </m:r>
                </m:num>
                <m:den>
                  <m:r>
                    <m:t>8</m:t>
                  </m:r>
                </m:den>
              </m:f>
            </m:oMath>
            <w:r>
              <w:t>b</w:t>
            </w:r>
          </w:p>
        </w:tc>
        <w:tc>
          <w:tcPr/>
          <w:p>
            <w:pPr>
              <w:pStyle w:val="Compact"/>
              <w:jc w:val="left"/>
            </w:pPr>
            <w:r>
              <w:t>D.a＞</w:t>
            </w:r>
            <m:oMath>
              <m:f>
                <m:num>
                  <m:r>
                    <m:t>3</m:t>
                  </m:r>
                </m:num>
                <m:den>
                  <m:r>
                    <m:t>4</m:t>
                  </m:r>
                </m:den>
              </m:f>
            </m:oMath>
            <w:r>
              <w:t>b</w:t>
            </w:r>
          </w:p>
        </w:tc>
      </w:tr>
    </w:tbl>
    <w:p>
      <w:pPr>
        <w:pStyle w:val="BodyText"/>
      </w:pPr>
      <w:r>
        <w:t>【 答 案 】</w:t>
      </w:r>
    </w:p>
    <w:p>
      <w:pPr>
        <w:pStyle w:val="BodyText"/>
      </w:pPr>
      <w:r>
        <w:t>C</w:t>
      </w:r>
    </w:p>
    <w:p>
      <w:pPr>
        <w:pStyle w:val="BodyText"/>
      </w:pPr>
      <w:r>
        <w:t>【 解析 】</w:t>
      </w:r>
    </w:p>
    <w:p>
      <w:pPr>
        <w:pStyle w:val="BodyText"/>
      </w:pPr>
      <w:r>
        <w:t>解：根据题意知反应后容器内气体压强仍为P，说明反应前后气体的分子总数不变。</w:t>
      </w:r>
      <w:r>
        <w:br/>
      </w:r>
      <w:r>
        <w:t>碳与氧气可能发生的反应是：（1）</w:t>
      </w:r>
      <w:r>
        <w:drawing>
          <wp:inline distT="0" distB="0" distL="114300" distR="114300">
            <wp:extent cx="1384300" cy="3048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12639" name="Picture"/>
                    <pic:cNvPicPr>
                      <a:picLocks noChangeAspect="1" noChangeArrowheads="1"/>
                    </pic:cNvPicPr>
                  </pic:nvPicPr>
                  <pic:blipFill>
                    <a:blip xmlns:r="http://schemas.openxmlformats.org/officeDocument/2006/relationships" r:embed="rId8"/>
                    <a:stretch>
                      <a:fillRect/>
                    </a:stretch>
                  </pic:blipFill>
                  <pic:spPr>
                    <a:xfrm>
                      <a:off x="0" y="0"/>
                      <a:ext cx="1384300" cy="304800"/>
                    </a:xfrm>
                    <a:prstGeom prst="rect">
                      <a:avLst/>
                    </a:prstGeom>
                    <a:noFill/>
                    <a:ln w="9525">
                      <a:noFill/>
                    </a:ln>
                  </pic:spPr>
                </pic:pic>
              </a:graphicData>
            </a:graphic>
          </wp:inline>
        </w:drawing>
      </w:r>
      <w:r>
        <w:t> （2）</w:t>
      </w:r>
      <w:r>
        <w:drawing>
          <wp:inline distT="0" distB="0" distL="114300" distR="114300">
            <wp:extent cx="1409700" cy="3048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86260" name="Picture"/>
                    <pic:cNvPicPr>
                      <a:picLocks noChangeAspect="1" noChangeArrowheads="1"/>
                    </pic:cNvPicPr>
                  </pic:nvPicPr>
                  <pic:blipFill>
                    <a:blip xmlns:r="http://schemas.openxmlformats.org/officeDocument/2006/relationships" r:embed="rId9"/>
                    <a:stretch>
                      <a:fillRect/>
                    </a:stretch>
                  </pic:blipFill>
                  <pic:spPr>
                    <a:xfrm>
                      <a:off x="0" y="0"/>
                      <a:ext cx="1409700" cy="304800"/>
                    </a:xfrm>
                    <a:prstGeom prst="rect">
                      <a:avLst/>
                    </a:prstGeom>
                    <a:noFill/>
                    <a:ln w="9525">
                      <a:noFill/>
                    </a:ln>
                  </pic:spPr>
                </pic:pic>
              </a:graphicData>
            </a:graphic>
          </wp:inline>
        </w:drawing>
      </w:r>
      <w:r>
        <w:br/>
      </w:r>
      <w:r>
        <w:t>分析两个反应前后气体分子数的变化可知：（1）反应前后气体分子数没有变化，（2）反应后气体分子数增加。</w:t>
      </w:r>
      <w:r>
        <w:br/>
      </w:r>
      <w:r>
        <w:t>所以反应只有第一个反应，根据化学方程式求出恰好反应时a与b的关系</w:t>
      </w:r>
      <w:r>
        <w:br/>
      </w:r>
      <w:r>
        <w:t>       </w:t>
      </w:r>
      <w:r>
        <w:drawing>
          <wp:inline distT="0" distB="0" distL="114300" distR="114300">
            <wp:extent cx="1384300" cy="3048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772138" name="Picture"/>
                    <pic:cNvPicPr>
                      <a:picLocks noChangeAspect="1" noChangeArrowheads="1"/>
                    </pic:cNvPicPr>
                  </pic:nvPicPr>
                  <pic:blipFill>
                    <a:blip xmlns:r="http://schemas.openxmlformats.org/officeDocument/2006/relationships" r:embed="rId8"/>
                    <a:stretch>
                      <a:fillRect/>
                    </a:stretch>
                  </pic:blipFill>
                  <pic:spPr>
                    <a:xfrm>
                      <a:off x="0" y="0"/>
                      <a:ext cx="1384300" cy="304800"/>
                    </a:xfrm>
                    <a:prstGeom prst="rect">
                      <a:avLst/>
                    </a:prstGeom>
                    <a:noFill/>
                    <a:ln w="9525">
                      <a:noFill/>
                    </a:ln>
                  </pic:spPr>
                </pic:pic>
              </a:graphicData>
            </a:graphic>
          </wp:inline>
        </w:drawing>
      </w:r>
      <w:r>
        <w:br/>
      </w:r>
      <w:r>
        <w:t>        12 32</w:t>
      </w:r>
      <w:r>
        <w:br/>
      </w:r>
      <w:r>
        <w:t>        ag bg</w:t>
      </w:r>
      <w:r>
        <w:br/>
      </w:r>
      <w:r>
        <w:t>         a=</w:t>
      </w:r>
      <m:oMath>
        <m:f>
          <m:num>
            <m:r>
              <m:t>3</m:t>
            </m:r>
          </m:num>
          <m:den>
            <m:r>
              <m:t>8</m:t>
            </m:r>
          </m:den>
        </m:f>
        <m:r>
          <m:t>b</m:t>
        </m:r>
      </m:oMath>
      <w:r>
        <w:br/>
      </w:r>
      <w:r>
        <w:t>当氧气过量时反应仍按（1）进行，反应前后气体分子总数不变，则此时a</w:t>
      </w:r>
      <m:oMath>
        <m:r>
          <m:t>＜</m:t>
        </m:r>
        <m:f>
          <m:num>
            <m:r>
              <m:t>3</m:t>
            </m:r>
          </m:num>
          <m:den>
            <m:r>
              <m:t>8</m:t>
            </m:r>
          </m:den>
        </m:f>
      </m:oMath>
      <w:r>
        <w:t>综合上面的两种情况：a≤</w:t>
      </w:r>
      <m:oMath>
        <m:f>
          <m:num>
            <m:r>
              <m:t>3</m:t>
            </m:r>
          </m:num>
          <m:den>
            <m:r>
              <m:t>8</m:t>
            </m:r>
          </m:den>
        </m:f>
      </m:oMath>
      <w:r>
        <w:t>b。</w:t>
      </w:r>
      <w:r>
        <w:br/>
      </w:r>
      <w:r>
        <w:t>故选：C。</w:t>
      </w:r>
      <w:r>
        <w:br/>
      </w:r>
      <w:r>
        <w:t>首先根据题意知容器内气体压强只与气体分子数有关，与固体没关系，因为碳和氧气的量不确定，所以碳和氧气反应有可能发生两个反应</w:t>
      </w:r>
      <w:r>
        <w:drawing>
          <wp:inline distT="0" distB="0" distL="114300" distR="114300">
            <wp:extent cx="1384300" cy="3048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143476" name="Picture"/>
                    <pic:cNvPicPr>
                      <a:picLocks noChangeAspect="1" noChangeArrowheads="1"/>
                    </pic:cNvPicPr>
                  </pic:nvPicPr>
                  <pic:blipFill>
                    <a:blip xmlns:r="http://schemas.openxmlformats.org/officeDocument/2006/relationships" r:embed="rId8"/>
                    <a:stretch>
                      <a:fillRect/>
                    </a:stretch>
                  </pic:blipFill>
                  <pic:spPr>
                    <a:xfrm>
                      <a:off x="0" y="0"/>
                      <a:ext cx="1384300" cy="304800"/>
                    </a:xfrm>
                    <a:prstGeom prst="rect">
                      <a:avLst/>
                    </a:prstGeom>
                    <a:noFill/>
                    <a:ln w="9525">
                      <a:noFill/>
                    </a:ln>
                  </pic:spPr>
                </pic:pic>
              </a:graphicData>
            </a:graphic>
          </wp:inline>
        </w:drawing>
      </w:r>
      <w:r>
        <w:t>；</w:t>
      </w:r>
      <w:r>
        <w:drawing>
          <wp:inline distT="0" distB="0" distL="114300" distR="114300">
            <wp:extent cx="1409700" cy="3048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1793" name="Picture"/>
                    <pic:cNvPicPr>
                      <a:picLocks noChangeAspect="1" noChangeArrowheads="1"/>
                    </pic:cNvPicPr>
                  </pic:nvPicPr>
                  <pic:blipFill>
                    <a:blip xmlns:r="http://schemas.openxmlformats.org/officeDocument/2006/relationships" r:embed="rId9"/>
                    <a:stretch>
                      <a:fillRect/>
                    </a:stretch>
                  </pic:blipFill>
                  <pic:spPr>
                    <a:xfrm>
                      <a:off x="0" y="0"/>
                      <a:ext cx="1409700" cy="304800"/>
                    </a:xfrm>
                    <a:prstGeom prst="rect">
                      <a:avLst/>
                    </a:prstGeom>
                    <a:noFill/>
                    <a:ln w="9525">
                      <a:noFill/>
                    </a:ln>
                  </pic:spPr>
                </pic:pic>
              </a:graphicData>
            </a:graphic>
          </wp:inline>
        </w:drawing>
      </w:r>
      <w:r>
        <w:t>；分析两个反应前后气体分子数的变化，可以看出第一个气体分子数没变，第二个反应气体分子数增加，所以要使容器内气体压强不变，只能发生第一个反应。</w:t>
      </w:r>
      <w:r>
        <w:br/>
      </w:r>
      <w:r>
        <w:t>根据碳在氧气中完全燃烧与不完全燃烧前后气体的分子个数关系，判断该题中所发生反应为完全燃烧生成二氧化碳，是解决问题的关键。</w:t>
      </w:r>
    </w:p>
    <w:p>
      <w:pPr>
        <w:pStyle w:val="BodyText"/>
      </w:pPr>
      <w:r>
        <w:br/>
      </w:r>
      <w:r>
        <w:t>9、 一定质量的氧化铁和氧化铜混合物，加100 g质量分数为24.5%的稀硫酸，混合物恰好完全溶解。若将相同质量的该混合物在过量H</w:t>
      </w:r>
      <w:r>
        <w:rPr>
          <w:vertAlign w:val="subscript"/>
        </w:rPr>
        <w:t>2</w:t>
      </w:r>
      <w:r>
        <w:t>气流中加热充分反应，反应过程中产生水的质量为（　　）</w:t>
      </w:r>
    </w:p>
    <w:tbl>
      <w:tblPr>
        <w:tblStyle w:val="HostTable-Borderless"/>
        <w:tblW w:w="5000" w:type="pct"/>
        <w:tblInd w:w="0" w:type="dxa"/>
        <w:tblCellMar>
          <w:top w:w="0" w:type="dxa"/>
          <w:left w:w="0" w:type="dxa"/>
          <w:bottom w:w="0" w:type="dxa"/>
          <w:right w:w="0" w:type="dxa"/>
        </w:tblCellMar>
      </w:tblPr>
      <w:tblGrid>
        <w:gridCol w:w="2093"/>
        <w:gridCol w:w="2083"/>
        <w:gridCol w:w="2044"/>
        <w:gridCol w:w="3866"/>
      </w:tblGrid>
      <w:tr>
        <w:tblPrEx>
          <w:tblW w:w="5000" w:type="pct"/>
          <w:tblInd w:w="0" w:type="dxa"/>
          <w:tblCellMar>
            <w:top w:w="0" w:type="dxa"/>
            <w:left w:w="0" w:type="dxa"/>
            <w:bottom w:w="0" w:type="dxa"/>
            <w:right w:w="0" w:type="dxa"/>
          </w:tblCellMar>
        </w:tblPrEx>
        <w:tc>
          <w:tcPr/>
          <w:p>
            <w:pPr>
              <w:pStyle w:val="Compact"/>
              <w:jc w:val="left"/>
            </w:pPr>
            <w:r>
              <w:t>A.1.8g</w:t>
            </w:r>
          </w:p>
        </w:tc>
        <w:tc>
          <w:tcPr/>
          <w:p>
            <w:pPr>
              <w:pStyle w:val="Compact"/>
              <w:jc w:val="left"/>
            </w:pPr>
            <w:r>
              <w:t>B.3.6g</w:t>
            </w:r>
          </w:p>
        </w:tc>
        <w:tc>
          <w:tcPr/>
          <w:p>
            <w:pPr>
              <w:pStyle w:val="Compact"/>
              <w:jc w:val="left"/>
            </w:pPr>
            <w:r>
              <w:t>C.4.5g</w:t>
            </w:r>
          </w:p>
        </w:tc>
        <w:tc>
          <w:tcPr/>
          <w:p>
            <w:pPr>
              <w:pStyle w:val="Compact"/>
              <w:jc w:val="left"/>
            </w:pPr>
            <w:r>
              <w:t>D.无法确定</w:t>
            </w:r>
          </w:p>
        </w:tc>
      </w:tr>
    </w:tbl>
    <w:p>
      <w:pPr>
        <w:pStyle w:val="BodyText"/>
      </w:pPr>
      <w:r>
        <w:t>【 答 案 】</w:t>
      </w:r>
    </w:p>
    <w:p>
      <w:pPr>
        <w:pStyle w:val="BodyText"/>
      </w:pPr>
      <w:r>
        <w:t>C</w:t>
      </w:r>
    </w:p>
    <w:p>
      <w:pPr>
        <w:pStyle w:val="BodyText"/>
      </w:pPr>
      <w:r>
        <w:t>【 解析 】</w:t>
      </w:r>
    </w:p>
    <w:p>
      <w:pPr>
        <w:pStyle w:val="BodyText"/>
      </w:pPr>
      <w:r>
        <w:t>解：设生成水的质量为x，</w:t>
      </w:r>
      <w:r>
        <w:br/>
      </w:r>
      <w:r>
        <w:t>反应过程中，氧化铁、氧化铜中的氧元素和硫酸中的氢元素结合生成水，和氢气中的氢元素结合生成水，两次反应生成水的质量相等，</w:t>
      </w:r>
      <w:r>
        <w:br/>
      </w:r>
      <w:r>
        <w:t>100 g质量分数为24.5%的稀硫酸中，硫酸中氢元素质量为：100g×24.5%×</w:t>
      </w:r>
      <m:oMath>
        <m:f>
          <m:num>
            <m:r>
              <m:t>2</m:t>
            </m:r>
          </m:num>
          <m:den>
            <m:r>
              <m:t>98</m:t>
            </m:r>
          </m:den>
        </m:f>
      </m:oMath>
      <w:r>
        <w:t>=0.5g，</w:t>
      </w:r>
      <w:r>
        <w:br/>
      </w:r>
      <w:r>
        <w:t>2H～H</w:t>
      </w:r>
      <w:r>
        <w:rPr>
          <w:vertAlign w:val="subscript"/>
        </w:rPr>
        <w:t>2</w:t>
      </w:r>
      <w:r>
        <w:t>O，</w:t>
      </w:r>
      <w:r>
        <w:br/>
      </w:r>
      <w:r>
        <w:t>2      18</w:t>
      </w:r>
      <w:r>
        <w:br/>
      </w:r>
      <w:r>
        <w:t>0.5g  x</w:t>
      </w:r>
      <w:r>
        <w:br/>
      </w:r>
      <m:oMath>
        <m:f>
          <m:num>
            <m:r>
              <m:t>2</m:t>
            </m:r>
          </m:num>
          <m:den>
            <m:r>
              <m:t>0.5g</m:t>
            </m:r>
          </m:den>
        </m:f>
      </m:oMath>
      <w:r>
        <w:t>=</w:t>
      </w:r>
      <m:oMath>
        <m:f>
          <m:num>
            <m:r>
              <m:t>18</m:t>
            </m:r>
          </m:num>
          <m:den>
            <m:r>
              <m:t>x</m:t>
            </m:r>
          </m:den>
        </m:f>
      </m:oMath>
      <w:r>
        <w:t>，</w:t>
      </w:r>
      <w:r>
        <w:br/>
      </w:r>
      <w:r>
        <w:t>x=4.5g，</w:t>
      </w:r>
      <w:r>
        <w:br/>
      </w:r>
      <w:r>
        <w:t>故选：C。</w:t>
      </w:r>
      <w:r>
        <w:br/>
      </w:r>
      <w:r>
        <w:t>化学反应遵循质量守恒定律，即参加反应的物质的质量之和，等于反应后生成的物质的质量之和，是因为化学反应前后，元素的种类不变，原子的种类、总个数不变。</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10、某固体可能含有Ca（NO</w:t>
      </w:r>
      <w:r>
        <w:rPr>
          <w:vertAlign w:val="subscript"/>
        </w:rPr>
        <w:t>3</w:t>
      </w:r>
      <w:r>
        <w:t>）</w:t>
      </w:r>
      <w:r>
        <w:rPr>
          <w:vertAlign w:val="subscript"/>
        </w:rPr>
        <w:t>2</w:t>
      </w:r>
      <w:r>
        <w:t>、Na</w:t>
      </w:r>
      <w:r>
        <w:rPr>
          <w:vertAlign w:val="subscript"/>
        </w:rPr>
        <w:t>2</w:t>
      </w:r>
      <w:r>
        <w:t>SO</w:t>
      </w:r>
      <w:r>
        <w:rPr>
          <w:vertAlign w:val="subscript"/>
        </w:rPr>
        <w:t>4</w:t>
      </w:r>
      <w:r>
        <w:t>、Na</w:t>
      </w:r>
      <w:r>
        <w:rPr>
          <w:vertAlign w:val="subscript"/>
        </w:rPr>
        <w:t>2</w:t>
      </w:r>
      <w:r>
        <w:t>CO</w:t>
      </w:r>
      <w:r>
        <w:rPr>
          <w:vertAlign w:val="subscript"/>
        </w:rPr>
        <w:t>3</w:t>
      </w:r>
      <w:r>
        <w:t>、FeCl</w:t>
      </w:r>
      <w:r>
        <w:rPr>
          <w:vertAlign w:val="subscript"/>
        </w:rPr>
        <w:t>3</w:t>
      </w:r>
      <w:r>
        <w:t>、KCl中的一种或几种，现对其进行如下实验：①取少量固体于试管中，加适量蒸馏水，固体完全溶解成无色透明溶液②取少量上述溶液，加过量稀硫酸，有气泡产生③取②所得溶液少量，滴加BaCl</w:t>
      </w:r>
      <w:r>
        <w:rPr>
          <w:vertAlign w:val="subscript"/>
        </w:rPr>
        <w:t>2</w:t>
      </w:r>
      <w:r>
        <w:t>溶液，产生白色沉淀．分析以上实验现象，对原固体组成的推断正确的是（　　）</w:t>
      </w:r>
    </w:p>
    <w:tbl>
      <w:tblPr>
        <w:tblStyle w:val="HostTable-Borderless"/>
        <w:tblW w:w="5000" w:type="pct"/>
        <w:tblInd w:w="0" w:type="dxa"/>
        <w:tblCellMar>
          <w:top w:w="0" w:type="dxa"/>
          <w:left w:w="0" w:type="dxa"/>
          <w:bottom w:w="0" w:type="dxa"/>
          <w:right w:w="0" w:type="dxa"/>
        </w:tblCellMar>
      </w:tblPr>
      <w:tblGrid>
        <w:gridCol w:w="5559"/>
        <w:gridCol w:w="4527"/>
      </w:tblGrid>
      <w:tr>
        <w:tblPrEx>
          <w:tblW w:w="5000" w:type="pct"/>
          <w:tblInd w:w="0" w:type="dxa"/>
          <w:tblCellMar>
            <w:top w:w="0" w:type="dxa"/>
            <w:left w:w="0" w:type="dxa"/>
            <w:bottom w:w="0" w:type="dxa"/>
            <w:right w:w="0" w:type="dxa"/>
          </w:tblCellMar>
        </w:tblPrEx>
        <w:tc>
          <w:tcPr/>
          <w:p>
            <w:pPr>
              <w:pStyle w:val="Compact"/>
              <w:jc w:val="left"/>
            </w:pPr>
            <w:r>
              <w:t>A.肯定有Na</w:t>
            </w:r>
            <w:r>
              <w:rPr>
                <w:vertAlign w:val="subscript"/>
              </w:rPr>
              <w:t>2</w:t>
            </w:r>
            <w:r>
              <w:t>CO</w:t>
            </w:r>
            <w:r>
              <w:rPr>
                <w:vertAlign w:val="subscript"/>
              </w:rPr>
              <w:t>3</w:t>
            </w:r>
            <w:r>
              <w:t>、Na</w:t>
            </w:r>
            <w:r>
              <w:rPr>
                <w:vertAlign w:val="subscript"/>
              </w:rPr>
              <w:t>2</w:t>
            </w:r>
            <w:r>
              <w:t>SO</w:t>
            </w:r>
            <w:r>
              <w:rPr>
                <w:vertAlign w:val="subscript"/>
              </w:rPr>
              <w:t>4</w:t>
            </w:r>
            <w:r>
              <w:t>，无FeCl</w:t>
            </w:r>
            <w:r>
              <w:rPr>
                <w:vertAlign w:val="subscript"/>
              </w:rPr>
              <w:t>3</w:t>
            </w:r>
            <w:r>
              <w:t>、Ca（NO</w:t>
            </w:r>
            <w:r>
              <w:rPr>
                <w:vertAlign w:val="subscript"/>
              </w:rPr>
              <w:t>3</w:t>
            </w:r>
            <w:r>
              <w:t>）</w:t>
            </w:r>
            <w:r>
              <w:rPr>
                <w:vertAlign w:val="subscript"/>
              </w:rPr>
              <w:t>2</w:t>
            </w:r>
          </w:p>
        </w:tc>
        <w:tc>
          <w:tcPr/>
          <w:p>
            <w:pPr>
              <w:pStyle w:val="Compact"/>
              <w:jc w:val="left"/>
            </w:pPr>
            <w:r>
              <w:t>B.肯定有Na</w:t>
            </w:r>
            <w:r>
              <w:rPr>
                <w:vertAlign w:val="subscript"/>
              </w:rPr>
              <w:t>2</w:t>
            </w:r>
            <w:r>
              <w:t>CO</w:t>
            </w:r>
            <w:r>
              <w:rPr>
                <w:vertAlign w:val="subscript"/>
              </w:rPr>
              <w:t>3</w:t>
            </w:r>
            <w:r>
              <w:t>，无FeCl</w:t>
            </w:r>
            <w:r>
              <w:rPr>
                <w:vertAlign w:val="subscript"/>
              </w:rPr>
              <w:t>3</w:t>
            </w:r>
            <w:r>
              <w:t>、Ca（NO</w:t>
            </w:r>
            <w:r>
              <w:rPr>
                <w:vertAlign w:val="subscript"/>
              </w:rPr>
              <w:t>3</w:t>
            </w:r>
            <w:r>
              <w:t>）</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C.肯定有Na</w:t>
            </w:r>
            <w:r>
              <w:rPr>
                <w:vertAlign w:val="subscript"/>
              </w:rPr>
              <w:t>2</w:t>
            </w:r>
            <w:r>
              <w:t>CO</w:t>
            </w:r>
            <w:r>
              <w:rPr>
                <w:vertAlign w:val="subscript"/>
              </w:rPr>
              <w:t>3</w:t>
            </w:r>
            <w:r>
              <w:t>、Na</w:t>
            </w:r>
            <w:r>
              <w:rPr>
                <w:vertAlign w:val="subscript"/>
              </w:rPr>
              <w:t>2</w:t>
            </w:r>
            <w:r>
              <w:t>SO</w:t>
            </w:r>
            <w:r>
              <w:rPr>
                <w:vertAlign w:val="subscript"/>
              </w:rPr>
              <w:t>4</w:t>
            </w:r>
            <w:r>
              <w:t>，无FeCl</w:t>
            </w:r>
            <w:r>
              <w:rPr>
                <w:vertAlign w:val="subscript"/>
              </w:rPr>
              <w:t>3</w:t>
            </w:r>
          </w:p>
        </w:tc>
        <w:tc>
          <w:tcPr/>
          <w:p>
            <w:pPr>
              <w:pStyle w:val="Compact"/>
              <w:jc w:val="left"/>
            </w:pPr>
            <w:r>
              <w:t>D.肯定有Na</w:t>
            </w:r>
            <w:r>
              <w:rPr>
                <w:vertAlign w:val="subscript"/>
              </w:rPr>
              <w:t>2</w:t>
            </w:r>
            <w:r>
              <w:t>CO</w:t>
            </w:r>
            <w:r>
              <w:rPr>
                <w:vertAlign w:val="subscript"/>
              </w:rPr>
              <w:t>3</w:t>
            </w:r>
            <w:r>
              <w:t>，无FeCl</w:t>
            </w:r>
            <w:r>
              <w:rPr>
                <w:vertAlign w:val="subscript"/>
              </w:rPr>
              <w:t>3</w:t>
            </w:r>
            <w:r>
              <w:t>、KCl</w:t>
            </w:r>
          </w:p>
        </w:tc>
      </w:tr>
    </w:tbl>
    <w:p>
      <w:pPr>
        <w:pStyle w:val="BodyText"/>
      </w:pPr>
      <w:r>
        <w:t>【 答 案 】</w:t>
      </w:r>
    </w:p>
    <w:p>
      <w:pPr>
        <w:pStyle w:val="BodyText"/>
      </w:pPr>
      <w:r>
        <w:t>B</w:t>
      </w:r>
    </w:p>
    <w:p>
      <w:pPr>
        <w:pStyle w:val="BodyText"/>
      </w:pPr>
      <w:r>
        <w:t>【 解析 】</w:t>
      </w:r>
    </w:p>
    <w:p>
      <w:pPr>
        <w:pStyle w:val="BodyText"/>
      </w:pPr>
      <w:r>
        <w:t>解：根据步骤①：固体完全溶解成无色透明溶液。因为Ca</w:t>
      </w:r>
      <w:r>
        <w:rPr>
          <w:vertAlign w:val="superscript"/>
        </w:rPr>
        <w:t>2+</w:t>
      </w:r>
      <w:r>
        <w:t>可以与SO</w:t>
      </w:r>
      <w:r>
        <w:rPr>
          <w:vertAlign w:val="subscript"/>
        </w:rPr>
        <w:t>4</w:t>
      </w:r>
      <w:r>
        <w:rPr>
          <w:vertAlign w:val="superscript"/>
        </w:rPr>
        <w:t>2-</w:t>
      </w:r>
      <w:r>
        <w:t>反应生成白色微溶物CaSO</w:t>
      </w:r>
      <w:r>
        <w:rPr>
          <w:vertAlign w:val="subscript"/>
        </w:rPr>
        <w:t>4</w:t>
      </w:r>
      <w:r>
        <w:t>，Ca</w:t>
      </w:r>
      <w:r>
        <w:rPr>
          <w:vertAlign w:val="superscript"/>
        </w:rPr>
        <w:t>2+</w:t>
      </w:r>
      <w:r>
        <w:t>也可以与CO</w:t>
      </w:r>
      <w:r>
        <w:rPr>
          <w:vertAlign w:val="subscript"/>
        </w:rPr>
        <w:t>3</w:t>
      </w:r>
      <w:r>
        <w:rPr>
          <w:vertAlign w:val="superscript"/>
        </w:rPr>
        <w:t>2-</w:t>
      </w:r>
      <w:r>
        <w:t>反应生成白色沉淀CaCO</w:t>
      </w:r>
      <w:r>
        <w:rPr>
          <w:vertAlign w:val="subscript"/>
        </w:rPr>
        <w:t>3</w:t>
      </w:r>
      <w:r>
        <w:t>，所以Ca（NO</w:t>
      </w:r>
      <w:r>
        <w:rPr>
          <w:vertAlign w:val="subscript"/>
        </w:rPr>
        <w:t>3</w:t>
      </w:r>
      <w:r>
        <w:t>）</w:t>
      </w:r>
      <w:r>
        <w:rPr>
          <w:vertAlign w:val="subscript"/>
        </w:rPr>
        <w:t>2</w:t>
      </w:r>
      <w:r>
        <w:t>与Na</w:t>
      </w:r>
      <w:r>
        <w:rPr>
          <w:vertAlign w:val="subscript"/>
        </w:rPr>
        <w:t>2</w:t>
      </w:r>
      <w:r>
        <w:t>SO</w:t>
      </w:r>
      <w:r>
        <w:rPr>
          <w:vertAlign w:val="subscript"/>
        </w:rPr>
        <w:t>4</w:t>
      </w:r>
      <w:r>
        <w:t>、Na</w:t>
      </w:r>
      <w:r>
        <w:rPr>
          <w:vertAlign w:val="subscript"/>
        </w:rPr>
        <w:t>2</w:t>
      </w:r>
      <w:r>
        <w:t>CO</w:t>
      </w:r>
      <w:r>
        <w:rPr>
          <w:vertAlign w:val="subscript"/>
        </w:rPr>
        <w:t>3</w:t>
      </w:r>
      <w:r>
        <w:t>不能共存，又因为FeCl</w:t>
      </w:r>
      <w:r>
        <w:rPr>
          <w:vertAlign w:val="subscript"/>
        </w:rPr>
        <w:t>3</w:t>
      </w:r>
      <w:r>
        <w:t>显浅黄色，所以原固体中无FeCl</w:t>
      </w:r>
      <w:r>
        <w:rPr>
          <w:vertAlign w:val="subscript"/>
        </w:rPr>
        <w:t>3</w:t>
      </w:r>
      <w:r>
        <w:t>；</w:t>
      </w:r>
      <w:r>
        <w:br/>
      </w:r>
      <w:r>
        <w:t>根据步骤②：取少量上述溶液，加过量稀硫酸，有气泡产生。因为稀硫酸可以与Na</w:t>
      </w:r>
      <w:r>
        <w:rPr>
          <w:vertAlign w:val="subscript"/>
        </w:rPr>
        <w:t>2</w:t>
      </w:r>
      <w:r>
        <w:t>CO</w:t>
      </w:r>
      <w:r>
        <w:rPr>
          <w:vertAlign w:val="subscript"/>
        </w:rPr>
        <w:t>3</w:t>
      </w:r>
      <w:r>
        <w:t>反应生成CO</w:t>
      </w:r>
      <w:r>
        <w:rPr>
          <w:vertAlign w:val="subscript"/>
        </w:rPr>
        <w:t>2</w:t>
      </w:r>
      <w:r>
        <w:t>气体，所以原固体中有Na</w:t>
      </w:r>
      <w:r>
        <w:rPr>
          <w:vertAlign w:val="subscript"/>
        </w:rPr>
        <w:t>2</w:t>
      </w:r>
      <w:r>
        <w:t>CO</w:t>
      </w:r>
      <w:r>
        <w:rPr>
          <w:vertAlign w:val="subscript"/>
        </w:rPr>
        <w:t>3</w:t>
      </w:r>
      <w:r>
        <w:t>，根据①的分析可知无Ca（NO</w:t>
      </w:r>
      <w:r>
        <w:rPr>
          <w:vertAlign w:val="subscript"/>
        </w:rPr>
        <w:t>3</w:t>
      </w:r>
      <w:r>
        <w:t>）</w:t>
      </w:r>
      <w:r>
        <w:rPr>
          <w:vertAlign w:val="subscript"/>
        </w:rPr>
        <w:t>2</w:t>
      </w:r>
      <w:r>
        <w:t>；</w:t>
      </w:r>
      <w:r>
        <w:br/>
      </w:r>
      <w:r>
        <w:t>根据步骤③：取②所得溶液少量，滴加BaCl</w:t>
      </w:r>
      <w:r>
        <w:rPr>
          <w:vertAlign w:val="subscript"/>
        </w:rPr>
        <w:t>2</w:t>
      </w:r>
      <w:r>
        <w:t>溶液，产生白色沉淀。此处的白色沉淀是BaSO</w:t>
      </w:r>
      <w:r>
        <w:rPr>
          <w:vertAlign w:val="subscript"/>
        </w:rPr>
        <w:t>4</w:t>
      </w:r>
      <w:r>
        <w:t>，但步骤②中所加稀硫酸过量，所以原固体中无法确定有无Na</w:t>
      </w:r>
      <w:r>
        <w:rPr>
          <w:vertAlign w:val="subscript"/>
        </w:rPr>
        <w:t>2</w:t>
      </w:r>
      <w:r>
        <w:t>SO</w:t>
      </w:r>
      <w:r>
        <w:rPr>
          <w:vertAlign w:val="subscript"/>
        </w:rPr>
        <w:t>4</w:t>
      </w:r>
      <w:r>
        <w:t>。</w:t>
      </w:r>
      <w:r>
        <w:br/>
      </w:r>
      <w:r>
        <w:t>综上所述，原固体中一定有Na</w:t>
      </w:r>
      <w:r>
        <w:rPr>
          <w:vertAlign w:val="subscript"/>
        </w:rPr>
        <w:t>2</w:t>
      </w:r>
      <w:r>
        <w:t>CO</w:t>
      </w:r>
      <w:r>
        <w:rPr>
          <w:vertAlign w:val="subscript"/>
        </w:rPr>
        <w:t>3</w:t>
      </w:r>
      <w:r>
        <w:t>，一定无Ca（NO</w:t>
      </w:r>
      <w:r>
        <w:rPr>
          <w:vertAlign w:val="subscript"/>
        </w:rPr>
        <w:t>3</w:t>
      </w:r>
      <w:r>
        <w:t>）</w:t>
      </w:r>
      <w:r>
        <w:rPr>
          <w:vertAlign w:val="subscript"/>
        </w:rPr>
        <w:t>2</w:t>
      </w:r>
      <w:r>
        <w:t>、FeCl</w:t>
      </w:r>
      <w:r>
        <w:rPr>
          <w:vertAlign w:val="subscript"/>
        </w:rPr>
        <w:t>3</w:t>
      </w:r>
      <w:r>
        <w:t>，不能确定的是Na</w:t>
      </w:r>
      <w:r>
        <w:rPr>
          <w:vertAlign w:val="subscript"/>
        </w:rPr>
        <w:t>2</w:t>
      </w:r>
      <w:r>
        <w:t>SO</w:t>
      </w:r>
      <w:r>
        <w:rPr>
          <w:vertAlign w:val="subscript"/>
        </w:rPr>
        <w:t>4</w:t>
      </w:r>
      <w:r>
        <w:t>、KCl。</w:t>
      </w:r>
      <w:r>
        <w:br/>
      </w:r>
      <w:r>
        <w:t>故选：B。</w:t>
      </w:r>
      <w:r>
        <w:br/>
      </w:r>
      <w:r>
        <w:t>由“①取少量固体于试管中，加适量蒸馏水，固体完全溶解成无色透明溶液”可知，固体不含有带颜色的离子，彼此之间反应不能生成沉淀；由“②取少量上述溶液，加过量稀硫酸，有气泡产生”说明固体中含有碳酸根离子；根据“③取②所得溶液少量，滴加BaCl</w:t>
      </w:r>
      <w:r>
        <w:rPr>
          <w:vertAlign w:val="subscript"/>
        </w:rPr>
        <w:t>2</w:t>
      </w:r>
      <w:r>
        <w:t>溶液，产生白色沉淀”无法确定是否含有硫酸根离子，因为第②步稀硫酸过量导致溶液中一定含有硫酸根离子，无法确定硫酸根离子是否是原来的；由于碳酸根离子不能与钙离子共存，所以固体中不能含有钙离子．</w:t>
      </w:r>
      <w:r>
        <w:br/>
      </w:r>
      <w:r>
        <w:t>做此类物质鉴别题时要注意所加试剂是否过量，如本题步骤②中稀硫酸就是过量的，如果不注意这一点，同学们就会得出原固体中也一定有Na</w:t>
      </w:r>
      <w:r>
        <w:rPr>
          <w:vertAlign w:val="subscript"/>
        </w:rPr>
        <w:t>2</w:t>
      </w:r>
      <w:r>
        <w:t>SO</w:t>
      </w:r>
      <w:r>
        <w:rPr>
          <w:vertAlign w:val="subscript"/>
        </w:rPr>
        <w:t>4</w:t>
      </w:r>
      <w:r>
        <w:t>的错误结论．</w:t>
      </w:r>
    </w:p>
    <w:p>
      <w:pPr>
        <w:pStyle w:val="BodyText"/>
      </w:pPr>
      <w:r>
        <w:br/>
      </w:r>
    </w:p>
    <w:p>
      <w:pPr>
        <w:pStyle w:val="BodyText"/>
      </w:pPr>
      <w:r>
        <w:t>二、推断题（本大题共 1 小题，共 7 分）</w:t>
      </w:r>
    </w:p>
    <w:p>
      <w:pPr>
        <w:pStyle w:val="BodyText"/>
      </w:pPr>
      <w:r>
        <w:t>11、 在如图所示的有关物质转化关系中，各物质均是我们初中化学所学的物质。A是一种金属单质，C为一种固体粉末，D为一种气体，E、H都属于盐，F为能溶于水的碱。框图中有关反应的部分生成物没有标出。</w:t>
      </w:r>
      <w:r>
        <w:br/>
      </w:r>
      <w:r>
        <w:drawing>
          <wp:inline distT="0" distB="0" distL="114300" distR="114300">
            <wp:extent cx="3763010" cy="116459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246896" name="Picture"/>
                    <pic:cNvPicPr>
                      <a:picLocks noChangeAspect="1" noChangeArrowheads="1"/>
                    </pic:cNvPicPr>
                  </pic:nvPicPr>
                  <pic:blipFill>
                    <a:blip xmlns:r="http://schemas.openxmlformats.org/officeDocument/2006/relationships" r:embed="rId10"/>
                    <a:stretch>
                      <a:fillRect/>
                    </a:stretch>
                  </pic:blipFill>
                  <pic:spPr>
                    <a:xfrm>
                      <a:off x="0" y="0"/>
                      <a:ext cx="3763477" cy="1164656"/>
                    </a:xfrm>
                    <a:prstGeom prst="rect">
                      <a:avLst/>
                    </a:prstGeom>
                    <a:noFill/>
                    <a:ln w="9525">
                      <a:noFill/>
                    </a:ln>
                  </pic:spPr>
                </pic:pic>
              </a:graphicData>
            </a:graphic>
          </wp:inline>
        </w:drawing>
      </w:r>
      <w:r>
        <w:br/>
      </w:r>
      <w:r>
        <w:t>请根据框图中物质的转化关系填写下列空白：</w:t>
      </w:r>
      <w:r>
        <w:br/>
      </w:r>
      <w:r>
        <w:t>（1）用化学式表示A是______，D是______或______。</w:t>
      </w:r>
      <w:r>
        <w:br/>
      </w:r>
      <w:r>
        <w:t>（2）F→H的化学方程式为______，反应类型是______反应。</w:t>
      </w:r>
      <w:r>
        <w:br/>
      </w:r>
      <w:r>
        <w:t>（3）若H为难溶性盐，则I的化学式为______。</w:t>
      </w:r>
    </w:p>
    <w:p>
      <w:pPr>
        <w:pStyle w:val="BodyText"/>
      </w:pPr>
      <w:r>
        <w:t>【 答 案 】</w:t>
      </w:r>
    </w:p>
    <w:p>
      <w:pPr>
        <w:pStyle w:val="BodyText"/>
      </w:pPr>
      <w:r>
        <w:t>Fe   CO   H</w:t>
      </w:r>
      <w:r>
        <w:rPr>
          <w:vertAlign w:val="subscript"/>
        </w:rPr>
        <w:t>2</w:t>
      </w:r>
      <w:r>
        <w:t xml:space="preserve">   NaOH+HCl=NaCl+H</w:t>
      </w:r>
      <w:r>
        <w:rPr>
          <w:vertAlign w:val="subscript"/>
        </w:rPr>
        <w:t>2</w:t>
      </w:r>
      <w:r>
        <w:t>O   复分解   H</w:t>
      </w:r>
      <w:r>
        <w:rPr>
          <w:vertAlign w:val="subscript"/>
        </w:rPr>
        <w:t>2</w:t>
      </w:r>
      <w:r>
        <w:t>SO</w:t>
      </w:r>
      <w:r>
        <w:rPr>
          <w:vertAlign w:val="subscript"/>
        </w:rPr>
        <w:t>4</w:t>
      </w:r>
      <w:r>
        <w:t xml:space="preserve">  </w:t>
      </w:r>
    </w:p>
    <w:p>
      <w:pPr>
        <w:pStyle w:val="BodyText"/>
      </w:pPr>
      <w:r>
        <w:t>【 解析 】</w:t>
      </w:r>
    </w:p>
    <w:p>
      <w:pPr>
        <w:pStyle w:val="BodyText"/>
      </w:pPr>
      <w:r>
        <w:t>解：（1）在如图所示的有关物质转化关系中，各物质均是我们初中化学所学的物质，A是一种金属单质，C为一种固体粉末，D为一种气体，E、H都属于盐，F为能溶于水的碱，G是红褐色沉淀，所以G是氢氧化铁，所以E中含有铁离子，C是固体粉末，所以I是酸，F可以是氢氧化钠，I是稀盐酸，E是氯化铁，C和盐酸反应生成氯化铁，所以C是氧化铁，H是氯化钠，氧化铁和一氧化碳在高温的条件下生成铁和二氧化碳，所以B是二氧化碳，A是铁，D可以是一氧化碳，经过验证，推导正确，所以A是Fe，D是CO或H</w:t>
      </w:r>
      <w:r>
        <w:rPr>
          <w:vertAlign w:val="subscript"/>
        </w:rPr>
        <w:t>2</w:t>
      </w:r>
      <w:r>
        <w:t>；</w:t>
      </w:r>
      <w:r>
        <w:br/>
      </w:r>
      <w:r>
        <w:t>（2）F→H的是氢氧化钠和盐酸反应生成氯化钠和水，化学方程式为：NaOH+HCl=NaCl+H</w:t>
      </w:r>
      <w:r>
        <w:rPr>
          <w:vertAlign w:val="subscript"/>
        </w:rPr>
        <w:t>2</w:t>
      </w:r>
      <w:r>
        <w:t>O，反应类型是复分解反应；</w:t>
      </w:r>
      <w:r>
        <w:br/>
      </w:r>
      <w:r>
        <w:t>（3）若H为难溶性盐，则I的化学式为H</w:t>
      </w:r>
      <w:r>
        <w:rPr>
          <w:vertAlign w:val="subscript"/>
        </w:rPr>
        <w:t>2</w:t>
      </w:r>
      <w:r>
        <w:t>SO</w:t>
      </w:r>
      <w:r>
        <w:rPr>
          <w:vertAlign w:val="subscript"/>
        </w:rPr>
        <w:t>4</w:t>
      </w:r>
      <w:r>
        <w:t>。</w:t>
      </w:r>
      <w:r>
        <w:br/>
      </w:r>
      <w:r>
        <w:t>故答案为：（1）Fe，CO或H</w:t>
      </w:r>
      <w:r>
        <w:rPr>
          <w:vertAlign w:val="subscript"/>
        </w:rPr>
        <w:t>2</w:t>
      </w:r>
      <w:r>
        <w:t>；</w:t>
      </w:r>
      <w:r>
        <w:br/>
      </w:r>
      <w:r>
        <w:t>（2）FNaOH+HCl=NaCl+H</w:t>
      </w:r>
      <w:r>
        <w:rPr>
          <w:vertAlign w:val="subscript"/>
        </w:rPr>
        <w:t>2</w:t>
      </w:r>
      <w:r>
        <w:t>O，复分解；</w:t>
      </w:r>
      <w:r>
        <w:br/>
      </w:r>
      <w:r>
        <w:t>（3）H</w:t>
      </w:r>
      <w:r>
        <w:rPr>
          <w:vertAlign w:val="subscript"/>
        </w:rPr>
        <w:t>2</w:t>
      </w:r>
      <w:r>
        <w:t>SO</w:t>
      </w:r>
      <w:r>
        <w:rPr>
          <w:vertAlign w:val="subscript"/>
        </w:rPr>
        <w:t>4</w:t>
      </w:r>
      <w:r>
        <w:t>。</w:t>
      </w:r>
      <w:r>
        <w:br/>
      </w:r>
      <w:r>
        <w:t>根据在如图所示的有关物质转化关系中，各物质均是我们初中化学所学的物质，A是一种金属单质，C为一种固体粉末，D为一种气体，E、H都属于盐，F为能溶于水的碱，G是红褐色沉淀，所以G是氢氧化铁，所以E中含有铁离子，C是固体粉末，所以I是酸，F可以是氢氧化钠，I是稀盐酸，E是氯化铁，C和盐酸反应生成氯化铁，所以C是氧化铁，H是氯化钠，氧化铁和一氧化碳在高温的条件下生成铁和二氧化碳，所以B是二氧化碳，A是铁，D可以是一氧化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三、探究题（本大题共 2 小题，共 16 分）</w:t>
      </w:r>
    </w:p>
    <w:p>
      <w:pPr>
        <w:pStyle w:val="BodyText"/>
      </w:pPr>
      <w:r>
        <w:t>12、 图1是甲、乙两种物质的溶解度曲线，请结合图2回答问题：</w:t>
      </w:r>
      <w:r>
        <w:br/>
      </w:r>
      <w:r>
        <w:drawing>
          <wp:inline distT="0" distB="0" distL="114300" distR="114300">
            <wp:extent cx="5774690" cy="229997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939364" name="Picture"/>
                    <pic:cNvPicPr>
                      <a:picLocks noChangeAspect="1" noChangeArrowheads="1"/>
                    </pic:cNvPicPr>
                  </pic:nvPicPr>
                  <pic:blipFill>
                    <a:blip xmlns:r="http://schemas.openxmlformats.org/officeDocument/2006/relationships" r:embed="rId11"/>
                    <a:stretch>
                      <a:fillRect/>
                    </a:stretch>
                  </pic:blipFill>
                  <pic:spPr>
                    <a:xfrm>
                      <a:off x="0" y="0"/>
                      <a:ext cx="5775157" cy="2300437"/>
                    </a:xfrm>
                    <a:prstGeom prst="rect">
                      <a:avLst/>
                    </a:prstGeom>
                    <a:noFill/>
                    <a:ln w="9525">
                      <a:noFill/>
                    </a:ln>
                  </pic:spPr>
                </pic:pic>
              </a:graphicData>
            </a:graphic>
          </wp:inline>
        </w:drawing>
      </w:r>
      <w:r>
        <w:br/>
      </w:r>
      <w:r>
        <w:t>（1）______℃时，甲、乙两种物质的溶解度相等。</w:t>
      </w:r>
      <w:r>
        <w:br/>
      </w:r>
      <w:r>
        <w:t>（2）溶解度随温度升高而降低的物质是______（填“甲”或“乙”）。</w:t>
      </w:r>
      <w:r>
        <w:br/>
      </w:r>
      <w:r>
        <w:t>（3）可使甲物质从其饱和溶液中结晶析出的方法是______。</w:t>
      </w:r>
      <w:r>
        <w:br/>
      </w:r>
      <w:r>
        <w:t>（4）t</w:t>
      </w:r>
      <w:r>
        <w:rPr>
          <w:vertAlign w:val="subscript"/>
        </w:rPr>
        <w:t>2</w:t>
      </w:r>
      <w:r>
        <w:t>℃时，分别将甲、乙两种物质的饱和溶液降温到t</w:t>
      </w:r>
      <w:r>
        <w:rPr>
          <w:vertAlign w:val="subscript"/>
        </w:rPr>
        <w:t>1</w:t>
      </w:r>
      <w:r>
        <w:t>℃，甲溶液的溶质质量分数______（填“大于”、“等于”或“小于”）乙溶液的溶质质量分数。</w:t>
      </w:r>
      <w:r>
        <w:br/>
      </w:r>
      <w:r>
        <w:t>（5）小明同学用甲物质进行以下实验：</w:t>
      </w:r>
      <w:r>
        <w:br/>
      </w:r>
      <w:r>
        <w:t>①实验过程中，B、C、D对应的溶液为不饱和溶液的是______。</w:t>
      </w:r>
      <w:r>
        <w:br/>
      </w:r>
      <w:r>
        <w:t>②向B对应的溶液中再加入30g甲固体的过程中，发现固体全部溶解，一段时间后又有部分固体析出。你认为“全部溶解”的原因是______。</w:t>
      </w:r>
    </w:p>
    <w:p>
      <w:pPr>
        <w:pStyle w:val="BodyText"/>
      </w:pPr>
      <w:r>
        <w:t>【 答 案 】</w:t>
      </w:r>
    </w:p>
    <w:p>
      <w:pPr>
        <w:pStyle w:val="BodyText"/>
      </w:pPr>
      <w:r>
        <w:t>t</w:t>
      </w:r>
      <w:r>
        <w:rPr>
          <w:vertAlign w:val="subscript"/>
        </w:rPr>
        <w:t>1</w:t>
      </w:r>
      <w:r>
        <w:t>。   乙。   降温结晶（合理均可）   大于。   B。   甲物质溶于水时会放出热量，使溶液温度升高，甲物质的溶解度增大。  </w:t>
      </w:r>
    </w:p>
    <w:p>
      <w:pPr>
        <w:pStyle w:val="BodyText"/>
      </w:pPr>
      <w:r>
        <w:t>【 解析 】</w:t>
      </w:r>
    </w:p>
    <w:p>
      <w:pPr>
        <w:pStyle w:val="BodyText"/>
      </w:pPr>
      <w:r>
        <w:t>解：（1）t</w:t>
      </w:r>
      <w:r>
        <w:rPr>
          <w:vertAlign w:val="subscript"/>
        </w:rPr>
        <w:t>1</w:t>
      </w:r>
      <w:r>
        <w:t>℃时甲、乙的溶解度曲线交于一点，二者的溶解度相等；</w:t>
      </w:r>
      <w:r>
        <w:br/>
      </w:r>
      <w:r>
        <w:t>（2）乙的溶解度随温度的升高而降低；</w:t>
      </w:r>
      <w:r>
        <w:br/>
      </w:r>
      <w:r>
        <w:t>（3）甲的溶解度随温度的升高而增大，可采用降温结晶或冷却热饱和溶液的方法得到晶体；</w:t>
      </w:r>
      <w:r>
        <w:br/>
      </w:r>
      <w:r>
        <w:t>（4）甲的溶解度随温度升高而增大，乙的溶解度随温度的升高而减小，所以t</w:t>
      </w:r>
      <w:r>
        <w:rPr>
          <w:vertAlign w:val="subscript"/>
        </w:rPr>
        <w:t>2</w:t>
      </w:r>
      <w:r>
        <w:t>℃时，分别将甲、乙两种物质的饱和溶液降温到t</w:t>
      </w:r>
      <w:r>
        <w:rPr>
          <w:vertAlign w:val="subscript"/>
        </w:rPr>
        <w:t>1</w:t>
      </w:r>
      <w:r>
        <w:t>℃，甲析出晶体，依然是饱和溶液，乙变为不饱和溶液，溶质的质量分数与t</w:t>
      </w:r>
      <w:r>
        <w:rPr>
          <w:vertAlign w:val="subscript"/>
        </w:rPr>
        <w:t>2</w:t>
      </w:r>
      <w:r>
        <w:t>℃时相等；由于饱和时质量分数的计算式</w:t>
      </w:r>
      <m:oMath>
        <m:f>
          <m:num>
            <m:r>
              <m:rPr>
                <m:nor/>
                <m:sty m:val="p"/>
              </m:rPr>
              <w:rPr>
                <w:b w:val="0"/>
                <w:i w:val="0"/>
              </w:rPr>
              <m:t>溶解度</m:t>
            </m:r>
          </m:num>
          <m:den>
            <m:r>
              <m:rPr>
                <m:nor/>
                <m:sty m:val="p"/>
              </m:rPr>
              <w:rPr>
                <w:b w:val="0"/>
                <w:i w:val="0"/>
              </w:rPr>
              <m:t>溶解度</m:t>
            </m:r>
            <m:r>
              <m:t>+100g</m:t>
            </m:r>
          </m:den>
        </m:f>
      </m:oMath>
      <w:r>
        <w:t>×100%，即溶解度越大质量分数也就越大，观察图示可知：降温后甲在t</w:t>
      </w:r>
      <w:r>
        <w:rPr>
          <w:vertAlign w:val="subscript"/>
        </w:rPr>
        <w:t>1</w:t>
      </w:r>
      <w:r>
        <w:t>℃时的溶解度大于t</w:t>
      </w:r>
      <w:r>
        <w:rPr>
          <w:vertAlign w:val="subscript"/>
        </w:rPr>
        <w:t>2</w:t>
      </w:r>
      <w:r>
        <w:t>℃时乙的溶解度，所以甲溶液的溶质质量分数大于乙溶液的溶质质量分数；</w:t>
      </w:r>
      <w:r>
        <w:br/>
      </w:r>
      <w:r>
        <w:t>（5）①t</w:t>
      </w:r>
      <w:r>
        <w:rPr>
          <w:vertAlign w:val="subscript"/>
        </w:rPr>
        <w:t>1</w:t>
      </w:r>
      <w:r>
        <w:t>℃时甲的溶解度是65g，所以该温度下50g水中最多溶解32.5g，因此B为不饱和溶液，C中加入了溶质共50g，溶解32.5g，为饱和溶液；升温至t</w:t>
      </w:r>
      <w:r>
        <w:rPr>
          <w:vertAlign w:val="subscript"/>
        </w:rPr>
        <w:t>2</w:t>
      </w:r>
      <w:r>
        <w:t>℃，该温度下甲的溶解度是90g，50g水最多溶解45g溶质，故依然是饱和溶液；</w:t>
      </w:r>
      <w:r>
        <w:br/>
      </w:r>
      <w:r>
        <w:t>②向B对应的溶液中再加入30g甲固体的过程中，发现固体全部溶解，一段时间后又有部分固体析出，可能是由于甲溶于水放出热量，温度升高溶解度增大，溶解的甲质量就多，温度降下来后溶解度又减小，又会有晶体析出；</w:t>
      </w:r>
      <w:r>
        <w:br/>
      </w:r>
      <w:r>
        <w:t>故答案为：（1）t</w:t>
      </w:r>
      <w:r>
        <w:rPr>
          <w:vertAlign w:val="subscript"/>
        </w:rPr>
        <w:t>1</w:t>
      </w:r>
      <w:r>
        <w:t>；</w:t>
      </w:r>
      <w:r>
        <w:br/>
      </w:r>
      <w:r>
        <w:t>（2）乙；</w:t>
      </w:r>
      <w:r>
        <w:br/>
      </w:r>
      <w:r>
        <w:t>（3）降温结晶（合理均可）；</w:t>
      </w:r>
      <w:r>
        <w:br/>
      </w:r>
      <w:r>
        <w:t>（4）大于；</w:t>
      </w:r>
      <w:r>
        <w:br/>
      </w:r>
      <w:r>
        <w:t>（5）①B；  ②甲物质溶于水时会放出热量，使溶液温度升高，甲物质的溶解度增大。</w:t>
      </w:r>
      <w:r>
        <w:br/>
      </w:r>
      <w:r>
        <w:t>（1）溶解度曲线的交点表示该温度下两物质的溶解度相等；</w:t>
      </w:r>
      <w:r>
        <w:br/>
      </w:r>
      <w:r>
        <w:t>（2）乙的溶解度随温度的升高而降低；</w:t>
      </w:r>
      <w:r>
        <w:br/>
      </w:r>
      <w:r>
        <w:t>（3）对于溶解度随温度的升高而增大的物质，可采用降温结晶或冷却热饱和溶液的方法得到晶体；</w:t>
      </w:r>
      <w:r>
        <w:br/>
      </w:r>
      <w:r>
        <w:t>（4）据甲、乙的溶解度随温度的变化情况及溶质的质量分数计算方法分析解答；</w:t>
      </w:r>
      <w:r>
        <w:br/>
      </w:r>
      <w:r>
        <w:t>（5）①根据甲在t</w:t>
      </w:r>
      <w:r>
        <w:rPr>
          <w:vertAlign w:val="subscript"/>
        </w:rPr>
        <w:t>1</w:t>
      </w:r>
      <w:r>
        <w:t>℃和t</w:t>
      </w:r>
      <w:r>
        <w:rPr>
          <w:vertAlign w:val="subscript"/>
        </w:rPr>
        <w:t>2</w:t>
      </w:r>
      <w:r>
        <w:t>℃的溶解度并结合图示分析解答；</w:t>
      </w:r>
      <w:r>
        <w:br/>
      </w:r>
      <w:r>
        <w:t>②根据温度高甲的溶解度大溶解的溶质多进行分析。</w:t>
      </w:r>
      <w:r>
        <w:br/>
      </w:r>
      <w:r>
        <w:t>本题难度不大，主要考查了固体溶解度曲线所表示的意义，通过本题可以加强学生对固体溶解度的理解，培养学生应用知识解决问题的能力。</w:t>
      </w:r>
    </w:p>
    <w:p>
      <w:pPr>
        <w:pStyle w:val="BodyText"/>
      </w:pPr>
      <w:r>
        <w:br/>
      </w:r>
      <w:r>
        <w:t>13、 某CuO粉末中混有少量Cu</w:t>
      </w:r>
      <w:r>
        <w:rPr>
          <w:vertAlign w:val="subscript"/>
        </w:rPr>
        <w:t>2</w:t>
      </w:r>
      <w:r>
        <w:t>O，现有一课外活动小组利用下图所示装置测定其中Cu</w:t>
      </w:r>
      <w:r>
        <w:rPr>
          <w:vertAlign w:val="subscript"/>
        </w:rPr>
        <w:t>2</w:t>
      </w:r>
      <w:r>
        <w:t>O的含量，请根据图示内容回答下列问题：</w:t>
      </w:r>
      <w:r>
        <w:br/>
      </w:r>
      <w:r>
        <w:drawing>
          <wp:inline distT="0" distB="0" distL="114300" distR="114300">
            <wp:extent cx="5688330" cy="189611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179162" name="Picture"/>
                    <pic:cNvPicPr>
                      <a:picLocks noChangeAspect="1" noChangeArrowheads="1"/>
                    </pic:cNvPicPr>
                  </pic:nvPicPr>
                  <pic:blipFill>
                    <a:blip xmlns:r="http://schemas.openxmlformats.org/officeDocument/2006/relationships" r:embed="rId12"/>
                    <a:stretch>
                      <a:fillRect/>
                    </a:stretch>
                  </pic:blipFill>
                  <pic:spPr>
                    <a:xfrm>
                      <a:off x="0" y="0"/>
                      <a:ext cx="5688530" cy="1896176"/>
                    </a:xfrm>
                    <a:prstGeom prst="rect">
                      <a:avLst/>
                    </a:prstGeom>
                    <a:noFill/>
                    <a:ln w="9525">
                      <a:noFill/>
                    </a:ln>
                  </pic:spPr>
                </pic:pic>
              </a:graphicData>
            </a:graphic>
          </wp:inline>
        </w:drawing>
      </w:r>
      <w:r>
        <w:br/>
      </w:r>
      <w:r>
        <w:t>（1）X是常见还原性气体CO、H</w:t>
      </w:r>
      <w:r>
        <w:rPr>
          <w:vertAlign w:val="subscript"/>
        </w:rPr>
        <w:t>2</w:t>
      </w:r>
      <w:r>
        <w:t>中的一种，请根据组合装置判断X的化学式为______，A装置的作用是______．</w:t>
      </w:r>
      <w:r>
        <w:br/>
      </w:r>
      <w:r>
        <w:t>（2）B装置的作用是______．若缺少它，将直接导致反应后______装置内的物质的质量有偏差．</w:t>
      </w:r>
      <w:r>
        <w:br/>
      </w:r>
      <w:r>
        <w:t>（3）已知Cu</w:t>
      </w:r>
      <w:r>
        <w:rPr>
          <w:vertAlign w:val="subscript"/>
        </w:rPr>
        <w:t>2</w:t>
      </w:r>
      <w:r>
        <w:t>O在加热的条件下也能被X气体还原为Cu，写出该反应的化学方程式：______．</w:t>
      </w:r>
      <w:r>
        <w:br/>
      </w:r>
      <w:r>
        <w:t>（4）已知反应前CuO和Cu</w:t>
      </w:r>
      <w:r>
        <w:rPr>
          <w:vertAlign w:val="subscript"/>
        </w:rPr>
        <w:t>2</w:t>
      </w:r>
      <w:r>
        <w:t>O的总质量为m</w:t>
      </w:r>
      <w:r>
        <w:rPr>
          <w:vertAlign w:val="subscript"/>
        </w:rPr>
        <w:t>1</w:t>
      </w:r>
      <w:r>
        <w:t>g，完全反应后U型管内物质的质量增加了m</w:t>
      </w:r>
      <w:r>
        <w:rPr>
          <w:vertAlign w:val="subscript"/>
        </w:rPr>
        <w:t>2</w:t>
      </w:r>
      <w:r>
        <w:t>g（损失忽略不计），则原混合物中Cu</w:t>
      </w:r>
      <w:r>
        <w:rPr>
          <w:vertAlign w:val="subscript"/>
        </w:rPr>
        <w:t>2</w:t>
      </w:r>
      <w:r>
        <w:t>O的质量为______克．</w:t>
      </w:r>
      <w:r>
        <w:br/>
      </w:r>
      <w:r>
        <w:t>（5）E装置的作用是______．</w:t>
      </w:r>
      <w:r>
        <w:br/>
      </w:r>
      <w:r>
        <w:t>（6）若进入C中的气体换成两种气体中的另外一种，同样要求用该装置完成Cu</w:t>
      </w:r>
      <w:r>
        <w:rPr>
          <w:vertAlign w:val="subscript"/>
        </w:rPr>
        <w:t>2</w:t>
      </w:r>
      <w:r>
        <w:t>O含量的测定实验，则D中的药品应改换为______．</w:t>
      </w:r>
    </w:p>
    <w:p>
      <w:pPr>
        <w:pStyle w:val="BodyText"/>
      </w:pPr>
      <w:r>
        <w:t>【 答 案 】</w:t>
      </w:r>
    </w:p>
    <w:p>
      <w:pPr>
        <w:pStyle w:val="BodyText"/>
      </w:pPr>
      <w:r>
        <w:t>H</w:t>
      </w:r>
      <w:r>
        <w:rPr>
          <w:vertAlign w:val="subscript"/>
        </w:rPr>
        <w:t>2</w:t>
      </w:r>
      <w:r>
        <w:t xml:space="preserve">   除去X气体中可能混有的酸性气体   除去X气体中的水蒸气   D   </w:t>
      </w:r>
      <w:r>
        <w:drawing>
          <wp:inline distT="0" distB="0" distL="114300" distR="114300">
            <wp:extent cx="2146300" cy="2413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816036" name="Picture"/>
                    <pic:cNvPicPr>
                      <a:picLocks noChangeAspect="1" noChangeArrowheads="1"/>
                    </pic:cNvPicPr>
                  </pic:nvPicPr>
                  <pic:blipFill>
                    <a:blip xmlns:r="http://schemas.openxmlformats.org/officeDocument/2006/relationships" r:embed="rId13"/>
                    <a:stretch>
                      <a:fillRect/>
                    </a:stretch>
                  </pic:blipFill>
                  <pic:spPr>
                    <a:xfrm>
                      <a:off x="0" y="0"/>
                      <a:ext cx="2146300" cy="241300"/>
                    </a:xfrm>
                    <a:prstGeom prst="rect">
                      <a:avLst/>
                    </a:prstGeom>
                    <a:noFill/>
                    <a:ln w="9525">
                      <a:noFill/>
                    </a:ln>
                  </pic:spPr>
                </pic:pic>
              </a:graphicData>
            </a:graphic>
          </wp:inline>
        </w:drawing>
      </w:r>
      <w:r>
        <w:t xml:space="preserve">   2.25m</w:t>
      </w:r>
      <w:r>
        <w:rPr>
          <w:vertAlign w:val="subscript"/>
        </w:rPr>
        <w:t>1</w:t>
      </w:r>
      <w:r>
        <w:t>-10m</w:t>
      </w:r>
      <w:r>
        <w:rPr>
          <w:vertAlign w:val="subscript"/>
        </w:rPr>
        <w:t>2</w:t>
      </w:r>
      <w:r>
        <w:t xml:space="preserve">   吸收空气中的水蒸气   碱石灰  </w:t>
      </w:r>
    </w:p>
    <w:p>
      <w:pPr>
        <w:pStyle w:val="BodyText"/>
      </w:pPr>
      <w:r>
        <w:t>【 解析 】</w:t>
      </w:r>
    </w:p>
    <w:p>
      <w:pPr>
        <w:pStyle w:val="BodyText"/>
      </w:pPr>
      <w:r>
        <w:t>解：（1）如果是一氧化碳，则还原氧化物后生成的二氧化碳气体不能被氯化钙吸收，所以应该是氢气．故填：H</w:t>
      </w:r>
      <w:r>
        <w:rPr>
          <w:vertAlign w:val="subscript"/>
        </w:rPr>
        <w:t>2</w:t>
      </w:r>
      <w:r>
        <w:t>；</w:t>
      </w:r>
      <w:r>
        <w:br/>
      </w:r>
      <w:r>
        <w:t>A装置的作用是除去X气体中可能混有的酸性气体．故填：除去X气体中可能混有的酸性气体．</w:t>
      </w:r>
      <w:r>
        <w:br/>
      </w:r>
      <w:r>
        <w:t>（2）B装置的作用是除去X气体中的水蒸气；故填：除去X气体中的水蒸气；</w:t>
      </w:r>
      <w:r>
        <w:br/>
      </w:r>
      <w:r>
        <w:t>若缺少B装置，将直接导致反应后D装置内的物质的质量有偏大．故填：D．</w:t>
      </w:r>
      <w:r>
        <w:br/>
      </w:r>
      <w:r>
        <w:t>（3）氢气还原氧化亚铜的化学方程式为：</w:t>
      </w:r>
      <w:r>
        <w:drawing>
          <wp:inline distT="0" distB="0" distL="114300" distR="114300">
            <wp:extent cx="2146300" cy="2413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209117" name="Picture"/>
                    <pic:cNvPicPr>
                      <a:picLocks noChangeAspect="1" noChangeArrowheads="1"/>
                    </pic:cNvPicPr>
                  </pic:nvPicPr>
                  <pic:blipFill>
                    <a:blip xmlns:r="http://schemas.openxmlformats.org/officeDocument/2006/relationships" r:embed="rId14"/>
                    <a:stretch>
                      <a:fillRect/>
                    </a:stretch>
                  </pic:blipFill>
                  <pic:spPr>
                    <a:xfrm>
                      <a:off x="0" y="0"/>
                      <a:ext cx="2146300" cy="241300"/>
                    </a:xfrm>
                    <a:prstGeom prst="rect">
                      <a:avLst/>
                    </a:prstGeom>
                    <a:noFill/>
                    <a:ln w="9525">
                      <a:noFill/>
                    </a:ln>
                  </pic:spPr>
                </pic:pic>
              </a:graphicData>
            </a:graphic>
          </wp:inline>
        </w:drawing>
      </w:r>
      <w:r>
        <w:t>．</w:t>
      </w:r>
      <w:r>
        <w:br/>
      </w:r>
      <w:r>
        <w:t>（4）解设氧化亚铜的质量为X，则氧化铜的质量为m</w:t>
      </w:r>
      <w:r>
        <w:rPr>
          <w:vertAlign w:val="subscript"/>
        </w:rPr>
        <w:t>1</w:t>
      </w:r>
      <w:r>
        <w:t>g-X．</w:t>
      </w:r>
      <w:r>
        <w:br/>
      </w:r>
      <w:r>
        <w:drawing>
          <wp:inline distT="0" distB="0" distL="114300" distR="114300">
            <wp:extent cx="2146300" cy="2413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699224" name="Picture"/>
                    <pic:cNvPicPr>
                      <a:picLocks noChangeAspect="1" noChangeArrowheads="1"/>
                    </pic:cNvPicPr>
                  </pic:nvPicPr>
                  <pic:blipFill>
                    <a:blip xmlns:r="http://schemas.openxmlformats.org/officeDocument/2006/relationships" r:embed="rId14"/>
                    <a:stretch>
                      <a:fillRect/>
                    </a:stretch>
                  </pic:blipFill>
                  <pic:spPr>
                    <a:xfrm>
                      <a:off x="0" y="0"/>
                      <a:ext cx="2146300" cy="241300"/>
                    </a:xfrm>
                    <a:prstGeom prst="rect">
                      <a:avLst/>
                    </a:prstGeom>
                    <a:noFill/>
                    <a:ln w="9525">
                      <a:noFill/>
                    </a:ln>
                  </pic:spPr>
                </pic:pic>
              </a:graphicData>
            </a:graphic>
          </wp:inline>
        </w:drawing>
      </w:r>
      <w:r>
        <w:t>；</w:t>
      </w:r>
      <w:r>
        <w:drawing>
          <wp:inline distT="0" distB="0" distL="114300" distR="114300">
            <wp:extent cx="1981200" cy="2413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962828" name="Picture"/>
                    <pic:cNvPicPr>
                      <a:picLocks noChangeAspect="1" noChangeArrowheads="1"/>
                    </pic:cNvPicPr>
                  </pic:nvPicPr>
                  <pic:blipFill>
                    <a:blip xmlns:r="http://schemas.openxmlformats.org/officeDocument/2006/relationships" r:embed="rId15"/>
                    <a:stretch>
                      <a:fillRect/>
                    </a:stretch>
                  </pic:blipFill>
                  <pic:spPr>
                    <a:xfrm>
                      <a:off x="0" y="0"/>
                      <a:ext cx="1981200" cy="241300"/>
                    </a:xfrm>
                    <a:prstGeom prst="rect">
                      <a:avLst/>
                    </a:prstGeom>
                    <a:noFill/>
                    <a:ln w="9525">
                      <a:noFill/>
                    </a:ln>
                  </pic:spPr>
                </pic:pic>
              </a:graphicData>
            </a:graphic>
          </wp:inline>
        </w:drawing>
      </w:r>
      <w:r>
        <w:br/>
      </w:r>
      <w:r>
        <w:t>           144                     18               80                    18</w:t>
      </w:r>
      <w:r>
        <w:br/>
      </w:r>
      <w:r>
        <w:t>             X                      </w:t>
      </w:r>
      <m:oMath>
        <m:f>
          <m:num>
            <m:r>
              <m:t>18X</m:t>
            </m:r>
          </m:num>
          <m:den>
            <m:r>
              <m:t>144</m:t>
            </m:r>
          </m:den>
        </m:f>
      </m:oMath>
      <w:r>
        <w:t>          m</w:t>
      </w:r>
      <w:r>
        <w:rPr>
          <w:vertAlign w:val="subscript"/>
        </w:rPr>
        <w:t>1</w:t>
      </w:r>
      <w:r>
        <w:t>g-X            m</w:t>
      </w:r>
      <w:r>
        <w:rPr>
          <w:vertAlign w:val="subscript"/>
        </w:rPr>
        <w:t>2</w:t>
      </w:r>
      <w:r>
        <w:t>g-</w:t>
      </w:r>
      <m:oMath>
        <m:f>
          <m:num>
            <m:r>
              <m:t>18X</m:t>
            </m:r>
          </m:num>
          <m:den>
            <m:r>
              <m:t>144</m:t>
            </m:r>
          </m:den>
        </m:f>
      </m:oMath>
      <w:r>
        <w:br/>
      </w:r>
      <w:r>
        <w:t>80：18=（m</w:t>
      </w:r>
      <w:r>
        <w:rPr>
          <w:vertAlign w:val="subscript"/>
        </w:rPr>
        <w:t>1</w:t>
      </w:r>
      <w:r>
        <w:t>g-X）：（m</w:t>
      </w:r>
      <w:r>
        <w:rPr>
          <w:vertAlign w:val="subscript"/>
        </w:rPr>
        <w:t>2</w:t>
      </w:r>
      <w:r>
        <w:t>g-</w:t>
      </w:r>
      <m:oMath>
        <m:f>
          <m:num>
            <m:r>
              <m:t>18X</m:t>
            </m:r>
          </m:num>
          <m:den>
            <m:r>
              <m:t>144</m:t>
            </m:r>
          </m:den>
        </m:f>
      </m:oMath>
      <w:r>
        <w:t>）</w:t>
      </w:r>
      <w:r>
        <w:br/>
      </w:r>
      <w:r>
        <w:t>X=（2.25m</w:t>
      </w:r>
      <w:r>
        <w:rPr>
          <w:vertAlign w:val="subscript"/>
        </w:rPr>
        <w:t>1</w:t>
      </w:r>
      <w:r>
        <w:t>-10m</w:t>
      </w:r>
      <w:r>
        <w:rPr>
          <w:vertAlign w:val="subscript"/>
        </w:rPr>
        <w:t>2</w:t>
      </w:r>
      <w:r>
        <w:t>）g．</w:t>
      </w:r>
      <w:r>
        <w:br/>
      </w:r>
      <w:r>
        <w:t>答：氧化亚铜的质量为（2.25m</w:t>
      </w:r>
      <w:r>
        <w:rPr>
          <w:vertAlign w:val="subscript"/>
        </w:rPr>
        <w:t>1</w:t>
      </w:r>
      <w:r>
        <w:t>-10m</w:t>
      </w:r>
      <w:r>
        <w:rPr>
          <w:vertAlign w:val="subscript"/>
        </w:rPr>
        <w:t>2</w:t>
      </w:r>
      <w:r>
        <w:t>）g．</w:t>
      </w:r>
      <w:r>
        <w:br/>
      </w:r>
      <w:r>
        <w:t>（5）E装置的作用是吸收空气中的水蒸气．故填：吸收空气中的水蒸气．</w:t>
      </w:r>
      <w:r>
        <w:br/>
      </w:r>
      <w:r>
        <w:t>（6）碱石灰能够吸收反应生成的二氧化碳气体．故填：碱石灰．</w:t>
      </w:r>
      <w:r>
        <w:br/>
      </w:r>
      <w:r>
        <w:t>氢气具有还原性，能够还原氧化铜和氧化亚铜；氢氧化钠溶液能够吸收酸性氧化物；浓硫酸能吸收水；氯化钙固体能吸收水；碱石灰能吸收水和二氧化碳；根据化学方程式可以进行相关方面的计算．</w:t>
      </w:r>
      <w:r>
        <w:br/>
      </w:r>
      <w:r>
        <w:t>解答本题要掌握各种物质的性质和相关方面的计算方法，只有这样才能对问题做出正确的判断．</w:t>
      </w:r>
    </w:p>
    <w:p>
      <w:pPr>
        <w:pStyle w:val="BodyText"/>
      </w:pPr>
      <w:r>
        <w:br/>
      </w:r>
    </w:p>
    <w:p>
      <w:pPr>
        <w:pStyle w:val="BodyText"/>
      </w:pPr>
      <w:r>
        <w:t>四、简答题（本大题共 4 小题，共 27 分）</w:t>
      </w:r>
    </w:p>
    <w:p>
      <w:pPr>
        <w:pStyle w:val="BodyText"/>
      </w:pPr>
      <w:r>
        <w:t>14、 地球是一颗蓝色的星球，表面大部分被海洋覆盖，海水中蕴含的元素多达80多种．通过海水晒制可得粗盐，粗盐除NaCl外，还含有MgCl</w:t>
      </w:r>
      <w:r>
        <w:rPr>
          <w:vertAlign w:val="subscript"/>
        </w:rPr>
        <w:t>2</w:t>
      </w:r>
      <w:r>
        <w:t>、CaCl</w:t>
      </w:r>
      <w:r>
        <w:rPr>
          <w:vertAlign w:val="subscript"/>
        </w:rPr>
        <w:t>2</w:t>
      </w:r>
      <w:r>
        <w:t>、MgSO</w:t>
      </w:r>
      <w:r>
        <w:rPr>
          <w:vertAlign w:val="subscript"/>
        </w:rPr>
        <w:t>4</w:t>
      </w:r>
      <w:r>
        <w:t>以及泥沙等杂质．以下是一种制备精盐的实验方案，步骤如下（用于沉淀的试剂稍过量）：</w:t>
      </w:r>
      <w:r>
        <w:br/>
      </w:r>
      <w:r>
        <w:drawing>
          <wp:inline distT="0" distB="0" distL="114300" distR="114300">
            <wp:extent cx="5226050" cy="106807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048370" name="Picture"/>
                    <pic:cNvPicPr>
                      <a:picLocks noChangeAspect="1" noChangeArrowheads="1"/>
                    </pic:cNvPicPr>
                  </pic:nvPicPr>
                  <pic:blipFill>
                    <a:blip xmlns:r="http://schemas.openxmlformats.org/officeDocument/2006/relationships" r:embed="rId16"/>
                    <a:stretch>
                      <a:fillRect/>
                    </a:stretch>
                  </pic:blipFill>
                  <pic:spPr>
                    <a:xfrm>
                      <a:off x="0" y="0"/>
                      <a:ext cx="5226517" cy="1068404"/>
                    </a:xfrm>
                    <a:prstGeom prst="rect">
                      <a:avLst/>
                    </a:prstGeom>
                    <a:noFill/>
                    <a:ln w="9525">
                      <a:noFill/>
                    </a:ln>
                  </pic:spPr>
                </pic:pic>
              </a:graphicData>
            </a:graphic>
          </wp:inline>
        </w:drawing>
      </w:r>
      <w:r>
        <w:br/>
      </w:r>
      <w:r>
        <w:t>回答下列问题：</w:t>
      </w:r>
      <w:r>
        <w:br/>
      </w:r>
      <w:r>
        <w:t>（1）操作①能否改用硝酸钡溶液？说明原因．______．</w:t>
      </w:r>
      <w:r>
        <w:br/>
      </w:r>
      <w:r>
        <w:t>（2）进行操作①后，判断BaCl</w:t>
      </w:r>
      <w:r>
        <w:rPr>
          <w:vertAlign w:val="subscript"/>
        </w:rPr>
        <w:t>2</w:t>
      </w:r>
      <w:r>
        <w:t>过量的方法是______．</w:t>
      </w:r>
      <w:r>
        <w:br/>
      </w:r>
      <w:r>
        <w:t>（3）加入Na</w:t>
      </w:r>
      <w:r>
        <w:rPr>
          <w:vertAlign w:val="subscript"/>
        </w:rPr>
        <w:t>2</w:t>
      </w:r>
      <w:r>
        <w:t>CO</w:t>
      </w:r>
      <w:r>
        <w:rPr>
          <w:vertAlign w:val="subscript"/>
        </w:rPr>
        <w:t>3</w:t>
      </w:r>
      <w:r>
        <w:t>的目的是______．为什么不先过滤而后加Na</w:t>
      </w:r>
      <w:r>
        <w:rPr>
          <w:vertAlign w:val="subscript"/>
        </w:rPr>
        <w:t>2</w:t>
      </w:r>
      <w:r>
        <w:t>CO</w:t>
      </w:r>
      <w:r>
        <w:rPr>
          <w:vertAlign w:val="subscript"/>
        </w:rPr>
        <w:t>3</w:t>
      </w:r>
      <w:r>
        <w:t>溶液，其理由是______．</w:t>
      </w:r>
      <w:r>
        <w:br/>
      </w:r>
      <w:r>
        <w:t>（4）滤液的主要成分有______．此实验方案尚需完善，具体步骤是______．</w:t>
      </w:r>
      <w:r>
        <w:br/>
      </w:r>
      <w:r>
        <w:t>（5）请再写一种实验方案，添加沉淀试剂的步骤为：______．</w:t>
      </w:r>
    </w:p>
    <w:p>
      <w:pPr>
        <w:pStyle w:val="BodyText"/>
      </w:pPr>
      <w:r>
        <w:t>【 答 案 】</w:t>
      </w:r>
    </w:p>
    <w:p>
      <w:pPr>
        <w:pStyle w:val="BodyText"/>
      </w:pPr>
      <w:r>
        <w:t>否．因为引入新的杂质离子NO</w:t>
      </w:r>
      <w:r>
        <w:rPr>
          <w:vertAlign w:val="subscript"/>
        </w:rPr>
        <w:t>3</w:t>
      </w:r>
      <w:r>
        <w:rPr>
          <w:vertAlign w:val="superscript"/>
        </w:rPr>
        <w:t>-</w:t>
      </w:r>
      <w:r>
        <w:t xml:space="preserve">   取少量操作①后的上层清液，并滴加少量硫酸钠溶液，有白色沉淀生成，则BaCl</w:t>
      </w:r>
      <w:r>
        <w:rPr>
          <w:vertAlign w:val="subscript"/>
        </w:rPr>
        <w:t>2</w:t>
      </w:r>
      <w:r>
        <w:t>过量   除去Ca</w:t>
      </w:r>
      <w:r>
        <w:rPr>
          <w:vertAlign w:val="superscript"/>
        </w:rPr>
        <w:t>2+</w:t>
      </w:r>
      <w:r>
        <w:t>、Ba</w:t>
      </w:r>
      <w:r>
        <w:rPr>
          <w:vertAlign w:val="superscript"/>
        </w:rPr>
        <w:t>2+</w:t>
      </w:r>
      <w:r>
        <w:t xml:space="preserve">   一次过滤，简化实验步骤   NaCl、NaOH、Na</w:t>
      </w:r>
      <w:r>
        <w:rPr>
          <w:vertAlign w:val="subscript"/>
        </w:rPr>
        <w:t>2</w:t>
      </w:r>
      <w:r>
        <w:t>CO</w:t>
      </w:r>
      <w:r>
        <w:rPr>
          <w:vertAlign w:val="subscript"/>
        </w:rPr>
        <w:t>3</w:t>
      </w:r>
      <w:r>
        <w:t xml:space="preserve">   向滤液中加入适量的稀盐酸以除去氢氧化钠和碳酸钠   NaOH、BaCl</w:t>
      </w:r>
      <w:r>
        <w:rPr>
          <w:vertAlign w:val="subscript"/>
        </w:rPr>
        <w:t>2</w:t>
      </w:r>
      <w:r>
        <w:t>、Na</w:t>
      </w:r>
      <w:r>
        <w:rPr>
          <w:vertAlign w:val="subscript"/>
        </w:rPr>
        <w:t>2</w:t>
      </w:r>
      <w:r>
        <w:t>CO</w:t>
      </w:r>
      <w:r>
        <w:rPr>
          <w:vertAlign w:val="subscript"/>
        </w:rPr>
        <w:t>3</w:t>
      </w:r>
      <w:r>
        <w:t xml:space="preserve">  </w:t>
      </w:r>
    </w:p>
    <w:p>
      <w:pPr>
        <w:pStyle w:val="BodyText"/>
      </w:pPr>
      <w:r>
        <w:t>【 解析 】</w:t>
      </w:r>
    </w:p>
    <w:p>
      <w:pPr>
        <w:pStyle w:val="BodyText"/>
      </w:pPr>
      <w:r>
        <w:t>解：（1）在除去杂质的同时不要引入新的杂质，加入硝酸钡会生成新的杂质硝酸钠．故答案为：否．因为引入新的杂质离子NO</w:t>
      </w:r>
      <w:r>
        <w:rPr>
          <w:vertAlign w:val="subscript"/>
        </w:rPr>
        <w:t>3</w:t>
      </w:r>
      <w:r>
        <w:rPr>
          <w:vertAlign w:val="superscript"/>
        </w:rPr>
        <w:t>-</w:t>
      </w:r>
      <w:r>
        <w:t>．</w:t>
      </w:r>
      <w:r>
        <w:br/>
      </w:r>
      <w:r>
        <w:t>（2）检验钡离子一般用硫酸根离子检验，但是也不能引入新的杂质，故答案为：取少量操作①后的上层清液，并滴加少量硫酸钠溶液，有白色沉淀生成，则BaCl</w:t>
      </w:r>
      <w:r>
        <w:rPr>
          <w:vertAlign w:val="subscript"/>
        </w:rPr>
        <w:t>2</w:t>
      </w:r>
      <w:r>
        <w:t>过量．</w:t>
      </w:r>
      <w:r>
        <w:br/>
      </w:r>
      <w:r>
        <w:t>（3）加入Na</w:t>
      </w:r>
      <w:r>
        <w:rPr>
          <w:vertAlign w:val="subscript"/>
        </w:rPr>
        <w:t>2</w:t>
      </w:r>
      <w:r>
        <w:t>CO</w:t>
      </w:r>
      <w:r>
        <w:rPr>
          <w:vertAlign w:val="subscript"/>
        </w:rPr>
        <w:t>3</w:t>
      </w:r>
      <w:r>
        <w:t>的目的是除去Ca</w:t>
      </w:r>
      <w:r>
        <w:rPr>
          <w:vertAlign w:val="superscript"/>
        </w:rPr>
        <w:t>2+</w:t>
      </w:r>
      <w:r>
        <w:t>、Ba</w:t>
      </w:r>
      <w:r>
        <w:rPr>
          <w:vertAlign w:val="superscript"/>
        </w:rPr>
        <w:t>2+</w:t>
      </w:r>
      <w:r>
        <w:t>．因为碳酸根能和钙离子、钡离子结合成碳酸钙和碳酸钡两种沉淀．不先过滤而后加Na</w:t>
      </w:r>
      <w:r>
        <w:rPr>
          <w:vertAlign w:val="subscript"/>
        </w:rPr>
        <w:t>2</w:t>
      </w:r>
      <w:r>
        <w:t>CO</w:t>
      </w:r>
      <w:r>
        <w:rPr>
          <w:vertAlign w:val="subscript"/>
        </w:rPr>
        <w:t>3</w:t>
      </w:r>
      <w:r>
        <w:t>溶液，其理由是一次过滤，简化实验步骤．</w:t>
      </w:r>
      <w:r>
        <w:br/>
      </w:r>
      <w:r>
        <w:t>故答案为：除去Ca</w:t>
      </w:r>
      <w:r>
        <w:rPr>
          <w:vertAlign w:val="superscript"/>
        </w:rPr>
        <w:t>2+</w:t>
      </w:r>
      <w:r>
        <w:t>、Ba</w:t>
      </w:r>
      <w:r>
        <w:rPr>
          <w:vertAlign w:val="superscript"/>
        </w:rPr>
        <w:t>2+</w:t>
      </w:r>
      <w:r>
        <w:t>；一次过滤，简化实验步骤．</w:t>
      </w:r>
      <w:r>
        <w:br/>
      </w:r>
      <w:r>
        <w:t>（4）滤液的主要成分有：NaCl、NaOH、Na</w:t>
      </w:r>
      <w:r>
        <w:rPr>
          <w:vertAlign w:val="subscript"/>
        </w:rPr>
        <w:t>2</w:t>
      </w:r>
      <w:r>
        <w:t>CO</w:t>
      </w:r>
      <w:r>
        <w:rPr>
          <w:vertAlign w:val="subscript"/>
        </w:rPr>
        <w:t>3</w:t>
      </w:r>
      <w:r>
        <w:t>．此实验方案尚需完善，具体步骤是：向滤液中加入适量的稀盐酸以除去氢氧化钠和碳酸钠．故答案为：NaCl、NaOH、Na</w:t>
      </w:r>
      <w:r>
        <w:rPr>
          <w:vertAlign w:val="subscript"/>
        </w:rPr>
        <w:t>2</w:t>
      </w:r>
      <w:r>
        <w:t>CO</w:t>
      </w:r>
      <w:r>
        <w:rPr>
          <w:vertAlign w:val="subscript"/>
        </w:rPr>
        <w:t>3</w:t>
      </w:r>
      <w:r>
        <w:t>；向滤液中加入适量的稀盐酸以除去氢氧化钠和碳酸钠．</w:t>
      </w:r>
      <w:r>
        <w:br/>
      </w:r>
      <w:r>
        <w:t>（5）氯化钡溶液和氢氧化钠溶液的顺序可以颠倒，所以添加沉淀试剂的步骤为：氢氧化钠溶液、氯化钡溶液、碳酸钠溶液．故答案为：NaOH、BaCl</w:t>
      </w:r>
      <w:r>
        <w:rPr>
          <w:vertAlign w:val="subscript"/>
        </w:rPr>
        <w:t>2</w:t>
      </w:r>
      <w:r>
        <w:t>、Na</w:t>
      </w:r>
      <w:r>
        <w:rPr>
          <w:vertAlign w:val="subscript"/>
        </w:rPr>
        <w:t>2</w:t>
      </w:r>
      <w:r>
        <w:t>CO</w:t>
      </w:r>
      <w:r>
        <w:rPr>
          <w:vertAlign w:val="subscript"/>
        </w:rPr>
        <w:t>3</w:t>
      </w:r>
      <w:r>
        <w:t>．</w:t>
      </w:r>
      <w:r>
        <w:br/>
      </w:r>
      <w:r>
        <w:t>（1）在除杂质的同时不能引入新的杂质；</w:t>
      </w:r>
      <w:r>
        <w:br/>
      </w:r>
      <w:r>
        <w:t>（2）利用硫酸根离子检验钡离子的存在；</w:t>
      </w:r>
      <w:r>
        <w:br/>
      </w:r>
      <w:r>
        <w:t>（3）在②步后，溶液中存在的物质有：未反应的氯化钡、氯化钙，需要将钡离子和钙离子除去；</w:t>
      </w:r>
      <w:r>
        <w:br/>
      </w:r>
      <w:r>
        <w:t>（4）过滤前的溶液中加入的碳酸钠和氢氧化钠都是过量的，反应后两者都有剩余，需要加入一种试剂将溶液中的碳酸根离子和氢氧根离子除去；</w:t>
      </w:r>
      <w:r>
        <w:br/>
      </w:r>
      <w:r>
        <w:t>（5）根据氯化钡溶液和氢氧化钠溶液的顺序可以颠倒进行解答．</w:t>
      </w:r>
      <w:r>
        <w:br/>
      </w:r>
      <w:r>
        <w:t>本题主要考查了在粗盐提纯的实验中的除杂原则：在除去杂质的同时不能引入新的杂质．</w:t>
      </w:r>
    </w:p>
    <w:p>
      <w:pPr>
        <w:pStyle w:val="BodyText"/>
      </w:pPr>
      <w:r>
        <w:br/>
      </w:r>
      <w:r>
        <w:t>15、 某学习小组用如图所示装置测定锌铜合金中锌、铜的质量分数．</w:t>
      </w:r>
      <w:r>
        <w:br/>
      </w:r>
      <w:r>
        <w:t>（1）实验前，先将锌铜合金在稀酸中浸泡片刻，其目的是：______．</w:t>
      </w:r>
      <w:r>
        <w:br/>
      </w:r>
      <w:r>
        <w:t>（2）实验操作步骤有：检查气密性，将药品和水装入各仪器中，连接好装置后，再进行的操作还有：①记录C的液面位置；②将B中剩余固体过滤，洗涤，干燥、称重；③待B中不再有气体产生并恢复至室温后，记录C的液面位置；④由A向B滴加足量试剂；⑤检查气密性．上述再进行的操作顺序是______（填序号）；记录C的液面位置时，除视线平视外，还应______ ．</w:t>
      </w:r>
      <w:r>
        <w:br/>
      </w:r>
      <w:r>
        <w:t>（3）B中发生反应的化学方程式为______．</w:t>
      </w:r>
      <w:r>
        <w:br/>
      </w:r>
      <w:r>
        <w:t>（4）若实验用锌铜合金的质量为ag，与酸充分反应后，测得氢气体积为VL，为求出合金中锌、铜的质量分数，还缺少的一个数据是______．</w:t>
      </w:r>
      <w:r>
        <w:br/>
      </w:r>
      <w:r>
        <w:t>A、反应前加入稀酸的体积   B、反应前加入稀酸的质量分数</w:t>
      </w:r>
      <w:r>
        <w:br/>
      </w:r>
      <w:r>
        <w:t>C、实验前反应装置中空气的体积   D、实验条件下氢气的密度</w:t>
      </w:r>
      <w:r>
        <w:br/>
      </w:r>
      <w:r>
        <w:t>（5）若实验用锌铜合金的质量为ag，与酸充分反应后，B中剩余固体的质量为bg，则锌的质量分数为______．</w:t>
      </w:r>
      <w:r>
        <w:br/>
      </w:r>
      <w:r>
        <w:t>（6）实验过程中，若未洗涤过滤所得的不溶物，则测得锌的质量分数将______（填“偏大”“偏小”或“不受影响”）．</w:t>
      </w:r>
      <w:r>
        <w:br/>
      </w:r>
      <w:r>
        <w:drawing>
          <wp:inline distT="0" distB="0" distL="114300" distR="114300">
            <wp:extent cx="2502535" cy="226187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444770" name="Picture"/>
                    <pic:cNvPicPr>
                      <a:picLocks noChangeAspect="1" noChangeArrowheads="1"/>
                    </pic:cNvPicPr>
                  </pic:nvPicPr>
                  <pic:blipFill>
                    <a:blip xmlns:r="http://schemas.openxmlformats.org/officeDocument/2006/relationships" r:embed="rId17"/>
                    <a:stretch>
                      <a:fillRect/>
                    </a:stretch>
                  </pic:blipFill>
                  <pic:spPr>
                    <a:xfrm>
                      <a:off x="0" y="0"/>
                      <a:ext cx="2502568" cy="2261936"/>
                    </a:xfrm>
                    <a:prstGeom prst="rect">
                      <a:avLst/>
                    </a:prstGeom>
                    <a:noFill/>
                    <a:ln w="9525">
                      <a:noFill/>
                    </a:ln>
                  </pic:spPr>
                </pic:pic>
              </a:graphicData>
            </a:graphic>
          </wp:inline>
        </w:drawing>
      </w:r>
    </w:p>
    <w:p>
      <w:pPr>
        <w:pStyle w:val="BodyText"/>
      </w:pPr>
      <w:r>
        <w:t>【 答 案 】</w:t>
      </w:r>
    </w:p>
    <w:p>
      <w:pPr>
        <w:pStyle w:val="BodyText"/>
      </w:pPr>
      <w:r>
        <w:t>除去合金表面的氧化膜   ⑤①④③②   使D和C的液面相平   Zn+H</w:t>
      </w:r>
      <w:r>
        <w:rPr>
          <w:vertAlign w:val="subscript"/>
        </w:rPr>
        <w:t>2</w:t>
      </w:r>
      <w:r>
        <w:t>SO</w:t>
      </w:r>
      <w:r>
        <w:rPr>
          <w:vertAlign w:val="subscript"/>
        </w:rPr>
        <w:t>4</w:t>
      </w:r>
      <w:r>
        <w:t>═ZnSO</w:t>
      </w:r>
      <w:r>
        <w:rPr>
          <w:vertAlign w:val="subscript"/>
        </w:rPr>
        <w:t>4</w:t>
      </w:r>
      <w:r>
        <w:t>+H</w:t>
      </w:r>
      <w:r>
        <w:rPr>
          <w:vertAlign w:val="subscript"/>
        </w:rPr>
        <w:t>2</w:t>
      </w:r>
      <w:r>
        <w:t>↑   D  </w:t>
      </w:r>
      <m:oMath>
        <m:f>
          <m:num>
            <m:r>
              <m:t>a−b</m:t>
            </m:r>
          </m:num>
          <m:den>
            <m:r>
              <m:t>a</m:t>
            </m:r>
          </m:den>
        </m:f>
      </m:oMath>
      <w:r>
        <w:t>×100%   偏小  </w:t>
      </w:r>
    </w:p>
    <w:p>
      <w:pPr>
        <w:pStyle w:val="BodyText"/>
      </w:pPr>
      <w:r>
        <w:t>【 解析 】</w:t>
      </w:r>
    </w:p>
    <w:p>
      <w:pPr>
        <w:pStyle w:val="BodyText"/>
      </w:pPr>
      <w:r>
        <w:t>解：（1）实验前，先将锌铜合金在稀酸中浸泡片刻，除去合金表面的氧化膜；</w:t>
      </w:r>
      <w:r>
        <w:br/>
      </w:r>
      <w:r>
        <w:t>（2）要根据排开液体的体积来测定生成氢气的体积，首先需记录C的液面，然后使反应进行，当充分反应时在记下C的位置，最后可以对剩余固体进行处理，所以本题答案为：⑤①④③②；）；记录C的液面位置时，除视线平视外，还应 使D和C的液面相平；</w:t>
      </w:r>
      <w:r>
        <w:br/>
      </w:r>
      <w:r>
        <w:t>（3）依据锌能与酸反应生成氢气而铜不可以来进行，所用的酸可以是稀盐酸也可以是硫酸，所以本题答案为：Zn+2HCl═ZnCl</w:t>
      </w:r>
      <w:r>
        <w:rPr>
          <w:vertAlign w:val="subscript"/>
        </w:rPr>
        <w:t>2</w:t>
      </w:r>
      <w:r>
        <w:t>+H</w:t>
      </w:r>
      <w:r>
        <w:rPr>
          <w:vertAlign w:val="subscript"/>
        </w:rPr>
        <w:t>2</w:t>
      </w:r>
      <w:r>
        <w:t>↑（或Zn+H</w:t>
      </w:r>
      <w:r>
        <w:rPr>
          <w:vertAlign w:val="subscript"/>
        </w:rPr>
        <w:t>2</w:t>
      </w:r>
      <w:r>
        <w:t>SO</w:t>
      </w:r>
      <w:r>
        <w:rPr>
          <w:vertAlign w:val="subscript"/>
        </w:rPr>
        <w:t>4</w:t>
      </w:r>
      <w:r>
        <w:t>═ZnSO</w:t>
      </w:r>
      <w:r>
        <w:rPr>
          <w:vertAlign w:val="subscript"/>
        </w:rPr>
        <w:t>4</w:t>
      </w:r>
      <w:r>
        <w:t>+H</w:t>
      </w:r>
      <w:r>
        <w:rPr>
          <w:vertAlign w:val="subscript"/>
        </w:rPr>
        <w:t>2</w:t>
      </w:r>
      <w:r>
        <w:t>↑）；</w:t>
      </w:r>
      <w:r>
        <w:br/>
      </w:r>
      <w:r>
        <w:t>（4）要求氢气的质量，除了知道氢气的体积，还需要知道氢气的密度，所以本题答案为：D；</w:t>
      </w:r>
      <w:r>
        <w:br/>
      </w:r>
      <w:r>
        <w:t>（5）铜锌合金的质量为ag，B中剩余固体的质量为bg，则锌的质量为（a-b）g，从而可以求得锌的质量分数为</w:t>
      </w:r>
      <m:oMath>
        <m:f>
          <m:num>
            <m:r>
              <m:t>a−b</m:t>
            </m:r>
          </m:num>
          <m:den>
            <m:r>
              <m:t>a</m:t>
            </m:r>
          </m:den>
        </m:f>
      </m:oMath>
      <w:r>
        <w:t>×100%，所以本题答案为：</w:t>
      </w:r>
      <m:oMath>
        <m:f>
          <m:num>
            <m:r>
              <m:t>a−b</m:t>
            </m:r>
          </m:num>
          <m:den>
            <m:r>
              <m:t>a</m:t>
            </m:r>
          </m:den>
        </m:f>
      </m:oMath>
      <w:r>
        <w:t>×100%；</w:t>
      </w:r>
      <w:r>
        <w:br/>
      </w:r>
      <w:r>
        <w:t>（6）未洗涤过滤所得的不溶物，会导致铜的质量偏大，从而锌的质量偏小，得到锌的质量分数将偏小，所以本题答案为：偏小．</w:t>
      </w:r>
      <w:r>
        <w:br/>
      </w:r>
      <w:r>
        <w:t>故答为：</w:t>
      </w:r>
      <w:r>
        <w:br/>
      </w:r>
      <w:r>
        <w:t>（1）除去合金表面的氧化膜；</w:t>
      </w:r>
      <w:r>
        <w:br/>
      </w:r>
      <w:r>
        <w:t>（2）⑤①④③②；使D和C的液面相平；</w:t>
      </w:r>
      <w:r>
        <w:br/>
      </w:r>
      <w:r>
        <w:t>（3）Zn+H</w:t>
      </w:r>
      <w:r>
        <w:rPr>
          <w:vertAlign w:val="subscript"/>
        </w:rPr>
        <w:t>2</w:t>
      </w:r>
      <w:r>
        <w:t>SO</w:t>
      </w:r>
      <w:r>
        <w:rPr>
          <w:vertAlign w:val="subscript"/>
        </w:rPr>
        <w:t>4</w:t>
      </w:r>
      <w:r>
        <w:t>═ZnSO</w:t>
      </w:r>
      <w:r>
        <w:rPr>
          <w:vertAlign w:val="subscript"/>
        </w:rPr>
        <w:t>4</w:t>
      </w:r>
      <w:r>
        <w:t>+H</w:t>
      </w:r>
      <w:r>
        <w:rPr>
          <w:vertAlign w:val="subscript"/>
        </w:rPr>
        <w:t>2</w:t>
      </w:r>
      <w:r>
        <w:t>↑；</w:t>
      </w:r>
      <w:r>
        <w:br/>
      </w:r>
      <w:r>
        <w:t>（4）D；</w:t>
      </w:r>
      <w:r>
        <w:br/>
      </w:r>
      <w:r>
        <w:t>（5）</w:t>
      </w:r>
      <m:oMath>
        <m:f>
          <m:num>
            <m:r>
              <m:t>a−b</m:t>
            </m:r>
          </m:num>
          <m:den>
            <m:r>
              <m:t>a</m:t>
            </m:r>
          </m:den>
        </m:f>
      </m:oMath>
      <w:r>
        <w:t>×100%；</w:t>
      </w:r>
      <w:r>
        <w:br/>
      </w:r>
      <w:r>
        <w:t>（6）偏小．</w:t>
      </w:r>
      <w:r>
        <w:br/>
      </w:r>
      <w:r>
        <w:t>（1）实验前，先将锌铜合金在稀酸中浸泡片刻，除去合金表面的氧化膜；</w:t>
      </w:r>
      <w:r>
        <w:br/>
      </w:r>
      <w:r>
        <w:t>（2）要根据排开液体的体积来测定生成氢气的体积，首先需记录C的液面，然后使反应进行，当充分反应时在记下C的位置，最后可以对剩余固体进行处理；注意读数的方法；</w:t>
      </w:r>
      <w:r>
        <w:br/>
      </w:r>
      <w:r>
        <w:t>（3）测定铜锌合金中锌、铜的质量分数，可以依据锌能与酸反应生成氢气而铜不可以来进行，所用的酸可以是稀盐酸也可以是稀硫酸，则可书写化学方程式；</w:t>
      </w:r>
      <w:r>
        <w:br/>
      </w:r>
      <w:r>
        <w:t>（4）要求氢气的质量，除了知道氢气的体积，还需要知道氢气的密度；</w:t>
      </w:r>
      <w:r>
        <w:br/>
      </w:r>
      <w:r>
        <w:t>（5）铜锌合金的质量为ag，B中剩余固体的质量为bg，则锌的质量为（a-b）g，从而可以求得锌的质量分数；</w:t>
      </w:r>
      <w:r>
        <w:br/>
      </w:r>
      <w:r>
        <w:t>（6）未洗涤过滤所得的不溶物，会导致锌的质量偏小．</w:t>
      </w:r>
      <w:r>
        <w:br/>
      </w:r>
      <w:r>
        <w:t>本题探究了铜锌合金中铜和锌的质量分数的测定，完成此题，可以依据铜和锌的性质，根据题干提供的信息进行．</w:t>
      </w:r>
    </w:p>
    <w:p>
      <w:pPr>
        <w:pStyle w:val="BodyText"/>
      </w:pPr>
      <w:r>
        <w:br/>
      </w:r>
      <w:r>
        <w:t>16、 将一些氧化铜粉末加入到100克14%的硫酸溶液中，微热至氧化铜全部溶解，再向该蓝色溶液中加入20克铁粉（过量），充分反应后过滤，仍得到干燥后的固体物质20克。求：</w:t>
      </w:r>
      <w:r>
        <w:br/>
      </w:r>
      <w:r>
        <w:t>（1）原加入的氧化铜有多少克？</w:t>
      </w:r>
      <w:r>
        <w:br/>
      </w:r>
      <w:r>
        <w:t>（2）最后得到的溶液溶质质量分数是多少？</w:t>
      </w:r>
    </w:p>
    <w:p>
      <w:pPr>
        <w:pStyle w:val="BodyText"/>
      </w:pPr>
      <w:r>
        <w:t>【 答 案 】</w:t>
      </w:r>
    </w:p>
    <w:p>
      <w:pPr>
        <w:pStyle w:val="BodyText"/>
      </w:pPr>
      <w:r>
        <w:t>解：由题意可知，发生的反应有：CuO+H</w:t>
      </w:r>
      <w:r>
        <w:rPr>
          <w:vertAlign w:val="subscript"/>
        </w:rPr>
        <w:t>2</w:t>
      </w:r>
      <w:r>
        <w:t>SO</w:t>
      </w:r>
      <w:r>
        <w:rPr>
          <w:vertAlign w:val="subscript"/>
        </w:rPr>
        <w:t>4</w:t>
      </w:r>
      <w:r>
        <w:t>═CuSO</w:t>
      </w:r>
      <w:r>
        <w:rPr>
          <w:vertAlign w:val="subscript"/>
        </w:rPr>
        <w:t>4</w:t>
      </w:r>
      <w:r>
        <w:t>+H</w:t>
      </w:r>
      <w:r>
        <w:rPr>
          <w:vertAlign w:val="subscript"/>
        </w:rPr>
        <w:t>2</w:t>
      </w:r>
      <w:r>
        <w:t>O，Fe+H</w:t>
      </w:r>
      <w:r>
        <w:rPr>
          <w:vertAlign w:val="subscript"/>
        </w:rPr>
        <w:t>2</w:t>
      </w:r>
      <w:r>
        <w:t>SO</w:t>
      </w:r>
      <w:r>
        <w:rPr>
          <w:vertAlign w:val="subscript"/>
        </w:rPr>
        <w:t>4</w:t>
      </w:r>
      <w:r>
        <w:t>═FeSO</w:t>
      </w:r>
      <w:r>
        <w:rPr>
          <w:vertAlign w:val="subscript"/>
        </w:rPr>
        <w:t>4</w:t>
      </w:r>
      <w:r>
        <w:t>+H</w:t>
      </w:r>
      <w:r>
        <w:rPr>
          <w:vertAlign w:val="subscript"/>
        </w:rPr>
        <w:t>2</w:t>
      </w:r>
      <w:r>
        <w:t>↑，Fe+CuSO</w:t>
      </w:r>
      <w:r>
        <w:rPr>
          <w:vertAlign w:val="subscript"/>
        </w:rPr>
        <w:t>4</w:t>
      </w:r>
      <w:r>
        <w:t>═FeSO</w:t>
      </w:r>
      <w:r>
        <w:rPr>
          <w:vertAlign w:val="subscript"/>
        </w:rPr>
        <w:t>4</w:t>
      </w:r>
      <w:r>
        <w:t>+Cu，</w:t>
      </w:r>
      <w:r>
        <w:br/>
      </w:r>
      <w:r>
        <w:t>（1）设参加反应的Fe的总质量为x，反应生成FeSO</w:t>
      </w:r>
      <w:r>
        <w:rPr>
          <w:vertAlign w:val="subscript"/>
        </w:rPr>
        <w:t>4</w:t>
      </w:r>
      <w:r>
        <w:t>的总质量为y，则由上述反应可得：</w:t>
      </w:r>
      <w:r>
        <w:br/>
      </w:r>
      <w:r>
        <w:t>Fe～H</w:t>
      </w:r>
      <w:r>
        <w:rPr>
          <w:vertAlign w:val="subscript"/>
        </w:rPr>
        <w:t>2</w:t>
      </w:r>
      <w:r>
        <w:t>SO</w:t>
      </w:r>
      <w:r>
        <w:rPr>
          <w:vertAlign w:val="subscript"/>
        </w:rPr>
        <w:t>4</w:t>
      </w:r>
      <w:r>
        <w:t>～FeSO</w:t>
      </w:r>
      <w:r>
        <w:rPr>
          <w:vertAlign w:val="subscript"/>
        </w:rPr>
        <w:t>4</w:t>
      </w:r>
      <w:r>
        <w:br/>
      </w:r>
      <w:r>
        <w:t>56     98          152</w:t>
      </w:r>
      <w:r>
        <w:br/>
      </w:r>
      <w:r>
        <w:t>x  100g×14%    y</w:t>
      </w:r>
      <w:r>
        <w:br/>
      </w:r>
      <w:r>
        <w:t>【formula error】   解之得：x=8g</w:t>
      </w:r>
      <w:r>
        <w:br/>
      </w:r>
      <m:oMath>
        <m:f>
          <m:num>
            <m:r>
              <m:t>98</m:t>
            </m:r>
          </m:num>
          <m:den>
            <m:r>
              <m:t>152</m:t>
            </m:r>
          </m:den>
        </m:f>
        <m:r>
          <m:t>=</m:t>
        </m:r>
        <m:f>
          <m:num>
            <m:r>
              <m:t>100g×14%</m:t>
            </m:r>
          </m:num>
          <m:den>
            <m:r>
              <m:t>y</m:t>
            </m:r>
          </m:den>
        </m:f>
      </m:oMath>
      <w:r>
        <w:t>  解之得：y=21.7g</w:t>
      </w:r>
      <w:r>
        <w:br/>
      </w:r>
      <w:r>
        <w:t>由题意可知，由于铁参加的反应有两部分，一部分与硫酸反应，另一部分与硫酸铜反应，因为加入20g铁最后质量不变，所以，参加反应的铁的总质量与增重的铜的质量相等，即生成的铜的质量为8g。</w:t>
      </w:r>
      <w:r>
        <w:br/>
      </w:r>
      <w:r>
        <w:t>依题意得：设加入的氧化铜的质量为a，与CuSO</w:t>
      </w:r>
      <w:r>
        <w:rPr>
          <w:vertAlign w:val="subscript"/>
        </w:rPr>
        <w:t>4</w:t>
      </w:r>
      <w:r>
        <w:t>反应的铁的质量为c，则由上述反应可得：</w:t>
      </w:r>
      <w:r>
        <w:br/>
      </w:r>
      <w:r>
        <w:t> Cu～CuO～CuSO</w:t>
      </w:r>
      <w:r>
        <w:rPr>
          <w:vertAlign w:val="subscript"/>
        </w:rPr>
        <w:t>4</w:t>
      </w:r>
      <w:r>
        <w:t>～Fe</w:t>
      </w:r>
      <w:r>
        <w:br/>
      </w:r>
      <w:r>
        <w:t> 64    80                    56</w:t>
      </w:r>
      <w:r>
        <w:br/>
      </w:r>
      <w:r>
        <w:t> 8g    a                       c</w:t>
      </w:r>
      <w:r>
        <w:br/>
      </w:r>
      <m:oMath>
        <m:f>
          <m:num>
            <m:r>
              <m:t>64</m:t>
            </m:r>
          </m:num>
          <m:den>
            <m:r>
              <m:t>80</m:t>
            </m:r>
          </m:den>
        </m:f>
        <m:r>
          <m:t>=</m:t>
        </m:r>
        <m:f>
          <m:num>
            <m:r>
              <m:t>8g</m:t>
            </m:r>
          </m:num>
          <m:den>
            <m:r>
              <m:t>a</m:t>
            </m:r>
          </m:den>
        </m:f>
      </m:oMath>
      <w:r>
        <w:t>    解之得：a=10g</w:t>
      </w:r>
      <w:r>
        <w:br/>
      </w:r>
      <m:oMath>
        <m:f>
          <m:num>
            <m:r>
              <m:t>64</m:t>
            </m:r>
          </m:num>
          <m:den>
            <m:r>
              <m:t>56</m:t>
            </m:r>
          </m:den>
        </m:f>
        <m:r>
          <m:t>=</m:t>
        </m:r>
        <m:f>
          <m:num>
            <m:r>
              <m:t>8g</m:t>
            </m:r>
          </m:num>
          <m:den>
            <m:r>
              <m:t>c</m:t>
            </m:r>
          </m:den>
        </m:f>
      </m:oMath>
      <w:r>
        <w:t>    解之得：c═7g</w:t>
      </w:r>
      <w:r>
        <w:br/>
      </w:r>
      <w:r>
        <w:t>（2）由题知，与硫酸反应的铁为8g-7g═1g</w:t>
      </w:r>
      <w:r>
        <w:br/>
      </w:r>
      <w:r>
        <w:t>设反应生成H</w:t>
      </w:r>
      <w:r>
        <w:rPr>
          <w:vertAlign w:val="subscript"/>
        </w:rPr>
        <w:t>2</w:t>
      </w:r>
      <w:r>
        <w:t>的质量为b</w:t>
      </w:r>
      <w:r>
        <w:br/>
      </w:r>
      <w:r>
        <w:t>Fe+H</w:t>
      </w:r>
      <w:r>
        <w:rPr>
          <w:vertAlign w:val="subscript"/>
        </w:rPr>
        <w:t>2</w:t>
      </w:r>
      <w:r>
        <w:t>SO</w:t>
      </w:r>
      <w:r>
        <w:rPr>
          <w:vertAlign w:val="subscript"/>
        </w:rPr>
        <w:t>4</w:t>
      </w:r>
      <w:r>
        <w:t>═FeSO</w:t>
      </w:r>
      <w:r>
        <w:rPr>
          <w:vertAlign w:val="subscript"/>
        </w:rPr>
        <w:t>4</w:t>
      </w:r>
      <w:r>
        <w:t>+H</w:t>
      </w:r>
      <w:r>
        <w:rPr>
          <w:vertAlign w:val="subscript"/>
        </w:rPr>
        <w:t>2</w:t>
      </w:r>
      <w:r>
        <w:t>↑</w:t>
      </w:r>
      <w:r>
        <w:br/>
      </w:r>
      <w:r>
        <w:t>56                             2</w:t>
      </w:r>
      <w:r>
        <w:br/>
      </w:r>
      <w:r>
        <w:t>1g                             b</w:t>
      </w:r>
      <w:r>
        <w:br/>
      </w:r>
      <m:oMath>
        <m:f>
          <m:num>
            <m:r>
              <m:t>56</m:t>
            </m:r>
          </m:num>
          <m:den>
            <m:r>
              <m:t>2</m:t>
            </m:r>
          </m:den>
        </m:f>
        <m:r>
          <m:t>=</m:t>
        </m:r>
        <m:f>
          <m:num>
            <m:r>
              <m:t>1g</m:t>
            </m:r>
          </m:num>
          <m:den>
            <m:r>
              <m:t>b</m:t>
            </m:r>
          </m:den>
        </m:f>
      </m:oMath>
      <w:r>
        <w:t>    解之得：b=0.036g</w:t>
      </w:r>
      <w:r>
        <w:br/>
      </w:r>
      <w:r>
        <w:t>所以最后得到的溶液溶质质量分数=</w:t>
      </w:r>
      <m:oMath>
        <m:f>
          <m:num>
            <m:r>
              <m:t>21.7g</m:t>
            </m:r>
          </m:num>
          <m:den>
            <m:r>
              <m:t>100g+10g−0.036g</m:t>
            </m:r>
          </m:den>
        </m:f>
        <m:r>
          <m:t>×100%</m:t>
        </m:r>
      </m:oMath>
      <w:r>
        <w:t>=19.74%。</w:t>
      </w:r>
      <w:r>
        <w:br/>
      </w:r>
      <w:r>
        <w:t>答：（1）原加入的氧化铜有10克；（2）最后得到的溶液溶质质量分数是19.74%。</w:t>
      </w:r>
    </w:p>
    <w:p>
      <w:pPr>
        <w:pStyle w:val="BodyText"/>
      </w:pPr>
      <w:r>
        <w:t>【 解析 】</w:t>
      </w:r>
    </w:p>
    <w:p>
      <w:pPr>
        <w:pStyle w:val="BodyText"/>
      </w:pPr>
      <w:r>
        <w:br/>
      </w:r>
      <w:r>
        <w:t>由题意可知，共有3个主要反应：①CuO+H</w:t>
      </w:r>
      <w:r>
        <w:rPr>
          <w:vertAlign w:val="subscript"/>
        </w:rPr>
        <w:t>2</w:t>
      </w:r>
      <w:r>
        <w:t>SO</w:t>
      </w:r>
      <w:r>
        <w:rPr>
          <w:vertAlign w:val="subscript"/>
        </w:rPr>
        <w:t>4</w:t>
      </w:r>
      <w:r>
        <w:t>═CuSO</w:t>
      </w:r>
      <w:r>
        <w:rPr>
          <w:vertAlign w:val="subscript"/>
        </w:rPr>
        <w:t>4</w:t>
      </w:r>
      <w:r>
        <w:t>+H</w:t>
      </w:r>
      <w:r>
        <w:rPr>
          <w:vertAlign w:val="subscript"/>
        </w:rPr>
        <w:t>2</w:t>
      </w:r>
      <w:r>
        <w:t>O②Fe+H</w:t>
      </w:r>
      <w:r>
        <w:rPr>
          <w:vertAlign w:val="subscript"/>
        </w:rPr>
        <w:t>2</w:t>
      </w:r>
      <w:r>
        <w:t>SO</w:t>
      </w:r>
      <w:r>
        <w:rPr>
          <w:vertAlign w:val="subscript"/>
        </w:rPr>
        <w:t>4</w:t>
      </w:r>
      <w:r>
        <w:t>═FeSO</w:t>
      </w:r>
      <w:r>
        <w:rPr>
          <w:vertAlign w:val="subscript"/>
        </w:rPr>
        <w:t>4</w:t>
      </w:r>
      <w:r>
        <w:t>+H</w:t>
      </w:r>
      <w:r>
        <w:rPr>
          <w:vertAlign w:val="subscript"/>
        </w:rPr>
        <w:t>2</w:t>
      </w:r>
      <w:r>
        <w:t>↑③Fe+CuSO</w:t>
      </w:r>
      <w:r>
        <w:rPr>
          <w:vertAlign w:val="subscript"/>
        </w:rPr>
        <w:t>4</w:t>
      </w:r>
      <w:r>
        <w:t>═FeSO</w:t>
      </w:r>
      <w:r>
        <w:rPr>
          <w:vertAlign w:val="subscript"/>
        </w:rPr>
        <w:t>4</w:t>
      </w:r>
      <w:r>
        <w:t>+Cu，铁参加反应两部分。由于100克14%的硫酸最终全部转化成FeSO</w:t>
      </w:r>
      <w:r>
        <w:rPr>
          <w:vertAlign w:val="subscript"/>
        </w:rPr>
        <w:t>4</w:t>
      </w:r>
      <w:r>
        <w:t>，故可先求出FeSO</w:t>
      </w:r>
      <w:r>
        <w:rPr>
          <w:vertAlign w:val="subscript"/>
        </w:rPr>
        <w:t>4</w:t>
      </w:r>
      <w:r>
        <w:t>和总的铁的质量。由于加入20g铁最后质量不变，所以增重的质量和与硫酸反应消耗的铁的质量相等，利用反应的物质的质量关系，可求出氧化铜的质量，与硫酸铜反应的铁的质量。根据以上计算可求出与硫酸反应的铁的质量，进而求出生成的氢气的质量，最后求出得到的溶液溶质质量分数。</w:t>
      </w:r>
      <w:r>
        <w:br/>
      </w:r>
      <w:r>
        <w:t>本题考查了复杂的化学方程式的计算，解题的关键是首先审清题意，发生反应有哪些，物质的质量关系有哪些。</w:t>
      </w:r>
    </w:p>
    <w:p>
      <w:pPr>
        <w:pStyle w:val="BodyText"/>
      </w:pPr>
      <w:r>
        <w:br/>
      </w:r>
      <w:r>
        <w:t>17、</w:t>
      </w:r>
      <w:bookmarkStart w:id="1" w:name="_GoBack"/>
      <w:bookmarkEnd w:id="1"/>
      <w:r>
        <w:t xml:space="preserve"> 天然碱的组成可以用aNa</w:t>
      </w:r>
      <w:r>
        <w:rPr>
          <w:vertAlign w:val="subscript"/>
        </w:rPr>
        <w:t>2</w:t>
      </w:r>
      <w:r>
        <w:t>CO</w:t>
      </w:r>
      <w:r>
        <w:rPr>
          <w:vertAlign w:val="subscript"/>
        </w:rPr>
        <w:t>3</w:t>
      </w:r>
      <w:r>
        <w:t>•bNaHCO</w:t>
      </w:r>
      <w:r>
        <w:rPr>
          <w:vertAlign w:val="subscript"/>
        </w:rPr>
        <w:t>3</w:t>
      </w:r>
      <w:r>
        <w:t>•cH</w:t>
      </w:r>
      <w:r>
        <w:rPr>
          <w:vertAlign w:val="subscript"/>
        </w:rPr>
        <w:t>2</w:t>
      </w:r>
      <w:r>
        <w:t>O（a、b、c为整数）表示．现有3种不同的天然碱样品，分别进行如下实验以确定其化学式．</w:t>
      </w:r>
      <w:r>
        <w:br/>
      </w:r>
      <w:r>
        <w:t>（1）将质量为62.0g的样品A平均分成两份，一份在300℃下充分灼烧（Na</w:t>
      </w:r>
      <w:r>
        <w:rPr>
          <w:vertAlign w:val="subscript"/>
        </w:rPr>
        <w:t>2</w:t>
      </w:r>
      <w:r>
        <w:t>CO</w:t>
      </w:r>
      <w:r>
        <w:rPr>
          <w:vertAlign w:val="subscript"/>
        </w:rPr>
        <w:t>3</w:t>
      </w:r>
      <w:r>
        <w:t>不分解），固体质量减轻9.8g；另一份溶于水后加入足量的Ba（OH）</w:t>
      </w:r>
      <w:r>
        <w:rPr>
          <w:vertAlign w:val="subscript"/>
        </w:rPr>
        <w:t>2</w:t>
      </w:r>
      <w:r>
        <w:t>溶液，得到白色沉淀59.1g．样品A的化学式可以表示为______．</w:t>
      </w:r>
      <w:r>
        <w:br/>
      </w:r>
      <w:r>
        <w:t>（2）将质量为4.71g的样品B溶于水，逐滴滴加一定浓度的稀盐酸，产生气体的质量与加入盐酸的质量有下表所示关系：</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13"/>
        <w:gridCol w:w="482"/>
        <w:gridCol w:w="664"/>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盐酸质量/g</w:t>
            </w:r>
          </w:p>
        </w:tc>
        <w:tc>
          <w:tcPr/>
          <w:p>
            <w:pPr>
              <w:pStyle w:val="Compact"/>
              <w:jc w:val="left"/>
            </w:pPr>
            <w:r>
              <w:t>20</w:t>
            </w:r>
          </w:p>
        </w:tc>
        <w:tc>
          <w:tcPr/>
          <w:p>
            <w:pPr>
              <w:pStyle w:val="Compact"/>
              <w:jc w:val="left"/>
            </w:pPr>
            <w:r>
              <w:t>40</w:t>
            </w:r>
          </w:p>
        </w:tc>
        <w:tc>
          <w:tcPr/>
          <w:p>
            <w:pPr>
              <w:pStyle w:val="Compact"/>
              <w:jc w:val="left"/>
            </w:pPr>
            <w:r>
              <w:t>60</w:t>
            </w:r>
          </w:p>
        </w:tc>
        <w:tc>
          <w:tcPr/>
          <w:p>
            <w:pPr>
              <w:pStyle w:val="Compact"/>
              <w:jc w:val="left"/>
            </w:pPr>
            <w:r>
              <w:t>80</w:t>
            </w:r>
          </w:p>
        </w:tc>
      </w:tr>
      <w:tr>
        <w:tblPrEx>
          <w:tblW w:w="0" w:type="pct"/>
          <w:tblInd w:w="0" w:type="dxa"/>
          <w:tblCellMar>
            <w:top w:w="0" w:type="dxa"/>
            <w:left w:w="108" w:type="dxa"/>
            <w:bottom w:w="0" w:type="dxa"/>
            <w:right w:w="108" w:type="dxa"/>
          </w:tblCellMar>
        </w:tblPrEx>
        <w:tc>
          <w:tcPr/>
          <w:p>
            <w:pPr>
              <w:pStyle w:val="Compact"/>
              <w:jc w:val="left"/>
            </w:pPr>
            <w:r>
              <w:t>气体质量/g</w:t>
            </w:r>
          </w:p>
        </w:tc>
        <w:tc>
          <w:tcPr/>
          <w:p>
            <w:pPr>
              <w:pStyle w:val="Compact"/>
              <w:jc w:val="left"/>
            </w:pPr>
            <w:r>
              <w:t>0</w:t>
            </w:r>
          </w:p>
        </w:tc>
        <w:tc>
          <w:tcPr/>
          <w:p>
            <w:pPr>
              <w:pStyle w:val="Compact"/>
              <w:jc w:val="left"/>
            </w:pPr>
            <w:r>
              <w:t>0.44</w:t>
            </w:r>
          </w:p>
        </w:tc>
        <w:tc>
          <w:tcPr/>
          <w:p>
            <w:pPr>
              <w:pStyle w:val="Compact"/>
              <w:jc w:val="left"/>
            </w:pPr>
            <w:r>
              <w:t>1.32</w:t>
            </w:r>
          </w:p>
        </w:tc>
        <w:tc>
          <w:tcPr/>
          <w:p>
            <w:pPr>
              <w:pStyle w:val="Compact"/>
              <w:jc w:val="left"/>
            </w:pPr>
            <w:r>
              <w:t>1.98</w:t>
            </w:r>
          </w:p>
        </w:tc>
      </w:tr>
    </w:tbl>
    <w:p>
      <w:pPr>
        <w:pStyle w:val="BodyText"/>
      </w:pPr>
      <w:r>
        <w:t>[已知在盐酸不足时会发生反应：Na</w:t>
      </w:r>
      <w:r>
        <w:rPr>
          <w:vertAlign w:val="subscript"/>
        </w:rPr>
        <w:t>2</w:t>
      </w:r>
      <w:r>
        <w:t>CO</w:t>
      </w:r>
      <w:r>
        <w:rPr>
          <w:vertAlign w:val="subscript"/>
        </w:rPr>
        <w:t>3</w:t>
      </w:r>
      <w:r>
        <w:t>+HCl=NaHCO</w:t>
      </w:r>
      <w:r>
        <w:rPr>
          <w:vertAlign w:val="subscript"/>
        </w:rPr>
        <w:t>3</w:t>
      </w:r>
      <w:r>
        <w:t>+NaCl+H</w:t>
      </w:r>
      <w:r>
        <w:rPr>
          <w:vertAlign w:val="subscript"/>
        </w:rPr>
        <w:t>2</w:t>
      </w:r>
      <w:r>
        <w:t>O]盐酸的质量分数为______；样品B的化学式可以表示为______．</w:t>
      </w:r>
    </w:p>
    <w:p>
      <w:pPr>
        <w:pStyle w:val="BodyText"/>
      </w:pPr>
      <w:r>
        <w:t>【 答 案 】</w:t>
      </w:r>
    </w:p>
    <w:p>
      <w:pPr>
        <w:pStyle w:val="BodyText"/>
      </w:pPr>
      <w:r>
        <w:t>Na</w:t>
      </w:r>
      <w:r>
        <w:rPr>
          <w:vertAlign w:val="subscript"/>
        </w:rPr>
        <w:t>2</w:t>
      </w:r>
      <w:r>
        <w:t>CO</w:t>
      </w:r>
      <w:r>
        <w:rPr>
          <w:vertAlign w:val="subscript"/>
        </w:rPr>
        <w:t>3</w:t>
      </w:r>
      <w:r>
        <w:t>•2NaHCO</w:t>
      </w:r>
      <w:r>
        <w:rPr>
          <w:vertAlign w:val="subscript"/>
        </w:rPr>
        <w:t>3</w:t>
      </w:r>
      <w:r>
        <w:t>•2H</w:t>
      </w:r>
      <w:r>
        <w:rPr>
          <w:vertAlign w:val="subscript"/>
        </w:rPr>
        <w:t>2</w:t>
      </w:r>
      <w:r>
        <w:t>O   3.65%   2Na</w:t>
      </w:r>
      <w:r>
        <w:rPr>
          <w:vertAlign w:val="subscript"/>
        </w:rPr>
        <w:t>2</w:t>
      </w:r>
      <w:r>
        <w:t>CO</w:t>
      </w:r>
      <w:r>
        <w:rPr>
          <w:vertAlign w:val="subscript"/>
        </w:rPr>
        <w:t>3</w:t>
      </w:r>
      <w:r>
        <w:t>•NaHCO</w:t>
      </w:r>
      <w:r>
        <w:rPr>
          <w:vertAlign w:val="subscript"/>
        </w:rPr>
        <w:t>3</w:t>
      </w:r>
      <w:r>
        <w:t>•H</w:t>
      </w:r>
      <w:r>
        <w:rPr>
          <w:vertAlign w:val="subscript"/>
        </w:rPr>
        <w:t>2</w:t>
      </w:r>
      <w:r>
        <w:t>O  </w:t>
      </w:r>
    </w:p>
    <w:p>
      <w:pPr>
        <w:pStyle w:val="BodyText"/>
      </w:pPr>
      <w:r>
        <w:t>【 解析 】</w:t>
      </w:r>
    </w:p>
    <w:p>
      <w:pPr>
        <w:pStyle w:val="BodyText"/>
      </w:pPr>
      <w:r>
        <w:t>解：（1）31.0g天然碱中碳元素的就是碳酸钡中碳元素的质量为：59.1g×</w:t>
      </w:r>
      <m:oMath>
        <m:f>
          <m:num>
            <m:r>
              <m:t>12</m:t>
            </m:r>
          </m:num>
          <m:den>
            <m:r>
              <m:t>197</m:t>
            </m:r>
          </m:den>
        </m:f>
      </m:oMath>
      <w:r>
        <w:t>×100%=3.6g</w:t>
      </w:r>
      <w:r>
        <w:br/>
      </w:r>
      <w:r>
        <w:t>由于：aNa</w:t>
      </w:r>
      <w:r>
        <w:rPr>
          <w:vertAlign w:val="subscript"/>
        </w:rPr>
        <w:t>2</w:t>
      </w:r>
      <w:r>
        <w:t>CO</w:t>
      </w:r>
      <w:r>
        <w:rPr>
          <w:vertAlign w:val="subscript"/>
        </w:rPr>
        <w:t>3</w:t>
      </w:r>
      <w:r>
        <w:t>•bNaHCO</w:t>
      </w:r>
      <w:r>
        <w:rPr>
          <w:vertAlign w:val="subscript"/>
        </w:rPr>
        <w:t>3</w:t>
      </w:r>
      <w:r>
        <w:t>•cH</w:t>
      </w:r>
      <w:r>
        <w:rPr>
          <w:vertAlign w:val="subscript"/>
        </w:rPr>
        <w:t>2</w:t>
      </w:r>
      <w:r>
        <w:t>O～b/2CO</w:t>
      </w:r>
      <w:r>
        <w:rPr>
          <w:vertAlign w:val="subscript"/>
        </w:rPr>
        <w:t>2</w:t>
      </w:r>
      <w:r>
        <w:t>+（b/2+c）H</w:t>
      </w:r>
      <w:r>
        <w:rPr>
          <w:vertAlign w:val="subscript"/>
        </w:rPr>
        <w:t>2</w:t>
      </w:r>
      <w:r>
        <w:t>O</w:t>
      </w:r>
      <w:r>
        <w:br/>
      </w:r>
      <w:r>
        <w:t>                  106a+84b+18c          22b+9b+18c</w:t>
      </w:r>
      <w:r>
        <w:br/>
      </w:r>
      <w:r>
        <w:t>                         31.0g                       9.8g</w:t>
      </w:r>
      <w:r>
        <w:br/>
      </w:r>
      <w:r>
        <w:t>得出：</w:t>
      </w:r>
      <m:oMath>
        <m:d>
          <m:dPr>
            <m:begChr m:val="{"/>
            <m:endChr m:val=""/>
          </m:dPr>
          <m:e>
            <m:m>
              <m:mPr>
                <m:plcHide/>
                <m:mcs>
                  <m:mc>
                    <m:mcPr>
                      <m:count m:val="1"/>
                      <m:mcJc m:val="center"/>
                    </m:mcPr>
                  </m:mc>
                </m:mcs>
              </m:mPr>
              <m:mr>
                <m:e>
                  <m:r>
                    <m:t>106a+84b+18c=31.0g</m:t>
                  </m:r>
                </m:e>
              </m:mr>
              <m:mr>
                <m:e>
                  <m:r>
                    <m:t>31b+18c=9.8g</m:t>
                  </m:r>
                </m:e>
              </m:mr>
              <m:mr>
                <m:e>
                  <m:f>
                    <m:num>
                      <m:r>
                        <m:t>(a+b)×12</m:t>
                      </m:r>
                    </m:num>
                    <m:den>
                      <m:r>
                        <m:t>106a+84b+18c</m:t>
                      </m:r>
                    </m:den>
                  </m:f>
                  <m:r>
                    <m:t>×100%×31.0g=3.6g</m:t>
                  </m:r>
                </m:e>
              </m:mr>
            </m:m>
          </m:e>
        </m:d>
      </m:oMath>
      <w:r>
        <w:br/>
      </w:r>
      <w:r>
        <w:t>解得：a=0.1   b=0.2   c=0.2  所以：a：b：c=1：2：2</w:t>
      </w:r>
      <w:r>
        <w:br/>
      </w:r>
      <w:r>
        <w:t>样品A的化学式可以表示为：Na</w:t>
      </w:r>
      <w:r>
        <w:rPr>
          <w:vertAlign w:val="subscript"/>
        </w:rPr>
        <w:t>2</w:t>
      </w:r>
      <w:r>
        <w:t>CO</w:t>
      </w:r>
      <w:r>
        <w:rPr>
          <w:vertAlign w:val="subscript"/>
        </w:rPr>
        <w:t>3</w:t>
      </w:r>
      <w:r>
        <w:t>•2NaHCO</w:t>
      </w:r>
      <w:r>
        <w:rPr>
          <w:vertAlign w:val="subscript"/>
        </w:rPr>
        <w:t>3</w:t>
      </w:r>
      <w:r>
        <w:t>•2H</w:t>
      </w:r>
      <w:r>
        <w:rPr>
          <w:vertAlign w:val="subscript"/>
        </w:rPr>
        <w:t>2</w:t>
      </w:r>
      <w:r>
        <w:t>O</w:t>
      </w:r>
      <w:r>
        <w:br/>
      </w:r>
      <w:r>
        <w:t>（2）设盐酸的质量分数是w</w:t>
      </w:r>
      <w:r>
        <w:br/>
      </w:r>
      <w:r>
        <w:t>NaHCO</w:t>
      </w:r>
      <w:r>
        <w:rPr>
          <w:vertAlign w:val="subscript"/>
        </w:rPr>
        <w:t>3</w:t>
      </w:r>
      <w:r>
        <w:t>+HCl=NaCl+H</w:t>
      </w:r>
      <w:r>
        <w:rPr>
          <w:vertAlign w:val="subscript"/>
        </w:rPr>
        <w:t>2</w:t>
      </w:r>
      <w:r>
        <w:t>O+CO</w:t>
      </w:r>
      <w:r>
        <w:rPr>
          <w:vertAlign w:val="subscript"/>
        </w:rPr>
        <w:t>2</w:t>
      </w:r>
      <w:r>
        <w:t>↑</w:t>
      </w:r>
      <w:r>
        <w:br/>
      </w:r>
      <w:r>
        <w:t>      36.5          44</w:t>
      </w:r>
      <w:r>
        <w:br/>
      </w:r>
      <w:r>
        <w:t> （60g-40g）×w  （1.32g-0.44g）</w:t>
      </w:r>
      <w:r>
        <w:br/>
      </w:r>
      <m:oMath>
        <m:f>
          <m:num>
            <m:r>
              <m:t>36.5</m:t>
            </m:r>
          </m:num>
          <m:den>
            <m:r>
              <m:t>44</m:t>
            </m:r>
          </m:den>
        </m:f>
        <m:r>
          <m:t>=</m:t>
        </m:r>
        <m:f>
          <m:num>
            <m:r>
              <m:t>(60g−40g)×w</m:t>
            </m:r>
          </m:num>
          <m:den>
            <m:r>
              <m:t>(1.32g−0.44g)</m:t>
            </m:r>
          </m:den>
        </m:f>
      </m:oMath>
      <w:r>
        <w:t>   解得：w=3.65%</w:t>
      </w:r>
      <w:r>
        <w:br/>
      </w:r>
      <w:r>
        <w:t>根据反应的方程式以及加入盐酸的质量从40g60g产生气体的质量与可知，每加入20g盐酸与碳酸氢钠产生二氧化碳的质量是0.88g，由此可知，加入的盐酸从0到30g用于碳酸钠转化为碳酸氢钠，从30g到75g用于碳酸氢钠转化为二氧化碳，由此可以得出a：b=2：1，</w:t>
      </w:r>
      <w:r>
        <w:br/>
      </w:r>
      <w:r>
        <w:t> 2Na</w:t>
      </w:r>
      <w:r>
        <w:rPr>
          <w:vertAlign w:val="subscript"/>
        </w:rPr>
        <w:t>2</w:t>
      </w:r>
      <w:r>
        <w:t>CO</w:t>
      </w:r>
      <w:r>
        <w:rPr>
          <w:vertAlign w:val="subscript"/>
        </w:rPr>
        <w:t>3</w:t>
      </w:r>
      <w:r>
        <w:t>•NaHCO</w:t>
      </w:r>
      <w:r>
        <w:rPr>
          <w:vertAlign w:val="subscript"/>
        </w:rPr>
        <w:t>3</w:t>
      </w:r>
      <w:r>
        <w:t>•cH</w:t>
      </w:r>
      <w:r>
        <w:rPr>
          <w:vertAlign w:val="subscript"/>
        </w:rPr>
        <w:t>2</w:t>
      </w:r>
      <w:r>
        <w:t>O～3CO</w:t>
      </w:r>
      <w:r>
        <w:rPr>
          <w:vertAlign w:val="subscript"/>
        </w:rPr>
        <w:t>2</w:t>
      </w:r>
      <w:r>
        <w:br/>
      </w:r>
      <w:r>
        <w:t>        2×106+84+18c            3×44</w:t>
      </w:r>
      <w:r>
        <w:br/>
      </w:r>
      <w:r>
        <w:t>                   4.71g                 1.98g</w:t>
      </w:r>
      <w:r>
        <w:br/>
      </w:r>
      <w:r>
        <w:t>【formula error】   解得c=1</w:t>
      </w:r>
      <w:r>
        <w:br/>
      </w:r>
      <w:r>
        <w:t>样品B的化学式可以表示为2Na</w:t>
      </w:r>
      <w:r>
        <w:rPr>
          <w:vertAlign w:val="subscript"/>
        </w:rPr>
        <w:t>2</w:t>
      </w:r>
      <w:r>
        <w:t>CO</w:t>
      </w:r>
      <w:r>
        <w:rPr>
          <w:vertAlign w:val="subscript"/>
        </w:rPr>
        <w:t>3</w:t>
      </w:r>
      <w:r>
        <w:t>•NaHCO</w:t>
      </w:r>
      <w:r>
        <w:rPr>
          <w:vertAlign w:val="subscript"/>
        </w:rPr>
        <w:t>3</w:t>
      </w:r>
      <w:r>
        <w:t>•H</w:t>
      </w:r>
      <w:r>
        <w:rPr>
          <w:vertAlign w:val="subscript"/>
        </w:rPr>
        <w:t>2</w:t>
      </w:r>
      <w:r>
        <w:t>O</w:t>
      </w:r>
      <w:r>
        <w:br/>
      </w:r>
      <w:r>
        <w:t>故答为：（1）Na</w:t>
      </w:r>
      <w:r>
        <w:rPr>
          <w:vertAlign w:val="subscript"/>
        </w:rPr>
        <w:t>2</w:t>
      </w:r>
      <w:r>
        <w:t>CO</w:t>
      </w:r>
      <w:r>
        <w:rPr>
          <w:vertAlign w:val="subscript"/>
        </w:rPr>
        <w:t>3</w:t>
      </w:r>
      <w:r>
        <w:t>•2NaHCO</w:t>
      </w:r>
      <w:r>
        <w:rPr>
          <w:vertAlign w:val="subscript"/>
        </w:rPr>
        <w:t>3</w:t>
      </w:r>
      <w:r>
        <w:t>•2H</w:t>
      </w:r>
      <w:r>
        <w:rPr>
          <w:vertAlign w:val="subscript"/>
        </w:rPr>
        <w:t>2</w:t>
      </w:r>
      <w:r>
        <w:t>O；（2）3.65%，2Na</w:t>
      </w:r>
      <w:r>
        <w:rPr>
          <w:vertAlign w:val="subscript"/>
        </w:rPr>
        <w:t>2</w:t>
      </w:r>
      <w:r>
        <w:t>CO</w:t>
      </w:r>
      <w:r>
        <w:rPr>
          <w:vertAlign w:val="subscript"/>
        </w:rPr>
        <w:t>3</w:t>
      </w:r>
      <w:r>
        <w:t>•NaHCO</w:t>
      </w:r>
      <w:r>
        <w:rPr>
          <w:vertAlign w:val="subscript"/>
        </w:rPr>
        <w:t>3</w:t>
      </w:r>
      <w:r>
        <w:t>•H</w:t>
      </w:r>
      <w:r>
        <w:rPr>
          <w:vertAlign w:val="subscript"/>
        </w:rPr>
        <w:t>2</w:t>
      </w:r>
      <w:r>
        <w:t>O．</w:t>
      </w:r>
      <w:r>
        <w:br/>
      </w:r>
      <w:r>
        <w:t>（1）根据题意，碳酸氢钠受热分解生成了碳酸钠、水和二氧化碳，减少的质量就是水和二氧化碳的质量，碳酸钡的质量是59.1g，其中碳元素的质量就等于天然碱中碳元素的质量，根据天然碱的质量、减少的质量和碳元素的质量可以列出三元一次方程组，解出未知数，求出整数比，写出化学式；</w:t>
      </w:r>
      <w:r>
        <w:br/>
      </w:r>
      <w:r>
        <w:t>（2）根据盐酸和生成的气体的数据，分析找出加入盐酸的质量从40g到60g发生的反应是NNaHCO</w:t>
      </w:r>
      <w:r>
        <w:rPr>
          <w:vertAlign w:val="subscript"/>
        </w:rPr>
        <w:t>3</w:t>
      </w:r>
      <w:r>
        <w:t>+HCl=NaCl+H</w:t>
      </w:r>
      <w:r>
        <w:rPr>
          <w:vertAlign w:val="subscript"/>
        </w:rPr>
        <w:t>2</w:t>
      </w:r>
      <w:r>
        <w:t>O+CO</w:t>
      </w:r>
      <w:r>
        <w:rPr>
          <w:vertAlign w:val="subscript"/>
        </w:rPr>
        <w:t>2</w:t>
      </w:r>
      <w:r>
        <w:t>↑生成的二氧化碳的质量是1.32g-0.44g=0.88g，可以求出盐酸的质量分数．根据Na</w:t>
      </w:r>
      <w:r>
        <w:rPr>
          <w:vertAlign w:val="subscript"/>
        </w:rPr>
        <w:t>2</w:t>
      </w:r>
      <w:r>
        <w:t>CO</w:t>
      </w:r>
      <w:r>
        <w:rPr>
          <w:vertAlign w:val="subscript"/>
        </w:rPr>
        <w:t>3</w:t>
      </w:r>
      <w:r>
        <w:t>+HCl=NaHCO</w:t>
      </w:r>
      <w:r>
        <w:rPr>
          <w:vertAlign w:val="subscript"/>
        </w:rPr>
        <w:t>3</w:t>
      </w:r>
      <w:r>
        <w:t>+NaCl+H</w:t>
      </w:r>
      <w:r>
        <w:rPr>
          <w:vertAlign w:val="subscript"/>
        </w:rPr>
        <w:t>2</w:t>
      </w:r>
      <w:r>
        <w:t>O、NaHCO</w:t>
      </w:r>
      <w:r>
        <w:rPr>
          <w:vertAlign w:val="subscript"/>
        </w:rPr>
        <w:t>3</w:t>
      </w:r>
      <w:r>
        <w:t>+HCl=NaCl+H</w:t>
      </w:r>
      <w:r>
        <w:rPr>
          <w:vertAlign w:val="subscript"/>
        </w:rPr>
        <w:t>2</w:t>
      </w:r>
      <w:r>
        <w:t>O+CO</w:t>
      </w:r>
      <w:r>
        <w:rPr>
          <w:vertAlign w:val="subscript"/>
        </w:rPr>
        <w:t>2</w:t>
      </w:r>
      <w:r>
        <w:t>↑根据表中消耗的盐酸的质量的关系，找出Na</w:t>
      </w:r>
      <w:r>
        <w:rPr>
          <w:vertAlign w:val="subscript"/>
        </w:rPr>
        <w:t>2</w:t>
      </w:r>
      <w:r>
        <w:t>CO</w:t>
      </w:r>
      <w:r>
        <w:rPr>
          <w:vertAlign w:val="subscript"/>
        </w:rPr>
        <w:t>3</w:t>
      </w:r>
      <w:r>
        <w:t>与NaHCO</w:t>
      </w:r>
      <w:r>
        <w:rPr>
          <w:vertAlign w:val="subscript"/>
        </w:rPr>
        <w:t>3</w:t>
      </w:r>
      <w:r>
        <w:t>的计量关系．再根据生成的总的二氧化碳的质量和天然碱的质量关系，求出c，写出化学式．</w:t>
      </w:r>
      <w:r>
        <w:br/>
      </w:r>
      <w:r>
        <w:t>本题属于复杂的化学方程式的计算，在计算时，找出等量关系、有关量的质量关系是解题的关键．</w:t>
      </w:r>
    </w:p>
    <w:p>
      <w:pPr>
        <w:pStyle w:val="BodyText"/>
      </w:pPr>
      <w:r>
        <w:br/>
      </w:r>
    </w:p>
    <w:sectPr>
      <w:headerReference w:type="default" r:id="rId18"/>
      <w:footerReference w:type="even" r:id="rId19"/>
      <w:footerReference w:type="default" r:id="rId20"/>
      <w:headerReference w:type="first" r:id="rId21"/>
      <w:footerReference w:type="first" r:id="rId2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lsdException w:name="Default Paragraph Font" w:semiHidden="0" w:uiPriority="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header" Target="header2.xml" /><Relationship Id="rId22" Type="http://schemas.openxmlformats.org/officeDocument/2006/relationships/footer" Target="footer3.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2020-04-07T01:10:00Z</dcterms:created>
  <dcterms:modified xsi:type="dcterms:W3CDTF">2020-04-07T12:21:06Z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