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media/image7.tif" ContentType="image/tiff"/>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0365F5" w:rsidRPr="000365F5" w:rsidP="000365F5">
      <w:pPr>
        <w:spacing w:line="400" w:lineRule="exact"/>
        <w:jc w:val="center"/>
        <w:rPr>
          <w:rFonts w:ascii="宋体" w:eastAsia="宋体" w:hAnsi="宋体" w:cs="Times New Roman"/>
          <w:b/>
          <w:color w:val="000000"/>
          <w:sz w:val="32"/>
          <w:szCs w:val="24"/>
        </w:rPr>
      </w:pPr>
      <w:r w:rsidR="00B0115A">
        <w:rPr>
          <w:rFonts w:ascii="宋体" w:eastAsia="宋体" w:hAnsi="宋体" w:cs="Times New Roman" w:hint="eastAsia"/>
          <w:b/>
          <w:color w:val="000000"/>
          <w:sz w:val="32"/>
          <w:szCs w:val="24"/>
        </w:rPr>
        <w:drawing>
          <wp:anchor simplePos="0" relativeHeight="251658240" behindDoc="0" locked="0" layoutInCell="1" allowOverlap="1">
            <wp:simplePos x="0" y="0"/>
            <wp:positionH relativeFrom="page">
              <wp:posOffset>10947400</wp:posOffset>
            </wp:positionH>
            <wp:positionV relativeFrom="topMargin">
              <wp:posOffset>11861800</wp:posOffset>
            </wp:positionV>
            <wp:extent cx="330200" cy="419100"/>
            <wp:wrapNone/>
            <wp:docPr id="10000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1939324" name=""/>
                    <pic:cNvPicPr>
                      <a:picLocks noChangeAspect="1"/>
                    </pic:cNvPicPr>
                  </pic:nvPicPr>
                  <pic:blipFill>
                    <a:blip xmlns:r="http://schemas.openxmlformats.org/officeDocument/2006/relationships" r:embed="rId5"/>
                    <a:stretch>
                      <a:fillRect/>
                    </a:stretch>
                  </pic:blipFill>
                  <pic:spPr>
                    <a:xfrm>
                      <a:off x="0" y="0"/>
                      <a:ext cx="330200" cy="419100"/>
                    </a:xfrm>
                    <a:prstGeom prst="rect">
                      <a:avLst/>
                    </a:prstGeom>
                  </pic:spPr>
                </pic:pic>
              </a:graphicData>
            </a:graphic>
          </wp:anchor>
        </w:drawing>
      </w:r>
      <w:r w:rsidR="00B0115A">
        <w:rPr>
          <w:rFonts w:ascii="宋体" w:eastAsia="宋体" w:hAnsi="宋体" w:cs="Times New Roman" w:hint="eastAsia"/>
          <w:b/>
          <w:color w:val="000000"/>
          <w:sz w:val="32"/>
          <w:szCs w:val="24"/>
        </w:rPr>
        <w:t>八</w:t>
      </w:r>
      <w:bookmarkStart w:id="0" w:name="_GoBack"/>
      <w:bookmarkEnd w:id="0"/>
      <w:r w:rsidRPr="000365F5">
        <w:rPr>
          <w:rFonts w:ascii="宋体" w:eastAsia="宋体" w:hAnsi="宋体" w:cs="Times New Roman" w:hint="eastAsia"/>
          <w:b/>
          <w:color w:val="000000"/>
          <w:sz w:val="32"/>
          <w:szCs w:val="24"/>
        </w:rPr>
        <w:t xml:space="preserve"> </w:t>
      </w:r>
      <w:r w:rsidRPr="000365F5">
        <w:rPr>
          <w:rFonts w:ascii="宋体" w:eastAsia="宋体" w:hAnsi="宋体" w:cs="Times New Roman"/>
          <w:b/>
          <w:color w:val="000000"/>
          <w:sz w:val="32"/>
          <w:szCs w:val="24"/>
        </w:rPr>
        <w:t>年</w:t>
      </w:r>
      <w:r w:rsidRPr="000365F5">
        <w:rPr>
          <w:rFonts w:ascii="宋体" w:eastAsia="宋体" w:hAnsi="宋体" w:cs="Times New Roman" w:hint="eastAsia"/>
          <w:b/>
          <w:color w:val="000000"/>
          <w:sz w:val="32"/>
          <w:szCs w:val="24"/>
        </w:rPr>
        <w:t xml:space="preserve"> </w:t>
      </w:r>
      <w:r w:rsidRPr="000365F5">
        <w:rPr>
          <w:rFonts w:ascii="宋体" w:eastAsia="宋体" w:hAnsi="宋体" w:cs="Times New Roman"/>
          <w:b/>
          <w:color w:val="000000"/>
          <w:sz w:val="32"/>
          <w:szCs w:val="24"/>
        </w:rPr>
        <w:t>级</w:t>
      </w:r>
      <w:r w:rsidRPr="000365F5">
        <w:rPr>
          <w:rFonts w:ascii="宋体" w:eastAsia="宋体" w:hAnsi="宋体" w:cs="Times New Roman" w:hint="eastAsia"/>
          <w:b/>
          <w:color w:val="000000"/>
          <w:sz w:val="32"/>
          <w:szCs w:val="24"/>
        </w:rPr>
        <w:t xml:space="preserve"> </w:t>
      </w:r>
      <w:r w:rsidRPr="000365F5">
        <w:rPr>
          <w:rFonts w:ascii="宋体" w:eastAsia="宋体" w:hAnsi="宋体" w:cs="Times New Roman"/>
          <w:b/>
          <w:color w:val="000000"/>
          <w:sz w:val="32"/>
          <w:szCs w:val="24"/>
        </w:rPr>
        <w:t>期</w:t>
      </w:r>
      <w:r w:rsidRPr="000365F5">
        <w:rPr>
          <w:rFonts w:ascii="宋体" w:eastAsia="宋体" w:hAnsi="宋体" w:cs="Times New Roman" w:hint="eastAsia"/>
          <w:b/>
          <w:color w:val="000000"/>
          <w:sz w:val="32"/>
          <w:szCs w:val="24"/>
        </w:rPr>
        <w:t xml:space="preserve"> 末 </w:t>
      </w:r>
      <w:r w:rsidRPr="000365F5">
        <w:rPr>
          <w:rFonts w:ascii="宋体" w:eastAsia="宋体" w:hAnsi="宋体" w:cs="Times New Roman"/>
          <w:b/>
          <w:color w:val="000000"/>
          <w:sz w:val="32"/>
          <w:szCs w:val="24"/>
        </w:rPr>
        <w:t>考</w:t>
      </w:r>
      <w:r w:rsidRPr="000365F5">
        <w:rPr>
          <w:rFonts w:ascii="宋体" w:eastAsia="宋体" w:hAnsi="宋体" w:cs="Times New Roman" w:hint="eastAsia"/>
          <w:b/>
          <w:color w:val="000000"/>
          <w:sz w:val="32"/>
          <w:szCs w:val="24"/>
        </w:rPr>
        <w:t xml:space="preserve"> </w:t>
      </w:r>
      <w:r w:rsidRPr="000365F5">
        <w:rPr>
          <w:rFonts w:ascii="宋体" w:eastAsia="宋体" w:hAnsi="宋体" w:cs="Times New Roman"/>
          <w:b/>
          <w:color w:val="000000"/>
          <w:sz w:val="32"/>
          <w:szCs w:val="24"/>
        </w:rPr>
        <w:t>试</w:t>
      </w:r>
    </w:p>
    <w:p w:rsidR="000365F5" w:rsidRPr="000365F5" w:rsidP="000365F5">
      <w:pPr>
        <w:spacing w:line="400" w:lineRule="exact"/>
        <w:jc w:val="center"/>
        <w:rPr>
          <w:rFonts w:ascii="Times New Roman" w:eastAsia="宋体" w:hAnsi="Times New Roman" w:cs="Times New Roman"/>
          <w:color w:val="000000"/>
          <w:szCs w:val="21"/>
        </w:rPr>
      </w:pPr>
      <w:r w:rsidRPr="000365F5">
        <w:rPr>
          <w:rFonts w:ascii="宋体" w:eastAsia="宋体" w:hAnsi="宋体" w:cs="Times New Roman" w:hint="eastAsia"/>
          <w:b/>
          <w:color w:val="000000"/>
          <w:sz w:val="32"/>
          <w:szCs w:val="24"/>
        </w:rPr>
        <w:t xml:space="preserve">                  </w:t>
      </w:r>
      <w:r w:rsidRPr="000365F5">
        <w:rPr>
          <w:rFonts w:ascii="宋体" w:eastAsia="宋体" w:hAnsi="宋体" w:cs="Times New Roman"/>
          <w:b/>
          <w:color w:val="000000"/>
          <w:sz w:val="32"/>
          <w:szCs w:val="24"/>
        </w:rPr>
        <w:t>英</w:t>
      </w:r>
      <w:r w:rsidRPr="000365F5">
        <w:rPr>
          <w:rFonts w:ascii="宋体" w:eastAsia="宋体" w:hAnsi="宋体" w:cs="Times New Roman" w:hint="eastAsia"/>
          <w:b/>
          <w:color w:val="000000"/>
          <w:sz w:val="32"/>
          <w:szCs w:val="24"/>
        </w:rPr>
        <w:t xml:space="preserve"> </w:t>
      </w:r>
      <w:r w:rsidRPr="000365F5">
        <w:rPr>
          <w:rFonts w:ascii="宋体" w:eastAsia="宋体" w:hAnsi="宋体" w:cs="Times New Roman"/>
          <w:b/>
          <w:color w:val="000000"/>
          <w:sz w:val="32"/>
          <w:szCs w:val="24"/>
        </w:rPr>
        <w:t xml:space="preserve"> </w:t>
      </w:r>
      <w:r w:rsidRPr="000365F5">
        <w:rPr>
          <w:rFonts w:ascii="宋体" w:eastAsia="宋体" w:hAnsi="宋体" w:cs="Times New Roman" w:hint="eastAsia"/>
          <w:b/>
          <w:color w:val="000000"/>
          <w:sz w:val="32"/>
          <w:szCs w:val="24"/>
        </w:rPr>
        <w:t xml:space="preserve"> </w:t>
      </w:r>
      <w:r w:rsidRPr="000365F5">
        <w:rPr>
          <w:rFonts w:ascii="宋体" w:eastAsia="宋体" w:hAnsi="宋体" w:cs="Times New Roman"/>
          <w:b/>
          <w:color w:val="000000"/>
          <w:sz w:val="32"/>
          <w:szCs w:val="24"/>
        </w:rPr>
        <w:t>语</w:t>
      </w:r>
      <w:r w:rsidRPr="000365F5">
        <w:rPr>
          <w:rFonts w:ascii="宋体" w:eastAsia="宋体" w:hAnsi="宋体" w:cs="Times New Roman" w:hint="eastAsia"/>
          <w:color w:val="000000"/>
          <w:sz w:val="28"/>
          <w:szCs w:val="28"/>
        </w:rPr>
        <w:t xml:space="preserve"> </w:t>
      </w:r>
      <w:r w:rsidRPr="000365F5">
        <w:rPr>
          <w:rFonts w:ascii="宋体" w:eastAsia="宋体" w:hAnsi="宋体" w:cs="Times New Roman"/>
          <w:b/>
          <w:color w:val="000000"/>
          <w:sz w:val="32"/>
          <w:szCs w:val="24"/>
        </w:rPr>
        <w:t xml:space="preserve"> </w:t>
      </w:r>
      <w:r w:rsidRPr="000365F5">
        <w:rPr>
          <w:rFonts w:ascii="宋体" w:eastAsia="宋体" w:hAnsi="宋体" w:cs="Times New Roman" w:hint="eastAsia"/>
          <w:b/>
          <w:color w:val="000000"/>
          <w:sz w:val="32"/>
          <w:szCs w:val="24"/>
        </w:rPr>
        <w:t xml:space="preserve">             </w:t>
      </w:r>
      <w:r w:rsidRPr="000365F5">
        <w:rPr>
          <w:rFonts w:ascii="Times New Roman" w:eastAsia="宋体" w:hAnsi="Times New Roman" w:cs="Times New Roman"/>
          <w:color w:val="000000"/>
          <w:szCs w:val="21"/>
        </w:rPr>
        <w:t>2020.1</w:t>
      </w:r>
    </w:p>
    <w:p w:rsidR="000365F5" w:rsidRPr="000365F5" w:rsidP="000365F5">
      <w:pPr>
        <w:rPr>
          <w:rFonts w:ascii="Times New Roman" w:eastAsia="宋体" w:hAnsi="Times New Roman" w:cs="Times New Roman"/>
          <w:b/>
          <w:szCs w:val="24"/>
        </w:rPr>
      </w:pPr>
      <w:r w:rsidRPr="000365F5">
        <w:rPr>
          <w:rFonts w:ascii="Times New Roman" w:eastAsia="宋体" w:hAnsi="Times New Roman" w:cs="Times New Roman"/>
          <w:b/>
          <w:szCs w:val="24"/>
        </w:rPr>
        <w:t>注意事项：</w:t>
      </w:r>
    </w:p>
    <w:p w:rsidR="000365F5" w:rsidRPr="000365F5" w:rsidP="000365F5">
      <w:pPr>
        <w:rPr>
          <w:rFonts w:ascii="Times New Roman" w:eastAsia="宋体" w:hAnsi="Times New Roman" w:cs="Times New Roman"/>
          <w:szCs w:val="24"/>
        </w:rPr>
      </w:pPr>
      <w:r w:rsidRPr="000365F5">
        <w:rPr>
          <w:rFonts w:ascii="Times New Roman" w:eastAsia="宋体" w:hAnsi="Times New Roman" w:cs="Times New Roman" w:hint="eastAsia"/>
          <w:szCs w:val="24"/>
        </w:rPr>
        <w:t xml:space="preserve">1. </w:t>
      </w:r>
      <w:r w:rsidRPr="000365F5">
        <w:rPr>
          <w:rFonts w:ascii="Times New Roman" w:eastAsia="宋体" w:hAnsi="Times New Roman" w:cs="Times New Roman"/>
          <w:szCs w:val="24"/>
        </w:rPr>
        <w:t>本试卷共</w:t>
      </w:r>
      <w:r w:rsidRPr="000365F5">
        <w:rPr>
          <w:rFonts w:ascii="Times New Roman" w:eastAsia="宋体" w:hAnsi="Times New Roman" w:cs="Times New Roman" w:hint="eastAsia"/>
          <w:color w:val="000000"/>
          <w:szCs w:val="21"/>
          <w:shd w:val="clear" w:color="auto" w:fill="FFFFFF"/>
          <w:lang w:val="zh-CN" w:bidi="zh-CN"/>
        </w:rPr>
        <w:t>8</w:t>
      </w:r>
      <w:r w:rsidRPr="000365F5">
        <w:rPr>
          <w:rFonts w:ascii="Times New Roman" w:eastAsia="宋体" w:hAnsi="Times New Roman" w:cs="Times New Roman"/>
          <w:szCs w:val="24"/>
        </w:rPr>
        <w:t>页，</w:t>
      </w:r>
      <w:r w:rsidRPr="000365F5">
        <w:rPr>
          <w:rFonts w:ascii="Times New Roman" w:eastAsia="宋体" w:hAnsi="Times New Roman" w:cs="Times New Roman" w:hint="eastAsia"/>
          <w:szCs w:val="24"/>
        </w:rPr>
        <w:t>六</w:t>
      </w:r>
      <w:r w:rsidRPr="000365F5">
        <w:rPr>
          <w:rFonts w:ascii="Times New Roman" w:eastAsia="宋体" w:hAnsi="Times New Roman" w:cs="Times New Roman"/>
          <w:szCs w:val="24"/>
        </w:rPr>
        <w:t>个大题，满分</w:t>
      </w:r>
      <w:r w:rsidRPr="000365F5">
        <w:rPr>
          <w:rFonts w:ascii="Times New Roman" w:eastAsia="宋体" w:hAnsi="Times New Roman" w:cs="Times New Roman"/>
          <w:color w:val="000000"/>
          <w:szCs w:val="21"/>
          <w:shd w:val="clear" w:color="auto" w:fill="FFFFFF"/>
          <w:lang w:val="zh-CN" w:bidi="zh-CN"/>
        </w:rPr>
        <w:t>120</w:t>
      </w:r>
      <w:r w:rsidRPr="000365F5">
        <w:rPr>
          <w:rFonts w:ascii="Times New Roman" w:eastAsia="宋体" w:hAnsi="Times New Roman" w:cs="Times New Roman"/>
          <w:szCs w:val="24"/>
        </w:rPr>
        <w:t>分，考试时间</w:t>
      </w:r>
      <w:r w:rsidRPr="000365F5">
        <w:rPr>
          <w:rFonts w:ascii="Times New Roman" w:eastAsia="宋体" w:hAnsi="Times New Roman" w:cs="Times New Roman"/>
          <w:color w:val="000000"/>
          <w:szCs w:val="21"/>
          <w:shd w:val="clear" w:color="auto" w:fill="FFFFFF"/>
          <w:lang w:val="zh-CN" w:bidi="zh-CN"/>
        </w:rPr>
        <w:t>100</w:t>
      </w:r>
      <w:r w:rsidRPr="000365F5">
        <w:rPr>
          <w:rFonts w:ascii="Times New Roman" w:eastAsia="宋体" w:hAnsi="Times New Roman" w:cs="Times New Roman"/>
          <w:szCs w:val="24"/>
        </w:rPr>
        <w:t>分钟。</w:t>
      </w:r>
    </w:p>
    <w:p w:rsidR="000365F5" w:rsidRPr="000365F5" w:rsidP="000365F5">
      <w:pPr>
        <w:rPr>
          <w:rFonts w:ascii="Times New Roman" w:eastAsia="宋体" w:hAnsi="Times New Roman" w:cs="Times New Roman"/>
          <w:szCs w:val="24"/>
        </w:rPr>
      </w:pPr>
      <w:r w:rsidRPr="000365F5">
        <w:rPr>
          <w:rFonts w:ascii="Times New Roman" w:eastAsia="宋体" w:hAnsi="Times New Roman" w:cs="Times New Roman" w:hint="eastAsia"/>
          <w:szCs w:val="24"/>
        </w:rPr>
        <w:t xml:space="preserve">2. </w:t>
      </w:r>
      <w:r w:rsidRPr="000365F5">
        <w:rPr>
          <w:rFonts w:ascii="Times New Roman" w:eastAsia="宋体" w:hAnsi="Times New Roman" w:cs="Times New Roman"/>
          <w:szCs w:val="24"/>
        </w:rPr>
        <w:t>本试卷上不要答题，请按答题卡上注意事项的要求直接把答案填写在答题卡上。</w:t>
      </w:r>
      <w:r w:rsidRPr="000365F5">
        <w:rPr>
          <w:rFonts w:ascii="Times New Roman" w:eastAsia="宋体" w:hAnsi="Times New Roman" w:cs="Times New Roman"/>
          <w:szCs w:val="24"/>
        </w:rPr>
        <w:t>答在试卷</w:t>
      </w:r>
      <w:r w:rsidRPr="000365F5">
        <w:rPr>
          <w:rFonts w:ascii="Times New Roman" w:eastAsia="宋体" w:hAnsi="Times New Roman" w:cs="Times New Roman"/>
          <w:szCs w:val="24"/>
        </w:rPr>
        <w:t>上的答案无效。</w:t>
      </w:r>
    </w:p>
    <w:p w:rsidR="000365F5" w:rsidRPr="000365F5" w:rsidP="000365F5">
      <w:pPr>
        <w:rPr>
          <w:rFonts w:ascii="Times New Roman" w:eastAsia="宋体" w:hAnsi="Times New Roman" w:cs="Times New Roman"/>
          <w:b/>
          <w:szCs w:val="24"/>
        </w:rPr>
      </w:pPr>
      <w:bookmarkStart w:id="1" w:name="bookmark1"/>
      <w:r w:rsidRPr="000365F5">
        <w:rPr>
          <w:rFonts w:ascii="Times New Roman" w:eastAsia="宋体" w:hAnsi="Times New Roman" w:cs="Times New Roman"/>
          <w:b/>
          <w:szCs w:val="24"/>
        </w:rPr>
        <w:t>一、听力理解</w:t>
      </w:r>
      <w:r w:rsidRPr="000365F5">
        <w:rPr>
          <w:rFonts w:ascii="Times New Roman" w:eastAsia="宋体" w:hAnsi="Times New Roman" w:cs="Times New Roman"/>
          <w:b/>
          <w:szCs w:val="24"/>
          <w:lang w:bidi="en-US"/>
        </w:rPr>
        <w:t>（</w:t>
      </w:r>
      <w:r w:rsidRPr="000365F5">
        <w:rPr>
          <w:rFonts w:ascii="Times New Roman" w:eastAsia="宋体" w:hAnsi="Times New Roman" w:cs="Times New Roman"/>
          <w:b/>
          <w:szCs w:val="24"/>
          <w:lang w:bidi="en-US"/>
        </w:rPr>
        <w:t>20</w:t>
      </w:r>
      <w:r w:rsidRPr="000365F5">
        <w:rPr>
          <w:rFonts w:ascii="Times New Roman" w:eastAsia="宋体" w:hAnsi="Times New Roman" w:cs="Times New Roman"/>
          <w:b/>
          <w:szCs w:val="24"/>
        </w:rPr>
        <w:t>小题，每小题</w:t>
      </w:r>
      <w:r w:rsidRPr="000365F5">
        <w:rPr>
          <w:rFonts w:ascii="Times New Roman" w:eastAsia="宋体" w:hAnsi="Times New Roman" w:cs="Times New Roman"/>
          <w:b/>
          <w:szCs w:val="24"/>
        </w:rPr>
        <w:t>1</w:t>
      </w:r>
      <w:r w:rsidRPr="000365F5">
        <w:rPr>
          <w:rFonts w:ascii="Times New Roman" w:eastAsia="宋体" w:hAnsi="Times New Roman" w:cs="Times New Roman"/>
          <w:b/>
          <w:szCs w:val="24"/>
        </w:rPr>
        <w:t>分，共</w:t>
      </w:r>
      <w:r w:rsidRPr="000365F5">
        <w:rPr>
          <w:rFonts w:ascii="Times New Roman" w:eastAsia="宋体" w:hAnsi="Times New Roman" w:cs="Times New Roman"/>
          <w:b/>
          <w:szCs w:val="24"/>
        </w:rPr>
        <w:t>20</w:t>
      </w:r>
      <w:r w:rsidRPr="000365F5">
        <w:rPr>
          <w:rFonts w:ascii="Times New Roman" w:eastAsia="宋体" w:hAnsi="Times New Roman" w:cs="Times New Roman"/>
          <w:b/>
          <w:szCs w:val="24"/>
        </w:rPr>
        <w:t>分）</w:t>
      </w:r>
      <w:bookmarkEnd w:id="1"/>
    </w:p>
    <w:p w:rsidR="000365F5" w:rsidRPr="000365F5" w:rsidP="000365F5">
      <w:pPr>
        <w:ind w:firstLine="420" w:firstLineChars="200"/>
        <w:rPr>
          <w:rFonts w:ascii="Times New Roman" w:eastAsia="宋体" w:hAnsi="Times New Roman" w:cs="Times New Roman"/>
          <w:b/>
          <w:szCs w:val="24"/>
        </w:rPr>
      </w:pPr>
      <w:r w:rsidRPr="000365F5">
        <w:rPr>
          <w:rFonts w:ascii="Times New Roman" w:eastAsia="宋体" w:hAnsi="Times New Roman" w:cs="Times New Roman" w:hint="eastAsia"/>
          <w:b/>
          <w:szCs w:val="24"/>
          <w:lang w:bidi="en-US"/>
        </w:rPr>
        <w:t>第一节</w:t>
      </w:r>
    </w:p>
    <w:p w:rsidR="000365F5" w:rsidRPr="000365F5" w:rsidP="000365F5">
      <w:pPr>
        <w:ind w:firstLine="420" w:firstLineChars="200"/>
        <w:rPr>
          <w:rFonts w:ascii="Times New Roman" w:eastAsia="宋体" w:hAnsi="Times New Roman" w:cs="Times New Roman"/>
          <w:szCs w:val="24"/>
        </w:rPr>
      </w:pPr>
      <w:r w:rsidRPr="000365F5">
        <w:rPr>
          <w:rFonts w:ascii="Times New Roman" w:eastAsia="宋体" w:hAnsi="Times New Roman" w:cs="Times New Roman"/>
          <w:szCs w:val="24"/>
        </w:rPr>
        <w:t>听下面</w:t>
      </w:r>
      <w:r w:rsidRPr="000365F5">
        <w:rPr>
          <w:rFonts w:ascii="Times New Roman" w:eastAsia="宋体" w:hAnsi="Times New Roman" w:cs="Times New Roman"/>
          <w:color w:val="000000"/>
          <w:szCs w:val="21"/>
          <w:shd w:val="clear" w:color="auto" w:fill="FFFFFF"/>
          <w:lang w:val="zh-CN" w:bidi="zh-CN"/>
        </w:rPr>
        <w:t>5</w:t>
      </w:r>
      <w:r w:rsidRPr="000365F5">
        <w:rPr>
          <w:rFonts w:ascii="Times New Roman" w:eastAsia="宋体" w:hAnsi="Times New Roman" w:cs="Times New Roman"/>
          <w:szCs w:val="24"/>
        </w:rPr>
        <w:t>段对话。每段对话后有一个小题，从题中所给的</w:t>
      </w:r>
      <w:r w:rsidRPr="000365F5">
        <w:rPr>
          <w:rFonts w:ascii="Times New Roman" w:eastAsia="宋体" w:hAnsi="Times New Roman" w:cs="Times New Roman"/>
          <w:color w:val="000000"/>
          <w:szCs w:val="21"/>
          <w:shd w:val="clear" w:color="auto" w:fill="FFFFFF"/>
          <w:lang w:bidi="en-US"/>
        </w:rPr>
        <w:t>A</w:t>
      </w:r>
      <w:r w:rsidRPr="000365F5">
        <w:rPr>
          <w:rFonts w:ascii="Times New Roman" w:eastAsia="宋体" w:hAnsi="Times New Roman" w:cs="Times New Roman"/>
          <w:szCs w:val="24"/>
          <w:lang w:bidi="en-US"/>
        </w:rPr>
        <w:t>、</w:t>
      </w:r>
      <w:r w:rsidRPr="000365F5">
        <w:rPr>
          <w:rFonts w:ascii="Times New Roman" w:eastAsia="宋体" w:hAnsi="Times New Roman" w:cs="Times New Roman"/>
          <w:color w:val="000000"/>
          <w:szCs w:val="21"/>
          <w:shd w:val="clear" w:color="auto" w:fill="FFFFFF"/>
          <w:lang w:bidi="en-US"/>
        </w:rPr>
        <w:t>B</w:t>
      </w:r>
      <w:r w:rsidRPr="000365F5">
        <w:rPr>
          <w:rFonts w:ascii="Times New Roman" w:eastAsia="宋体" w:hAnsi="Times New Roman" w:cs="Times New Roman"/>
          <w:szCs w:val="24"/>
          <w:lang w:bidi="en-US"/>
        </w:rPr>
        <w:t>、</w:t>
      </w:r>
      <w:r w:rsidRPr="000365F5">
        <w:rPr>
          <w:rFonts w:ascii="Times New Roman" w:eastAsia="宋体" w:hAnsi="Times New Roman" w:cs="Times New Roman"/>
          <w:color w:val="000000"/>
          <w:szCs w:val="21"/>
          <w:shd w:val="clear" w:color="auto" w:fill="FFFFFF"/>
          <w:lang w:bidi="en-US"/>
        </w:rPr>
        <w:t>C</w:t>
      </w:r>
      <w:r w:rsidRPr="000365F5">
        <w:rPr>
          <w:rFonts w:ascii="Times New Roman" w:eastAsia="宋体" w:hAnsi="Times New Roman" w:cs="Times New Roman"/>
          <w:szCs w:val="24"/>
        </w:rPr>
        <w:t>三个选项中选出最佳答案。每段对话读两遍。</w:t>
      </w:r>
    </w:p>
    <w:p w:rsidR="000365F5" w:rsidRPr="000365F5" w:rsidP="000365F5">
      <w:pPr>
        <w:rPr>
          <w:rFonts w:ascii="Times New Roman" w:hAnsi="Times New Roman" w:cs="Times New Roman"/>
          <w:szCs w:val="21"/>
        </w:rPr>
      </w:pPr>
      <w:r w:rsidRPr="000365F5">
        <w:rPr>
          <w:rFonts w:ascii="Times New Roman" w:hAnsi="Times New Roman" w:cs="Times New Roman"/>
          <w:szCs w:val="21"/>
        </w:rPr>
        <w:t>1. Where did Tom go yesterday?</w:t>
      </w:r>
    </w:p>
    <w:p w:rsidR="000365F5" w:rsidRPr="000365F5" w:rsidP="000365F5">
      <w:pPr>
        <w:rPr>
          <w:rFonts w:ascii="Times New Roman" w:hAnsi="Times New Roman" w:cs="Times New Roman"/>
          <w:szCs w:val="21"/>
        </w:rPr>
      </w:pPr>
      <w:r w:rsidRPr="000365F5">
        <w:rPr>
          <w:rFonts w:ascii="Times New Roman" w:hAnsi="Times New Roman" w:cs="Times New Roman" w:hint="eastAsia"/>
          <w:szCs w:val="21"/>
        </w:rPr>
        <w:t xml:space="preserve">  </w:t>
      </w:r>
      <w:r w:rsidRPr="000365F5">
        <w:rPr>
          <w:rFonts w:ascii="Times New Roman" w:hAnsi="Times New Roman" w:cs="Times New Roman"/>
          <w:szCs w:val="21"/>
        </w:rPr>
        <w:t>A. He went to a museum.</w:t>
      </w:r>
      <w:r w:rsidRPr="000365F5">
        <w:rPr>
          <w:rFonts w:ascii="Times New Roman" w:hAnsi="Times New Roman" w:cs="Times New Roman" w:hint="eastAsia"/>
          <w:szCs w:val="21"/>
        </w:rPr>
        <w:t xml:space="preserve">  </w:t>
      </w:r>
      <w:r w:rsidRPr="000365F5">
        <w:rPr>
          <w:rFonts w:ascii="Times New Roman" w:hAnsi="Times New Roman" w:cs="Times New Roman" w:hint="eastAsia"/>
          <w:szCs w:val="21"/>
        </w:rPr>
        <w:tab/>
      </w:r>
      <w:r w:rsidRPr="000365F5">
        <w:rPr>
          <w:rFonts w:ascii="Times New Roman" w:hAnsi="Times New Roman" w:cs="Times New Roman"/>
          <w:szCs w:val="21"/>
        </w:rPr>
        <w:t>B. He went to a hospital</w:t>
      </w:r>
      <w:r w:rsidRPr="000365F5">
        <w:rPr>
          <w:rFonts w:ascii="Times New Roman" w:hAnsi="Times New Roman" w:cs="Times New Roman" w:hint="eastAsia"/>
          <w:szCs w:val="21"/>
        </w:rPr>
        <w:t xml:space="preserve">.  </w:t>
      </w:r>
      <w:r w:rsidRPr="000365F5">
        <w:rPr>
          <w:rFonts w:ascii="Times New Roman" w:hAnsi="Times New Roman" w:cs="Times New Roman" w:hint="eastAsia"/>
          <w:szCs w:val="21"/>
        </w:rPr>
        <w:tab/>
      </w:r>
      <w:r w:rsidRPr="000365F5">
        <w:rPr>
          <w:rFonts w:ascii="Times New Roman" w:hAnsi="Times New Roman" w:cs="Times New Roman"/>
          <w:szCs w:val="21"/>
        </w:rPr>
        <w:t>C. He went to a supermarket</w:t>
      </w:r>
      <w:r w:rsidRPr="000365F5">
        <w:rPr>
          <w:rFonts w:ascii="Times New Roman" w:hAnsi="Times New Roman" w:cs="Times New Roman" w:hint="eastAsia"/>
          <w:szCs w:val="21"/>
        </w:rPr>
        <w:t>.</w:t>
      </w:r>
    </w:p>
    <w:p w:rsidR="000365F5" w:rsidRPr="000365F5" w:rsidP="000365F5">
      <w:pPr>
        <w:rPr>
          <w:rFonts w:ascii="Times New Roman" w:hAnsi="Times New Roman" w:cs="Times New Roman"/>
          <w:szCs w:val="21"/>
        </w:rPr>
      </w:pPr>
      <w:r w:rsidRPr="000365F5">
        <w:rPr>
          <w:rFonts w:ascii="Times New Roman" w:hAnsi="Times New Roman" w:cs="Times New Roman"/>
          <w:szCs w:val="21"/>
        </w:rPr>
        <w:t>2. What was Alan doing when the storm arrived?</w:t>
      </w:r>
    </w:p>
    <w:p w:rsidR="000365F5" w:rsidRPr="000365F5" w:rsidP="000365F5">
      <w:pPr>
        <w:rPr>
          <w:rFonts w:ascii="Times New Roman" w:hAnsi="Times New Roman" w:cs="Times New Roman"/>
          <w:szCs w:val="21"/>
        </w:rPr>
      </w:pPr>
      <w:r w:rsidRPr="000365F5">
        <w:rPr>
          <w:rFonts w:ascii="Times New Roman" w:hAnsi="Times New Roman" w:cs="Times New Roman" w:hint="eastAsia"/>
          <w:szCs w:val="21"/>
        </w:rPr>
        <w:t xml:space="preserve">  </w:t>
      </w:r>
      <w:r w:rsidRPr="000365F5">
        <w:rPr>
          <w:rFonts w:ascii="Times New Roman" w:hAnsi="Times New Roman" w:cs="Times New Roman"/>
          <w:szCs w:val="21"/>
        </w:rPr>
        <w:t>A. He was practicing the guitar</w:t>
      </w:r>
      <w:r w:rsidRPr="000365F5">
        <w:rPr>
          <w:rFonts w:ascii="Times New Roman" w:hAnsi="Times New Roman" w:cs="Times New Roman" w:hint="eastAsia"/>
          <w:szCs w:val="21"/>
        </w:rPr>
        <w:t>.</w:t>
      </w:r>
      <w:r w:rsidRPr="000365F5">
        <w:rPr>
          <w:rFonts w:ascii="Times New Roman" w:hAnsi="Times New Roman" w:cs="Times New Roman" w:hint="eastAsia"/>
          <w:szCs w:val="21"/>
        </w:rPr>
        <w:tab/>
      </w:r>
      <w:r w:rsidRPr="000365F5">
        <w:rPr>
          <w:rFonts w:ascii="Times New Roman" w:hAnsi="Times New Roman" w:cs="Times New Roman"/>
          <w:szCs w:val="21"/>
        </w:rPr>
        <w:t>B. He was drawing a picture</w:t>
      </w:r>
      <w:r w:rsidRPr="000365F5">
        <w:rPr>
          <w:rFonts w:ascii="Times New Roman" w:hAnsi="Times New Roman" w:cs="Times New Roman" w:hint="eastAsia"/>
          <w:szCs w:val="21"/>
        </w:rPr>
        <w:t xml:space="preserve">. </w:t>
      </w:r>
      <w:r w:rsidRPr="000365F5">
        <w:rPr>
          <w:rFonts w:ascii="Times New Roman" w:hAnsi="Times New Roman" w:cs="Times New Roman"/>
          <w:szCs w:val="21"/>
        </w:rPr>
        <w:t>C. He was waiting for a bus</w:t>
      </w:r>
      <w:r w:rsidRPr="000365F5">
        <w:rPr>
          <w:rFonts w:ascii="Times New Roman" w:hAnsi="Times New Roman" w:cs="Times New Roman" w:hint="eastAsia"/>
          <w:szCs w:val="21"/>
        </w:rPr>
        <w:t>.</w:t>
      </w:r>
    </w:p>
    <w:p w:rsidR="000365F5" w:rsidRPr="000365F5" w:rsidP="000365F5">
      <w:pPr>
        <w:rPr>
          <w:rFonts w:ascii="Times New Roman" w:hAnsi="Times New Roman" w:cs="Times New Roman"/>
          <w:szCs w:val="21"/>
        </w:rPr>
      </w:pPr>
      <w:r w:rsidRPr="000365F5">
        <w:rPr>
          <w:rFonts w:ascii="Times New Roman" w:hAnsi="Times New Roman" w:cs="Times New Roman"/>
          <w:szCs w:val="21"/>
        </w:rPr>
        <w:t>3. When does the amusement park open</w:t>
      </w:r>
      <w:r w:rsidRPr="000365F5">
        <w:rPr>
          <w:rFonts w:ascii="Times New Roman" w:hAnsi="Times New Roman" w:cs="Times New Roman" w:hint="eastAsia"/>
          <w:szCs w:val="21"/>
        </w:rPr>
        <w:t>?</w:t>
      </w:r>
    </w:p>
    <w:p w:rsidR="000365F5" w:rsidRPr="000365F5" w:rsidP="000365F5">
      <w:pPr>
        <w:rPr>
          <w:rFonts w:ascii="Times New Roman" w:hAnsi="Times New Roman" w:cs="Times New Roman"/>
          <w:szCs w:val="21"/>
        </w:rPr>
      </w:pPr>
      <w:r w:rsidRPr="000365F5">
        <w:rPr>
          <w:rFonts w:ascii="Times New Roman" w:hAnsi="Times New Roman" w:cs="Times New Roman" w:hint="eastAsia"/>
          <w:szCs w:val="21"/>
        </w:rPr>
        <w:t xml:space="preserve">  </w:t>
      </w:r>
      <w:r w:rsidRPr="000365F5">
        <w:rPr>
          <w:rFonts w:ascii="Times New Roman" w:hAnsi="Times New Roman" w:cs="Times New Roman"/>
          <w:szCs w:val="21"/>
        </w:rPr>
        <w:t>A. At 7:00 am</w:t>
      </w:r>
      <w:r w:rsidRPr="000365F5">
        <w:rPr>
          <w:rFonts w:ascii="Times New Roman" w:hAnsi="Times New Roman" w:cs="Times New Roman" w:hint="eastAsia"/>
          <w:szCs w:val="21"/>
        </w:rPr>
        <w:t>.</w:t>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szCs w:val="21"/>
        </w:rPr>
        <w:t>B. At</w:t>
      </w:r>
      <w:r w:rsidRPr="000365F5">
        <w:rPr>
          <w:rFonts w:ascii="Times New Roman" w:hAnsi="Times New Roman" w:cs="Times New Roman" w:hint="eastAsia"/>
          <w:szCs w:val="21"/>
        </w:rPr>
        <w:t xml:space="preserve"> </w:t>
      </w:r>
      <w:r w:rsidRPr="000365F5">
        <w:rPr>
          <w:rFonts w:ascii="Times New Roman" w:hAnsi="Times New Roman" w:cs="Times New Roman"/>
          <w:szCs w:val="21"/>
        </w:rPr>
        <w:t>9:00 am</w:t>
      </w:r>
      <w:r w:rsidRPr="000365F5">
        <w:rPr>
          <w:rFonts w:ascii="Times New Roman" w:hAnsi="Times New Roman" w:cs="Times New Roman" w:hint="eastAsia"/>
          <w:szCs w:val="21"/>
        </w:rPr>
        <w:t>.</w:t>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szCs w:val="21"/>
        </w:rPr>
        <w:t>C. At 9: 30</w:t>
      </w:r>
      <w:r w:rsidRPr="000365F5">
        <w:rPr>
          <w:rFonts w:ascii="Times New Roman" w:hAnsi="Times New Roman" w:cs="Times New Roman" w:hint="eastAsia"/>
          <w:szCs w:val="21"/>
        </w:rPr>
        <w:t xml:space="preserve"> </w:t>
      </w:r>
      <w:r w:rsidRPr="000365F5">
        <w:rPr>
          <w:rFonts w:ascii="Times New Roman" w:hAnsi="Times New Roman" w:cs="Times New Roman"/>
          <w:szCs w:val="21"/>
        </w:rPr>
        <w:t>am</w:t>
      </w:r>
      <w:r w:rsidRPr="000365F5">
        <w:rPr>
          <w:rFonts w:ascii="Times New Roman" w:hAnsi="Times New Roman" w:cs="Times New Roman" w:hint="eastAsia"/>
          <w:szCs w:val="21"/>
        </w:rPr>
        <w:t>.</w:t>
      </w:r>
    </w:p>
    <w:p w:rsidR="000365F5" w:rsidRPr="000365F5" w:rsidP="000365F5">
      <w:pPr>
        <w:rPr>
          <w:rFonts w:ascii="Times New Roman" w:hAnsi="Times New Roman" w:cs="Times New Roman"/>
          <w:szCs w:val="21"/>
        </w:rPr>
      </w:pPr>
      <w:r w:rsidRPr="000365F5">
        <w:rPr>
          <w:rFonts w:ascii="Times New Roman" w:hAnsi="Times New Roman" w:cs="Times New Roman" w:hint="eastAsia"/>
          <w:szCs w:val="21"/>
        </w:rPr>
        <w:t xml:space="preserve">4. </w:t>
      </w:r>
      <w:r w:rsidRPr="000365F5">
        <w:rPr>
          <w:rFonts w:ascii="Times New Roman" w:hAnsi="Times New Roman" w:cs="Times New Roman"/>
          <w:szCs w:val="21"/>
        </w:rPr>
        <w:t>What is Bob doing now</w:t>
      </w:r>
      <w:r w:rsidRPr="000365F5">
        <w:rPr>
          <w:rFonts w:ascii="Times New Roman" w:hAnsi="Times New Roman" w:cs="Times New Roman" w:hint="eastAsia"/>
          <w:szCs w:val="21"/>
        </w:rPr>
        <w:t>?</w:t>
      </w:r>
    </w:p>
    <w:p w:rsidR="000365F5" w:rsidRPr="000365F5" w:rsidP="000365F5">
      <w:pPr>
        <w:rPr>
          <w:rFonts w:ascii="Times New Roman" w:hAnsi="Times New Roman" w:cs="Times New Roman"/>
          <w:szCs w:val="21"/>
        </w:rPr>
      </w:pPr>
      <w:r w:rsidRPr="000365F5">
        <w:rPr>
          <w:rFonts w:ascii="Times New Roman" w:hAnsi="Times New Roman" w:cs="Times New Roman" w:hint="eastAsia"/>
          <w:szCs w:val="21"/>
        </w:rPr>
        <w:t xml:space="preserve">  </w:t>
      </w:r>
      <w:r w:rsidRPr="000365F5">
        <w:rPr>
          <w:rFonts w:ascii="Times New Roman" w:hAnsi="Times New Roman" w:cs="Times New Roman"/>
          <w:szCs w:val="21"/>
        </w:rPr>
        <w:t>A. He is looking for a boo</w:t>
      </w:r>
      <w:r w:rsidRPr="000365F5">
        <w:rPr>
          <w:rFonts w:ascii="Times New Roman" w:hAnsi="Times New Roman" w:cs="Times New Roman" w:hint="eastAsia"/>
          <w:szCs w:val="21"/>
        </w:rPr>
        <w:t>k.</w:t>
      </w:r>
      <w:r w:rsidRPr="000365F5">
        <w:rPr>
          <w:rFonts w:ascii="Times New Roman" w:hAnsi="Times New Roman" w:cs="Times New Roman" w:hint="eastAsia"/>
          <w:szCs w:val="21"/>
        </w:rPr>
        <w:tab/>
      </w:r>
      <w:r w:rsidRPr="000365F5">
        <w:rPr>
          <w:rFonts w:ascii="Times New Roman" w:hAnsi="Times New Roman" w:cs="Times New Roman"/>
          <w:szCs w:val="21"/>
        </w:rPr>
        <w:t>B. He is writing a report</w:t>
      </w:r>
      <w:r w:rsidRPr="000365F5">
        <w:rPr>
          <w:rFonts w:ascii="Times New Roman" w:hAnsi="Times New Roman" w:cs="Times New Roman" w:hint="eastAsia"/>
          <w:szCs w:val="21"/>
        </w:rPr>
        <w:t>.</w:t>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szCs w:val="21"/>
        </w:rPr>
        <w:t>C. He is watching TV.</w:t>
      </w:r>
    </w:p>
    <w:p w:rsidR="000365F5" w:rsidRPr="000365F5" w:rsidP="000365F5">
      <w:pPr>
        <w:rPr>
          <w:rFonts w:ascii="Times New Roman" w:hAnsi="Times New Roman" w:cs="Times New Roman"/>
          <w:szCs w:val="21"/>
        </w:rPr>
      </w:pPr>
      <w:r w:rsidRPr="000365F5">
        <w:rPr>
          <w:rFonts w:ascii="Times New Roman" w:hAnsi="Times New Roman" w:cs="Times New Roman" w:hint="eastAsia"/>
          <w:szCs w:val="21"/>
        </w:rPr>
        <w:t xml:space="preserve">5. </w:t>
      </w:r>
      <w:r w:rsidRPr="000365F5">
        <w:rPr>
          <w:rFonts w:ascii="Times New Roman" w:hAnsi="Times New Roman" w:cs="Times New Roman"/>
          <w:szCs w:val="21"/>
        </w:rPr>
        <w:t>How did the boy to Xi’a</w:t>
      </w:r>
      <w:r w:rsidRPr="000365F5">
        <w:rPr>
          <w:rFonts w:ascii="Times New Roman" w:hAnsi="Times New Roman" w:cs="Times New Roman" w:hint="eastAsia"/>
          <w:szCs w:val="21"/>
        </w:rPr>
        <w:t>n?</w:t>
      </w:r>
    </w:p>
    <w:p w:rsidR="000365F5" w:rsidRPr="000365F5" w:rsidP="000365F5">
      <w:pPr>
        <w:rPr>
          <w:rFonts w:ascii="Times New Roman" w:hAnsi="Times New Roman" w:cs="Times New Roman"/>
          <w:szCs w:val="21"/>
        </w:rPr>
      </w:pPr>
      <w:r w:rsidRPr="000365F5">
        <w:rPr>
          <w:rFonts w:ascii="Times New Roman" w:hAnsi="Times New Roman" w:cs="Times New Roman" w:hint="eastAsia"/>
          <w:szCs w:val="21"/>
        </w:rPr>
        <w:t xml:space="preserve">  </w:t>
      </w:r>
      <w:r w:rsidRPr="000365F5">
        <w:rPr>
          <w:rFonts w:ascii="Times New Roman" w:hAnsi="Times New Roman" w:cs="Times New Roman"/>
          <w:szCs w:val="21"/>
        </w:rPr>
        <w:t>A</w:t>
      </w:r>
      <w:r w:rsidRPr="000365F5">
        <w:rPr>
          <w:rFonts w:ascii="Times New Roman" w:hAnsi="Times New Roman" w:cs="Times New Roman" w:hint="eastAsia"/>
          <w:szCs w:val="21"/>
        </w:rPr>
        <w:t>.</w:t>
      </w:r>
      <w:r w:rsidRPr="000365F5">
        <w:rPr>
          <w:rFonts w:ascii="Times New Roman" w:hAnsi="Times New Roman" w:cs="Times New Roman"/>
          <w:szCs w:val="21"/>
        </w:rPr>
        <w:t xml:space="preserve"> By plane. </w:t>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szCs w:val="21"/>
        </w:rPr>
        <w:t>B</w:t>
      </w:r>
      <w:r w:rsidRPr="000365F5">
        <w:rPr>
          <w:rFonts w:ascii="Times New Roman" w:hAnsi="Times New Roman" w:cs="Times New Roman" w:hint="eastAsia"/>
          <w:szCs w:val="21"/>
        </w:rPr>
        <w:t>.</w:t>
      </w:r>
      <w:r w:rsidRPr="000365F5">
        <w:rPr>
          <w:rFonts w:ascii="Times New Roman" w:hAnsi="Times New Roman" w:cs="Times New Roman"/>
          <w:szCs w:val="21"/>
        </w:rPr>
        <w:t xml:space="preserve"> By </w:t>
      </w:r>
      <w:r w:rsidR="005B16BB">
        <w:rPr>
          <w:rFonts w:ascii="Times New Roman" w:hAnsi="Times New Roman" w:cs="Times New Roman" w:hint="eastAsia"/>
          <w:szCs w:val="21"/>
        </w:rPr>
        <w:t>c</w:t>
      </w:r>
      <w:r w:rsidRPr="000365F5">
        <w:rPr>
          <w:rFonts w:ascii="Times New Roman" w:hAnsi="Times New Roman" w:cs="Times New Roman"/>
          <w:szCs w:val="21"/>
        </w:rPr>
        <w:t>a</w:t>
      </w:r>
      <w:r w:rsidRPr="000365F5">
        <w:rPr>
          <w:rFonts w:ascii="Times New Roman" w:hAnsi="Times New Roman" w:cs="Times New Roman" w:hint="eastAsia"/>
          <w:szCs w:val="21"/>
        </w:rPr>
        <w:t>r.</w:t>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szCs w:val="21"/>
        </w:rPr>
        <w:t>C. By tra</w:t>
      </w:r>
      <w:r w:rsidRPr="000365F5">
        <w:rPr>
          <w:rFonts w:ascii="Times New Roman" w:hAnsi="Times New Roman" w:cs="Times New Roman" w:hint="eastAsia"/>
          <w:szCs w:val="21"/>
        </w:rPr>
        <w:t>in.</w:t>
      </w:r>
    </w:p>
    <w:p w:rsidR="000365F5" w:rsidRPr="000365F5" w:rsidP="000365F5">
      <w:pPr>
        <w:ind w:firstLine="420"/>
        <w:rPr>
          <w:rFonts w:ascii="宋体" w:eastAsia="宋体" w:hAnsi="宋体" w:cs="Times New Roman"/>
          <w:b/>
          <w:smallCaps/>
          <w:color w:val="000000"/>
          <w:szCs w:val="21"/>
          <w:lang w:bidi="en-US"/>
        </w:rPr>
      </w:pPr>
      <w:r w:rsidRPr="000365F5">
        <w:rPr>
          <w:rFonts w:ascii="宋体" w:eastAsia="宋体" w:hAnsi="宋体" w:cs="Times New Roman" w:hint="eastAsia"/>
          <w:b/>
          <w:smallCaps/>
          <w:color w:val="000000"/>
          <w:szCs w:val="21"/>
          <w:lang w:bidi="en-US"/>
        </w:rPr>
        <w:t>第二节</w:t>
      </w:r>
    </w:p>
    <w:p w:rsidR="000365F5" w:rsidRPr="000365F5" w:rsidP="000365F5">
      <w:pPr>
        <w:ind w:firstLine="420"/>
        <w:rPr>
          <w:rFonts w:ascii="Times New Roman" w:eastAsia="宋体" w:hAnsi="Times New Roman" w:cs="Times New Roman"/>
          <w:szCs w:val="21"/>
        </w:rPr>
      </w:pPr>
      <w:r w:rsidRPr="000365F5">
        <w:rPr>
          <w:rFonts w:ascii="Times New Roman" w:eastAsia="宋体" w:hAnsi="Times New Roman" w:cs="Times New Roman"/>
          <w:szCs w:val="21"/>
        </w:rPr>
        <w:t>听下面几段对话或独白。每段对话或独白后有几个小题，从题中所给的</w:t>
      </w:r>
      <w:r w:rsidRPr="000365F5">
        <w:rPr>
          <w:rFonts w:ascii="Times New Roman" w:eastAsia="宋体" w:hAnsi="Times New Roman" w:cs="Times New Roman"/>
          <w:b/>
          <w:color w:val="000000"/>
          <w:szCs w:val="21"/>
          <w:shd w:val="clear" w:color="auto" w:fill="FFFFFF"/>
          <w:lang w:bidi="en-US"/>
        </w:rPr>
        <w:t>A</w:t>
      </w:r>
      <w:r w:rsidRPr="000365F5">
        <w:rPr>
          <w:rFonts w:ascii="Times New Roman" w:eastAsia="宋体" w:hAnsi="Times New Roman" w:cs="Times New Roman"/>
          <w:szCs w:val="21"/>
          <w:lang w:bidi="en-US"/>
        </w:rPr>
        <w:t>、</w:t>
      </w:r>
      <w:r w:rsidRPr="000365F5">
        <w:rPr>
          <w:rFonts w:ascii="Times New Roman" w:eastAsia="宋体" w:hAnsi="Times New Roman" w:cs="Times New Roman"/>
          <w:b/>
          <w:color w:val="000000"/>
          <w:szCs w:val="21"/>
          <w:shd w:val="clear" w:color="auto" w:fill="FFFFFF"/>
          <w:lang w:bidi="en-US"/>
        </w:rPr>
        <w:t>B</w:t>
      </w:r>
      <w:r w:rsidRPr="000365F5">
        <w:rPr>
          <w:rFonts w:ascii="Times New Roman" w:eastAsia="宋体" w:hAnsi="宋体" w:cs="Times New Roman"/>
          <w:b/>
          <w:color w:val="000000"/>
          <w:szCs w:val="21"/>
          <w:shd w:val="clear" w:color="auto" w:fill="FFFFFF"/>
          <w:lang w:bidi="en-US"/>
        </w:rPr>
        <w:t>、</w:t>
      </w:r>
      <w:r w:rsidRPr="000365F5">
        <w:rPr>
          <w:rFonts w:ascii="Times New Roman" w:eastAsia="宋体" w:hAnsi="Times New Roman" w:cs="Times New Roman"/>
          <w:b/>
          <w:color w:val="000000"/>
          <w:szCs w:val="21"/>
          <w:shd w:val="clear" w:color="auto" w:fill="FFFFFF"/>
          <w:lang w:bidi="en-US"/>
        </w:rPr>
        <w:t xml:space="preserve">C </w:t>
      </w:r>
      <w:r w:rsidRPr="000365F5">
        <w:rPr>
          <w:rFonts w:ascii="Times New Roman" w:eastAsia="宋体" w:hAnsi="Times New Roman" w:cs="Times New Roman"/>
          <w:szCs w:val="21"/>
        </w:rPr>
        <w:t>三个选项中选出最佳答案。每段对话或</w:t>
      </w:r>
      <w:r w:rsidRPr="000365F5">
        <w:rPr>
          <w:rFonts w:ascii="Times New Roman" w:eastAsia="宋体" w:hAnsi="Times New Roman" w:cs="Times New Roman"/>
          <w:szCs w:val="21"/>
        </w:rPr>
        <w:t>独白读</w:t>
      </w:r>
      <w:r w:rsidRPr="000365F5">
        <w:rPr>
          <w:rFonts w:ascii="Times New Roman" w:eastAsia="宋体" w:hAnsi="Times New Roman" w:cs="Times New Roman"/>
          <w:szCs w:val="21"/>
        </w:rPr>
        <w:t>两遍。</w:t>
      </w:r>
    </w:p>
    <w:p w:rsidR="000365F5" w:rsidRPr="000365F5" w:rsidP="000365F5">
      <w:pPr>
        <w:ind w:firstLine="420"/>
        <w:rPr>
          <w:rFonts w:ascii="Times New Roman" w:eastAsia="宋体" w:hAnsi="Times New Roman" w:cs="Times New Roman"/>
          <w:szCs w:val="21"/>
        </w:rPr>
      </w:pPr>
      <w:r w:rsidRPr="000365F5">
        <w:rPr>
          <w:rFonts w:ascii="Times New Roman" w:eastAsia="宋体" w:hAnsi="Times New Roman" w:cs="Times New Roman"/>
          <w:szCs w:val="21"/>
        </w:rPr>
        <w:t>听下面</w:t>
      </w:r>
      <w:r w:rsidRPr="000365F5">
        <w:rPr>
          <w:rFonts w:ascii="Times New Roman" w:eastAsia="宋体" w:hAnsi="宋体" w:cs="Times New Roman"/>
          <w:color w:val="000000"/>
          <w:szCs w:val="21"/>
          <w:shd w:val="clear" w:color="auto" w:fill="FFFFFF"/>
          <w:lang w:val="zh-CN" w:bidi="zh-CN"/>
        </w:rPr>
        <w:t>一</w:t>
      </w:r>
      <w:r w:rsidRPr="000365F5">
        <w:rPr>
          <w:rFonts w:ascii="Times New Roman" w:eastAsia="宋体" w:hAnsi="Times New Roman" w:cs="Times New Roman"/>
          <w:szCs w:val="21"/>
        </w:rPr>
        <w:t>段对话，回答第</w:t>
      </w:r>
      <w:r w:rsidRPr="000365F5">
        <w:rPr>
          <w:rFonts w:ascii="Times New Roman" w:eastAsia="宋体" w:hAnsi="Times New Roman" w:cs="Times New Roman"/>
          <w:color w:val="000000"/>
          <w:szCs w:val="21"/>
          <w:shd w:val="clear" w:color="auto" w:fill="FFFFFF"/>
          <w:lang w:val="zh-CN" w:bidi="zh-CN"/>
        </w:rPr>
        <w:t>6</w:t>
      </w:r>
      <w:r w:rsidRPr="000365F5">
        <w:rPr>
          <w:rFonts w:ascii="Times New Roman" w:eastAsia="宋体" w:hAnsi="Times New Roman" w:cs="Times New Roman"/>
          <w:szCs w:val="21"/>
        </w:rPr>
        <w:t>至第</w:t>
      </w:r>
      <w:r w:rsidRPr="000365F5">
        <w:rPr>
          <w:rFonts w:ascii="Times New Roman" w:eastAsia="宋体" w:hAnsi="Times New Roman" w:cs="Times New Roman"/>
          <w:color w:val="000000"/>
          <w:szCs w:val="21"/>
          <w:shd w:val="clear" w:color="auto" w:fill="FFFFFF"/>
          <w:lang w:val="zh-CN" w:bidi="zh-CN"/>
        </w:rPr>
        <w:t>7</w:t>
      </w:r>
      <w:r w:rsidRPr="000365F5">
        <w:rPr>
          <w:rFonts w:ascii="Times New Roman" w:eastAsia="宋体" w:hAnsi="Times New Roman" w:cs="Times New Roman"/>
          <w:szCs w:val="21"/>
        </w:rPr>
        <w:t>两个</w:t>
      </w:r>
      <w:r w:rsidRPr="000365F5">
        <w:rPr>
          <w:rFonts w:ascii="Times New Roman" w:eastAsia="宋体" w:hAnsi="Times New Roman" w:cs="Times New Roman"/>
          <w:szCs w:val="21"/>
        </w:rPr>
        <w:t>小题。</w:t>
      </w:r>
    </w:p>
    <w:p w:rsidR="000365F5" w:rsidRPr="000365F5" w:rsidP="000365F5">
      <w:pPr>
        <w:rPr>
          <w:rFonts w:ascii="Times New Roman" w:hAnsi="Times New Roman" w:cs="Times New Roman"/>
          <w:szCs w:val="21"/>
        </w:rPr>
      </w:pPr>
      <w:r w:rsidRPr="000365F5">
        <w:rPr>
          <w:rFonts w:ascii="Times New Roman" w:hAnsi="Times New Roman" w:cs="Times New Roman"/>
          <w:szCs w:val="21"/>
        </w:rPr>
        <w:t>6. Who did Mike go to the new city library</w:t>
      </w:r>
      <w:r w:rsidRPr="000365F5">
        <w:rPr>
          <w:rFonts w:ascii="Times New Roman" w:hAnsi="Times New Roman" w:cs="Times New Roman" w:hint="eastAsia"/>
          <w:szCs w:val="21"/>
        </w:rPr>
        <w:t xml:space="preserve"> </w:t>
      </w:r>
      <w:r w:rsidRPr="000365F5">
        <w:rPr>
          <w:rFonts w:ascii="Times New Roman" w:hAnsi="Times New Roman" w:cs="Times New Roman"/>
          <w:szCs w:val="21"/>
        </w:rPr>
        <w:t>with?</w:t>
      </w:r>
    </w:p>
    <w:p w:rsidR="000365F5" w:rsidRPr="000365F5" w:rsidP="000365F5">
      <w:pPr>
        <w:rPr>
          <w:rFonts w:ascii="Times New Roman" w:hAnsi="Times New Roman" w:cs="Times New Roman"/>
          <w:szCs w:val="21"/>
        </w:rPr>
      </w:pPr>
      <w:r w:rsidRPr="000365F5">
        <w:rPr>
          <w:rFonts w:ascii="Times New Roman" w:hAnsi="Times New Roman" w:cs="Times New Roman" w:hint="eastAsia"/>
          <w:szCs w:val="21"/>
        </w:rPr>
        <w:t xml:space="preserve">  </w:t>
      </w:r>
      <w:r w:rsidRPr="000365F5">
        <w:rPr>
          <w:rFonts w:ascii="Times New Roman" w:hAnsi="Times New Roman" w:cs="Times New Roman"/>
          <w:szCs w:val="21"/>
        </w:rPr>
        <w:t>A. His friend</w:t>
      </w:r>
      <w:r w:rsidRPr="000365F5">
        <w:rPr>
          <w:rFonts w:ascii="Times New Roman" w:hAnsi="Times New Roman" w:cs="Times New Roman" w:hint="eastAsia"/>
          <w:szCs w:val="21"/>
        </w:rPr>
        <w:t>.</w:t>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szCs w:val="21"/>
        </w:rPr>
        <w:t>B. His cousin.</w:t>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szCs w:val="21"/>
        </w:rPr>
        <w:t>C. His sister.</w:t>
      </w:r>
    </w:p>
    <w:p w:rsidR="000365F5" w:rsidRPr="000365F5" w:rsidP="000365F5">
      <w:pPr>
        <w:rPr>
          <w:rFonts w:ascii="Times New Roman" w:hAnsi="Times New Roman" w:cs="Times New Roman"/>
          <w:szCs w:val="21"/>
        </w:rPr>
      </w:pPr>
      <w:r w:rsidRPr="000365F5">
        <w:rPr>
          <w:rFonts w:ascii="Times New Roman" w:hAnsi="Times New Roman" w:cs="Times New Roman"/>
          <w:szCs w:val="21"/>
        </w:rPr>
        <w:t>7. Where is the new city library?</w:t>
      </w:r>
    </w:p>
    <w:p w:rsidR="000365F5" w:rsidRPr="000365F5" w:rsidP="000365F5">
      <w:pPr>
        <w:rPr>
          <w:rFonts w:ascii="Times New Roman" w:hAnsi="Times New Roman" w:cs="Times New Roman"/>
          <w:szCs w:val="21"/>
        </w:rPr>
      </w:pPr>
      <w:r w:rsidRPr="000365F5">
        <w:rPr>
          <w:rFonts w:ascii="Times New Roman" w:hAnsi="Times New Roman" w:cs="Times New Roman" w:hint="eastAsia"/>
          <w:szCs w:val="21"/>
        </w:rPr>
        <w:t xml:space="preserve">  </w:t>
      </w:r>
      <w:r w:rsidRPr="000365F5">
        <w:rPr>
          <w:rFonts w:ascii="Times New Roman" w:hAnsi="Times New Roman" w:cs="Times New Roman"/>
          <w:szCs w:val="21"/>
        </w:rPr>
        <w:t>A. It's on North Road</w:t>
      </w:r>
      <w:r w:rsidRPr="000365F5">
        <w:rPr>
          <w:rFonts w:ascii="Times New Roman" w:hAnsi="Times New Roman" w:cs="Times New Roman" w:hint="eastAsia"/>
          <w:szCs w:val="21"/>
        </w:rPr>
        <w:t>.</w:t>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szCs w:val="21"/>
        </w:rPr>
        <w:t>B</w:t>
      </w:r>
      <w:r w:rsidRPr="000365F5">
        <w:rPr>
          <w:rFonts w:ascii="Times New Roman" w:hAnsi="Times New Roman" w:cs="Times New Roman" w:hint="eastAsia"/>
          <w:szCs w:val="21"/>
        </w:rPr>
        <w:t>.</w:t>
      </w:r>
      <w:r w:rsidRPr="000365F5">
        <w:rPr>
          <w:rFonts w:ascii="Times New Roman" w:hAnsi="Times New Roman" w:cs="Times New Roman"/>
          <w:szCs w:val="21"/>
        </w:rPr>
        <w:t xml:space="preserve"> It's on Sunshine Road</w:t>
      </w:r>
      <w:r w:rsidRPr="000365F5">
        <w:rPr>
          <w:rFonts w:ascii="Times New Roman" w:hAnsi="Times New Roman" w:cs="Times New Roman" w:hint="eastAsia"/>
          <w:szCs w:val="21"/>
        </w:rPr>
        <w:t>.</w:t>
      </w:r>
      <w:r w:rsidRPr="000365F5">
        <w:rPr>
          <w:rFonts w:ascii="Times New Roman" w:hAnsi="Times New Roman" w:cs="Times New Roman" w:hint="eastAsia"/>
          <w:szCs w:val="21"/>
        </w:rPr>
        <w:tab/>
      </w:r>
      <w:r w:rsidRPr="000365F5">
        <w:rPr>
          <w:rFonts w:ascii="Times New Roman" w:hAnsi="Times New Roman" w:cs="Times New Roman"/>
          <w:szCs w:val="21"/>
        </w:rPr>
        <w:t>C</w:t>
      </w:r>
      <w:r w:rsidRPr="000365F5">
        <w:rPr>
          <w:rFonts w:ascii="Times New Roman" w:hAnsi="Times New Roman" w:cs="Times New Roman" w:hint="eastAsia"/>
          <w:szCs w:val="21"/>
        </w:rPr>
        <w:t>.</w:t>
      </w:r>
      <w:r w:rsidRPr="000365F5">
        <w:rPr>
          <w:rFonts w:ascii="Times New Roman" w:hAnsi="Times New Roman" w:cs="Times New Roman"/>
          <w:szCs w:val="21"/>
        </w:rPr>
        <w:t xml:space="preserve"> It's across from a park</w:t>
      </w:r>
      <w:r w:rsidRPr="000365F5">
        <w:rPr>
          <w:rFonts w:ascii="Times New Roman" w:hAnsi="Times New Roman" w:cs="Times New Roman" w:hint="eastAsia"/>
          <w:szCs w:val="21"/>
        </w:rPr>
        <w:t>.</w:t>
      </w:r>
    </w:p>
    <w:p w:rsidR="000365F5" w:rsidRPr="000365F5" w:rsidP="000365F5">
      <w:pPr>
        <w:ind w:firstLine="420"/>
        <w:rPr>
          <w:rFonts w:ascii="Times New Roman" w:eastAsia="宋体" w:hAnsi="Times New Roman" w:cs="Times New Roman"/>
          <w:szCs w:val="21"/>
        </w:rPr>
      </w:pPr>
      <w:r w:rsidRPr="000365F5">
        <w:rPr>
          <w:rFonts w:ascii="Times New Roman" w:eastAsia="宋体" w:hAnsi="Times New Roman" w:cs="Times New Roman"/>
          <w:szCs w:val="21"/>
        </w:rPr>
        <w:t>听下面一段对话，回答第</w:t>
      </w:r>
      <w:r w:rsidRPr="000365F5">
        <w:rPr>
          <w:rFonts w:ascii="Times New Roman" w:eastAsia="宋体" w:hAnsi="Times New Roman" w:cs="Times New Roman"/>
          <w:color w:val="000000"/>
          <w:szCs w:val="21"/>
          <w:shd w:val="clear" w:color="auto" w:fill="FFFFFF"/>
          <w:lang w:bidi="zh-CN"/>
        </w:rPr>
        <w:t>8</w:t>
      </w:r>
      <w:r w:rsidRPr="000365F5">
        <w:rPr>
          <w:rFonts w:ascii="Times New Roman" w:eastAsia="宋体" w:hAnsi="Times New Roman" w:cs="Times New Roman"/>
          <w:szCs w:val="21"/>
        </w:rPr>
        <w:t>至第</w:t>
      </w:r>
      <w:r w:rsidRPr="000365F5">
        <w:rPr>
          <w:rFonts w:ascii="Times New Roman" w:eastAsia="宋体" w:hAnsi="Times New Roman" w:cs="Times New Roman"/>
          <w:color w:val="000000"/>
          <w:szCs w:val="21"/>
          <w:shd w:val="clear" w:color="auto" w:fill="FFFFFF"/>
          <w:lang w:bidi="zh-CN"/>
        </w:rPr>
        <w:t>9</w:t>
      </w:r>
      <w:r w:rsidRPr="000365F5">
        <w:rPr>
          <w:rFonts w:ascii="Times New Roman" w:eastAsia="宋体" w:hAnsi="Times New Roman" w:cs="Times New Roman"/>
          <w:szCs w:val="21"/>
        </w:rPr>
        <w:t>两个</w:t>
      </w:r>
      <w:r w:rsidRPr="000365F5">
        <w:rPr>
          <w:rFonts w:ascii="Times New Roman" w:eastAsia="宋体" w:hAnsi="Times New Roman" w:cs="Times New Roman"/>
          <w:szCs w:val="21"/>
        </w:rPr>
        <w:t>小题。</w:t>
      </w:r>
    </w:p>
    <w:p w:rsidR="000365F5" w:rsidRPr="000365F5" w:rsidP="000365F5">
      <w:pPr>
        <w:rPr>
          <w:rFonts w:ascii="Times New Roman" w:hAnsi="Times New Roman" w:cs="Times New Roman"/>
          <w:szCs w:val="21"/>
        </w:rPr>
      </w:pPr>
      <w:r w:rsidRPr="000365F5">
        <w:rPr>
          <w:rFonts w:ascii="Times New Roman" w:hAnsi="Times New Roman" w:cs="Times New Roman"/>
          <w:szCs w:val="21"/>
        </w:rPr>
        <w:t>8. How many times has Nick been to the</w:t>
      </w:r>
      <w:r w:rsidRPr="000365F5">
        <w:rPr>
          <w:rFonts w:ascii="Times New Roman" w:hAnsi="Times New Roman" w:cs="Times New Roman" w:hint="eastAsia"/>
          <w:szCs w:val="21"/>
        </w:rPr>
        <w:t xml:space="preserve"> </w:t>
      </w:r>
      <w:r w:rsidRPr="000365F5">
        <w:rPr>
          <w:rFonts w:ascii="Times New Roman" w:hAnsi="Times New Roman" w:cs="Times New Roman"/>
          <w:szCs w:val="21"/>
        </w:rPr>
        <w:t>water park?</w:t>
      </w:r>
    </w:p>
    <w:p w:rsidR="000365F5" w:rsidRPr="000365F5" w:rsidP="000365F5">
      <w:pPr>
        <w:rPr>
          <w:rFonts w:ascii="Times New Roman" w:hAnsi="Times New Roman" w:cs="Times New Roman"/>
          <w:szCs w:val="21"/>
        </w:rPr>
      </w:pPr>
      <w:r w:rsidRPr="000365F5">
        <w:rPr>
          <w:rFonts w:ascii="Times New Roman" w:hAnsi="Times New Roman" w:cs="Times New Roman" w:hint="eastAsia"/>
          <w:szCs w:val="21"/>
        </w:rPr>
        <w:t xml:space="preserve">  </w:t>
      </w:r>
      <w:r w:rsidRPr="000365F5">
        <w:rPr>
          <w:rFonts w:ascii="Times New Roman" w:hAnsi="Times New Roman" w:cs="Times New Roman"/>
          <w:szCs w:val="21"/>
        </w:rPr>
        <w:t>A. Once</w:t>
      </w:r>
      <w:r w:rsidRPr="000365F5">
        <w:rPr>
          <w:rFonts w:ascii="Times New Roman" w:hAnsi="Times New Roman" w:cs="Times New Roman" w:hint="eastAsia"/>
          <w:szCs w:val="21"/>
        </w:rPr>
        <w:t xml:space="preserve">. </w:t>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szCs w:val="21"/>
        </w:rPr>
        <w:t xml:space="preserve">B. </w:t>
      </w:r>
      <w:r w:rsidRPr="000365F5">
        <w:rPr>
          <w:rFonts w:ascii="Times New Roman" w:hAnsi="Times New Roman" w:cs="Times New Roman" w:hint="eastAsia"/>
          <w:szCs w:val="21"/>
        </w:rPr>
        <w:t>T</w:t>
      </w:r>
      <w:r w:rsidRPr="000365F5">
        <w:rPr>
          <w:rFonts w:ascii="Times New Roman" w:hAnsi="Times New Roman" w:cs="Times New Roman"/>
          <w:szCs w:val="21"/>
        </w:rPr>
        <w:t>wice</w:t>
      </w:r>
      <w:r w:rsidRPr="000365F5">
        <w:rPr>
          <w:rFonts w:ascii="Times New Roman" w:hAnsi="Times New Roman" w:cs="Times New Roman" w:hint="eastAsia"/>
          <w:szCs w:val="21"/>
        </w:rPr>
        <w:t xml:space="preserve">. </w:t>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szCs w:val="21"/>
        </w:rPr>
        <w:t>C. Three times</w:t>
      </w:r>
      <w:r w:rsidRPr="000365F5">
        <w:rPr>
          <w:rFonts w:ascii="Times New Roman" w:hAnsi="Times New Roman" w:cs="Times New Roman" w:hint="eastAsia"/>
          <w:szCs w:val="21"/>
        </w:rPr>
        <w:t>.</w:t>
      </w:r>
    </w:p>
    <w:p w:rsidR="000365F5" w:rsidRPr="000365F5" w:rsidP="000365F5">
      <w:pPr>
        <w:rPr>
          <w:rFonts w:ascii="Times New Roman" w:hAnsi="Times New Roman" w:cs="Times New Roman"/>
          <w:szCs w:val="21"/>
        </w:rPr>
      </w:pPr>
      <w:r w:rsidRPr="000365F5">
        <w:rPr>
          <w:rFonts w:ascii="Times New Roman" w:hAnsi="Times New Roman" w:cs="Times New Roman"/>
          <w:szCs w:val="21"/>
        </w:rPr>
        <w:t>9. How will they get to the water park?</w:t>
      </w:r>
    </w:p>
    <w:p w:rsidR="000365F5" w:rsidRPr="000365F5" w:rsidP="000365F5">
      <w:pPr>
        <w:rPr>
          <w:rFonts w:ascii="Times New Roman" w:hAnsi="Times New Roman" w:cs="Times New Roman"/>
          <w:szCs w:val="21"/>
        </w:rPr>
      </w:pPr>
      <w:r w:rsidRPr="000365F5">
        <w:rPr>
          <w:rFonts w:ascii="Times New Roman" w:hAnsi="Times New Roman" w:cs="Times New Roman" w:hint="eastAsia"/>
          <w:szCs w:val="21"/>
        </w:rPr>
        <w:t xml:space="preserve">  </w:t>
      </w:r>
      <w:r w:rsidRPr="000365F5">
        <w:rPr>
          <w:rFonts w:ascii="Times New Roman" w:hAnsi="Times New Roman" w:cs="Times New Roman"/>
          <w:szCs w:val="21"/>
        </w:rPr>
        <w:t>A</w:t>
      </w:r>
      <w:r w:rsidRPr="000365F5">
        <w:rPr>
          <w:rFonts w:ascii="Times New Roman" w:hAnsi="Times New Roman" w:cs="Times New Roman" w:hint="eastAsia"/>
          <w:szCs w:val="21"/>
        </w:rPr>
        <w:t>.</w:t>
      </w:r>
      <w:r w:rsidRPr="000365F5">
        <w:rPr>
          <w:rFonts w:ascii="Times New Roman" w:hAnsi="Times New Roman" w:cs="Times New Roman"/>
          <w:szCs w:val="21"/>
        </w:rPr>
        <w:t xml:space="preserve"> By bus. </w:t>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szCs w:val="21"/>
        </w:rPr>
        <w:t>B</w:t>
      </w:r>
      <w:r w:rsidRPr="000365F5">
        <w:rPr>
          <w:rFonts w:ascii="Times New Roman" w:hAnsi="Times New Roman" w:cs="Times New Roman" w:hint="eastAsia"/>
          <w:szCs w:val="21"/>
        </w:rPr>
        <w:t>.</w:t>
      </w:r>
      <w:r w:rsidRPr="000365F5">
        <w:rPr>
          <w:rFonts w:ascii="Times New Roman" w:hAnsi="Times New Roman" w:cs="Times New Roman"/>
          <w:szCs w:val="21"/>
        </w:rPr>
        <w:t xml:space="preserve"> By subway. </w:t>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szCs w:val="21"/>
        </w:rPr>
        <w:t>C. By bik</w:t>
      </w:r>
      <w:r w:rsidRPr="000365F5">
        <w:rPr>
          <w:rFonts w:ascii="Times New Roman" w:hAnsi="Times New Roman" w:cs="Times New Roman" w:hint="eastAsia"/>
          <w:szCs w:val="21"/>
        </w:rPr>
        <w:t>e.</w:t>
      </w:r>
    </w:p>
    <w:p w:rsidR="000365F5" w:rsidRPr="000365F5" w:rsidP="000365F5">
      <w:pPr>
        <w:ind w:firstLine="420"/>
        <w:rPr>
          <w:rFonts w:ascii="Times New Roman" w:eastAsia="宋体" w:hAnsi="Times New Roman" w:cs="Times New Roman"/>
          <w:szCs w:val="21"/>
        </w:rPr>
      </w:pPr>
      <w:r w:rsidRPr="000365F5">
        <w:rPr>
          <w:rFonts w:ascii="Times New Roman" w:eastAsia="宋体" w:hAnsi="Times New Roman" w:cs="Times New Roman"/>
          <w:szCs w:val="21"/>
        </w:rPr>
        <w:t>听下面一段独白，回答第</w:t>
      </w:r>
      <w:r w:rsidRPr="000365F5">
        <w:rPr>
          <w:rFonts w:ascii="Times New Roman" w:eastAsia="宋体" w:hAnsi="Times New Roman" w:cs="Times New Roman"/>
          <w:color w:val="000000"/>
          <w:szCs w:val="21"/>
          <w:shd w:val="clear" w:color="auto" w:fill="FFFFFF"/>
          <w:lang w:bidi="zh-CN"/>
        </w:rPr>
        <w:t>10</w:t>
      </w:r>
      <w:r w:rsidRPr="000365F5">
        <w:rPr>
          <w:rFonts w:ascii="Times New Roman" w:eastAsia="宋体" w:hAnsi="Times New Roman" w:cs="Times New Roman"/>
          <w:szCs w:val="21"/>
        </w:rPr>
        <w:t>至第</w:t>
      </w:r>
      <w:r w:rsidRPr="000365F5">
        <w:rPr>
          <w:rFonts w:ascii="Times New Roman" w:eastAsia="宋体" w:hAnsi="Times New Roman" w:cs="Times New Roman"/>
          <w:color w:val="000000"/>
          <w:szCs w:val="21"/>
          <w:shd w:val="clear" w:color="auto" w:fill="FFFFFF"/>
          <w:lang w:bidi="zh-CN"/>
        </w:rPr>
        <w:t>12</w:t>
      </w:r>
      <w:r w:rsidRPr="000365F5">
        <w:rPr>
          <w:rFonts w:ascii="Times New Roman" w:eastAsia="宋体" w:hAnsi="Times New Roman" w:cs="Times New Roman"/>
          <w:szCs w:val="21"/>
        </w:rPr>
        <w:t>三个</w:t>
      </w:r>
      <w:r w:rsidRPr="000365F5">
        <w:rPr>
          <w:rFonts w:ascii="Times New Roman" w:eastAsia="宋体" w:hAnsi="Times New Roman" w:cs="Times New Roman"/>
          <w:szCs w:val="21"/>
        </w:rPr>
        <w:t>小题。</w:t>
      </w:r>
    </w:p>
    <w:p w:rsidR="000365F5" w:rsidRPr="000365F5" w:rsidP="000365F5">
      <w:pPr>
        <w:rPr>
          <w:rFonts w:ascii="Times New Roman" w:hAnsi="Times New Roman" w:cs="Times New Roman"/>
          <w:szCs w:val="21"/>
        </w:rPr>
      </w:pPr>
      <w:r w:rsidRPr="000365F5">
        <w:rPr>
          <w:rFonts w:ascii="Times New Roman" w:hAnsi="Times New Roman" w:cs="Times New Roman"/>
          <w:szCs w:val="21"/>
        </w:rPr>
        <w:t>10. When was the first baseball game?</w:t>
      </w:r>
    </w:p>
    <w:p w:rsidR="000365F5" w:rsidRPr="000365F5" w:rsidP="000365F5">
      <w:pPr>
        <w:rPr>
          <w:rFonts w:ascii="Times New Roman" w:hAnsi="Times New Roman" w:cs="Times New Roman"/>
          <w:szCs w:val="21"/>
        </w:rPr>
      </w:pPr>
      <w:r w:rsidRPr="000365F5">
        <w:rPr>
          <w:rFonts w:ascii="Times New Roman" w:hAnsi="Times New Roman" w:cs="Times New Roman" w:hint="eastAsia"/>
          <w:szCs w:val="21"/>
        </w:rPr>
        <w:t xml:space="preserve">  </w:t>
      </w:r>
      <w:r w:rsidRPr="000365F5">
        <w:rPr>
          <w:rFonts w:ascii="Times New Roman" w:hAnsi="Times New Roman" w:cs="Times New Roman"/>
          <w:szCs w:val="21"/>
        </w:rPr>
        <w:t>A.</w:t>
      </w:r>
      <w:r w:rsidRPr="000365F5">
        <w:rPr>
          <w:rFonts w:ascii="Times New Roman" w:hAnsi="Times New Roman" w:cs="Times New Roman" w:hint="eastAsia"/>
          <w:szCs w:val="21"/>
        </w:rPr>
        <w:t xml:space="preserve"> </w:t>
      </w:r>
      <w:r w:rsidRPr="000365F5">
        <w:rPr>
          <w:rFonts w:ascii="Times New Roman" w:hAnsi="Times New Roman" w:cs="Times New Roman"/>
          <w:szCs w:val="21"/>
        </w:rPr>
        <w:t>In</w:t>
      </w:r>
      <w:r w:rsidRPr="000365F5">
        <w:rPr>
          <w:rFonts w:ascii="Times New Roman" w:hAnsi="Times New Roman" w:cs="Times New Roman" w:hint="eastAsia"/>
          <w:szCs w:val="21"/>
        </w:rPr>
        <w:t xml:space="preserve"> </w:t>
      </w:r>
      <w:r w:rsidRPr="000365F5">
        <w:rPr>
          <w:rFonts w:ascii="Times New Roman" w:hAnsi="Times New Roman" w:cs="Times New Roman"/>
          <w:szCs w:val="21"/>
        </w:rPr>
        <w:t>1829.</w:t>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szCs w:val="21"/>
        </w:rPr>
        <w:t>B.</w:t>
      </w:r>
      <w:r w:rsidRPr="000365F5">
        <w:rPr>
          <w:rFonts w:ascii="Times New Roman" w:hAnsi="Times New Roman" w:cs="Times New Roman" w:hint="eastAsia"/>
          <w:szCs w:val="21"/>
        </w:rPr>
        <w:t xml:space="preserve"> </w:t>
      </w:r>
      <w:r w:rsidRPr="000365F5">
        <w:rPr>
          <w:rFonts w:ascii="Times New Roman" w:hAnsi="Times New Roman" w:cs="Times New Roman"/>
          <w:szCs w:val="21"/>
        </w:rPr>
        <w:t>In</w:t>
      </w:r>
      <w:r w:rsidRPr="000365F5">
        <w:rPr>
          <w:rFonts w:ascii="Times New Roman" w:hAnsi="Times New Roman" w:cs="Times New Roman" w:hint="eastAsia"/>
          <w:szCs w:val="21"/>
        </w:rPr>
        <w:t xml:space="preserve"> </w:t>
      </w:r>
      <w:r w:rsidRPr="000365F5">
        <w:rPr>
          <w:rFonts w:ascii="Times New Roman" w:hAnsi="Times New Roman" w:cs="Times New Roman"/>
          <w:szCs w:val="21"/>
        </w:rPr>
        <w:t>18</w:t>
      </w:r>
      <w:r w:rsidRPr="000365F5">
        <w:rPr>
          <w:rFonts w:ascii="Times New Roman" w:hAnsi="Times New Roman" w:cs="Times New Roman" w:hint="eastAsia"/>
          <w:szCs w:val="21"/>
        </w:rPr>
        <w:t>3</w:t>
      </w:r>
      <w:r w:rsidRPr="000365F5">
        <w:rPr>
          <w:rFonts w:ascii="Times New Roman" w:hAnsi="Times New Roman" w:cs="Times New Roman"/>
          <w:szCs w:val="21"/>
        </w:rPr>
        <w:t>5</w:t>
      </w:r>
      <w:r w:rsidRPr="000365F5">
        <w:rPr>
          <w:rFonts w:ascii="Times New Roman" w:hAnsi="Times New Roman" w:cs="Times New Roman" w:hint="eastAsia"/>
          <w:szCs w:val="21"/>
        </w:rPr>
        <w:t>.</w:t>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szCs w:val="21"/>
        </w:rPr>
        <w:t>C.</w:t>
      </w:r>
      <w:r w:rsidRPr="000365F5">
        <w:rPr>
          <w:rFonts w:ascii="Times New Roman" w:hAnsi="Times New Roman" w:cs="Times New Roman" w:hint="eastAsia"/>
          <w:szCs w:val="21"/>
        </w:rPr>
        <w:t xml:space="preserve"> I</w:t>
      </w:r>
      <w:r w:rsidRPr="000365F5">
        <w:rPr>
          <w:rFonts w:ascii="Times New Roman" w:hAnsi="Times New Roman" w:cs="Times New Roman"/>
          <w:szCs w:val="21"/>
        </w:rPr>
        <w:t>n</w:t>
      </w:r>
      <w:r w:rsidRPr="000365F5">
        <w:rPr>
          <w:rFonts w:ascii="Times New Roman" w:hAnsi="Times New Roman" w:cs="Times New Roman" w:hint="eastAsia"/>
          <w:szCs w:val="21"/>
        </w:rPr>
        <w:t xml:space="preserve"> </w:t>
      </w:r>
      <w:r w:rsidRPr="000365F5">
        <w:rPr>
          <w:rFonts w:ascii="Times New Roman" w:hAnsi="Times New Roman" w:cs="Times New Roman"/>
          <w:szCs w:val="21"/>
        </w:rPr>
        <w:t>1839</w:t>
      </w:r>
      <w:r w:rsidRPr="000365F5">
        <w:rPr>
          <w:rFonts w:ascii="Times New Roman" w:hAnsi="Times New Roman" w:cs="Times New Roman" w:hint="eastAsia"/>
          <w:szCs w:val="21"/>
        </w:rPr>
        <w:t>.</w:t>
      </w:r>
    </w:p>
    <w:p w:rsidR="000365F5" w:rsidRPr="000365F5" w:rsidP="000365F5">
      <w:pPr>
        <w:rPr>
          <w:rFonts w:ascii="Times New Roman" w:hAnsi="Times New Roman" w:cs="Times New Roman"/>
          <w:szCs w:val="21"/>
        </w:rPr>
      </w:pPr>
      <w:r w:rsidRPr="000365F5">
        <w:rPr>
          <w:rFonts w:ascii="Times New Roman" w:hAnsi="Times New Roman" w:cs="Times New Roman"/>
          <w:szCs w:val="21"/>
        </w:rPr>
        <w:t xml:space="preserve">11. Where did Jack </w:t>
      </w:r>
      <w:r w:rsidRPr="000365F5">
        <w:rPr>
          <w:rFonts w:ascii="Times New Roman" w:hAnsi="Times New Roman" w:cs="Times New Roman"/>
          <w:szCs w:val="21"/>
        </w:rPr>
        <w:t>Norworth</w:t>
      </w:r>
      <w:r w:rsidRPr="000365F5">
        <w:rPr>
          <w:rFonts w:ascii="Times New Roman" w:hAnsi="Times New Roman" w:cs="Times New Roman"/>
          <w:szCs w:val="21"/>
        </w:rPr>
        <w:t xml:space="preserve"> see a sign about baseball?</w:t>
      </w:r>
    </w:p>
    <w:p w:rsidR="000365F5" w:rsidRPr="000365F5" w:rsidP="000365F5">
      <w:pPr>
        <w:rPr>
          <w:rFonts w:ascii="Times New Roman" w:hAnsi="Times New Roman" w:cs="Times New Roman"/>
          <w:szCs w:val="21"/>
        </w:rPr>
      </w:pPr>
      <w:r w:rsidRPr="000365F5">
        <w:rPr>
          <w:rFonts w:ascii="Times New Roman" w:hAnsi="Times New Roman" w:cs="Times New Roman" w:hint="eastAsia"/>
          <w:szCs w:val="21"/>
        </w:rPr>
        <w:t xml:space="preserve">  </w:t>
      </w:r>
      <w:r w:rsidRPr="000365F5">
        <w:rPr>
          <w:rFonts w:ascii="Times New Roman" w:hAnsi="Times New Roman" w:cs="Times New Roman"/>
          <w:szCs w:val="21"/>
        </w:rPr>
        <w:t>A. On a train</w:t>
      </w:r>
      <w:r w:rsidRPr="000365F5">
        <w:rPr>
          <w:rFonts w:ascii="Times New Roman" w:hAnsi="Times New Roman" w:cs="Times New Roman" w:hint="eastAsia"/>
          <w:szCs w:val="21"/>
        </w:rPr>
        <w:t>.</w:t>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szCs w:val="21"/>
        </w:rPr>
        <w:t>B. In a club</w:t>
      </w:r>
      <w:r w:rsidRPr="000365F5">
        <w:rPr>
          <w:rFonts w:ascii="Times New Roman" w:hAnsi="Times New Roman" w:cs="Times New Roman" w:hint="eastAsia"/>
          <w:szCs w:val="21"/>
        </w:rPr>
        <w:t>.</w:t>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szCs w:val="21"/>
        </w:rPr>
        <w:t>C. In a store</w:t>
      </w:r>
      <w:r w:rsidRPr="000365F5">
        <w:rPr>
          <w:rFonts w:ascii="Times New Roman" w:hAnsi="Times New Roman" w:cs="Times New Roman" w:hint="eastAsia"/>
          <w:szCs w:val="21"/>
        </w:rPr>
        <w:t>.</w:t>
      </w:r>
    </w:p>
    <w:p w:rsidR="000365F5" w:rsidRPr="000365F5" w:rsidP="000365F5">
      <w:pPr>
        <w:rPr>
          <w:rFonts w:ascii="Times New Roman" w:hAnsi="Times New Roman" w:cs="Times New Roman"/>
          <w:szCs w:val="21"/>
        </w:rPr>
      </w:pPr>
      <w:r w:rsidRPr="000365F5">
        <w:rPr>
          <w:rFonts w:ascii="Times New Roman" w:hAnsi="Times New Roman" w:cs="Times New Roman"/>
          <w:szCs w:val="21"/>
        </w:rPr>
        <w:t xml:space="preserve">12. Who helped Jack </w:t>
      </w:r>
      <w:r w:rsidRPr="000365F5">
        <w:rPr>
          <w:rFonts w:ascii="Times New Roman" w:hAnsi="Times New Roman" w:cs="Times New Roman"/>
          <w:szCs w:val="21"/>
        </w:rPr>
        <w:t>Norworth</w:t>
      </w:r>
      <w:r w:rsidRPr="000365F5">
        <w:rPr>
          <w:rFonts w:ascii="Times New Roman" w:hAnsi="Times New Roman" w:cs="Times New Roman"/>
          <w:szCs w:val="21"/>
        </w:rPr>
        <w:t xml:space="preserve"> put the words</w:t>
      </w:r>
      <w:r w:rsidRPr="000365F5">
        <w:rPr>
          <w:rFonts w:ascii="Times New Roman" w:hAnsi="Times New Roman" w:cs="Times New Roman" w:hint="eastAsia"/>
          <w:szCs w:val="21"/>
        </w:rPr>
        <w:t xml:space="preserve"> </w:t>
      </w:r>
      <w:r w:rsidRPr="000365F5">
        <w:rPr>
          <w:rFonts w:ascii="Times New Roman" w:hAnsi="Times New Roman" w:cs="Times New Roman"/>
          <w:szCs w:val="21"/>
        </w:rPr>
        <w:t>to music?</w:t>
      </w:r>
    </w:p>
    <w:p w:rsidR="000365F5" w:rsidRPr="000365F5" w:rsidP="000365F5">
      <w:pPr>
        <w:rPr>
          <w:rFonts w:ascii="Times New Roman" w:hAnsi="Times New Roman" w:cs="Times New Roman"/>
          <w:szCs w:val="21"/>
        </w:rPr>
      </w:pPr>
      <w:r w:rsidRPr="000365F5">
        <w:rPr>
          <w:rFonts w:ascii="Times New Roman" w:hAnsi="Times New Roman" w:cs="Times New Roman" w:hint="eastAsia"/>
          <w:szCs w:val="21"/>
        </w:rPr>
        <w:t xml:space="preserve">  </w:t>
      </w:r>
      <w:r w:rsidRPr="000365F5">
        <w:rPr>
          <w:rFonts w:ascii="Times New Roman" w:hAnsi="Times New Roman" w:cs="Times New Roman"/>
          <w:szCs w:val="21"/>
        </w:rPr>
        <w:t>A. His brother</w:t>
      </w:r>
      <w:r w:rsidRPr="000365F5">
        <w:rPr>
          <w:rFonts w:ascii="Times New Roman" w:hAnsi="Times New Roman" w:cs="Times New Roman" w:hint="eastAsia"/>
          <w:szCs w:val="21"/>
        </w:rPr>
        <w:t xml:space="preserve">. </w:t>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szCs w:val="21"/>
        </w:rPr>
        <w:t>B. His friend</w:t>
      </w:r>
      <w:r w:rsidRPr="000365F5">
        <w:rPr>
          <w:rFonts w:ascii="Times New Roman" w:hAnsi="Times New Roman" w:cs="Times New Roman" w:hint="eastAsia"/>
          <w:szCs w:val="21"/>
        </w:rPr>
        <w:t xml:space="preserve">. </w:t>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szCs w:val="21"/>
        </w:rPr>
        <w:t>C. His teacher</w:t>
      </w:r>
      <w:r w:rsidRPr="000365F5">
        <w:rPr>
          <w:rFonts w:ascii="Times New Roman" w:hAnsi="Times New Roman" w:cs="Times New Roman" w:hint="eastAsia"/>
          <w:szCs w:val="21"/>
        </w:rPr>
        <w:t>.</w:t>
      </w:r>
    </w:p>
    <w:p w:rsidR="000365F5" w:rsidRPr="000365F5" w:rsidP="000365F5">
      <w:pPr>
        <w:rPr>
          <w:rFonts w:ascii="Times New Roman" w:eastAsia="宋体" w:hAnsi="Times New Roman" w:cs="Times New Roman"/>
          <w:szCs w:val="21"/>
        </w:rPr>
      </w:pPr>
      <w:r w:rsidRPr="000365F5">
        <w:rPr>
          <w:rFonts w:ascii="Times New Roman" w:eastAsia="宋体" w:hAnsi="Times New Roman" w:cs="Times New Roman" w:hint="eastAsia"/>
          <w:szCs w:val="21"/>
        </w:rPr>
        <w:t xml:space="preserve">    </w:t>
      </w:r>
      <w:r w:rsidRPr="000365F5">
        <w:rPr>
          <w:rFonts w:ascii="Times New Roman" w:eastAsia="宋体" w:hAnsi="Times New Roman" w:cs="Times New Roman"/>
          <w:szCs w:val="21"/>
        </w:rPr>
        <w:t>听下面一段对话，回答第</w:t>
      </w:r>
      <w:r w:rsidRPr="000365F5">
        <w:rPr>
          <w:rFonts w:ascii="Times New Roman" w:eastAsia="宋体" w:hAnsi="Times New Roman" w:cs="Times New Roman"/>
          <w:color w:val="000000"/>
          <w:szCs w:val="21"/>
          <w:shd w:val="clear" w:color="auto" w:fill="FFFFFF"/>
          <w:lang w:bidi="en-US"/>
        </w:rPr>
        <w:t>13</w:t>
      </w:r>
      <w:r w:rsidRPr="000365F5">
        <w:rPr>
          <w:rFonts w:ascii="Times New Roman" w:eastAsia="宋体" w:hAnsi="Times New Roman" w:cs="Times New Roman"/>
          <w:szCs w:val="21"/>
        </w:rPr>
        <w:t>至第</w:t>
      </w:r>
      <w:r w:rsidRPr="000365F5">
        <w:rPr>
          <w:rFonts w:ascii="Times New Roman" w:eastAsia="宋体" w:hAnsi="Times New Roman" w:cs="Times New Roman"/>
          <w:color w:val="000000"/>
          <w:szCs w:val="21"/>
          <w:shd w:val="clear" w:color="auto" w:fill="FFFFFF"/>
          <w:lang w:bidi="zh-CN"/>
        </w:rPr>
        <w:t>15</w:t>
      </w:r>
      <w:r w:rsidRPr="000365F5">
        <w:rPr>
          <w:rFonts w:ascii="Times New Roman" w:eastAsia="宋体" w:hAnsi="Times New Roman" w:cs="Times New Roman"/>
          <w:szCs w:val="21"/>
        </w:rPr>
        <w:t>三个</w:t>
      </w:r>
      <w:r w:rsidRPr="000365F5">
        <w:rPr>
          <w:rFonts w:ascii="Times New Roman" w:eastAsia="宋体" w:hAnsi="Times New Roman" w:cs="Times New Roman"/>
          <w:szCs w:val="21"/>
        </w:rPr>
        <w:t>小题。</w:t>
      </w:r>
    </w:p>
    <w:p w:rsidR="000365F5" w:rsidRPr="000365F5" w:rsidP="000365F5">
      <w:pPr>
        <w:rPr>
          <w:rFonts w:ascii="Times New Roman" w:hAnsi="Times New Roman" w:cs="Times New Roman"/>
          <w:szCs w:val="21"/>
        </w:rPr>
      </w:pPr>
      <w:r w:rsidRPr="000365F5">
        <w:rPr>
          <w:rFonts w:ascii="Times New Roman" w:hAnsi="Times New Roman" w:cs="Times New Roman"/>
          <w:szCs w:val="21"/>
        </w:rPr>
        <w:t>13. How long has Tom learned French?</w:t>
      </w:r>
    </w:p>
    <w:p w:rsidR="000365F5" w:rsidRPr="000365F5" w:rsidP="000365F5">
      <w:pPr>
        <w:rPr>
          <w:rFonts w:ascii="Times New Roman" w:hAnsi="Times New Roman" w:cs="Times New Roman"/>
          <w:szCs w:val="21"/>
        </w:rPr>
      </w:pPr>
      <w:r w:rsidRPr="000365F5">
        <w:rPr>
          <w:rFonts w:ascii="Times New Roman" w:hAnsi="Times New Roman" w:cs="Times New Roman" w:hint="eastAsia"/>
          <w:szCs w:val="21"/>
        </w:rPr>
        <w:t xml:space="preserve">  </w:t>
      </w:r>
      <w:r w:rsidRPr="000365F5">
        <w:rPr>
          <w:rFonts w:ascii="Times New Roman" w:hAnsi="Times New Roman" w:cs="Times New Roman"/>
          <w:szCs w:val="21"/>
        </w:rPr>
        <w:t>A. Since last winter</w:t>
      </w:r>
      <w:r w:rsidRPr="000365F5">
        <w:rPr>
          <w:rFonts w:ascii="Times New Roman" w:hAnsi="Times New Roman" w:cs="Times New Roman" w:hint="eastAsia"/>
          <w:szCs w:val="21"/>
        </w:rPr>
        <w:t>.</w:t>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szCs w:val="21"/>
        </w:rPr>
        <w:t>B Since last autumn</w:t>
      </w:r>
      <w:r w:rsidRPr="000365F5">
        <w:rPr>
          <w:rFonts w:ascii="Times New Roman" w:hAnsi="Times New Roman" w:cs="Times New Roman" w:hint="eastAsia"/>
          <w:szCs w:val="21"/>
        </w:rPr>
        <w:t>.</w:t>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szCs w:val="21"/>
        </w:rPr>
        <w:t>C Since last summer</w:t>
      </w:r>
      <w:r w:rsidRPr="000365F5">
        <w:rPr>
          <w:rFonts w:ascii="Times New Roman" w:hAnsi="Times New Roman" w:cs="Times New Roman" w:hint="eastAsia"/>
          <w:szCs w:val="21"/>
        </w:rPr>
        <w:t>.</w:t>
      </w:r>
    </w:p>
    <w:p w:rsidR="000365F5" w:rsidRPr="000365F5" w:rsidP="000365F5">
      <w:pPr>
        <w:rPr>
          <w:rFonts w:ascii="Times New Roman" w:hAnsi="Times New Roman" w:cs="Times New Roman"/>
          <w:szCs w:val="21"/>
        </w:rPr>
      </w:pPr>
      <w:r w:rsidRPr="000365F5">
        <w:rPr>
          <w:rFonts w:ascii="Times New Roman" w:hAnsi="Times New Roman" w:cs="Times New Roman"/>
          <w:szCs w:val="21"/>
        </w:rPr>
        <w:t>14. Where did Tom go last year?</w:t>
      </w:r>
    </w:p>
    <w:p w:rsidR="000365F5" w:rsidRPr="000365F5" w:rsidP="000365F5">
      <w:pPr>
        <w:rPr>
          <w:rFonts w:ascii="Times New Roman" w:hAnsi="Times New Roman" w:cs="Times New Roman"/>
          <w:szCs w:val="21"/>
        </w:rPr>
      </w:pPr>
      <w:r w:rsidRPr="000365F5">
        <w:rPr>
          <w:rFonts w:ascii="Times New Roman" w:hAnsi="Times New Roman" w:cs="Times New Roman" w:hint="eastAsia"/>
          <w:szCs w:val="21"/>
        </w:rPr>
        <w:t xml:space="preserve">  </w:t>
      </w:r>
      <w:r w:rsidRPr="000365F5">
        <w:rPr>
          <w:rFonts w:ascii="Times New Roman" w:hAnsi="Times New Roman" w:cs="Times New Roman"/>
          <w:szCs w:val="21"/>
        </w:rPr>
        <w:t>A. To the UK</w:t>
      </w:r>
      <w:r w:rsidRPr="000365F5">
        <w:rPr>
          <w:rFonts w:ascii="Times New Roman" w:hAnsi="Times New Roman" w:cs="Times New Roman" w:hint="eastAsia"/>
          <w:szCs w:val="21"/>
        </w:rPr>
        <w:t>.</w:t>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szCs w:val="21"/>
        </w:rPr>
        <w:t>B. To Austra</w:t>
      </w:r>
      <w:r w:rsidRPr="000365F5">
        <w:rPr>
          <w:rFonts w:ascii="Times New Roman" w:hAnsi="Times New Roman" w:cs="Times New Roman" w:hint="eastAsia"/>
          <w:szCs w:val="21"/>
        </w:rPr>
        <w:t>lia.</w:t>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szCs w:val="21"/>
        </w:rPr>
        <w:t>C. To France</w:t>
      </w:r>
      <w:r w:rsidRPr="000365F5">
        <w:rPr>
          <w:rFonts w:ascii="Times New Roman" w:hAnsi="Times New Roman" w:cs="Times New Roman" w:hint="eastAsia"/>
          <w:szCs w:val="21"/>
        </w:rPr>
        <w:t>.</w:t>
      </w:r>
    </w:p>
    <w:p w:rsidR="000365F5" w:rsidRPr="000365F5" w:rsidP="000365F5">
      <w:pPr>
        <w:rPr>
          <w:rFonts w:ascii="Times New Roman" w:hAnsi="Times New Roman" w:cs="Times New Roman"/>
          <w:szCs w:val="21"/>
        </w:rPr>
      </w:pPr>
      <w:r w:rsidRPr="000365F5">
        <w:rPr>
          <w:rFonts w:ascii="Times New Roman" w:hAnsi="Times New Roman" w:cs="Times New Roman"/>
          <w:szCs w:val="21"/>
        </w:rPr>
        <w:t xml:space="preserve">15. Who will Tom go abroad with this summer? </w:t>
      </w:r>
    </w:p>
    <w:p w:rsidR="000365F5" w:rsidRPr="000365F5" w:rsidP="000365F5">
      <w:pPr>
        <w:rPr>
          <w:rFonts w:ascii="Times New Roman" w:hAnsi="Times New Roman" w:cs="Times New Roman"/>
          <w:szCs w:val="21"/>
        </w:rPr>
      </w:pPr>
      <w:r w:rsidRPr="000365F5">
        <w:rPr>
          <w:rFonts w:ascii="Times New Roman" w:hAnsi="Times New Roman" w:cs="Times New Roman" w:hint="eastAsia"/>
          <w:szCs w:val="21"/>
        </w:rPr>
        <w:t xml:space="preserve">  </w:t>
      </w:r>
      <w:r w:rsidRPr="000365F5">
        <w:rPr>
          <w:rFonts w:ascii="Times New Roman" w:hAnsi="Times New Roman" w:cs="Times New Roman"/>
          <w:szCs w:val="21"/>
        </w:rPr>
        <w:t xml:space="preserve">A. His classmate. </w:t>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szCs w:val="21"/>
        </w:rPr>
        <w:t>B. His friend</w:t>
      </w:r>
      <w:r w:rsidRPr="000365F5">
        <w:rPr>
          <w:rFonts w:ascii="Times New Roman" w:hAnsi="Times New Roman" w:cs="Times New Roman" w:hint="eastAsia"/>
          <w:szCs w:val="21"/>
        </w:rPr>
        <w:t>.</w:t>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hint="eastAsia"/>
          <w:szCs w:val="21"/>
        </w:rPr>
        <w:tab/>
      </w:r>
      <w:r w:rsidRPr="000365F5">
        <w:rPr>
          <w:rFonts w:ascii="Times New Roman" w:hAnsi="Times New Roman" w:cs="Times New Roman"/>
          <w:szCs w:val="21"/>
        </w:rPr>
        <w:t>C. His parents.</w:t>
      </w:r>
    </w:p>
    <w:p w:rsidR="000365F5" w:rsidRPr="000365F5" w:rsidP="000365F5">
      <w:pPr>
        <w:ind w:firstLine="420"/>
        <w:rPr>
          <w:rFonts w:ascii="Times New Roman" w:eastAsia="宋体" w:hAnsi="Times New Roman" w:cs="Times New Roman"/>
          <w:b/>
          <w:szCs w:val="21"/>
        </w:rPr>
      </w:pPr>
      <w:r w:rsidRPr="000365F5">
        <w:rPr>
          <w:rFonts w:ascii="Times New Roman" w:eastAsia="宋体" w:hAnsi="Times New Roman" w:cs="Times New Roman" w:hint="eastAsia"/>
          <w:b/>
          <w:szCs w:val="21"/>
        </w:rPr>
        <w:t>第三节</w:t>
      </w:r>
    </w:p>
    <w:p w:rsidR="000365F5" w:rsidRPr="000365F5" w:rsidP="000365F5">
      <w:pPr>
        <w:ind w:firstLine="420"/>
        <w:rPr>
          <w:rFonts w:ascii="宋体" w:eastAsia="宋体" w:hAnsi="宋体" w:cs="Times New Roman"/>
          <w:szCs w:val="24"/>
        </w:rPr>
      </w:pPr>
      <w:r w:rsidRPr="000365F5">
        <w:rPr>
          <w:rFonts w:ascii="宋体" w:eastAsia="宋体" w:hAnsi="宋体" w:cs="Times New Roman"/>
          <w:szCs w:val="24"/>
        </w:rPr>
        <w:t>听下面一篇短文。</w:t>
      </w:r>
      <w:r w:rsidRPr="000365F5">
        <w:rPr>
          <w:rFonts w:ascii="宋体" w:eastAsia="宋体" w:hAnsi="宋体" w:cs="Times New Roman" w:hint="eastAsia"/>
          <w:szCs w:val="24"/>
        </w:rPr>
        <w:t>根据短文内容，</w:t>
      </w:r>
      <w:r w:rsidRPr="000365F5">
        <w:rPr>
          <w:rFonts w:ascii="宋体" w:eastAsia="宋体" w:hAnsi="宋体" w:cs="Times New Roman"/>
          <w:szCs w:val="24"/>
        </w:rPr>
        <w:t>按照你所听内容的先后顺序将下列图片排序。短文读两遍。</w:t>
      </w:r>
    </w:p>
    <w:p w:rsidR="000365F5" w:rsidRPr="000365F5" w:rsidP="000365F5">
      <w:pPr>
        <w:rPr>
          <w:rFonts w:ascii="Times New Roman" w:eastAsia="宋体" w:hAnsi="Times New Roman" w:cs="Times New Roman"/>
          <w:color w:val="000000"/>
          <w:szCs w:val="21"/>
        </w:rPr>
      </w:pPr>
      <w:r w:rsidRPr="000365F5">
        <w:rPr>
          <w:rFonts w:ascii="Times New Roman" w:eastAsia="宋体" w:hAnsi="Times New Roman" w:cs="Times New Roman" w:hint="eastAsia"/>
          <w:color w:val="000000"/>
          <w:szCs w:val="21"/>
        </w:rPr>
        <w:t xml:space="preserve">   </w:t>
      </w:r>
      <w:r w:rsidRPr="000365F5">
        <w:rPr>
          <w:rFonts w:ascii="Times New Roman" w:eastAsia="宋体" w:hAnsi="Times New Roman" w:cs="Times New Roman" w:hint="eastAsia"/>
          <w:noProof/>
          <w:color w:val="000000"/>
          <w:szCs w:val="21"/>
        </w:rPr>
        <w:t xml:space="preserve">  </w:t>
      </w:r>
      <w:r w:rsidRPr="000365F5">
        <w:rPr>
          <w:rFonts w:ascii="Times New Roman" w:eastAsia="宋体" w:hAnsi="Times New Roman" w:cs="Times New Roman" w:hint="eastAsia"/>
          <w:noProof/>
          <w:color w:val="000000"/>
          <w:szCs w:val="21"/>
        </w:rPr>
        <w:drawing>
          <wp:inline distT="0" distB="0" distL="0" distR="0">
            <wp:extent cx="605860" cy="886351"/>
            <wp:effectExtent l="0" t="0" r="381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3356723" name="Picture 2"/>
                    <pic:cNvPicPr>
                      <a:picLocks noChangeAspect="1" noChangeArrowheads="1"/>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609028" cy="890986"/>
                    </a:xfrm>
                    <a:prstGeom prst="rect">
                      <a:avLst/>
                    </a:prstGeom>
                    <a:noFill/>
                    <a:ln>
                      <a:noFill/>
                    </a:ln>
                  </pic:spPr>
                </pic:pic>
              </a:graphicData>
            </a:graphic>
          </wp:inline>
        </w:drawing>
      </w:r>
      <w:r w:rsidRPr="000365F5">
        <w:rPr>
          <w:rFonts w:ascii="Times New Roman" w:eastAsia="宋体" w:hAnsi="Times New Roman" w:cs="Times New Roman" w:hint="eastAsia"/>
          <w:noProof/>
          <w:color w:val="000000"/>
          <w:szCs w:val="21"/>
        </w:rPr>
        <w:t xml:space="preserve">  </w:t>
      </w:r>
      <w:r w:rsidRPr="000365F5">
        <w:rPr>
          <w:rFonts w:ascii="Times New Roman" w:eastAsia="宋体" w:hAnsi="Times New Roman" w:cs="Times New Roman" w:hint="eastAsia"/>
          <w:noProof/>
          <w:color w:val="000000"/>
          <w:szCs w:val="21"/>
        </w:rPr>
        <w:drawing>
          <wp:inline distT="0" distB="0" distL="0" distR="0">
            <wp:extent cx="703227" cy="914400"/>
            <wp:effectExtent l="0" t="0" r="190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6186399" name="Picture 3"/>
                    <pic:cNvPicPr>
                      <a:picLocks noChangeAspect="1" noChangeArrowheads="1"/>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703244" cy="914422"/>
                    </a:xfrm>
                    <a:prstGeom prst="rect">
                      <a:avLst/>
                    </a:prstGeom>
                    <a:noFill/>
                    <a:ln>
                      <a:noFill/>
                    </a:ln>
                  </pic:spPr>
                </pic:pic>
              </a:graphicData>
            </a:graphic>
          </wp:inline>
        </w:drawing>
      </w:r>
      <w:r w:rsidRPr="000365F5">
        <w:rPr>
          <w:rFonts w:ascii="Times New Roman" w:eastAsia="宋体" w:hAnsi="Times New Roman" w:cs="Times New Roman" w:hint="eastAsia"/>
          <w:noProof/>
          <w:color w:val="000000"/>
          <w:szCs w:val="21"/>
        </w:rPr>
        <w:t xml:space="preserve"> </w:t>
      </w:r>
      <w:r w:rsidRPr="000365F5">
        <w:rPr>
          <w:rFonts w:ascii="Times New Roman" w:eastAsia="宋体" w:hAnsi="Times New Roman" w:cs="Times New Roman" w:hint="eastAsia"/>
          <w:noProof/>
          <w:color w:val="000000"/>
          <w:szCs w:val="21"/>
        </w:rPr>
        <w:drawing>
          <wp:inline distT="0" distB="0" distL="0" distR="0">
            <wp:extent cx="1033670" cy="910531"/>
            <wp:effectExtent l="0" t="0" r="0" b="444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0328487" name="Picture 4"/>
                    <pic:cNvPicPr>
                      <a:picLocks noChangeAspect="1" noChangeArrowheads="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039395" cy="915574"/>
                    </a:xfrm>
                    <a:prstGeom prst="rect">
                      <a:avLst/>
                    </a:prstGeom>
                    <a:noFill/>
                    <a:ln>
                      <a:noFill/>
                    </a:ln>
                  </pic:spPr>
                </pic:pic>
              </a:graphicData>
            </a:graphic>
          </wp:inline>
        </w:drawing>
      </w:r>
      <w:r w:rsidRPr="000365F5">
        <w:rPr>
          <w:rFonts w:ascii="Times New Roman" w:eastAsia="宋体" w:hAnsi="Times New Roman" w:cs="Times New Roman" w:hint="eastAsia"/>
          <w:color w:val="000000"/>
          <w:szCs w:val="21"/>
        </w:rPr>
        <w:t xml:space="preserve"> </w:t>
      </w:r>
      <w:r w:rsidRPr="000365F5">
        <w:rPr>
          <w:rFonts w:ascii="Times New Roman" w:eastAsia="宋体" w:hAnsi="Times New Roman" w:cs="Times New Roman" w:hint="eastAsia"/>
          <w:noProof/>
          <w:color w:val="000000"/>
          <w:szCs w:val="21"/>
        </w:rPr>
        <w:drawing>
          <wp:inline distT="0" distB="0" distL="0" distR="0">
            <wp:extent cx="882594" cy="778289"/>
            <wp:effectExtent l="0" t="0" r="0" b="317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9130140" name="Picture 5"/>
                    <pic:cNvPicPr>
                      <a:picLocks noChangeAspect="1" noChangeArrowheads="1"/>
                    </pic:cNvPicPr>
                  </pic:nvPicPr>
                  <pic:blipFill>
                    <a:blip xmlns:r="http://schemas.openxmlformats.org/officeDocument/2006/relationships" r:embed="rId9"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883370" cy="778973"/>
                    </a:xfrm>
                    <a:prstGeom prst="rect">
                      <a:avLst/>
                    </a:prstGeom>
                    <a:noFill/>
                    <a:ln>
                      <a:noFill/>
                    </a:ln>
                  </pic:spPr>
                </pic:pic>
              </a:graphicData>
            </a:graphic>
          </wp:inline>
        </w:drawing>
      </w:r>
      <w:r w:rsidRPr="000365F5">
        <w:rPr>
          <w:rFonts w:ascii="Times New Roman" w:eastAsia="宋体" w:hAnsi="Times New Roman" w:cs="Times New Roman" w:hint="eastAsia"/>
          <w:color w:val="000000"/>
          <w:szCs w:val="21"/>
        </w:rPr>
        <w:t xml:space="preserve"> </w:t>
      </w:r>
      <w:r w:rsidRPr="000365F5">
        <w:rPr>
          <w:rFonts w:ascii="Times New Roman" w:eastAsia="宋体" w:hAnsi="Times New Roman" w:cs="Times New Roman" w:hint="eastAsia"/>
          <w:noProof/>
          <w:color w:val="000000"/>
          <w:szCs w:val="21"/>
        </w:rPr>
        <w:drawing>
          <wp:inline distT="0" distB="0" distL="0" distR="0">
            <wp:extent cx="757325" cy="796594"/>
            <wp:effectExtent l="0" t="0" r="5080" b="381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517453" name="Picture 7"/>
                    <pic:cNvPicPr>
                      <a:picLocks noChangeAspect="1" noChangeArrowheads="1"/>
                    </pic:cNvPicPr>
                  </pic:nvPicPr>
                  <pic:blipFill>
                    <a:blip xmlns:r="http://schemas.openxmlformats.org/officeDocument/2006/relationships" r:embed="rId10" cstate="print">
                      <a:extLst>
                        <a:ext xmlns:a="http://schemas.openxmlformats.org/drawingml/2006/main" uri="{BEBA8EAE-BF5A-486C-A8C5-ECC9F3942E4B}">
                          <a14:imgProps xmlns:a14="http://schemas.microsoft.com/office/drawing/2010/main">
                            <a14:imgLayer xmlns:r="http://schemas.openxmlformats.org/officeDocument/2006/relationships" r:embed="rId11">
                              <a14:imgEffect>
                                <a14:artisticPhotocopy/>
                              </a14:imgEffect>
                              <a14:imgEffect>
                                <a14:sharpenSoften amount="98000"/>
                              </a14:imgEffect>
                              <a14:imgEffect>
                                <a14:brightnessContrast contrast="32000"/>
                              </a14:imgEffect>
                            </a14:imgLayer>
                          </a14:imgProps>
                        </a:ext>
                        <a:ext xmlns:a="http://schemas.openxmlformats.org/drawingml/2006/main" uri="{28A0092B-C50C-407E-A947-70E740481C1C}">
                          <a14:useLocalDpi xmlns:a14="http://schemas.microsoft.com/office/drawing/2010/main" val="0"/>
                        </a:ext>
                      </a:extLst>
                    </a:blip>
                    <a:stretch>
                      <a:fillRect/>
                    </a:stretch>
                  </pic:blipFill>
                  <pic:spPr bwMode="auto">
                    <a:xfrm>
                      <a:off x="0" y="0"/>
                      <a:ext cx="764575" cy="804220"/>
                    </a:xfrm>
                    <a:prstGeom prst="rect">
                      <a:avLst/>
                    </a:prstGeom>
                    <a:solidFill>
                      <a:srgbClr val="4F81BD"/>
                    </a:solidFill>
                    <a:ln>
                      <a:noFill/>
                    </a:ln>
                  </pic:spPr>
                </pic:pic>
              </a:graphicData>
            </a:graphic>
          </wp:inline>
        </w:drawing>
      </w:r>
    </w:p>
    <w:p w:rsidR="000365F5" w:rsidRPr="000365F5" w:rsidP="000365F5">
      <w:pPr>
        <w:rPr>
          <w:rFonts w:ascii="Times New Roman" w:eastAsia="宋体" w:hAnsi="Times New Roman" w:cs="Times New Roman"/>
          <w:color w:val="000000"/>
          <w:szCs w:val="21"/>
        </w:rPr>
      </w:pPr>
      <w:r w:rsidRPr="000365F5">
        <w:rPr>
          <w:rFonts w:ascii="Times New Roman" w:eastAsia="宋体" w:hAnsi="Times New Roman" w:cs="Times New Roman" w:hint="eastAsia"/>
          <w:color w:val="000000"/>
          <w:szCs w:val="21"/>
        </w:rPr>
        <w:t xml:space="preserve">         A           </w:t>
      </w:r>
      <w:r w:rsidRPr="000365F5">
        <w:rPr>
          <w:rFonts w:ascii="Times New Roman" w:eastAsia="宋体" w:hAnsi="Times New Roman" w:cs="Times New Roman"/>
          <w:color w:val="000000"/>
          <w:szCs w:val="21"/>
        </w:rPr>
        <w:t xml:space="preserve">B           C         </w:t>
      </w:r>
      <w:r w:rsidRPr="000365F5">
        <w:rPr>
          <w:rFonts w:ascii="Times New Roman" w:eastAsia="宋体" w:hAnsi="Times New Roman" w:cs="Times New Roman" w:hint="eastAsia"/>
          <w:color w:val="000000"/>
          <w:szCs w:val="21"/>
        </w:rPr>
        <w:t xml:space="preserve">     </w:t>
      </w:r>
      <w:r w:rsidRPr="000365F5">
        <w:rPr>
          <w:rFonts w:ascii="Times New Roman" w:eastAsia="宋体" w:hAnsi="Times New Roman" w:cs="Times New Roman"/>
          <w:color w:val="000000"/>
          <w:szCs w:val="21"/>
        </w:rPr>
        <w:t xml:space="preserve">D         </w:t>
      </w:r>
      <w:r w:rsidRPr="000365F5">
        <w:rPr>
          <w:rFonts w:ascii="Times New Roman" w:eastAsia="宋体" w:hAnsi="Times New Roman" w:cs="Times New Roman" w:hint="eastAsia"/>
          <w:color w:val="000000"/>
          <w:szCs w:val="21"/>
        </w:rPr>
        <w:t xml:space="preserve">     </w:t>
      </w:r>
      <w:r w:rsidRPr="000365F5">
        <w:rPr>
          <w:rFonts w:ascii="Times New Roman" w:eastAsia="宋体" w:hAnsi="Times New Roman" w:cs="Times New Roman"/>
          <w:color w:val="000000"/>
          <w:szCs w:val="21"/>
        </w:rPr>
        <w:t>E</w:t>
      </w:r>
    </w:p>
    <w:p w:rsidR="000365F5" w:rsidRPr="000365F5" w:rsidP="000365F5">
      <w:pPr>
        <w:rPr>
          <w:rFonts w:ascii="Times New Roman" w:eastAsia="宋体" w:hAnsi="Times New Roman" w:cs="Times New Roman"/>
          <w:color w:val="000000"/>
          <w:szCs w:val="21"/>
        </w:rPr>
      </w:pPr>
      <w:r w:rsidRPr="000365F5">
        <w:rPr>
          <w:rFonts w:ascii="Times New Roman" w:eastAsia="宋体" w:hAnsi="Times New Roman" w:cs="Times New Roman" w:hint="eastAsia"/>
          <w:color w:val="000000"/>
          <w:szCs w:val="21"/>
        </w:rPr>
        <w:t xml:space="preserve">   16.</w:t>
      </w:r>
      <w:r w:rsidRPr="000365F5">
        <w:rPr>
          <w:rFonts w:ascii="Times New Roman" w:eastAsia="宋体" w:hAnsi="Times New Roman" w:cs="Times New Roman" w:hint="eastAsia"/>
          <w:color w:val="000000"/>
          <w:szCs w:val="21"/>
          <w:u w:val="single"/>
        </w:rPr>
        <w:t xml:space="preserve">       </w:t>
      </w:r>
      <w:r w:rsidRPr="000365F5">
        <w:rPr>
          <w:rFonts w:ascii="Times New Roman" w:eastAsia="宋体" w:hAnsi="Times New Roman" w:cs="Times New Roman" w:hint="eastAsia"/>
          <w:color w:val="000000"/>
          <w:szCs w:val="21"/>
        </w:rPr>
        <w:t xml:space="preserve"> 17.</w:t>
      </w:r>
      <w:r w:rsidRPr="000365F5">
        <w:rPr>
          <w:rFonts w:ascii="Times New Roman" w:eastAsia="宋体" w:hAnsi="Times New Roman" w:cs="Times New Roman" w:hint="eastAsia"/>
          <w:color w:val="000000"/>
          <w:szCs w:val="21"/>
          <w:u w:val="single"/>
        </w:rPr>
        <w:t xml:space="preserve">       </w:t>
      </w:r>
      <w:r w:rsidRPr="000365F5">
        <w:rPr>
          <w:rFonts w:ascii="Times New Roman" w:eastAsia="宋体" w:hAnsi="Times New Roman" w:cs="Times New Roman" w:hint="eastAsia"/>
          <w:color w:val="000000"/>
          <w:szCs w:val="21"/>
        </w:rPr>
        <w:t xml:space="preserve"> 18.</w:t>
      </w:r>
      <w:r w:rsidRPr="000365F5">
        <w:rPr>
          <w:rFonts w:ascii="Times New Roman" w:eastAsia="宋体" w:hAnsi="Times New Roman" w:cs="Times New Roman" w:hint="eastAsia"/>
          <w:color w:val="000000"/>
          <w:szCs w:val="21"/>
          <w:u w:val="single"/>
        </w:rPr>
        <w:t xml:space="preserve">       </w:t>
      </w:r>
      <w:r w:rsidRPr="000365F5">
        <w:rPr>
          <w:rFonts w:ascii="Times New Roman" w:eastAsia="宋体" w:hAnsi="Times New Roman" w:cs="Times New Roman" w:hint="eastAsia"/>
          <w:color w:val="000000"/>
          <w:szCs w:val="21"/>
        </w:rPr>
        <w:t xml:space="preserve"> 19.</w:t>
      </w:r>
      <w:r w:rsidRPr="000365F5">
        <w:rPr>
          <w:rFonts w:ascii="Times New Roman" w:eastAsia="宋体" w:hAnsi="Times New Roman" w:cs="Times New Roman" w:hint="eastAsia"/>
          <w:color w:val="000000"/>
          <w:szCs w:val="21"/>
          <w:u w:val="single"/>
        </w:rPr>
        <w:t xml:space="preserve">       </w:t>
      </w:r>
      <w:r w:rsidRPr="000365F5">
        <w:rPr>
          <w:rFonts w:ascii="Times New Roman" w:eastAsia="宋体" w:hAnsi="Times New Roman" w:cs="Times New Roman" w:hint="eastAsia"/>
          <w:color w:val="000000"/>
          <w:szCs w:val="21"/>
        </w:rPr>
        <w:t xml:space="preserve"> 20.</w:t>
      </w:r>
      <w:r w:rsidRPr="000365F5">
        <w:rPr>
          <w:rFonts w:ascii="Times New Roman" w:eastAsia="宋体" w:hAnsi="Times New Roman" w:cs="Times New Roman" w:hint="eastAsia"/>
          <w:color w:val="000000"/>
          <w:szCs w:val="21"/>
          <w:u w:val="single"/>
        </w:rPr>
        <w:t xml:space="preserve">           </w:t>
      </w:r>
      <w:r w:rsidRPr="000365F5">
        <w:rPr>
          <w:rFonts w:ascii="Times New Roman" w:eastAsia="宋体" w:hAnsi="Times New Roman" w:cs="Times New Roman" w:hint="eastAsia"/>
          <w:color w:val="000000"/>
          <w:szCs w:val="21"/>
        </w:rPr>
        <w:t xml:space="preserve"> </w:t>
      </w:r>
      <w:r w:rsidRPr="000365F5">
        <w:rPr>
          <w:rFonts w:ascii="Times New Roman" w:eastAsia="宋体" w:hAnsi="Times New Roman" w:cs="Times New Roman" w:hint="eastAsia"/>
          <w:color w:val="FF0000"/>
          <w:szCs w:val="21"/>
        </w:rPr>
        <w:t xml:space="preserve"> </w:t>
      </w:r>
    </w:p>
    <w:p w:rsidR="000365F5" w:rsidRPr="000365F5" w:rsidP="000365F5">
      <w:pPr>
        <w:spacing w:line="400" w:lineRule="exact"/>
        <w:rPr>
          <w:rFonts w:ascii="Times New Roman" w:eastAsia="楷体_GB2312" w:hAnsi="Times New Roman" w:cs="Times New Roman"/>
          <w:color w:val="000000"/>
          <w:szCs w:val="21"/>
        </w:rPr>
      </w:pPr>
      <w:r w:rsidRPr="000365F5">
        <w:rPr>
          <w:rFonts w:ascii="Times New Roman" w:eastAsia="宋体" w:hAnsi="Times New Roman" w:cs="Times New Roman"/>
          <w:b/>
          <w:color w:val="000000"/>
          <w:szCs w:val="21"/>
        </w:rPr>
        <w:t>二、阅读理解（</w:t>
      </w:r>
      <w:r w:rsidRPr="000365F5">
        <w:rPr>
          <w:rFonts w:ascii="Times New Roman" w:eastAsia="宋体" w:hAnsi="Times New Roman" w:cs="Times New Roman"/>
          <w:b/>
          <w:color w:val="000000"/>
          <w:szCs w:val="21"/>
        </w:rPr>
        <w:t>20</w:t>
      </w:r>
      <w:r w:rsidRPr="000365F5">
        <w:rPr>
          <w:rFonts w:ascii="Times New Roman" w:eastAsia="宋体" w:hAnsi="Times New Roman" w:cs="Times New Roman"/>
          <w:b/>
          <w:color w:val="000000"/>
          <w:szCs w:val="21"/>
        </w:rPr>
        <w:t>小题，每小题</w:t>
      </w:r>
      <w:r w:rsidRPr="000365F5">
        <w:rPr>
          <w:rFonts w:ascii="Times New Roman" w:eastAsia="宋体" w:hAnsi="Times New Roman" w:cs="Times New Roman"/>
          <w:b/>
          <w:color w:val="000000"/>
          <w:szCs w:val="21"/>
        </w:rPr>
        <w:t>2</w:t>
      </w:r>
      <w:r w:rsidRPr="000365F5">
        <w:rPr>
          <w:rFonts w:ascii="Times New Roman" w:eastAsia="宋体" w:hAnsi="Times New Roman" w:cs="Times New Roman"/>
          <w:b/>
          <w:color w:val="000000"/>
          <w:szCs w:val="21"/>
        </w:rPr>
        <w:t>分，共</w:t>
      </w:r>
      <w:r w:rsidRPr="000365F5">
        <w:rPr>
          <w:rFonts w:ascii="Times New Roman" w:eastAsia="宋体" w:hAnsi="Times New Roman" w:cs="Times New Roman"/>
          <w:b/>
          <w:color w:val="000000"/>
          <w:szCs w:val="21"/>
        </w:rPr>
        <w:t>40</w:t>
      </w:r>
      <w:r w:rsidRPr="000365F5">
        <w:rPr>
          <w:rFonts w:ascii="Times New Roman" w:eastAsia="宋体" w:hAnsi="Times New Roman" w:cs="Times New Roman"/>
          <w:b/>
          <w:color w:val="000000"/>
          <w:szCs w:val="21"/>
        </w:rPr>
        <w:t>分）</w:t>
      </w:r>
      <w:r w:rsidRPr="000365F5">
        <w:rPr>
          <w:rFonts w:ascii="Times New Roman" w:eastAsia="宋体" w:hAnsi="Times New Roman" w:cs="Times New Roman"/>
          <w:b/>
          <w:color w:val="FFFFFF"/>
          <w:szCs w:val="21"/>
        </w:rPr>
        <w:t>[</w:t>
      </w:r>
      <w:r w:rsidRPr="000365F5">
        <w:rPr>
          <w:rFonts w:ascii="Times New Roman" w:eastAsia="宋体" w:hAnsi="Times New Roman" w:cs="Times New Roman"/>
          <w:b/>
          <w:color w:val="FFFFFF"/>
          <w:szCs w:val="21"/>
        </w:rPr>
        <w:t>来源</w:t>
      </w:r>
      <w:r w:rsidRPr="000365F5">
        <w:rPr>
          <w:rFonts w:ascii="Times New Roman" w:eastAsia="宋体" w:hAnsi="Times New Roman" w:cs="Times New Roman"/>
          <w:b/>
          <w:color w:val="FFFFFF"/>
          <w:szCs w:val="21"/>
        </w:rPr>
        <w:t>:Zxxk.Com]</w:t>
      </w:r>
    </w:p>
    <w:p w:rsidR="000365F5" w:rsidRPr="000365F5" w:rsidP="000365F5">
      <w:pPr>
        <w:tabs>
          <w:tab w:val="left" w:pos="6018"/>
        </w:tabs>
        <w:ind w:firstLine="420"/>
        <w:rPr>
          <w:rFonts w:ascii="Calibri" w:eastAsia="宋体" w:hAnsi="Calibri" w:cs="Times New Roman"/>
        </w:rPr>
      </w:pPr>
      <w:r w:rsidRPr="000365F5">
        <w:rPr>
          <w:rFonts w:ascii="Calibri" w:eastAsia="宋体" w:hAnsi="Calibri" w:cs="Times New Roman" w:hint="eastAsia"/>
        </w:rPr>
        <w:t>阅读下面四篇语言材料，然后按文后要求做题。</w:t>
      </w:r>
      <w:r w:rsidRPr="000365F5">
        <w:rPr>
          <w:rFonts w:ascii="Calibri" w:eastAsia="宋体" w:hAnsi="Calibri" w:cs="Times New Roman"/>
        </w:rPr>
        <w:tab/>
      </w:r>
    </w:p>
    <w:p w:rsidR="00C94FD0" w:rsidRPr="00934202" w:rsidP="00934202">
      <w:pPr>
        <w:tabs>
          <w:tab w:val="left" w:pos="6018"/>
        </w:tabs>
        <w:ind w:firstLine="420"/>
        <w:rPr>
          <w:rFonts w:ascii="Times New Roman" w:eastAsia="宋体" w:hAnsi="Times New Roman" w:cs="Times New Roman"/>
          <w:b/>
          <w:color w:val="000000"/>
          <w:szCs w:val="21"/>
        </w:rPr>
      </w:pPr>
      <w:r w:rsidRPr="000365F5">
        <w:rPr>
          <w:rFonts w:ascii="Calibri" w:eastAsia="宋体" w:hAnsi="Calibri" w:cs="Times New Roman" w:hint="eastAsia"/>
        </w:rPr>
        <w:t xml:space="preserve">                                </w:t>
      </w:r>
      <w:r w:rsidRPr="000365F5">
        <w:rPr>
          <w:rFonts w:ascii="Times New Roman" w:eastAsia="宋体" w:hAnsi="Times New Roman" w:cs="Times New Roman"/>
          <w:b/>
          <w:color w:val="000000"/>
          <w:szCs w:val="21"/>
        </w:rPr>
        <w:t>A</w:t>
      </w:r>
    </w:p>
    <w:tbl>
      <w:tblPr>
        <w:tblStyle w:val="3"/>
        <w:tblW w:w="0" w:type="auto"/>
        <w:tblLook w:val="04A0"/>
      </w:tblPr>
      <w:tblGrid>
        <w:gridCol w:w="7905"/>
      </w:tblGrid>
      <w:tr w:rsidTr="00530AC1">
        <w:tblPrEx>
          <w:tblW w:w="0" w:type="auto"/>
          <w:tblLook w:val="04A0"/>
        </w:tblPrEx>
        <w:tc>
          <w:tcPr>
            <w:tcW w:w="7905" w:type="dxa"/>
          </w:tcPr>
          <w:p w:rsidR="000365F5" w:rsidRPr="000365F5" w:rsidP="000365F5">
            <w:pPr>
              <w:ind w:firstLine="210"/>
              <w:rPr>
                <w:rFonts w:ascii="Arial Black" w:eastAsia="宋体" w:hAnsi="Arial Black" w:cs="Times New Roman"/>
                <w:b/>
                <w:color w:val="000000"/>
                <w:kern w:val="56"/>
                <w:szCs w:val="24"/>
              </w:rPr>
            </w:pPr>
            <w:r w:rsidRPr="000365F5">
              <w:rPr>
                <w:rFonts w:ascii="Times New Roman" w:eastAsia="宋体" w:hAnsi="Times New Roman" w:cs="Times New Roman"/>
                <w:noProof/>
                <w:szCs w:val="24"/>
              </w:rPr>
              <w:drawing>
                <wp:anchor distT="0" distB="0" distL="114300" distR="114300" simplePos="0" relativeHeight="251659264" behindDoc="0" locked="0" layoutInCell="1" allowOverlap="1">
                  <wp:simplePos x="0" y="0"/>
                  <wp:positionH relativeFrom="column">
                    <wp:posOffset>4115435</wp:posOffset>
                  </wp:positionH>
                  <wp:positionV relativeFrom="paragraph">
                    <wp:posOffset>109220</wp:posOffset>
                  </wp:positionV>
                  <wp:extent cx="906145" cy="866775"/>
                  <wp:effectExtent l="0" t="0" r="8255" b="9525"/>
                  <wp:wrapSquare wrapText="bothSides"/>
                  <wp:docPr id="7" name="图片 7" descr="https://i03piccdn.sogoucdn.com/827ca46a5502b59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6999466" name="图片 16" descr="https://i03piccdn.sogoucdn.com/827ca46a5502b59c"/>
                          <pic:cNvPicPr>
                            <a:picLocks noChangeAspect="1" noChangeArrowheads="1"/>
                          </pic:cNvPicPr>
                        </pic:nvPicPr>
                        <pic:blipFill>
                          <a:blip xmlns:r="http://schemas.openxmlformats.org/officeDocument/2006/relationships" r:embed="rId12" r:link="rId13">
                            <a:extLst>
                              <a:ext xmlns:a="http://schemas.openxmlformats.org/drawingml/2006/main" uri="{28A0092B-C50C-407E-A947-70E740481C1C}">
                                <a14:useLocalDpi xmlns:a14="http://schemas.microsoft.com/office/drawing/2010/main" val="0"/>
                              </a:ext>
                            </a:extLst>
                          </a:blip>
                          <a:srcRect l="3378" r="3378" b="12454"/>
                          <a:stretch>
                            <a:fillRect/>
                          </a:stretch>
                        </pic:blipFill>
                        <pic:spPr bwMode="auto">
                          <a:xfrm>
                            <a:off x="0" y="0"/>
                            <a:ext cx="906145" cy="8667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365F5">
              <w:rPr>
                <w:rFonts w:ascii="Times New Roman" w:eastAsia="宋体" w:hAnsi="Times New Roman" w:cs="Times New Roman" w:hint="eastAsia"/>
                <w:color w:val="000000"/>
                <w:kern w:val="56"/>
                <w:szCs w:val="24"/>
              </w:rPr>
              <w:t xml:space="preserve">                       </w:t>
            </w:r>
            <w:r w:rsidRPr="000365F5">
              <w:rPr>
                <w:rFonts w:ascii="Arial Black" w:eastAsia="宋体" w:hAnsi="Arial Black" w:cs="Times New Roman" w:hint="eastAsia"/>
                <w:b/>
                <w:color w:val="000000"/>
                <w:kern w:val="56"/>
                <w:szCs w:val="24"/>
              </w:rPr>
              <w:t xml:space="preserve"> Welcome to West Hill Zoo. </w:t>
            </w:r>
          </w:p>
          <w:p w:rsidR="000365F5" w:rsidRPr="000365F5" w:rsidP="000365F5">
            <w:pPr>
              <w:ind w:firstLine="210"/>
              <w:rPr>
                <w:rFonts w:ascii="Times New Roman" w:eastAsia="宋体" w:hAnsi="Times New Roman" w:cs="Times New Roman"/>
                <w:color w:val="000000"/>
                <w:kern w:val="56"/>
                <w:szCs w:val="24"/>
              </w:rPr>
            </w:pPr>
            <w:r w:rsidRPr="000365F5">
              <w:rPr>
                <w:rFonts w:ascii="Times New Roman" w:eastAsia="宋体" w:hAnsi="Times New Roman" w:cs="Times New Roman" w:hint="eastAsia"/>
                <w:color w:val="000000"/>
                <w:kern w:val="56"/>
                <w:szCs w:val="24"/>
              </w:rPr>
              <w:t>You</w:t>
            </w:r>
            <w:r w:rsidRPr="000365F5">
              <w:rPr>
                <w:rFonts w:ascii="Times New Roman" w:eastAsia="宋体" w:hAnsi="Times New Roman" w:cs="Times New Roman"/>
                <w:color w:val="000000"/>
                <w:kern w:val="56"/>
                <w:szCs w:val="24"/>
              </w:rPr>
              <w:t>’</w:t>
            </w:r>
            <w:r w:rsidRPr="000365F5">
              <w:rPr>
                <w:rFonts w:ascii="Times New Roman" w:eastAsia="宋体" w:hAnsi="Times New Roman" w:cs="Times New Roman" w:hint="eastAsia"/>
                <w:color w:val="000000"/>
                <w:kern w:val="56"/>
                <w:szCs w:val="24"/>
              </w:rPr>
              <w:t>ll enjoy seeing more than 250 different kinds of animals here.</w:t>
            </w:r>
          </w:p>
          <w:p w:rsidR="000365F5" w:rsidRPr="000365F5" w:rsidP="000365F5">
            <w:pPr>
              <w:ind w:firstLine="210"/>
              <w:rPr>
                <w:rFonts w:ascii="Times New Roman" w:eastAsia="宋体" w:hAnsi="Times New Roman" w:cs="Times New Roman"/>
                <w:color w:val="000000"/>
                <w:kern w:val="56"/>
                <w:szCs w:val="24"/>
              </w:rPr>
            </w:pPr>
            <w:r w:rsidRPr="000365F5">
              <w:rPr>
                <w:rFonts w:ascii="Times New Roman" w:eastAsia="宋体" w:hAnsi="Times New Roman" w:cs="Times New Roman" w:hint="eastAsia"/>
                <w:b/>
                <w:color w:val="000000"/>
                <w:kern w:val="56"/>
                <w:szCs w:val="24"/>
              </w:rPr>
              <w:t xml:space="preserve">Mail Address : </w:t>
            </w:r>
            <w:r w:rsidRPr="000365F5">
              <w:rPr>
                <w:rFonts w:ascii="Times New Roman" w:eastAsia="宋体" w:hAnsi="Times New Roman" w:cs="Times New Roman" w:hint="eastAsia"/>
                <w:color w:val="000000"/>
                <w:kern w:val="56"/>
                <w:szCs w:val="24"/>
              </w:rPr>
              <w:t xml:space="preserve">West Hill Zoo, Zoo Road, </w:t>
            </w:r>
            <w:r w:rsidRPr="000365F5">
              <w:rPr>
                <w:rFonts w:ascii="Times New Roman" w:eastAsia="宋体" w:hAnsi="Times New Roman" w:cs="Times New Roman" w:hint="eastAsia"/>
                <w:color w:val="000000"/>
                <w:kern w:val="56"/>
                <w:szCs w:val="24"/>
              </w:rPr>
              <w:t>Binhai</w:t>
            </w:r>
            <w:r w:rsidRPr="000365F5">
              <w:rPr>
                <w:rFonts w:ascii="Times New Roman" w:eastAsia="宋体" w:hAnsi="Times New Roman" w:cs="Times New Roman" w:hint="eastAsia"/>
                <w:color w:val="000000"/>
                <w:kern w:val="56"/>
                <w:szCs w:val="24"/>
              </w:rPr>
              <w:t xml:space="preserve"> City</w:t>
            </w:r>
          </w:p>
          <w:p w:rsidR="000365F5" w:rsidRPr="000365F5" w:rsidP="000365F5">
            <w:pPr>
              <w:ind w:firstLine="210"/>
              <w:rPr>
                <w:rFonts w:ascii="Times New Roman" w:eastAsia="宋体" w:hAnsi="Times New Roman" w:cs="Times New Roman"/>
                <w:kern w:val="56"/>
                <w:szCs w:val="24"/>
              </w:rPr>
            </w:pPr>
            <w:r w:rsidRPr="000365F5">
              <w:rPr>
                <w:rFonts w:ascii="Times New Roman" w:eastAsia="宋体" w:hAnsi="Times New Roman" w:cs="Times New Roman" w:hint="eastAsia"/>
                <w:b/>
                <w:color w:val="000000"/>
                <w:kern w:val="56"/>
                <w:szCs w:val="24"/>
              </w:rPr>
              <w:t xml:space="preserve">Phone Number: </w:t>
            </w:r>
            <w:r w:rsidRPr="000365F5">
              <w:rPr>
                <w:rFonts w:ascii="Times New Roman" w:eastAsia="宋体" w:hAnsi="Times New Roman" w:cs="Times New Roman" w:hint="eastAsia"/>
                <w:kern w:val="56"/>
                <w:szCs w:val="24"/>
              </w:rPr>
              <w:t xml:space="preserve">Please call the zoo offices at </w:t>
            </w:r>
            <w:r w:rsidRPr="000365F5">
              <w:rPr>
                <w:rFonts w:ascii="Times New Roman" w:eastAsia="宋体" w:hAnsi="Times New Roman" w:cs="Times New Roman" w:hint="eastAsia"/>
                <w:color w:val="000000"/>
                <w:kern w:val="56"/>
                <w:szCs w:val="24"/>
              </w:rPr>
              <w:t xml:space="preserve">7537080 </w:t>
            </w:r>
            <w:r w:rsidRPr="000365F5">
              <w:rPr>
                <w:rFonts w:ascii="Times New Roman" w:eastAsia="宋体" w:hAnsi="Times New Roman" w:cs="Times New Roman" w:hint="eastAsia"/>
                <w:kern w:val="56"/>
                <w:szCs w:val="24"/>
              </w:rPr>
              <w:t xml:space="preserve">when you               have </w:t>
            </w:r>
            <w:r w:rsidRPr="000365F5">
              <w:rPr>
                <w:rFonts w:ascii="Times New Roman" w:eastAsia="宋体" w:hAnsi="Times New Roman" w:cs="Times New Roman" w:hint="eastAsia"/>
                <w:kern w:val="56"/>
                <w:szCs w:val="24"/>
              </w:rPr>
              <w:t>problems .</w:t>
            </w:r>
            <w:r w:rsidRPr="000365F5">
              <w:rPr>
                <w:rFonts w:ascii="Times New Roman" w:eastAsia="宋体" w:hAnsi="Times New Roman" w:cs="Times New Roman" w:hint="eastAsia"/>
                <w:kern w:val="56"/>
                <w:szCs w:val="24"/>
              </w:rPr>
              <w:t xml:space="preserve"> They are ready to help you.</w:t>
            </w:r>
            <w:r w:rsidRPr="000365F5">
              <w:rPr>
                <w:rFonts w:ascii="Times New Roman" w:eastAsia="宋体" w:hAnsi="Times New Roman" w:cs="Times New Roman"/>
                <w:szCs w:val="24"/>
              </w:rPr>
              <w:t xml:space="preserve"> </w:t>
            </w:r>
          </w:p>
          <w:tbl>
            <w:tblPr>
              <w:tblW w:w="0" w:type="auto"/>
              <w:tblInd w:w="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8"/>
              <w:gridCol w:w="2700"/>
            </w:tblGrid>
            <w:tr w:rsidTr="00530AC1">
              <w:tblPrEx>
                <w:tblW w:w="0" w:type="auto"/>
                <w:tblInd w:w="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c>
                <w:tcPr>
                  <w:tcW w:w="4608" w:type="dxa"/>
                  <w:gridSpan w:val="2"/>
                </w:tcPr>
                <w:p w:rsidR="000365F5" w:rsidRPr="000365F5" w:rsidP="000365F5">
                  <w:pPr>
                    <w:rPr>
                      <w:rFonts w:ascii="Times New Roman" w:eastAsia="宋体" w:hAnsi="Times New Roman" w:cs="Times New Roman"/>
                      <w:kern w:val="56"/>
                      <w:szCs w:val="24"/>
                    </w:rPr>
                  </w:pPr>
                  <w:r w:rsidRPr="000365F5">
                    <w:rPr>
                      <w:rFonts w:ascii="Times New Roman" w:eastAsia="宋体" w:hAnsi="Times New Roman" w:cs="Times New Roman" w:hint="eastAsia"/>
                      <w:kern w:val="56"/>
                      <w:szCs w:val="24"/>
                    </w:rPr>
                    <w:t>Working Time of Main Office Workers</w:t>
                  </w:r>
                </w:p>
              </w:tc>
            </w:tr>
            <w:tr w:rsidTr="00530AC1">
              <w:tblPrEx>
                <w:tblW w:w="0" w:type="auto"/>
                <w:tblInd w:w="748" w:type="dxa"/>
                <w:tblLook w:val="0000"/>
              </w:tblPrEx>
              <w:tc>
                <w:tcPr>
                  <w:tcW w:w="1908" w:type="dxa"/>
                </w:tcPr>
                <w:p w:rsidR="000365F5" w:rsidRPr="000365F5" w:rsidP="000365F5">
                  <w:pPr>
                    <w:rPr>
                      <w:rFonts w:ascii="Times New Roman" w:eastAsia="宋体" w:hAnsi="Times New Roman" w:cs="Times New Roman"/>
                      <w:kern w:val="56"/>
                      <w:szCs w:val="24"/>
                    </w:rPr>
                  </w:pPr>
                  <w:r w:rsidRPr="000365F5">
                    <w:rPr>
                      <w:rFonts w:ascii="Times New Roman" w:eastAsia="宋体" w:hAnsi="Times New Roman" w:cs="Times New Roman" w:hint="eastAsia"/>
                      <w:kern w:val="56"/>
                      <w:szCs w:val="24"/>
                    </w:rPr>
                    <w:t>Monday</w:t>
                  </w:r>
                  <w:r w:rsidRPr="000365F5">
                    <w:rPr>
                      <w:rFonts w:ascii="宋体" w:eastAsia="宋体" w:hAnsi="宋体" w:cs="Times New Roman" w:hint="eastAsia"/>
                      <w:kern w:val="56"/>
                      <w:szCs w:val="24"/>
                    </w:rPr>
                    <w:t>—</w:t>
                  </w:r>
                  <w:r w:rsidRPr="000365F5">
                    <w:rPr>
                      <w:rFonts w:ascii="Times New Roman" w:eastAsia="宋体" w:hAnsi="Times New Roman" w:cs="Times New Roman" w:hint="eastAsia"/>
                      <w:kern w:val="56"/>
                      <w:szCs w:val="24"/>
                    </w:rPr>
                    <w:t>Friday</w:t>
                  </w:r>
                </w:p>
              </w:tc>
              <w:tc>
                <w:tcPr>
                  <w:tcW w:w="2700" w:type="dxa"/>
                </w:tcPr>
                <w:p w:rsidR="000365F5" w:rsidRPr="000365F5" w:rsidP="000365F5">
                  <w:pPr>
                    <w:rPr>
                      <w:rFonts w:ascii="Times New Roman" w:eastAsia="宋体" w:hAnsi="Times New Roman" w:cs="Times New Roman"/>
                      <w:kern w:val="56"/>
                      <w:szCs w:val="24"/>
                    </w:rPr>
                  </w:pPr>
                  <w:r w:rsidRPr="000365F5">
                    <w:rPr>
                      <w:rFonts w:ascii="Times New Roman" w:eastAsia="宋体" w:hAnsi="Times New Roman" w:cs="Times New Roman" w:hint="eastAsia"/>
                      <w:kern w:val="56"/>
                      <w:szCs w:val="24"/>
                    </w:rPr>
                    <w:t>7:30 a.m. to 8:00 p.m.</w:t>
                  </w:r>
                </w:p>
              </w:tc>
            </w:tr>
            <w:tr w:rsidTr="00530AC1">
              <w:tblPrEx>
                <w:tblW w:w="0" w:type="auto"/>
                <w:tblInd w:w="748" w:type="dxa"/>
                <w:tblLook w:val="0000"/>
              </w:tblPrEx>
              <w:tc>
                <w:tcPr>
                  <w:tcW w:w="1908" w:type="dxa"/>
                </w:tcPr>
                <w:p w:rsidR="000365F5" w:rsidRPr="000365F5" w:rsidP="000365F5">
                  <w:pPr>
                    <w:rPr>
                      <w:rFonts w:ascii="Times New Roman" w:eastAsia="宋体" w:hAnsi="Times New Roman" w:cs="Times New Roman"/>
                      <w:kern w:val="56"/>
                      <w:szCs w:val="24"/>
                    </w:rPr>
                  </w:pPr>
                  <w:r w:rsidRPr="000365F5">
                    <w:rPr>
                      <w:rFonts w:ascii="Times New Roman" w:eastAsia="宋体" w:hAnsi="Times New Roman" w:cs="Times New Roman" w:hint="eastAsia"/>
                      <w:kern w:val="56"/>
                      <w:szCs w:val="24"/>
                    </w:rPr>
                    <w:t>Saturday</w:t>
                  </w:r>
                  <w:r w:rsidRPr="000365F5">
                    <w:rPr>
                      <w:rFonts w:ascii="宋体" w:eastAsia="宋体" w:hAnsi="宋体" w:cs="Times New Roman" w:hint="eastAsia"/>
                      <w:kern w:val="56"/>
                      <w:szCs w:val="24"/>
                    </w:rPr>
                    <w:t>—</w:t>
                  </w:r>
                  <w:r w:rsidRPr="000365F5">
                    <w:rPr>
                      <w:rFonts w:ascii="Times New Roman" w:eastAsia="宋体" w:hAnsi="Times New Roman" w:cs="Times New Roman" w:hint="eastAsia"/>
                      <w:kern w:val="56"/>
                      <w:szCs w:val="24"/>
                    </w:rPr>
                    <w:t>Sunday</w:t>
                  </w:r>
                </w:p>
              </w:tc>
              <w:tc>
                <w:tcPr>
                  <w:tcW w:w="2700" w:type="dxa"/>
                </w:tcPr>
                <w:p w:rsidR="000365F5" w:rsidRPr="000365F5" w:rsidP="000365F5">
                  <w:pPr>
                    <w:rPr>
                      <w:rFonts w:ascii="Times New Roman" w:eastAsia="宋体" w:hAnsi="Times New Roman" w:cs="Times New Roman"/>
                      <w:kern w:val="56"/>
                      <w:szCs w:val="24"/>
                    </w:rPr>
                  </w:pPr>
                  <w:r w:rsidRPr="000365F5">
                    <w:rPr>
                      <w:rFonts w:ascii="Times New Roman" w:eastAsia="宋体" w:hAnsi="Times New Roman" w:cs="Times New Roman"/>
                      <w:kern w:val="56"/>
                      <w:szCs w:val="24"/>
                    </w:rPr>
                    <w:t xml:space="preserve">7:00 </w:t>
                  </w:r>
                  <w:r w:rsidRPr="000365F5">
                    <w:rPr>
                      <w:rFonts w:ascii="Times New Roman" w:eastAsia="宋体" w:hAnsi="Times New Roman" w:cs="Times New Roman" w:hint="eastAsia"/>
                      <w:kern w:val="56"/>
                      <w:szCs w:val="24"/>
                    </w:rPr>
                    <w:t xml:space="preserve">a.m. </w:t>
                  </w:r>
                  <w:r w:rsidRPr="000365F5">
                    <w:rPr>
                      <w:rFonts w:ascii="Times New Roman" w:eastAsia="宋体" w:hAnsi="Times New Roman" w:cs="Times New Roman"/>
                      <w:kern w:val="56"/>
                      <w:szCs w:val="24"/>
                    </w:rPr>
                    <w:t>to 8:30 p.m.</w:t>
                  </w:r>
                </w:p>
              </w:tc>
            </w:tr>
          </w:tbl>
          <w:p w:rsidR="000365F5" w:rsidRPr="000365F5" w:rsidP="000365F5">
            <w:pPr>
              <w:ind w:firstLine="210"/>
              <w:rPr>
                <w:rFonts w:ascii="Times New Roman" w:eastAsia="宋体" w:hAnsi="Times New Roman" w:cs="Times New Roman"/>
                <w:b/>
                <w:kern w:val="56"/>
                <w:szCs w:val="24"/>
              </w:rPr>
            </w:pPr>
            <w:r w:rsidRPr="000365F5">
              <w:rPr>
                <w:rFonts w:ascii="Times New Roman" w:eastAsia="宋体" w:hAnsi="Times New Roman" w:cs="Times New Roman" w:hint="eastAsia"/>
                <w:b/>
                <w:kern w:val="56"/>
                <w:szCs w:val="24"/>
              </w:rPr>
              <w:t>Ticket Price</w:t>
            </w:r>
          </w:p>
          <w:tbl>
            <w:tblPr>
              <w:tblW w:w="0" w:type="auto"/>
              <w:tblInd w:w="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95"/>
              <w:gridCol w:w="4586"/>
            </w:tblGrid>
            <w:tr w:rsidTr="00530AC1">
              <w:tblPrEx>
                <w:tblW w:w="0" w:type="auto"/>
                <w:tblInd w:w="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c>
                <w:tcPr>
                  <w:tcW w:w="1095" w:type="dxa"/>
                </w:tcPr>
                <w:p w:rsidR="000365F5" w:rsidRPr="000365F5" w:rsidP="000365F5">
                  <w:pPr>
                    <w:rPr>
                      <w:rFonts w:ascii="Times New Roman" w:eastAsia="宋体" w:hAnsi="Times New Roman" w:cs="Times New Roman"/>
                      <w:szCs w:val="24"/>
                    </w:rPr>
                  </w:pPr>
                  <w:r w:rsidRPr="000365F5">
                    <w:rPr>
                      <w:rFonts w:ascii="Times New Roman" w:eastAsia="宋体" w:hAnsi="Times New Roman" w:cs="Times New Roman" w:hint="eastAsia"/>
                      <w:szCs w:val="21"/>
                    </w:rPr>
                    <w:t>Free</w:t>
                  </w:r>
                </w:p>
              </w:tc>
              <w:tc>
                <w:tcPr>
                  <w:tcW w:w="4586" w:type="dxa"/>
                </w:tcPr>
                <w:p w:rsidR="000365F5" w:rsidRPr="000365F5" w:rsidP="000365F5">
                  <w:pPr>
                    <w:rPr>
                      <w:rFonts w:ascii="Times New Roman" w:eastAsia="宋体" w:hAnsi="Times New Roman" w:cs="Times New Roman"/>
                      <w:szCs w:val="24"/>
                    </w:rPr>
                  </w:pPr>
                  <w:r w:rsidRPr="000365F5">
                    <w:rPr>
                      <w:rFonts w:ascii="Times New Roman" w:eastAsia="宋体" w:hAnsi="Times New Roman" w:cs="Times New Roman"/>
                      <w:szCs w:val="21"/>
                    </w:rPr>
                    <w:t>Children under 1</w:t>
                  </w:r>
                  <w:r w:rsidRPr="000365F5">
                    <w:rPr>
                      <w:rFonts w:ascii="Times New Roman" w:eastAsia="宋体" w:hAnsi="Times New Roman" w:cs="Times New Roman" w:hint="eastAsia"/>
                      <w:szCs w:val="21"/>
                    </w:rPr>
                    <w:t xml:space="preserve"> </w:t>
                  </w:r>
                  <w:r w:rsidRPr="000365F5">
                    <w:rPr>
                      <w:rFonts w:ascii="Times New Roman" w:eastAsia="宋体" w:hAnsi="Times New Roman" w:cs="Times New Roman"/>
                      <w:szCs w:val="21"/>
                    </w:rPr>
                    <w:t>m</w:t>
                  </w:r>
                  <w:r w:rsidRPr="000365F5">
                    <w:rPr>
                      <w:rFonts w:ascii="Times New Roman" w:eastAsia="宋体" w:hAnsi="Times New Roman" w:cs="Times New Roman" w:hint="eastAsia"/>
                      <w:szCs w:val="21"/>
                    </w:rPr>
                    <w:t xml:space="preserve">  </w:t>
                  </w:r>
                </w:p>
              </w:tc>
            </w:tr>
            <w:tr w:rsidTr="00530AC1">
              <w:tblPrEx>
                <w:tblW w:w="0" w:type="auto"/>
                <w:tblInd w:w="727" w:type="dxa"/>
                <w:tblLook w:val="0000"/>
              </w:tblPrEx>
              <w:tc>
                <w:tcPr>
                  <w:tcW w:w="1095" w:type="dxa"/>
                </w:tcPr>
                <w:p w:rsidR="000365F5" w:rsidRPr="000365F5" w:rsidP="000365F5">
                  <w:pPr>
                    <w:rPr>
                      <w:rFonts w:ascii="Times New Roman" w:eastAsia="宋体" w:hAnsi="Times New Roman" w:cs="Times New Roman"/>
                      <w:szCs w:val="24"/>
                    </w:rPr>
                  </w:pPr>
                  <w:r w:rsidRPr="000365F5">
                    <w:rPr>
                      <w:rFonts w:ascii="Times New Roman" w:eastAsia="宋体" w:hAnsi="Times New Roman" w:cs="Times New Roman"/>
                      <w:szCs w:val="21"/>
                    </w:rPr>
                    <w:t>¥ 100</w:t>
                  </w:r>
                </w:p>
              </w:tc>
              <w:tc>
                <w:tcPr>
                  <w:tcW w:w="4586" w:type="dxa"/>
                </w:tcPr>
                <w:p w:rsidR="000365F5" w:rsidRPr="000365F5" w:rsidP="000365F5">
                  <w:pPr>
                    <w:rPr>
                      <w:rFonts w:ascii="Times New Roman" w:eastAsia="宋体" w:hAnsi="Times New Roman" w:cs="Times New Roman"/>
                      <w:szCs w:val="24"/>
                    </w:rPr>
                  </w:pPr>
                  <w:r w:rsidRPr="000365F5">
                    <w:rPr>
                      <w:rFonts w:ascii="Times New Roman" w:eastAsia="宋体" w:hAnsi="Times New Roman" w:cs="Times New Roman"/>
                      <w:szCs w:val="21"/>
                    </w:rPr>
                    <w:t>Children under 1.5</w:t>
                  </w:r>
                  <w:r w:rsidRPr="000365F5">
                    <w:rPr>
                      <w:rFonts w:ascii="Times New Roman" w:eastAsia="宋体" w:hAnsi="Times New Roman" w:cs="Times New Roman" w:hint="eastAsia"/>
                      <w:szCs w:val="21"/>
                    </w:rPr>
                    <w:t xml:space="preserve"> m</w:t>
                  </w:r>
                  <w:r w:rsidRPr="000365F5">
                    <w:rPr>
                      <w:rFonts w:ascii="Times New Roman" w:eastAsia="宋体" w:hAnsi="Times New Roman" w:cs="Times New Roman"/>
                      <w:szCs w:val="21"/>
                    </w:rPr>
                    <w:t xml:space="preserve"> and adults </w:t>
                  </w:r>
                  <w:r w:rsidRPr="000365F5">
                    <w:rPr>
                      <w:rFonts w:ascii="Times New Roman" w:eastAsia="宋体" w:hAnsi="Times New Roman" w:cs="Times New Roman" w:hint="eastAsia"/>
                      <w:szCs w:val="21"/>
                    </w:rPr>
                    <w:t>over</w:t>
                  </w:r>
                  <w:r w:rsidRPr="000365F5">
                    <w:rPr>
                      <w:rFonts w:ascii="Times New Roman" w:eastAsia="宋体" w:hAnsi="Times New Roman" w:cs="Times New Roman"/>
                      <w:szCs w:val="21"/>
                    </w:rPr>
                    <w:t xml:space="preserve"> 65 years old</w:t>
                  </w:r>
                </w:p>
              </w:tc>
            </w:tr>
            <w:tr w:rsidTr="00530AC1">
              <w:tblPrEx>
                <w:tblW w:w="0" w:type="auto"/>
                <w:tblInd w:w="727" w:type="dxa"/>
                <w:tblLook w:val="0000"/>
              </w:tblPrEx>
              <w:tc>
                <w:tcPr>
                  <w:tcW w:w="1095" w:type="dxa"/>
                </w:tcPr>
                <w:p w:rsidR="000365F5" w:rsidRPr="000365F5" w:rsidP="000365F5">
                  <w:pPr>
                    <w:rPr>
                      <w:rFonts w:ascii="Times New Roman" w:eastAsia="宋体" w:hAnsi="Times New Roman" w:cs="Times New Roman"/>
                      <w:szCs w:val="24"/>
                    </w:rPr>
                  </w:pPr>
                  <w:bookmarkStart w:id="2" w:name="OLE_LINK1"/>
                  <w:r w:rsidRPr="000365F5">
                    <w:rPr>
                      <w:rFonts w:ascii="Times New Roman" w:eastAsia="宋体" w:hAnsi="Times New Roman" w:cs="Times New Roman"/>
                      <w:szCs w:val="21"/>
                    </w:rPr>
                    <w:t>¥</w:t>
                  </w:r>
                  <w:bookmarkEnd w:id="2"/>
                  <w:r w:rsidRPr="000365F5">
                    <w:rPr>
                      <w:rFonts w:ascii="Times New Roman" w:eastAsia="宋体" w:hAnsi="Times New Roman" w:cs="Times New Roman" w:hint="eastAsia"/>
                      <w:szCs w:val="21"/>
                    </w:rPr>
                    <w:t xml:space="preserve"> 20</w:t>
                  </w:r>
                  <w:r w:rsidRPr="000365F5">
                    <w:rPr>
                      <w:rFonts w:ascii="Times New Roman" w:eastAsia="宋体" w:hAnsi="Times New Roman" w:cs="Times New Roman"/>
                      <w:szCs w:val="21"/>
                    </w:rPr>
                    <w:t>0</w:t>
                  </w:r>
                </w:p>
              </w:tc>
              <w:tc>
                <w:tcPr>
                  <w:tcW w:w="4586" w:type="dxa"/>
                </w:tcPr>
                <w:p w:rsidR="000365F5" w:rsidRPr="000365F5" w:rsidP="000365F5">
                  <w:pPr>
                    <w:rPr>
                      <w:rFonts w:ascii="Times New Roman" w:eastAsia="宋体" w:hAnsi="Times New Roman" w:cs="Times New Roman"/>
                      <w:szCs w:val="24"/>
                    </w:rPr>
                  </w:pPr>
                  <w:r w:rsidRPr="000365F5">
                    <w:rPr>
                      <w:rFonts w:ascii="Times New Roman" w:eastAsia="宋体" w:hAnsi="Times New Roman" w:cs="Times New Roman"/>
                      <w:szCs w:val="21"/>
                    </w:rPr>
                    <w:t>Adults and children taller than 1.5</w:t>
                  </w:r>
                  <w:r w:rsidRPr="000365F5">
                    <w:rPr>
                      <w:rFonts w:ascii="Times New Roman" w:eastAsia="宋体" w:hAnsi="Times New Roman" w:cs="Times New Roman" w:hint="eastAsia"/>
                      <w:szCs w:val="21"/>
                    </w:rPr>
                    <w:t xml:space="preserve"> </w:t>
                  </w:r>
                  <w:r w:rsidRPr="000365F5">
                    <w:rPr>
                      <w:rFonts w:ascii="Times New Roman" w:eastAsia="宋体" w:hAnsi="Times New Roman" w:cs="Times New Roman"/>
                      <w:szCs w:val="21"/>
                    </w:rPr>
                    <w:t>m</w:t>
                  </w:r>
                  <w:r w:rsidRPr="000365F5">
                    <w:rPr>
                      <w:rFonts w:ascii="Times New Roman" w:eastAsia="宋体" w:hAnsi="Times New Roman" w:cs="Times New Roman" w:hint="eastAsia"/>
                      <w:szCs w:val="21"/>
                    </w:rPr>
                    <w:t xml:space="preserve"> </w:t>
                  </w:r>
                </w:p>
              </w:tc>
            </w:tr>
          </w:tbl>
          <w:p w:rsidR="000365F5" w:rsidRPr="000365F5" w:rsidP="000365F5">
            <w:pPr>
              <w:ind w:firstLine="210"/>
              <w:rPr>
                <w:rFonts w:ascii="Times New Roman" w:eastAsia="宋体" w:hAnsi="Times New Roman" w:cs="Times New Roman"/>
                <w:b/>
                <w:kern w:val="56"/>
                <w:szCs w:val="24"/>
              </w:rPr>
            </w:pPr>
            <w:r w:rsidRPr="000365F5">
              <w:rPr>
                <w:rFonts w:ascii="Times New Roman" w:eastAsia="宋体" w:hAnsi="Times New Roman" w:cs="Times New Roman" w:hint="eastAsia"/>
                <w:b/>
                <w:kern w:val="56"/>
                <w:szCs w:val="24"/>
              </w:rPr>
              <w:t>Something to Remember:</w:t>
            </w:r>
          </w:p>
          <w:p w:rsidR="000365F5" w:rsidRPr="000365F5" w:rsidP="000365F5">
            <w:pPr>
              <w:ind w:firstLine="210"/>
              <w:rPr>
                <w:rFonts w:ascii="Times New Roman" w:eastAsia="宋体" w:hAnsi="Times New Roman" w:cs="Times New Roman"/>
                <w:kern w:val="56"/>
                <w:szCs w:val="24"/>
              </w:rPr>
            </w:pPr>
            <w:r w:rsidRPr="000365F5">
              <w:rPr>
                <w:rFonts w:ascii="Times New Roman" w:eastAsia="宋体" w:hAnsi="Times New Roman" w:cs="Times New Roman" w:hint="eastAsia"/>
                <w:kern w:val="56"/>
                <w:szCs w:val="24"/>
              </w:rPr>
              <w:t>●</w:t>
            </w:r>
            <w:r w:rsidRPr="000365F5">
              <w:rPr>
                <w:rFonts w:ascii="Times New Roman" w:eastAsia="宋体" w:hAnsi="Times New Roman" w:cs="Times New Roman" w:hint="eastAsia"/>
                <w:kern w:val="56"/>
                <w:szCs w:val="24"/>
              </w:rPr>
              <w:t>Please Do Not Feed the Animals!</w:t>
            </w:r>
          </w:p>
          <w:p w:rsidR="000365F5" w:rsidRPr="000365F5" w:rsidP="000365F5">
            <w:pPr>
              <w:ind w:firstLine="210"/>
              <w:rPr>
                <w:rFonts w:ascii="Times New Roman" w:eastAsia="宋体" w:hAnsi="Times New Roman" w:cs="Times New Roman"/>
                <w:kern w:val="56"/>
                <w:szCs w:val="24"/>
              </w:rPr>
            </w:pPr>
            <w:r w:rsidRPr="000365F5">
              <w:rPr>
                <w:rFonts w:ascii="Times New Roman" w:eastAsia="宋体" w:hAnsi="Times New Roman" w:cs="Times New Roman" w:hint="eastAsia"/>
                <w:kern w:val="56"/>
                <w:szCs w:val="24"/>
              </w:rPr>
              <w:t>Our animals have proper food and some animals are on strict diets</w:t>
            </w:r>
            <w:r w:rsidRPr="000365F5">
              <w:rPr>
                <w:rFonts w:ascii="Times New Roman" w:eastAsia="宋体" w:hAnsi="Times New Roman" w:cs="Times New Roman" w:hint="eastAsia"/>
                <w:kern w:val="56"/>
                <w:szCs w:val="24"/>
              </w:rPr>
              <w:t>（日常饮食）</w:t>
            </w:r>
            <w:r w:rsidRPr="000365F5">
              <w:rPr>
                <w:rFonts w:ascii="Times New Roman" w:eastAsia="宋体" w:hAnsi="Times New Roman" w:cs="Times New Roman" w:hint="eastAsia"/>
                <w:kern w:val="56"/>
                <w:szCs w:val="24"/>
              </w:rPr>
              <w:t xml:space="preserve">for </w:t>
            </w:r>
            <w:r w:rsidRPr="000365F5">
              <w:rPr>
                <w:rFonts w:ascii="Times New Roman" w:eastAsia="宋体" w:hAnsi="Times New Roman" w:cs="Times New Roman" w:hint="eastAsia"/>
                <w:kern w:val="56"/>
                <w:szCs w:val="24"/>
              </w:rPr>
              <w:t>healthy</w:t>
            </w:r>
            <w:r w:rsidRPr="000365F5">
              <w:rPr>
                <w:rFonts w:ascii="Times New Roman" w:eastAsia="宋体" w:hAnsi="Times New Roman" w:cs="Times New Roman" w:hint="eastAsia"/>
                <w:kern w:val="56"/>
                <w:szCs w:val="24"/>
              </w:rPr>
              <w:t xml:space="preserve"> reasons. It is very important that you shouldn</w:t>
            </w:r>
            <w:r w:rsidRPr="000365F5">
              <w:rPr>
                <w:rFonts w:ascii="Times New Roman" w:eastAsia="宋体" w:hAnsi="Times New Roman" w:cs="Times New Roman"/>
                <w:kern w:val="56"/>
                <w:szCs w:val="24"/>
              </w:rPr>
              <w:t>’</w:t>
            </w:r>
            <w:r w:rsidRPr="000365F5">
              <w:rPr>
                <w:rFonts w:ascii="Times New Roman" w:eastAsia="宋体" w:hAnsi="Times New Roman" w:cs="Times New Roman" w:hint="eastAsia"/>
                <w:kern w:val="56"/>
                <w:szCs w:val="24"/>
              </w:rPr>
              <w:t>t feed them with the food or drink in your hands. You can only feed the animals on the Family Farm in the Children</w:t>
            </w:r>
            <w:r w:rsidRPr="000365F5">
              <w:rPr>
                <w:rFonts w:ascii="Times New Roman" w:eastAsia="宋体" w:hAnsi="Times New Roman" w:cs="Times New Roman"/>
                <w:kern w:val="56"/>
                <w:szCs w:val="24"/>
              </w:rPr>
              <w:t>’</w:t>
            </w:r>
            <w:r w:rsidRPr="000365F5">
              <w:rPr>
                <w:rFonts w:ascii="Times New Roman" w:eastAsia="宋体" w:hAnsi="Times New Roman" w:cs="Times New Roman" w:hint="eastAsia"/>
                <w:kern w:val="56"/>
                <w:szCs w:val="24"/>
              </w:rPr>
              <w:t>s Zoo.</w:t>
            </w:r>
          </w:p>
          <w:p w:rsidR="000365F5" w:rsidRPr="000365F5" w:rsidP="000365F5">
            <w:pPr>
              <w:ind w:firstLine="210"/>
              <w:rPr>
                <w:rFonts w:ascii="Times New Roman" w:eastAsia="宋体" w:hAnsi="Times New Roman" w:cs="Times New Roman"/>
                <w:kern w:val="56"/>
                <w:szCs w:val="24"/>
              </w:rPr>
            </w:pPr>
            <w:r w:rsidRPr="000365F5">
              <w:rPr>
                <w:rFonts w:ascii="Times New Roman" w:eastAsia="宋体" w:hAnsi="Times New Roman" w:cs="Times New Roman" w:hint="eastAsia"/>
                <w:kern w:val="56"/>
                <w:szCs w:val="24"/>
              </w:rPr>
              <w:t>●</w:t>
            </w:r>
            <w:r w:rsidRPr="000365F5">
              <w:rPr>
                <w:rFonts w:ascii="Times New Roman" w:eastAsia="宋体" w:hAnsi="Times New Roman" w:cs="Times New Roman" w:hint="eastAsia"/>
                <w:kern w:val="56"/>
                <w:szCs w:val="24"/>
              </w:rPr>
              <w:t>Do Not</w:t>
            </w:r>
            <w:r w:rsidRPr="000365F5">
              <w:rPr>
                <w:rFonts w:ascii="Times New Roman" w:eastAsia="宋体" w:hAnsi="Times New Roman" w:cs="Times New Roman" w:hint="eastAsia"/>
                <w:b/>
                <w:bCs/>
                <w:kern w:val="56"/>
                <w:szCs w:val="24"/>
              </w:rPr>
              <w:t xml:space="preserve"> </w:t>
            </w:r>
            <w:r w:rsidRPr="000365F5">
              <w:rPr>
                <w:rFonts w:ascii="Times New Roman" w:eastAsia="宋体" w:hAnsi="Times New Roman" w:cs="Times New Roman" w:hint="eastAsia"/>
                <w:bCs/>
                <w:kern w:val="56"/>
                <w:szCs w:val="24"/>
              </w:rPr>
              <w:t>Tease</w:t>
            </w:r>
            <w:r w:rsidRPr="000365F5">
              <w:rPr>
                <w:rFonts w:ascii="Times New Roman" w:eastAsia="宋体" w:hAnsi="Times New Roman" w:cs="Times New Roman" w:hint="eastAsia"/>
                <w:bCs/>
                <w:kern w:val="56"/>
                <w:szCs w:val="24"/>
              </w:rPr>
              <w:t>（戏弄）</w:t>
            </w:r>
            <w:r w:rsidRPr="000365F5">
              <w:rPr>
                <w:rFonts w:ascii="Times New Roman" w:eastAsia="宋体" w:hAnsi="Times New Roman" w:cs="Times New Roman" w:hint="eastAsia"/>
                <w:kern w:val="56"/>
                <w:szCs w:val="24"/>
              </w:rPr>
              <w:t>Animals!</w:t>
            </w:r>
          </w:p>
          <w:p w:rsidR="000365F5" w:rsidRPr="000365F5" w:rsidP="000365F5">
            <w:pPr>
              <w:ind w:firstLine="210"/>
              <w:rPr>
                <w:rFonts w:ascii="Times New Roman" w:eastAsia="宋体" w:hAnsi="Times New Roman" w:cs="Times New Roman"/>
                <w:kern w:val="56"/>
                <w:szCs w:val="24"/>
              </w:rPr>
            </w:pPr>
            <w:r w:rsidRPr="000365F5">
              <w:rPr>
                <w:rFonts w:ascii="Times New Roman" w:eastAsia="宋体" w:hAnsi="Times New Roman" w:cs="Times New Roman" w:hint="eastAsia"/>
                <w:kern w:val="56"/>
                <w:szCs w:val="24"/>
              </w:rPr>
              <w:t xml:space="preserve">We ask you not to tease or shout at the animals. And please do not throw food or anything else to </w:t>
            </w:r>
            <w:r w:rsidRPr="000365F5">
              <w:rPr>
                <w:rFonts w:ascii="Times New Roman" w:eastAsia="宋体" w:hAnsi="Times New Roman" w:cs="Times New Roman" w:hint="eastAsia"/>
                <w:kern w:val="56"/>
                <w:szCs w:val="24"/>
              </w:rPr>
              <w:t>them .</w:t>
            </w:r>
          </w:p>
          <w:p w:rsidR="000365F5" w:rsidRPr="000365F5" w:rsidP="000365F5">
            <w:pPr>
              <w:ind w:firstLine="210"/>
              <w:rPr>
                <w:rFonts w:ascii="Times New Roman" w:eastAsia="宋体" w:hAnsi="Times New Roman" w:cs="Times New Roman"/>
                <w:kern w:val="56"/>
                <w:szCs w:val="24"/>
              </w:rPr>
            </w:pPr>
            <w:r w:rsidRPr="000365F5">
              <w:rPr>
                <w:rFonts w:ascii="Times New Roman" w:eastAsia="宋体" w:hAnsi="Times New Roman" w:cs="Times New Roman" w:hint="eastAsia"/>
                <w:kern w:val="56"/>
                <w:szCs w:val="24"/>
              </w:rPr>
              <w:t>●</w:t>
            </w:r>
            <w:r w:rsidRPr="000365F5">
              <w:rPr>
                <w:rFonts w:ascii="Times New Roman" w:eastAsia="宋体" w:hAnsi="Times New Roman" w:cs="Times New Roman" w:hint="eastAsia"/>
                <w:kern w:val="56"/>
                <w:szCs w:val="24"/>
              </w:rPr>
              <w:t>We don't allow you to bring other pets here !</w:t>
            </w:r>
          </w:p>
          <w:p w:rsidR="000365F5" w:rsidRPr="000365F5" w:rsidP="000365F5">
            <w:pPr>
              <w:ind w:firstLine="210"/>
              <w:rPr>
                <w:rFonts w:ascii="Times New Roman" w:eastAsia="宋体" w:hAnsi="Times New Roman" w:cs="Times New Roman"/>
                <w:kern w:val="56"/>
                <w:szCs w:val="24"/>
              </w:rPr>
            </w:pPr>
            <w:r w:rsidRPr="000365F5">
              <w:rPr>
                <w:rFonts w:ascii="Times New Roman" w:eastAsia="宋体" w:hAnsi="Times New Roman" w:cs="Times New Roman" w:hint="eastAsia"/>
                <w:kern w:val="56"/>
                <w:szCs w:val="24"/>
              </w:rPr>
              <w:t>●</w:t>
            </w:r>
            <w:r w:rsidRPr="000365F5">
              <w:rPr>
                <w:rFonts w:ascii="Times New Roman" w:eastAsia="宋体" w:hAnsi="Times New Roman" w:cs="Times New Roman" w:hint="eastAsia"/>
                <w:kern w:val="56"/>
                <w:szCs w:val="24"/>
              </w:rPr>
              <w:t>Taking photos is OK , but you can't smoke !</w:t>
            </w:r>
          </w:p>
        </w:tc>
      </w:tr>
    </w:tbl>
    <w:p w:rsidR="000365F5" w:rsidRPr="000365F5" w:rsidP="000365F5">
      <w:pPr>
        <w:tabs>
          <w:tab w:val="left" w:pos="6018"/>
        </w:tabs>
        <w:ind w:firstLine="420"/>
        <w:rPr>
          <w:rFonts w:ascii="Times New Roman" w:eastAsia="宋体" w:hAnsi="Times New Roman" w:cs="Times New Roman"/>
          <w:sz w:val="24"/>
          <w:szCs w:val="24"/>
        </w:rPr>
      </w:pPr>
      <w:r w:rsidRPr="000365F5">
        <w:rPr>
          <w:rFonts w:ascii="Times New Roman" w:eastAsia="宋体" w:hAnsi="Arial" w:cs="Times New Roman"/>
          <w:color w:val="000000"/>
          <w:sz w:val="22"/>
          <w:szCs w:val="21"/>
        </w:rPr>
        <w:t>根据材料内容选择最佳答案。</w:t>
      </w:r>
    </w:p>
    <w:p w:rsidR="000365F5" w:rsidRPr="000365F5" w:rsidP="000365F5">
      <w:pPr>
        <w:rPr>
          <w:rFonts w:ascii="Times New Roman" w:hAnsi="Times New Roman" w:cs="Times New Roman"/>
        </w:rPr>
      </w:pPr>
      <w:r w:rsidRPr="000365F5">
        <w:rPr>
          <w:rFonts w:ascii="Times New Roman" w:hAnsi="Times New Roman" w:cs="Times New Roman" w:hint="eastAsia"/>
        </w:rPr>
        <w:t xml:space="preserve">21. The Main Office workers are on duty </w:t>
      </w:r>
      <w:r w:rsidRPr="000365F5">
        <w:rPr>
          <w:rFonts w:ascii="Times New Roman" w:hAnsi="Times New Roman" w:cs="Times New Roman"/>
        </w:rPr>
        <w:t>______</w:t>
      </w:r>
      <w:r w:rsidRPr="000365F5">
        <w:rPr>
          <w:rFonts w:ascii="Times New Roman" w:hAnsi="Times New Roman" w:cs="Times New Roman" w:hint="eastAsia"/>
        </w:rPr>
        <w:t>.</w:t>
      </w:r>
    </w:p>
    <w:p w:rsidR="000365F5" w:rsidRPr="000365F5" w:rsidP="000365F5">
      <w:pPr>
        <w:rPr>
          <w:rFonts w:ascii="Times New Roman" w:hAnsi="Times New Roman" w:cs="Times New Roman"/>
        </w:rPr>
      </w:pPr>
      <w:r w:rsidRPr="000365F5">
        <w:rPr>
          <w:rFonts w:ascii="Times New Roman" w:hAnsi="Times New Roman" w:cs="Times New Roman" w:hint="eastAsia"/>
        </w:rPr>
        <w:t xml:space="preserve">   A. at 7:00 a.m. on Wednesday            B. at </w:t>
      </w:r>
      <w:r w:rsidRPr="000365F5">
        <w:rPr>
          <w:rFonts w:ascii="Times New Roman" w:hAnsi="Times New Roman" w:cs="Times New Roman" w:hint="eastAsia"/>
        </w:rPr>
        <w:t>9 :</w:t>
      </w:r>
      <w:r w:rsidRPr="000365F5">
        <w:rPr>
          <w:rFonts w:ascii="Times New Roman" w:hAnsi="Times New Roman" w:cs="Times New Roman" w:hint="eastAsia"/>
        </w:rPr>
        <w:t xml:space="preserve">00 a.m. Saturday </w:t>
      </w:r>
    </w:p>
    <w:p w:rsidR="000365F5" w:rsidRPr="000365F5" w:rsidP="000365F5">
      <w:pPr>
        <w:rPr>
          <w:rFonts w:ascii="Times New Roman" w:hAnsi="Times New Roman" w:cs="Times New Roman"/>
        </w:rPr>
      </w:pPr>
      <w:r w:rsidRPr="000365F5">
        <w:rPr>
          <w:rFonts w:ascii="Times New Roman" w:hAnsi="Times New Roman" w:cs="Times New Roman" w:hint="eastAsia"/>
        </w:rPr>
        <w:t xml:space="preserve">   C. at 9:30 p.m. on Sunday               D. at 10:00 p.m. on Friday</w:t>
      </w:r>
    </w:p>
    <w:p w:rsidR="000365F5" w:rsidRPr="000365F5" w:rsidP="000365F5">
      <w:pPr>
        <w:rPr>
          <w:rFonts w:ascii="Times New Roman" w:hAnsi="Times New Roman" w:cs="Times New Roman"/>
        </w:rPr>
      </w:pPr>
      <w:r w:rsidRPr="000365F5">
        <w:rPr>
          <w:rFonts w:ascii="Times New Roman" w:hAnsi="Times New Roman" w:cs="Times New Roman" w:hint="eastAsia"/>
        </w:rPr>
        <w:t xml:space="preserve">22. There are </w:t>
      </w:r>
      <w:r w:rsidRPr="000365F5">
        <w:rPr>
          <w:rFonts w:ascii="Times New Roman" w:eastAsia="楷体" w:hAnsi="Times New Roman" w:cs="Times New Roman"/>
        </w:rPr>
        <w:t>______</w:t>
      </w:r>
      <w:r w:rsidRPr="000365F5">
        <w:rPr>
          <w:rFonts w:ascii="Times New Roman" w:eastAsia="楷体" w:hAnsi="Times New Roman" w:cs="Times New Roman" w:hint="eastAsia"/>
        </w:rPr>
        <w:t xml:space="preserve"> </w:t>
      </w:r>
      <w:r w:rsidRPr="000365F5">
        <w:rPr>
          <w:rFonts w:ascii="Times New Roman" w:hAnsi="Times New Roman" w:cs="Times New Roman" w:hint="eastAsia"/>
        </w:rPr>
        <w:t>rules for you to remember if you go to West Hill Zoo.</w:t>
      </w:r>
    </w:p>
    <w:p w:rsidR="000365F5" w:rsidRPr="000365F5" w:rsidP="000365F5">
      <w:pPr>
        <w:rPr>
          <w:rFonts w:ascii="Times New Roman" w:hAnsi="Times New Roman" w:cs="Times New Roman"/>
        </w:rPr>
      </w:pPr>
      <w:r w:rsidRPr="000365F5">
        <w:rPr>
          <w:rFonts w:ascii="Times New Roman" w:hAnsi="Times New Roman" w:cs="Times New Roman" w:hint="eastAsia"/>
        </w:rPr>
        <w:t xml:space="preserve">   A. </w:t>
      </w:r>
      <w:r w:rsidRPr="000365F5">
        <w:rPr>
          <w:rFonts w:ascii="Times New Roman" w:hAnsi="Times New Roman" w:cs="Times New Roman" w:hint="eastAsia"/>
        </w:rPr>
        <w:t>one</w:t>
      </w:r>
      <w:r w:rsidRPr="000365F5">
        <w:rPr>
          <w:rFonts w:ascii="Times New Roman" w:hAnsi="Times New Roman" w:cs="Times New Roman" w:hint="eastAsia"/>
        </w:rPr>
        <w:t xml:space="preserve">           B. two           C. three        D. four</w:t>
      </w:r>
    </w:p>
    <w:p w:rsidR="000365F5" w:rsidRPr="000365F5" w:rsidP="000365F5">
      <w:pPr>
        <w:rPr>
          <w:rFonts w:ascii="Times New Roman" w:hAnsi="Times New Roman" w:cs="Times New Roman"/>
        </w:rPr>
      </w:pPr>
      <w:r w:rsidRPr="000365F5">
        <w:rPr>
          <w:rFonts w:ascii="Times New Roman" w:hAnsi="Times New Roman" w:cs="Times New Roman" w:hint="eastAsia"/>
        </w:rPr>
        <w:t>23. Mr. Green wants to go t</w:t>
      </w:r>
      <w:r w:rsidRPr="000365F5">
        <w:rPr>
          <w:rFonts w:ascii="Times New Roman" w:hAnsi="Times New Roman" w:cs="Times New Roman"/>
        </w:rPr>
        <w:t>o the zoo with his two children</w:t>
      </w:r>
      <w:r w:rsidRPr="000365F5">
        <w:rPr>
          <w:rFonts w:ascii="Times New Roman" w:hAnsi="Times New Roman" w:cs="Times New Roman" w:hint="eastAsia"/>
        </w:rPr>
        <w:t xml:space="preserve">. His son is 1.6 m tall and his daughter </w:t>
      </w:r>
    </w:p>
    <w:p w:rsidR="000365F5" w:rsidRPr="000365F5" w:rsidP="000365F5">
      <w:pPr>
        <w:rPr>
          <w:rFonts w:ascii="Times New Roman" w:hAnsi="Times New Roman" w:cs="Times New Roman"/>
        </w:rPr>
      </w:pPr>
      <w:r w:rsidRPr="000365F5">
        <w:rPr>
          <w:rFonts w:ascii="Times New Roman" w:hAnsi="Times New Roman" w:cs="Times New Roman" w:hint="eastAsia"/>
        </w:rPr>
        <w:t xml:space="preserve">   </w:t>
      </w:r>
      <w:r w:rsidRPr="000365F5">
        <w:rPr>
          <w:rFonts w:ascii="Times New Roman" w:hAnsi="Times New Roman" w:cs="Times New Roman" w:hint="eastAsia"/>
        </w:rPr>
        <w:t>is</w:t>
      </w:r>
      <w:r w:rsidRPr="000365F5">
        <w:rPr>
          <w:rFonts w:ascii="Times New Roman" w:hAnsi="Times New Roman" w:cs="Times New Roman" w:hint="eastAsia"/>
        </w:rPr>
        <w:t xml:space="preserve"> 1.2m tall . He has to pay </w:t>
      </w:r>
      <w:r w:rsidRPr="000365F5">
        <w:rPr>
          <w:rFonts w:ascii="Times New Roman" w:hAnsi="Times New Roman" w:cs="Times New Roman"/>
        </w:rPr>
        <w:t>_________</w:t>
      </w:r>
      <w:r w:rsidRPr="000365F5">
        <w:rPr>
          <w:rFonts w:ascii="Times New Roman" w:hAnsi="Times New Roman" w:cs="Times New Roman" w:hint="eastAsia"/>
        </w:rPr>
        <w:t>.</w:t>
      </w:r>
    </w:p>
    <w:p w:rsidR="000365F5" w:rsidRPr="000365F5" w:rsidP="000365F5">
      <w:pPr>
        <w:rPr>
          <w:rFonts w:ascii="Times New Roman" w:eastAsia="楷体" w:hAnsi="Times New Roman" w:cs="Times New Roman"/>
        </w:rPr>
      </w:pPr>
      <w:r w:rsidRPr="000365F5">
        <w:rPr>
          <w:rFonts w:ascii="Times New Roman" w:hAnsi="Times New Roman" w:cs="Times New Roman" w:hint="eastAsia"/>
        </w:rPr>
        <w:t xml:space="preserve">   A. </w:t>
      </w:r>
      <w:r w:rsidRPr="000365F5">
        <w:rPr>
          <w:rFonts w:ascii="Times New Roman" w:hAnsi="Times New Roman" w:cs="Times New Roman"/>
          <w:szCs w:val="21"/>
        </w:rPr>
        <w:t>¥</w:t>
      </w:r>
      <w:r w:rsidRPr="000365F5">
        <w:rPr>
          <w:rFonts w:ascii="Times New Roman" w:hAnsi="Times New Roman" w:cs="Times New Roman" w:hint="eastAsia"/>
          <w:szCs w:val="21"/>
        </w:rPr>
        <w:t xml:space="preserve"> </w:t>
      </w:r>
      <w:r w:rsidRPr="000365F5">
        <w:rPr>
          <w:rFonts w:ascii="Times New Roman" w:hAnsi="Times New Roman" w:cs="Times New Roman" w:hint="eastAsia"/>
        </w:rPr>
        <w:t xml:space="preserve">300           B. </w:t>
      </w:r>
      <w:r w:rsidRPr="000365F5">
        <w:rPr>
          <w:rFonts w:ascii="Times New Roman" w:hAnsi="Times New Roman" w:cs="Times New Roman"/>
          <w:szCs w:val="21"/>
        </w:rPr>
        <w:t>¥</w:t>
      </w:r>
      <w:r w:rsidRPr="000365F5">
        <w:rPr>
          <w:rFonts w:ascii="Times New Roman" w:hAnsi="Times New Roman" w:cs="Times New Roman" w:hint="eastAsia"/>
          <w:szCs w:val="21"/>
        </w:rPr>
        <w:t xml:space="preserve"> </w:t>
      </w:r>
      <w:r w:rsidRPr="000365F5">
        <w:rPr>
          <w:rFonts w:ascii="Times New Roman" w:hAnsi="Times New Roman" w:cs="Times New Roman" w:hint="eastAsia"/>
        </w:rPr>
        <w:t xml:space="preserve">400          C. </w:t>
      </w:r>
      <w:r w:rsidRPr="000365F5">
        <w:rPr>
          <w:rFonts w:ascii="Times New Roman" w:hAnsi="Times New Roman" w:cs="Times New Roman"/>
          <w:szCs w:val="21"/>
        </w:rPr>
        <w:t>¥</w:t>
      </w:r>
      <w:r w:rsidRPr="000365F5">
        <w:rPr>
          <w:rFonts w:ascii="Times New Roman" w:hAnsi="Times New Roman" w:cs="Times New Roman" w:hint="eastAsia"/>
          <w:szCs w:val="21"/>
        </w:rPr>
        <w:t xml:space="preserve"> 500 </w:t>
      </w:r>
      <w:r w:rsidRPr="000365F5">
        <w:rPr>
          <w:rFonts w:ascii="Times New Roman" w:hAnsi="Times New Roman" w:cs="Times New Roman" w:hint="eastAsia"/>
        </w:rPr>
        <w:t xml:space="preserve">       D. </w:t>
      </w:r>
      <w:r w:rsidRPr="000365F5">
        <w:rPr>
          <w:rFonts w:ascii="Times New Roman" w:hAnsi="Times New Roman" w:cs="Times New Roman"/>
          <w:szCs w:val="21"/>
        </w:rPr>
        <w:t>¥</w:t>
      </w:r>
      <w:r w:rsidRPr="000365F5">
        <w:rPr>
          <w:rFonts w:ascii="Times New Roman" w:hAnsi="Times New Roman" w:cs="Times New Roman" w:hint="eastAsia"/>
          <w:szCs w:val="21"/>
        </w:rPr>
        <w:t xml:space="preserve"> 600</w:t>
      </w:r>
    </w:p>
    <w:p w:rsidR="000365F5" w:rsidRPr="000365F5" w:rsidP="000365F5">
      <w:pPr>
        <w:rPr>
          <w:rFonts w:ascii="Times New Roman" w:hAnsi="Times New Roman" w:cs="Times New Roman"/>
        </w:rPr>
      </w:pPr>
      <w:r w:rsidRPr="000365F5">
        <w:rPr>
          <w:rFonts w:ascii="Times New Roman" w:hAnsi="Times New Roman" w:cs="Times New Roman" w:hint="eastAsia"/>
        </w:rPr>
        <w:t>24</w:t>
      </w:r>
      <w:r w:rsidRPr="000365F5">
        <w:rPr>
          <w:rFonts w:ascii="Times New Roman" w:hAnsi="Times New Roman" w:cs="Times New Roman"/>
        </w:rPr>
        <w:t>. You can _______</w:t>
      </w:r>
      <w:r w:rsidRPr="000365F5">
        <w:rPr>
          <w:rFonts w:ascii="Times New Roman" w:hAnsi="Times New Roman" w:cs="Times New Roman" w:hint="eastAsia"/>
        </w:rPr>
        <w:t xml:space="preserve"> in the </w:t>
      </w:r>
      <w:r w:rsidRPr="000365F5">
        <w:rPr>
          <w:rFonts w:ascii="Times New Roman" w:hAnsi="Times New Roman" w:cs="Times New Roman" w:hint="eastAsia"/>
        </w:rPr>
        <w:t>zoo .</w:t>
      </w:r>
    </w:p>
    <w:p w:rsidR="000365F5" w:rsidRPr="000365F5" w:rsidP="000365F5">
      <w:pPr>
        <w:rPr>
          <w:rFonts w:ascii="Times New Roman" w:hAnsi="Times New Roman" w:cs="Times New Roman"/>
        </w:rPr>
      </w:pPr>
      <w:r w:rsidRPr="000365F5">
        <w:rPr>
          <w:rFonts w:ascii="Times New Roman" w:hAnsi="Times New Roman" w:cs="Times New Roman" w:hint="eastAsia"/>
        </w:rPr>
        <w:t xml:space="preserve">   </w:t>
      </w:r>
      <w:r w:rsidRPr="000365F5">
        <w:rPr>
          <w:rFonts w:ascii="Times New Roman" w:hAnsi="Times New Roman" w:cs="Times New Roman"/>
        </w:rPr>
        <w:t xml:space="preserve">A. </w:t>
      </w:r>
      <w:r w:rsidRPr="000365F5">
        <w:rPr>
          <w:rFonts w:ascii="Times New Roman" w:eastAsia="楷体" w:hAnsi="Times New Roman" w:cs="Times New Roman"/>
        </w:rPr>
        <w:t>feed all the animals</w:t>
      </w:r>
      <w:r w:rsidRPr="000365F5">
        <w:rPr>
          <w:rFonts w:ascii="Times New Roman" w:hAnsi="Times New Roman" w:cs="Times New Roman"/>
        </w:rPr>
        <w:t xml:space="preserve">          </w:t>
      </w:r>
      <w:r w:rsidRPr="000365F5">
        <w:rPr>
          <w:rFonts w:ascii="Times New Roman" w:hAnsi="Times New Roman" w:cs="Times New Roman" w:hint="eastAsia"/>
        </w:rPr>
        <w:t xml:space="preserve">     </w:t>
      </w:r>
      <w:r w:rsidRPr="000365F5">
        <w:rPr>
          <w:rFonts w:ascii="Times New Roman" w:hAnsi="Times New Roman" w:cs="Times New Roman"/>
        </w:rPr>
        <w:t xml:space="preserve">B. </w:t>
      </w:r>
      <w:r w:rsidRPr="000365F5">
        <w:rPr>
          <w:rFonts w:ascii="Times New Roman" w:eastAsia="楷体" w:hAnsi="Times New Roman" w:cs="Times New Roman"/>
        </w:rPr>
        <w:t>throw food to the animals</w:t>
      </w:r>
      <w:r w:rsidRPr="000365F5">
        <w:rPr>
          <w:rFonts w:ascii="Times New Roman" w:hAnsi="Times New Roman" w:cs="Times New Roman"/>
        </w:rPr>
        <w:t xml:space="preserve">     </w:t>
      </w:r>
    </w:p>
    <w:p w:rsidR="000365F5" w:rsidRPr="000365F5" w:rsidP="000365F5">
      <w:pPr>
        <w:rPr>
          <w:rFonts w:ascii="Times New Roman" w:hAnsi="Times New Roman" w:cs="Times New Roman"/>
        </w:rPr>
      </w:pPr>
      <w:r w:rsidRPr="000365F5">
        <w:rPr>
          <w:rFonts w:ascii="Times New Roman" w:hAnsi="Times New Roman" w:cs="Times New Roman"/>
        </w:rPr>
        <w:t xml:space="preserve">   C. </w:t>
      </w:r>
      <w:r w:rsidRPr="000365F5">
        <w:rPr>
          <w:rFonts w:ascii="Times New Roman" w:eastAsia="楷体" w:hAnsi="Times New Roman" w:cs="Times New Roman"/>
        </w:rPr>
        <w:t>take</w:t>
      </w:r>
      <w:r w:rsidRPr="000365F5">
        <w:rPr>
          <w:rFonts w:ascii="Times New Roman" w:eastAsia="楷体" w:hAnsi="Times New Roman" w:cs="Times New Roman"/>
        </w:rPr>
        <w:t xml:space="preserve"> your pet dog </w:t>
      </w:r>
      <w:r w:rsidRPr="000365F5">
        <w:rPr>
          <w:rFonts w:ascii="Times New Roman" w:eastAsia="楷体" w:hAnsi="Times New Roman" w:cs="Times New Roman" w:hint="eastAsia"/>
        </w:rPr>
        <w:t>with you</w:t>
      </w:r>
      <w:r w:rsidRPr="000365F5">
        <w:rPr>
          <w:rFonts w:ascii="Times New Roman" w:eastAsia="楷体" w:hAnsi="Times New Roman" w:cs="Times New Roman"/>
        </w:rPr>
        <w:t xml:space="preserve"> </w:t>
      </w:r>
      <w:r w:rsidRPr="000365F5">
        <w:rPr>
          <w:rFonts w:ascii="Times New Roman" w:hAnsi="Times New Roman" w:cs="Times New Roman"/>
        </w:rPr>
        <w:t xml:space="preserve">        D. </w:t>
      </w:r>
      <w:r w:rsidRPr="000365F5">
        <w:rPr>
          <w:rFonts w:ascii="Times New Roman" w:eastAsia="楷体" w:hAnsi="Times New Roman" w:cs="Times New Roman"/>
        </w:rPr>
        <w:t>take photos</w:t>
      </w:r>
    </w:p>
    <w:p w:rsidR="000365F5" w:rsidRPr="000365F5" w:rsidP="000365F5">
      <w:pPr>
        <w:rPr>
          <w:rFonts w:ascii="Times New Roman" w:hAnsi="Times New Roman" w:cs="Times New Roman"/>
        </w:rPr>
      </w:pPr>
      <w:r w:rsidRPr="000365F5">
        <w:rPr>
          <w:rFonts w:ascii="Times New Roman" w:hAnsi="Times New Roman" w:cs="Times New Roman" w:hint="eastAsia"/>
        </w:rPr>
        <w:t xml:space="preserve">25. Which of the following is </w:t>
      </w:r>
      <w:r w:rsidRPr="000365F5">
        <w:rPr>
          <w:rFonts w:ascii="Times New Roman" w:hAnsi="Times New Roman" w:cs="Times New Roman" w:hint="eastAsia"/>
          <w:b/>
        </w:rPr>
        <w:t>TRUE</w:t>
      </w:r>
      <w:r w:rsidRPr="000365F5">
        <w:rPr>
          <w:rFonts w:ascii="Times New Roman" w:hAnsi="Times New Roman" w:cs="Times New Roman" w:hint="eastAsia"/>
        </w:rPr>
        <w:t xml:space="preserve"> according to the </w:t>
      </w:r>
      <w:r w:rsidRPr="000365F5">
        <w:rPr>
          <w:rFonts w:ascii="Times New Roman" w:hAnsi="Times New Roman" w:cs="Times New Roman" w:hint="eastAsia"/>
        </w:rPr>
        <w:t>passage ?</w:t>
      </w:r>
    </w:p>
    <w:p w:rsidR="000365F5" w:rsidRPr="000365F5" w:rsidP="000365F5">
      <w:pPr>
        <w:rPr>
          <w:rFonts w:ascii="Times New Roman" w:hAnsi="Times New Roman" w:cs="Times New Roman"/>
        </w:rPr>
      </w:pPr>
      <w:r w:rsidRPr="000365F5">
        <w:rPr>
          <w:rFonts w:ascii="Times New Roman" w:hAnsi="Times New Roman" w:cs="Times New Roman" w:hint="eastAsia"/>
        </w:rPr>
        <w:t xml:space="preserve">   A. There are less than two hundred kinds of animals in West Hill </w:t>
      </w:r>
      <w:r w:rsidRPr="000365F5">
        <w:rPr>
          <w:rFonts w:ascii="Times New Roman" w:hAnsi="Times New Roman" w:cs="Times New Roman" w:hint="eastAsia"/>
        </w:rPr>
        <w:t>Zoo .</w:t>
      </w:r>
    </w:p>
    <w:p w:rsidR="000365F5" w:rsidRPr="000365F5" w:rsidP="000365F5">
      <w:pPr>
        <w:rPr>
          <w:rFonts w:ascii="Times New Roman" w:hAnsi="Times New Roman" w:cs="Times New Roman"/>
        </w:rPr>
      </w:pPr>
      <w:r w:rsidRPr="000365F5">
        <w:rPr>
          <w:rFonts w:ascii="Times New Roman" w:hAnsi="Times New Roman" w:cs="Times New Roman" w:hint="eastAsia"/>
        </w:rPr>
        <w:t xml:space="preserve">   B. The phone number of the Main office is </w:t>
      </w:r>
      <w:r w:rsidRPr="000365F5">
        <w:rPr>
          <w:rFonts w:ascii="Times New Roman" w:hAnsi="Times New Roman" w:cs="Times New Roman" w:hint="eastAsia"/>
        </w:rPr>
        <w:t>7637080 .</w:t>
      </w:r>
    </w:p>
    <w:p w:rsidR="000365F5" w:rsidRPr="000365F5" w:rsidP="000365F5">
      <w:pPr>
        <w:rPr>
          <w:rFonts w:ascii="Times New Roman" w:hAnsi="Times New Roman" w:cs="Times New Roman"/>
        </w:rPr>
      </w:pPr>
      <w:r w:rsidRPr="000365F5">
        <w:rPr>
          <w:rFonts w:ascii="Times New Roman" w:hAnsi="Times New Roman" w:cs="Times New Roman" w:hint="eastAsia"/>
        </w:rPr>
        <w:t xml:space="preserve">   C. If you want to feed the animals, you can go to the Family Farm in the Children</w:t>
      </w:r>
      <w:r w:rsidRPr="000365F5">
        <w:rPr>
          <w:rFonts w:ascii="Times New Roman" w:hAnsi="Times New Roman" w:cs="Times New Roman"/>
        </w:rPr>
        <w:t>’</w:t>
      </w:r>
      <w:r w:rsidRPr="000365F5">
        <w:rPr>
          <w:rFonts w:ascii="Times New Roman" w:hAnsi="Times New Roman" w:cs="Times New Roman" w:hint="eastAsia"/>
        </w:rPr>
        <w:t xml:space="preserve">s </w:t>
      </w:r>
      <w:r w:rsidRPr="000365F5">
        <w:rPr>
          <w:rFonts w:ascii="Times New Roman" w:hAnsi="Times New Roman" w:cs="Times New Roman" w:hint="eastAsia"/>
        </w:rPr>
        <w:t>Zoo .</w:t>
      </w:r>
    </w:p>
    <w:p w:rsidR="000365F5" w:rsidRPr="000365F5" w:rsidP="000365F5">
      <w:pPr>
        <w:rPr>
          <w:rFonts w:ascii="Times New Roman" w:hAnsi="Times New Roman" w:cs="Times New Roman"/>
        </w:rPr>
      </w:pPr>
      <w:r w:rsidRPr="000365F5">
        <w:rPr>
          <w:rFonts w:ascii="Times New Roman" w:hAnsi="Times New Roman" w:cs="Times New Roman"/>
        </w:rPr>
        <w:t xml:space="preserve">   </w:t>
      </w:r>
      <w:r w:rsidRPr="000365F5">
        <w:rPr>
          <w:rFonts w:ascii="Times New Roman" w:hAnsi="Times New Roman" w:cs="Times New Roman" w:hint="eastAsia"/>
        </w:rPr>
        <w:t xml:space="preserve">D. If you have some problems, you can ask the zoo keeper to help you. </w:t>
      </w:r>
    </w:p>
    <w:p w:rsidR="000365F5" w:rsidRPr="000365F5" w:rsidP="000365F5">
      <w:pPr>
        <w:ind w:firstLine="420" w:firstLineChars="200"/>
        <w:rPr>
          <w:rFonts w:ascii="Times New Roman" w:eastAsia="宋体" w:hAnsi="Times New Roman" w:cs="Times New Roman"/>
          <w:b/>
          <w:szCs w:val="24"/>
        </w:rPr>
      </w:pPr>
      <w:r w:rsidRPr="000365F5">
        <w:rPr>
          <w:rFonts w:ascii="Calibri" w:eastAsia="宋体" w:hAnsi="Calibri" w:cs="Times New Roman" w:hint="eastAsia"/>
        </w:rPr>
        <w:t xml:space="preserve">                            </w:t>
      </w:r>
      <w:r w:rsidRPr="000365F5">
        <w:rPr>
          <w:rFonts w:ascii="Times New Roman" w:eastAsia="宋体" w:hAnsi="Times New Roman" w:cs="Times New Roman"/>
          <w:b/>
          <w:szCs w:val="24"/>
        </w:rPr>
        <w:t>B</w:t>
      </w:r>
    </w:p>
    <w:p w:rsidR="000365F5" w:rsidRPr="000365F5" w:rsidP="000365F5">
      <w:pPr>
        <w:rPr>
          <w:rFonts w:ascii="Times New Roman" w:hAnsi="Times New Roman" w:cs="Times New Roman"/>
        </w:rPr>
      </w:pPr>
      <w:r w:rsidRPr="000365F5">
        <w:rPr>
          <w:rFonts w:ascii="Times New Roman" w:hAnsi="Times New Roman" w:cs="Times New Roman" w:hint="eastAsia"/>
        </w:rPr>
        <w:tab/>
      </w:r>
      <w:r w:rsidRPr="000365F5">
        <w:rPr>
          <w:rFonts w:ascii="Times New Roman" w:hAnsi="Times New Roman" w:cs="Times New Roman"/>
        </w:rPr>
        <w:t>Is it possible to learn about the history of the world in just one day? Maybe — if you visit an exhibition called “A History of the World in 100 Objects.”</w:t>
      </w:r>
    </w:p>
    <w:p w:rsidR="000365F5" w:rsidRPr="000365F5" w:rsidP="000365F5">
      <w:pPr>
        <w:rPr>
          <w:rFonts w:ascii="Times New Roman" w:hAnsi="Times New Roman" w:cs="Times New Roman"/>
        </w:rPr>
      </w:pPr>
      <w:r w:rsidRPr="000365F5">
        <w:rPr>
          <w:rFonts w:ascii="Times New Roman" w:hAnsi="Times New Roman" w:cs="Times New Roman"/>
        </w:rPr>
        <w:tab/>
        <w:t xml:space="preserve">The objects are from the famous British Museum. “A History of the World in 100 Objects” is one of the museum’s greatest exhibitions. Now it comes to China for the very first time. The exhibition opened in the National Museum of China in Beijing on March 2 and will last until May 31. </w:t>
      </w:r>
    </w:p>
    <w:p w:rsidR="000365F5" w:rsidRPr="000365F5" w:rsidP="000365F5">
      <w:pPr>
        <w:rPr>
          <w:rFonts w:ascii="Times New Roman" w:hAnsi="Times New Roman" w:cs="Times New Roman"/>
        </w:rPr>
      </w:pPr>
      <w:r w:rsidRPr="000365F5">
        <w:rPr>
          <w:rFonts w:ascii="Times New Roman" w:hAnsi="Times New Roman" w:cs="Times New Roman"/>
        </w:rPr>
        <w:tab/>
        <w:t xml:space="preserve">The British Museum spent four years carefully choosing the 100 objects from its huge collection of eight million things. They had to stand for different times and cultures. </w:t>
      </w:r>
    </w:p>
    <w:p w:rsidR="000365F5" w:rsidRPr="000365F5" w:rsidP="000365F5">
      <w:pPr>
        <w:rPr>
          <w:rFonts w:ascii="Times New Roman" w:hAnsi="Times New Roman" w:cs="Times New Roman"/>
        </w:rPr>
      </w:pPr>
      <w:r w:rsidRPr="000365F5">
        <w:rPr>
          <w:rFonts w:ascii="Times New Roman" w:hAnsi="Times New Roman" w:cs="Times New Roman"/>
        </w:rPr>
        <w:tab/>
        <w:t>“The objects have to cover the whole world. They range(</w:t>
      </w:r>
      <w:r w:rsidRPr="000365F5">
        <w:rPr>
          <w:rFonts w:ascii="Times New Roman" w:hAnsi="Times New Roman" w:cs="Times New Roman"/>
        </w:rPr>
        <w:t>包括</w:t>
      </w:r>
      <w:r w:rsidRPr="000365F5">
        <w:rPr>
          <w:rFonts w:ascii="Times New Roman" w:hAnsi="Times New Roman" w:cs="Times New Roman"/>
        </w:rPr>
        <w:t>) from a cooking pot to a golden galleon(</w:t>
      </w:r>
      <w:r w:rsidRPr="000365F5">
        <w:rPr>
          <w:rFonts w:ascii="Times New Roman" w:hAnsi="Times New Roman" w:cs="Times New Roman"/>
        </w:rPr>
        <w:t>西班牙大型帆船</w:t>
      </w:r>
      <w:r w:rsidRPr="000365F5">
        <w:rPr>
          <w:rFonts w:ascii="Times New Roman" w:hAnsi="Times New Roman" w:cs="Times New Roman"/>
        </w:rPr>
        <w:t>), from a Stone Age tool to a credit card(</w:t>
      </w:r>
      <w:r w:rsidRPr="000365F5">
        <w:rPr>
          <w:rFonts w:ascii="Times New Roman" w:hAnsi="Times New Roman" w:cs="Times New Roman"/>
        </w:rPr>
        <w:t>信用卡</w:t>
      </w:r>
      <w:r w:rsidRPr="000365F5">
        <w:rPr>
          <w:rFonts w:ascii="Times New Roman" w:hAnsi="Times New Roman" w:cs="Times New Roman"/>
        </w:rPr>
        <w:t>),</w:t>
      </w:r>
      <w:r w:rsidRPr="000365F5">
        <w:rPr>
          <w:rFonts w:ascii="Times New Roman" w:hAnsi="Times New Roman" w:cs="Times New Roman"/>
        </w:rPr>
        <w:t>”</w:t>
      </w:r>
      <w:r w:rsidRPr="000365F5">
        <w:rPr>
          <w:rFonts w:ascii="Times New Roman" w:hAnsi="Times New Roman" w:cs="Times New Roman"/>
        </w:rPr>
        <w:t xml:space="preserve"> Neil </w:t>
      </w:r>
      <w:r w:rsidRPr="000365F5">
        <w:rPr>
          <w:rFonts w:ascii="Times New Roman" w:hAnsi="Times New Roman" w:cs="Times New Roman"/>
        </w:rPr>
        <w:t>MacGregor</w:t>
      </w:r>
      <w:r w:rsidRPr="000365F5">
        <w:rPr>
          <w:rFonts w:ascii="Times New Roman" w:hAnsi="Times New Roman" w:cs="Times New Roman"/>
        </w:rPr>
        <w:t>, former director of the British Museum, wrote in a book. He was in charge of choosing the objects.</w:t>
      </w:r>
    </w:p>
    <w:p w:rsidR="000365F5" w:rsidRPr="000365F5" w:rsidP="000365F5">
      <w:pPr>
        <w:rPr>
          <w:rFonts w:ascii="Times New Roman" w:hAnsi="Times New Roman" w:cs="Times New Roman"/>
        </w:rPr>
      </w:pPr>
      <w:r w:rsidRPr="000365F5">
        <w:rPr>
          <w:rFonts w:ascii="Times New Roman" w:hAnsi="Times New Roman" w:cs="Times New Roman"/>
        </w:rPr>
        <w:tab/>
        <w:t>For example, there is a seal (</w:t>
      </w:r>
      <w:r w:rsidRPr="000365F5">
        <w:rPr>
          <w:rFonts w:ascii="Times New Roman" w:hAnsi="Times New Roman" w:cs="Times New Roman"/>
        </w:rPr>
        <w:t>印章</w:t>
      </w:r>
      <w:r w:rsidRPr="000365F5">
        <w:rPr>
          <w:rFonts w:ascii="Times New Roman" w:hAnsi="Times New Roman" w:cs="Times New Roman"/>
        </w:rPr>
        <w:t>) that people in the Indus Valley(</w:t>
      </w:r>
      <w:r w:rsidRPr="000365F5">
        <w:rPr>
          <w:rFonts w:ascii="Times New Roman" w:hAnsi="Times New Roman" w:cs="Times New Roman"/>
        </w:rPr>
        <w:t>印度河流域</w:t>
      </w:r>
      <w:r w:rsidRPr="000365F5">
        <w:rPr>
          <w:rFonts w:ascii="Times New Roman" w:hAnsi="Times New Roman" w:cs="Times New Roman"/>
        </w:rPr>
        <w:t>) used in around 2500 B.</w:t>
      </w:r>
      <w:r w:rsidRPr="000365F5">
        <w:rPr>
          <w:rFonts w:ascii="Times New Roman" w:hAnsi="Times New Roman" w:cs="Times New Roman"/>
        </w:rPr>
        <w:t>C.(</w:t>
      </w:r>
      <w:r w:rsidRPr="000365F5">
        <w:rPr>
          <w:rFonts w:ascii="Times New Roman" w:hAnsi="Times New Roman" w:cs="Times New Roman"/>
        </w:rPr>
        <w:t>公元前</w:t>
      </w:r>
      <w:r w:rsidRPr="000365F5">
        <w:rPr>
          <w:rFonts w:ascii="Times New Roman" w:hAnsi="Times New Roman" w:cs="Times New Roman"/>
        </w:rPr>
        <w:t>). There is also a tablet (</w:t>
      </w:r>
      <w:r w:rsidRPr="000365F5">
        <w:rPr>
          <w:rFonts w:ascii="Times New Roman" w:hAnsi="Times New Roman" w:cs="Times New Roman"/>
        </w:rPr>
        <w:t>匾额</w:t>
      </w:r>
      <w:r w:rsidRPr="000365F5">
        <w:rPr>
          <w:rFonts w:ascii="Times New Roman" w:hAnsi="Times New Roman" w:cs="Times New Roman"/>
        </w:rPr>
        <w:t>) that people used in around 700 B.</w:t>
      </w:r>
      <w:r w:rsidRPr="000365F5">
        <w:rPr>
          <w:rFonts w:ascii="Times New Roman" w:hAnsi="Times New Roman" w:cs="Times New Roman"/>
        </w:rPr>
        <w:t>C. in the Middle East.</w:t>
      </w:r>
      <w:r w:rsidRPr="000365F5">
        <w:rPr>
          <w:rFonts w:ascii="Times New Roman" w:hAnsi="Times New Roman" w:cs="Times New Roman"/>
        </w:rPr>
        <w:t xml:space="preserve"> But modern objects like a solar-powered lamp are also on display. They show the results of scientific development.</w:t>
      </w:r>
    </w:p>
    <w:p w:rsidR="000365F5" w:rsidRPr="000365F5" w:rsidP="000365F5">
      <w:pPr>
        <w:rPr>
          <w:rFonts w:ascii="Times New Roman" w:hAnsi="Times New Roman" w:cs="Times New Roman"/>
        </w:rPr>
      </w:pPr>
      <w:r w:rsidRPr="000365F5">
        <w:rPr>
          <w:rFonts w:ascii="Times New Roman" w:hAnsi="Times New Roman" w:cs="Times New Roman"/>
        </w:rPr>
        <w:tab/>
        <w:t>Of course, there is no lack (</w:t>
      </w:r>
      <w:r w:rsidRPr="000365F5">
        <w:rPr>
          <w:rFonts w:ascii="Times New Roman" w:hAnsi="Times New Roman" w:cs="Times New Roman"/>
        </w:rPr>
        <w:t>缺少</w:t>
      </w:r>
      <w:r w:rsidRPr="000365F5">
        <w:rPr>
          <w:rFonts w:ascii="Times New Roman" w:hAnsi="Times New Roman" w:cs="Times New Roman"/>
        </w:rPr>
        <w:t>) of objects from China. You will see a bronze (</w:t>
      </w:r>
      <w:r w:rsidRPr="000365F5">
        <w:rPr>
          <w:rFonts w:ascii="Times New Roman" w:hAnsi="Times New Roman" w:cs="Times New Roman"/>
        </w:rPr>
        <w:t>青铜</w:t>
      </w:r>
      <w:r w:rsidRPr="000365F5">
        <w:rPr>
          <w:rFonts w:ascii="Times New Roman" w:hAnsi="Times New Roman" w:cs="Times New Roman"/>
        </w:rPr>
        <w:t>) bell from the time of Confucius (</w:t>
      </w:r>
      <w:r w:rsidRPr="000365F5">
        <w:rPr>
          <w:rFonts w:ascii="Times New Roman" w:hAnsi="Times New Roman" w:cs="Times New Roman"/>
        </w:rPr>
        <w:t>孔子</w:t>
      </w:r>
      <w:r w:rsidRPr="000365F5">
        <w:rPr>
          <w:rFonts w:ascii="Times New Roman" w:hAnsi="Times New Roman" w:cs="Times New Roman"/>
        </w:rPr>
        <w:t>). There is also a banknote from the Ming dynasty, showing that China was the first country to use paper money.</w:t>
      </w:r>
    </w:p>
    <w:p w:rsidR="000365F5" w:rsidRPr="000365F5" w:rsidP="000365F5">
      <w:pPr>
        <w:tabs>
          <w:tab w:val="left" w:pos="6018"/>
        </w:tabs>
        <w:ind w:firstLine="420"/>
        <w:rPr>
          <w:rFonts w:ascii="Times New Roman" w:eastAsia="宋体" w:hAnsi="Times New Roman" w:cs="Times New Roman"/>
          <w:sz w:val="24"/>
          <w:szCs w:val="24"/>
        </w:rPr>
      </w:pPr>
      <w:r w:rsidRPr="000365F5">
        <w:rPr>
          <w:rFonts w:ascii="Times New Roman" w:eastAsia="宋体" w:hAnsi="Arial" w:cs="Times New Roman"/>
          <w:color w:val="000000"/>
          <w:sz w:val="22"/>
          <w:szCs w:val="21"/>
        </w:rPr>
        <w:t>根据材料内容选择最佳答案。</w:t>
      </w:r>
    </w:p>
    <w:p w:rsidR="000365F5" w:rsidRPr="000365F5" w:rsidP="000365F5">
      <w:pPr>
        <w:rPr>
          <w:rFonts w:ascii="Times New Roman" w:hAnsi="Times New Roman" w:cs="Times New Roman"/>
        </w:rPr>
      </w:pPr>
      <w:r w:rsidRPr="000365F5">
        <w:rPr>
          <w:rFonts w:ascii="Times New Roman" w:hAnsi="Times New Roman" w:cs="Times New Roman" w:hint="eastAsia"/>
        </w:rPr>
        <w:t>2</w:t>
      </w:r>
      <w:r w:rsidRPr="000365F5">
        <w:rPr>
          <w:rFonts w:ascii="Times New Roman" w:hAnsi="Times New Roman" w:cs="Times New Roman"/>
        </w:rPr>
        <w:t>6. “A History of the World in 100 Objects” is ________.</w:t>
      </w:r>
    </w:p>
    <w:p w:rsidR="000365F5" w:rsidRPr="000365F5" w:rsidP="000365F5">
      <w:pPr>
        <w:rPr>
          <w:rFonts w:ascii="Times New Roman" w:hAnsi="Times New Roman" w:cs="Times New Roman"/>
        </w:rPr>
      </w:pPr>
      <w:r w:rsidRPr="000365F5">
        <w:rPr>
          <w:rFonts w:ascii="Times New Roman" w:hAnsi="Times New Roman" w:cs="Times New Roman"/>
        </w:rPr>
        <w:tab/>
        <w:t>A. a history movie</w:t>
      </w:r>
      <w:r w:rsidRPr="000365F5">
        <w:rPr>
          <w:rFonts w:ascii="Times New Roman" w:hAnsi="Times New Roman" w:cs="Times New Roman"/>
        </w:rPr>
        <w:tab/>
      </w:r>
      <w:r w:rsidRPr="000365F5">
        <w:rPr>
          <w:rFonts w:ascii="Times New Roman" w:hAnsi="Times New Roman" w:cs="Times New Roman"/>
        </w:rPr>
        <w:tab/>
      </w:r>
      <w:r w:rsidRPr="000365F5">
        <w:rPr>
          <w:rFonts w:ascii="Times New Roman" w:hAnsi="Times New Roman" w:cs="Times New Roman"/>
        </w:rPr>
        <w:tab/>
      </w:r>
      <w:r w:rsidRPr="000365F5">
        <w:rPr>
          <w:rFonts w:ascii="Times New Roman" w:hAnsi="Times New Roman" w:cs="Times New Roman"/>
        </w:rPr>
        <w:tab/>
      </w:r>
      <w:r w:rsidRPr="000365F5">
        <w:rPr>
          <w:rFonts w:ascii="Times New Roman" w:hAnsi="Times New Roman" w:cs="Times New Roman" w:hint="eastAsia"/>
        </w:rPr>
        <w:tab/>
      </w:r>
      <w:r w:rsidRPr="000365F5">
        <w:rPr>
          <w:rFonts w:ascii="Times New Roman" w:hAnsi="Times New Roman" w:cs="Times New Roman"/>
        </w:rPr>
        <w:t xml:space="preserve">B. a book by Neil </w:t>
      </w:r>
      <w:r w:rsidRPr="000365F5">
        <w:rPr>
          <w:rFonts w:ascii="Times New Roman" w:hAnsi="Times New Roman" w:cs="Times New Roman"/>
        </w:rPr>
        <w:t>MacGregor</w:t>
      </w:r>
    </w:p>
    <w:p w:rsidR="000365F5" w:rsidRPr="000365F5" w:rsidP="000365F5">
      <w:pPr>
        <w:rPr>
          <w:rFonts w:ascii="Times New Roman" w:hAnsi="Times New Roman" w:cs="Times New Roman"/>
        </w:rPr>
      </w:pPr>
      <w:r w:rsidRPr="000365F5">
        <w:rPr>
          <w:rFonts w:ascii="Times New Roman" w:hAnsi="Times New Roman" w:cs="Times New Roman"/>
        </w:rPr>
        <w:tab/>
        <w:t>C. an exhibition</w:t>
      </w:r>
      <w:r w:rsidRPr="000365F5">
        <w:rPr>
          <w:rFonts w:ascii="Times New Roman" w:hAnsi="Times New Roman" w:cs="Times New Roman"/>
        </w:rPr>
        <w:tab/>
      </w:r>
      <w:r w:rsidRPr="000365F5">
        <w:rPr>
          <w:rFonts w:ascii="Times New Roman" w:hAnsi="Times New Roman" w:cs="Times New Roman"/>
        </w:rPr>
        <w:tab/>
      </w:r>
      <w:r w:rsidRPr="000365F5">
        <w:rPr>
          <w:rFonts w:ascii="Times New Roman" w:hAnsi="Times New Roman" w:cs="Times New Roman"/>
        </w:rPr>
        <w:tab/>
      </w:r>
      <w:r w:rsidRPr="000365F5">
        <w:rPr>
          <w:rFonts w:ascii="Times New Roman" w:hAnsi="Times New Roman" w:cs="Times New Roman"/>
        </w:rPr>
        <w:tab/>
      </w:r>
      <w:r w:rsidRPr="000365F5">
        <w:rPr>
          <w:rFonts w:ascii="Times New Roman" w:hAnsi="Times New Roman" w:cs="Times New Roman" w:hint="eastAsia"/>
        </w:rPr>
        <w:tab/>
      </w:r>
      <w:r w:rsidRPr="000365F5">
        <w:rPr>
          <w:rFonts w:ascii="Times New Roman" w:hAnsi="Times New Roman" w:cs="Times New Roman"/>
        </w:rPr>
        <w:t>D. a museum</w:t>
      </w:r>
    </w:p>
    <w:p w:rsidR="000365F5" w:rsidRPr="000365F5" w:rsidP="000365F5">
      <w:pPr>
        <w:rPr>
          <w:rFonts w:ascii="Times New Roman" w:hAnsi="Times New Roman" w:cs="Times New Roman"/>
        </w:rPr>
      </w:pPr>
      <w:r w:rsidRPr="000365F5">
        <w:rPr>
          <w:rFonts w:ascii="Times New Roman" w:hAnsi="Times New Roman" w:cs="Times New Roman" w:hint="eastAsia"/>
        </w:rPr>
        <w:t>2</w:t>
      </w:r>
      <w:r w:rsidRPr="000365F5">
        <w:rPr>
          <w:rFonts w:ascii="Times New Roman" w:hAnsi="Times New Roman" w:cs="Times New Roman"/>
        </w:rPr>
        <w:t>7. “A History of the World in 100 Objects” will last for almost ______</w:t>
      </w:r>
      <w:r w:rsidRPr="000365F5">
        <w:rPr>
          <w:rFonts w:ascii="Times New Roman" w:hAnsi="Times New Roman" w:cs="Times New Roman" w:hint="eastAsia"/>
        </w:rPr>
        <w:t xml:space="preserve"> </w:t>
      </w:r>
      <w:r w:rsidRPr="000365F5">
        <w:rPr>
          <w:rFonts w:ascii="Times New Roman" w:hAnsi="Times New Roman" w:cs="Times New Roman"/>
        </w:rPr>
        <w:t>in Beijing.</w:t>
      </w:r>
    </w:p>
    <w:p w:rsidR="000365F5" w:rsidRPr="000365F5" w:rsidP="000365F5">
      <w:pPr>
        <w:rPr>
          <w:rFonts w:ascii="Times New Roman" w:hAnsi="Times New Roman" w:cs="Times New Roman"/>
        </w:rPr>
      </w:pPr>
      <w:r w:rsidRPr="000365F5">
        <w:rPr>
          <w:rFonts w:ascii="Times New Roman" w:hAnsi="Times New Roman" w:cs="Times New Roman"/>
        </w:rPr>
        <w:tab/>
        <w:t>A. a month</w:t>
      </w:r>
      <w:r w:rsidRPr="000365F5">
        <w:rPr>
          <w:rFonts w:ascii="Times New Roman" w:hAnsi="Times New Roman" w:cs="Times New Roman"/>
        </w:rPr>
        <w:tab/>
      </w:r>
      <w:r w:rsidRPr="000365F5">
        <w:rPr>
          <w:rFonts w:ascii="Times New Roman" w:hAnsi="Times New Roman" w:cs="Times New Roman"/>
        </w:rPr>
        <w:tab/>
      </w:r>
      <w:r w:rsidRPr="000365F5">
        <w:rPr>
          <w:rFonts w:ascii="Times New Roman" w:hAnsi="Times New Roman" w:cs="Times New Roman" w:hint="eastAsia"/>
        </w:rPr>
        <w:tab/>
      </w:r>
      <w:r w:rsidRPr="000365F5">
        <w:rPr>
          <w:rFonts w:ascii="Times New Roman" w:hAnsi="Times New Roman" w:cs="Times New Roman" w:hint="eastAsia"/>
        </w:rPr>
        <w:tab/>
      </w:r>
      <w:r w:rsidRPr="000365F5">
        <w:rPr>
          <w:rFonts w:ascii="Times New Roman" w:hAnsi="Times New Roman" w:cs="Times New Roman" w:hint="eastAsia"/>
        </w:rPr>
        <w:tab/>
      </w:r>
      <w:r w:rsidRPr="000365F5">
        <w:rPr>
          <w:rFonts w:ascii="Times New Roman" w:hAnsi="Times New Roman" w:cs="Times New Roman" w:hint="eastAsia"/>
        </w:rPr>
        <w:tab/>
      </w:r>
      <w:r w:rsidRPr="000365F5">
        <w:rPr>
          <w:rFonts w:ascii="Times New Roman" w:hAnsi="Times New Roman" w:cs="Times New Roman"/>
        </w:rPr>
        <w:t>B. three months</w:t>
      </w:r>
      <w:r w:rsidRPr="000365F5">
        <w:rPr>
          <w:rFonts w:ascii="Times New Roman" w:hAnsi="Times New Roman" w:cs="Times New Roman"/>
        </w:rPr>
        <w:tab/>
      </w:r>
    </w:p>
    <w:p w:rsidR="000365F5" w:rsidRPr="000365F5" w:rsidP="000365F5">
      <w:pPr>
        <w:rPr>
          <w:rFonts w:ascii="Times New Roman" w:hAnsi="Times New Roman" w:cs="Times New Roman"/>
        </w:rPr>
      </w:pPr>
      <w:r w:rsidRPr="000365F5">
        <w:rPr>
          <w:rFonts w:ascii="Times New Roman" w:hAnsi="Times New Roman" w:cs="Times New Roman" w:hint="eastAsia"/>
        </w:rPr>
        <w:tab/>
      </w:r>
      <w:r w:rsidRPr="000365F5">
        <w:rPr>
          <w:rFonts w:ascii="Times New Roman" w:hAnsi="Times New Roman" w:cs="Times New Roman"/>
        </w:rPr>
        <w:t>C. half a year</w:t>
      </w:r>
      <w:r w:rsidRPr="000365F5">
        <w:rPr>
          <w:rFonts w:ascii="Times New Roman" w:hAnsi="Times New Roman" w:cs="Times New Roman"/>
        </w:rPr>
        <w:tab/>
      </w:r>
      <w:r w:rsidRPr="000365F5">
        <w:rPr>
          <w:rFonts w:ascii="Times New Roman" w:hAnsi="Times New Roman" w:cs="Times New Roman" w:hint="eastAsia"/>
        </w:rPr>
        <w:tab/>
      </w:r>
      <w:r w:rsidRPr="000365F5">
        <w:rPr>
          <w:rFonts w:ascii="Times New Roman" w:hAnsi="Times New Roman" w:cs="Times New Roman" w:hint="eastAsia"/>
        </w:rPr>
        <w:tab/>
      </w:r>
      <w:r w:rsidRPr="000365F5">
        <w:rPr>
          <w:rFonts w:ascii="Times New Roman" w:hAnsi="Times New Roman" w:cs="Times New Roman" w:hint="eastAsia"/>
        </w:rPr>
        <w:tab/>
      </w:r>
      <w:r w:rsidRPr="000365F5">
        <w:rPr>
          <w:rFonts w:ascii="Times New Roman" w:hAnsi="Times New Roman" w:cs="Times New Roman" w:hint="eastAsia"/>
        </w:rPr>
        <w:tab/>
      </w:r>
      <w:r w:rsidRPr="000365F5">
        <w:rPr>
          <w:rFonts w:ascii="Times New Roman" w:hAnsi="Times New Roman" w:cs="Times New Roman" w:hint="eastAsia"/>
        </w:rPr>
        <w:tab/>
      </w:r>
      <w:r w:rsidRPr="000365F5">
        <w:rPr>
          <w:rFonts w:ascii="Times New Roman" w:hAnsi="Times New Roman" w:cs="Times New Roman"/>
        </w:rPr>
        <w:t>D. a year</w:t>
      </w:r>
    </w:p>
    <w:p w:rsidR="000365F5" w:rsidRPr="000365F5" w:rsidP="000365F5">
      <w:pPr>
        <w:rPr>
          <w:rFonts w:ascii="Times New Roman" w:hAnsi="Times New Roman" w:cs="Times New Roman"/>
        </w:rPr>
      </w:pPr>
      <w:r w:rsidRPr="000365F5">
        <w:rPr>
          <w:rFonts w:ascii="Times New Roman" w:hAnsi="Times New Roman" w:cs="Times New Roman" w:hint="eastAsia"/>
        </w:rPr>
        <w:t>2</w:t>
      </w:r>
      <w:r w:rsidRPr="000365F5">
        <w:rPr>
          <w:rFonts w:ascii="Times New Roman" w:hAnsi="Times New Roman" w:cs="Times New Roman"/>
        </w:rPr>
        <w:t>8. We must be able to find ancient(</w:t>
      </w:r>
      <w:r w:rsidRPr="000365F5">
        <w:rPr>
          <w:rFonts w:ascii="Times New Roman" w:hAnsi="Times New Roman" w:cs="Times New Roman"/>
        </w:rPr>
        <w:t>古代</w:t>
      </w:r>
      <w:r w:rsidRPr="000365F5">
        <w:rPr>
          <w:rFonts w:ascii="Times New Roman" w:hAnsi="Times New Roman" w:cs="Times New Roman"/>
        </w:rPr>
        <w:t xml:space="preserve">)objects like ______ in “A History of the World in 100 </w:t>
      </w:r>
    </w:p>
    <w:p w:rsidR="000365F5" w:rsidRPr="000365F5" w:rsidP="000365F5">
      <w:pPr>
        <w:rPr>
          <w:rFonts w:ascii="Times New Roman" w:hAnsi="Times New Roman" w:cs="Times New Roman"/>
        </w:rPr>
      </w:pPr>
      <w:r w:rsidRPr="000365F5">
        <w:rPr>
          <w:rFonts w:ascii="Times New Roman" w:hAnsi="Times New Roman" w:cs="Times New Roman" w:hint="eastAsia"/>
        </w:rPr>
        <w:t xml:space="preserve">   </w:t>
      </w:r>
      <w:r w:rsidRPr="000365F5">
        <w:rPr>
          <w:rFonts w:ascii="Times New Roman" w:hAnsi="Times New Roman" w:cs="Times New Roman"/>
        </w:rPr>
        <w:t>Objects.”</w:t>
      </w:r>
    </w:p>
    <w:p w:rsidR="000365F5" w:rsidRPr="000365F5" w:rsidP="000365F5">
      <w:pPr>
        <w:rPr>
          <w:rFonts w:ascii="Times New Roman" w:hAnsi="Times New Roman" w:cs="Times New Roman"/>
        </w:rPr>
      </w:pPr>
      <w:r w:rsidRPr="000365F5">
        <w:rPr>
          <w:rFonts w:ascii="Times New Roman" w:hAnsi="Times New Roman" w:cs="Times New Roman"/>
        </w:rPr>
        <w:tab/>
        <w:t xml:space="preserve">A. a banknote and a credit card </w:t>
      </w:r>
      <w:r w:rsidRPr="000365F5">
        <w:rPr>
          <w:rFonts w:ascii="Times New Roman" w:hAnsi="Times New Roman" w:cs="Times New Roman"/>
        </w:rPr>
        <w:tab/>
      </w:r>
      <w:r w:rsidRPr="000365F5">
        <w:rPr>
          <w:rFonts w:ascii="Times New Roman" w:hAnsi="Times New Roman" w:cs="Times New Roman" w:hint="eastAsia"/>
        </w:rPr>
        <w:tab/>
      </w:r>
      <w:r w:rsidRPr="000365F5">
        <w:rPr>
          <w:rFonts w:ascii="Times New Roman" w:hAnsi="Times New Roman" w:cs="Times New Roman"/>
        </w:rPr>
        <w:t>B. a tablet and a bronze bell</w:t>
      </w:r>
    </w:p>
    <w:p w:rsidR="000365F5" w:rsidRPr="000365F5" w:rsidP="000365F5">
      <w:pPr>
        <w:rPr>
          <w:rFonts w:ascii="Times New Roman" w:hAnsi="Times New Roman" w:cs="Times New Roman"/>
        </w:rPr>
      </w:pPr>
      <w:r w:rsidRPr="000365F5">
        <w:rPr>
          <w:rFonts w:ascii="Times New Roman" w:hAnsi="Times New Roman" w:cs="Times New Roman"/>
        </w:rPr>
        <w:tab/>
        <w:t>C. a seal and a solar-powered lamp</w:t>
      </w:r>
      <w:r w:rsidRPr="000365F5">
        <w:rPr>
          <w:rFonts w:ascii="Times New Roman" w:hAnsi="Times New Roman" w:cs="Times New Roman"/>
        </w:rPr>
        <w:tab/>
        <w:t>D. a credit card and a solar-powered lamp</w:t>
      </w:r>
    </w:p>
    <w:p w:rsidR="000365F5" w:rsidRPr="000365F5" w:rsidP="000365F5">
      <w:pPr>
        <w:rPr>
          <w:rFonts w:ascii="Times New Roman" w:hAnsi="Times New Roman" w:cs="Times New Roman"/>
        </w:rPr>
      </w:pPr>
      <w:r w:rsidRPr="000365F5">
        <w:rPr>
          <w:rFonts w:ascii="Times New Roman" w:hAnsi="Times New Roman" w:cs="Times New Roman" w:hint="eastAsia"/>
        </w:rPr>
        <w:t>2</w:t>
      </w:r>
      <w:r w:rsidRPr="000365F5">
        <w:rPr>
          <w:rFonts w:ascii="Times New Roman" w:hAnsi="Times New Roman" w:cs="Times New Roman"/>
        </w:rPr>
        <w:t xml:space="preserve">9. “A History of the World in 100 Objects” wants to let people see_______ by putting modern </w:t>
      </w:r>
    </w:p>
    <w:p w:rsidR="000365F5" w:rsidRPr="000365F5" w:rsidP="000365F5">
      <w:pPr>
        <w:rPr>
          <w:rFonts w:ascii="Times New Roman" w:hAnsi="Times New Roman" w:cs="Times New Roman"/>
        </w:rPr>
      </w:pPr>
      <w:r w:rsidRPr="000365F5">
        <w:rPr>
          <w:rFonts w:ascii="Times New Roman" w:hAnsi="Times New Roman" w:cs="Times New Roman" w:hint="eastAsia"/>
        </w:rPr>
        <w:t xml:space="preserve">   </w:t>
      </w:r>
      <w:r w:rsidRPr="000365F5">
        <w:rPr>
          <w:rFonts w:ascii="Times New Roman" w:hAnsi="Times New Roman" w:cs="Times New Roman"/>
        </w:rPr>
        <w:t>objects</w:t>
      </w:r>
      <w:r w:rsidRPr="000365F5">
        <w:rPr>
          <w:rFonts w:ascii="Times New Roman" w:hAnsi="Times New Roman" w:cs="Times New Roman"/>
        </w:rPr>
        <w:t xml:space="preserve"> on display. </w:t>
      </w:r>
    </w:p>
    <w:p w:rsidR="000365F5" w:rsidRPr="000365F5" w:rsidP="000365F5">
      <w:pPr>
        <w:rPr>
          <w:rFonts w:ascii="Times New Roman" w:hAnsi="Times New Roman" w:cs="Times New Roman"/>
        </w:rPr>
      </w:pPr>
      <w:r w:rsidRPr="000365F5">
        <w:rPr>
          <w:rFonts w:ascii="Times New Roman" w:hAnsi="Times New Roman" w:cs="Times New Roman"/>
        </w:rPr>
        <w:tab/>
        <w:t>A. the results of scientific development</w:t>
      </w:r>
      <w:r w:rsidRPr="000365F5">
        <w:rPr>
          <w:rFonts w:ascii="Times New Roman" w:hAnsi="Times New Roman" w:cs="Times New Roman"/>
        </w:rPr>
        <w:tab/>
      </w:r>
      <w:r w:rsidRPr="000365F5">
        <w:rPr>
          <w:rFonts w:ascii="Times New Roman" w:hAnsi="Times New Roman" w:cs="Times New Roman"/>
        </w:rPr>
        <w:tab/>
        <w:t>B. the latest technology</w:t>
      </w:r>
    </w:p>
    <w:p w:rsidR="000365F5" w:rsidRPr="000365F5" w:rsidP="000365F5">
      <w:pPr>
        <w:rPr>
          <w:rFonts w:ascii="Times New Roman" w:hAnsi="Times New Roman" w:cs="Times New Roman"/>
        </w:rPr>
      </w:pPr>
      <w:r w:rsidRPr="000365F5">
        <w:rPr>
          <w:rFonts w:ascii="Times New Roman" w:hAnsi="Times New Roman" w:cs="Times New Roman"/>
        </w:rPr>
        <w:tab/>
        <w:t>C. the power of great countries</w:t>
      </w:r>
      <w:r w:rsidRPr="000365F5">
        <w:rPr>
          <w:rFonts w:ascii="Times New Roman" w:hAnsi="Times New Roman" w:cs="Times New Roman"/>
        </w:rPr>
        <w:tab/>
      </w:r>
      <w:r w:rsidRPr="000365F5">
        <w:rPr>
          <w:rFonts w:ascii="Times New Roman" w:hAnsi="Times New Roman" w:cs="Times New Roman"/>
        </w:rPr>
        <w:tab/>
      </w:r>
      <w:r w:rsidRPr="000365F5">
        <w:rPr>
          <w:rFonts w:ascii="Times New Roman" w:hAnsi="Times New Roman" w:cs="Times New Roman"/>
        </w:rPr>
        <w:tab/>
        <w:t>D. the wonderful life of modern times</w:t>
      </w:r>
      <w:r w:rsidRPr="000365F5">
        <w:rPr>
          <w:rFonts w:ascii="Times New Roman" w:hAnsi="Times New Roman" w:cs="Times New Roman"/>
        </w:rPr>
        <w:tab/>
      </w:r>
    </w:p>
    <w:p w:rsidR="000365F5" w:rsidRPr="000365F5" w:rsidP="000365F5">
      <w:pPr>
        <w:rPr>
          <w:rFonts w:ascii="Times New Roman" w:hAnsi="Times New Roman" w:cs="Times New Roman"/>
        </w:rPr>
      </w:pPr>
      <w:r w:rsidRPr="000365F5">
        <w:rPr>
          <w:rFonts w:ascii="Times New Roman" w:hAnsi="Times New Roman" w:cs="Times New Roman" w:hint="eastAsia"/>
        </w:rPr>
        <w:t>3</w:t>
      </w:r>
      <w:r w:rsidRPr="000365F5">
        <w:rPr>
          <w:rFonts w:ascii="Times New Roman" w:hAnsi="Times New Roman" w:cs="Times New Roman"/>
        </w:rPr>
        <w:t>0. Which of the following is NOT true about the 100 objects?</w:t>
      </w:r>
    </w:p>
    <w:p w:rsidR="000365F5" w:rsidRPr="000365F5" w:rsidP="000365F5">
      <w:pPr>
        <w:rPr>
          <w:rFonts w:ascii="Times New Roman" w:hAnsi="Times New Roman" w:cs="Times New Roman"/>
        </w:rPr>
      </w:pPr>
      <w:r w:rsidRPr="000365F5">
        <w:rPr>
          <w:rFonts w:ascii="Times New Roman" w:hAnsi="Times New Roman" w:cs="Times New Roman"/>
        </w:rPr>
        <w:tab/>
        <w:t xml:space="preserve">A. They chose them to </w:t>
      </w:r>
      <w:r w:rsidRPr="000365F5">
        <w:rPr>
          <w:rFonts w:ascii="Times New Roman" w:hAnsi="Times New Roman" w:cs="Times New Roman"/>
        </w:rPr>
        <w:t>represent(</w:t>
      </w:r>
      <w:r w:rsidRPr="000365F5">
        <w:rPr>
          <w:rFonts w:ascii="Times New Roman" w:hAnsi="Times New Roman" w:cs="Times New Roman"/>
        </w:rPr>
        <w:t>代表</w:t>
      </w:r>
      <w:r w:rsidRPr="000365F5">
        <w:rPr>
          <w:rFonts w:ascii="Times New Roman" w:hAnsi="Times New Roman" w:cs="Times New Roman"/>
        </w:rPr>
        <w:t>)different times and cultures.</w:t>
      </w:r>
    </w:p>
    <w:p w:rsidR="000365F5" w:rsidRPr="000365F5" w:rsidP="000365F5">
      <w:pPr>
        <w:rPr>
          <w:rFonts w:ascii="Times New Roman" w:hAnsi="Times New Roman" w:cs="Times New Roman"/>
        </w:rPr>
      </w:pPr>
      <w:r w:rsidRPr="000365F5">
        <w:rPr>
          <w:rFonts w:ascii="Times New Roman" w:hAnsi="Times New Roman" w:cs="Times New Roman"/>
        </w:rPr>
        <w:tab/>
        <w:t>B. They are among the collections in the British Museum.</w:t>
      </w:r>
    </w:p>
    <w:p w:rsidR="000365F5" w:rsidRPr="000365F5" w:rsidP="000365F5">
      <w:pPr>
        <w:rPr>
          <w:rFonts w:ascii="Times New Roman" w:hAnsi="Times New Roman" w:cs="Times New Roman"/>
        </w:rPr>
      </w:pPr>
      <w:r w:rsidRPr="000365F5">
        <w:rPr>
          <w:rFonts w:ascii="Times New Roman" w:hAnsi="Times New Roman" w:cs="Times New Roman"/>
        </w:rPr>
        <w:tab/>
        <w:t xml:space="preserve">C. They are the most </w:t>
      </w:r>
      <w:r w:rsidRPr="000365F5">
        <w:rPr>
          <w:rFonts w:ascii="Times New Roman" w:hAnsi="Times New Roman" w:cs="Times New Roman"/>
        </w:rPr>
        <w:t>attractive(</w:t>
      </w:r>
      <w:r w:rsidRPr="000365F5">
        <w:rPr>
          <w:rFonts w:ascii="Times New Roman" w:hAnsi="Times New Roman" w:cs="Times New Roman"/>
        </w:rPr>
        <w:t>吸引人的</w:t>
      </w:r>
      <w:r w:rsidRPr="000365F5">
        <w:rPr>
          <w:rFonts w:ascii="Times New Roman" w:hAnsi="Times New Roman" w:cs="Times New Roman"/>
        </w:rPr>
        <w:t xml:space="preserve">)objects in the British Museum. </w:t>
      </w:r>
    </w:p>
    <w:p w:rsidR="000365F5" w:rsidRPr="000365F5" w:rsidP="000365F5">
      <w:pPr>
        <w:ind w:firstLine="420" w:firstLineChars="200"/>
        <w:rPr>
          <w:rFonts w:ascii="Times New Roman" w:hAnsi="Times New Roman" w:cs="Times New Roman"/>
        </w:rPr>
      </w:pPr>
      <w:r w:rsidRPr="000365F5">
        <w:rPr>
          <w:rFonts w:ascii="Times New Roman" w:hAnsi="Times New Roman" w:cs="Times New Roman"/>
        </w:rPr>
        <w:t>D. They are on display to the public in Beijing for the first time.</w:t>
      </w:r>
    </w:p>
    <w:p w:rsidR="000365F5" w:rsidRPr="000365F5" w:rsidP="000365F5">
      <w:pPr>
        <w:rPr>
          <w:rFonts w:ascii="CenturyOldst BT" w:eastAsia="方正书宋_GBK" w:hAnsi="CenturyOldst BT" w:cs="Times New Roman"/>
          <w:bCs/>
          <w:color w:val="000000"/>
          <w:szCs w:val="21"/>
        </w:rPr>
      </w:pPr>
      <w:r w:rsidRPr="000365F5">
        <w:rPr>
          <w:rFonts w:ascii="CenturyOldst BT" w:eastAsia="方正书宋_GBK" w:hAnsi="CenturyOldst BT" w:cs="Times New Roman" w:hint="eastAsia"/>
          <w:bCs/>
          <w:color w:val="000000"/>
          <w:szCs w:val="21"/>
        </w:rPr>
        <w:t xml:space="preserve">                                       C</w:t>
      </w:r>
    </w:p>
    <w:p w:rsidR="000365F5" w:rsidRPr="000365F5" w:rsidP="000365F5">
      <w:pPr>
        <w:ind w:firstLine="420" w:firstLineChars="200"/>
        <w:rPr>
          <w:rFonts w:ascii="Times New Roman" w:eastAsia="宋体" w:hAnsi="Times New Roman" w:cs="Times New Roman"/>
          <w:color w:val="000000"/>
          <w:szCs w:val="24"/>
          <w:lang w:bidi="ar"/>
        </w:rPr>
      </w:pPr>
      <w:r w:rsidRPr="000365F5">
        <w:rPr>
          <w:rFonts w:ascii="Times New Roman" w:eastAsia="宋体" w:hAnsi="Times New Roman" w:cs="Times New Roman"/>
          <w:color w:val="000000"/>
          <w:szCs w:val="24"/>
          <w:lang w:bidi="ar"/>
        </w:rPr>
        <w:t>A passenger</w:t>
      </w:r>
      <w:r w:rsidRPr="000365F5">
        <w:rPr>
          <w:rFonts w:ascii="Times New Roman" w:eastAsia="宋体" w:hAnsi="Times New Roman" w:cs="Times New Roman" w:hint="eastAsia"/>
          <w:color w:val="000000"/>
          <w:szCs w:val="24"/>
          <w:lang w:bidi="ar"/>
        </w:rPr>
        <w:t>（乘客）</w:t>
      </w:r>
      <w:r w:rsidRPr="000365F5">
        <w:rPr>
          <w:rFonts w:ascii="Times New Roman" w:eastAsia="宋体" w:hAnsi="Times New Roman" w:cs="Times New Roman"/>
          <w:color w:val="000000"/>
          <w:szCs w:val="24"/>
          <w:lang w:bidi="ar"/>
        </w:rPr>
        <w:t>told an air hostess that he needed a cup of water to take his medicine when the plane just took off. She said to him that she would bring him the water in ten minutes.</w:t>
      </w:r>
    </w:p>
    <w:p w:rsidR="000365F5" w:rsidRPr="000365F5" w:rsidP="000365F5">
      <w:pPr>
        <w:ind w:firstLine="420" w:firstLineChars="200"/>
        <w:rPr>
          <w:rFonts w:ascii="Times New Roman" w:eastAsia="宋体" w:hAnsi="Times New Roman" w:cs="Times New Roman"/>
          <w:color w:val="000000"/>
          <w:szCs w:val="24"/>
          <w:lang w:bidi="ar"/>
        </w:rPr>
      </w:pPr>
      <w:r w:rsidRPr="000365F5">
        <w:rPr>
          <w:rFonts w:ascii="Times New Roman" w:eastAsia="宋体" w:hAnsi="Times New Roman" w:cs="Times New Roman"/>
          <w:color w:val="000000"/>
          <w:szCs w:val="24"/>
          <w:lang w:bidi="ar"/>
        </w:rPr>
        <w:t>Th</w:t>
      </w:r>
      <w:r w:rsidRPr="000365F5">
        <w:rPr>
          <w:rFonts w:ascii="Times New Roman" w:eastAsia="宋体" w:hAnsi="Times New Roman" w:cs="Times New Roman" w:hint="eastAsia"/>
          <w:color w:val="000000"/>
          <w:szCs w:val="24"/>
          <w:lang w:bidi="ar"/>
        </w:rPr>
        <w:t>irty minutes later, when the passenger</w:t>
      </w:r>
      <w:r w:rsidRPr="000365F5">
        <w:rPr>
          <w:rFonts w:ascii="Times New Roman" w:eastAsia="宋体" w:hAnsi="Times New Roman" w:cs="Times New Roman"/>
          <w:color w:val="000000"/>
          <w:szCs w:val="24"/>
          <w:lang w:bidi="ar"/>
        </w:rPr>
        <w:t>’</w:t>
      </w:r>
      <w:r w:rsidRPr="000365F5">
        <w:rPr>
          <w:rFonts w:ascii="Times New Roman" w:eastAsia="宋体" w:hAnsi="Times New Roman" w:cs="Times New Roman" w:hint="eastAsia"/>
          <w:color w:val="000000"/>
          <w:szCs w:val="24"/>
          <w:lang w:bidi="ar"/>
        </w:rPr>
        <w:t>s ring for service sounded, the</w:t>
      </w:r>
      <w:r w:rsidRPr="000365F5">
        <w:rPr>
          <w:rFonts w:ascii="Times New Roman" w:eastAsia="宋体" w:hAnsi="Times New Roman" w:cs="Times New Roman"/>
          <w:color w:val="000000"/>
          <w:szCs w:val="24"/>
          <w:lang w:bidi="ar"/>
        </w:rPr>
        <w:t xml:space="preserve"> air hostess </w:t>
      </w:r>
      <w:r w:rsidRPr="000365F5">
        <w:rPr>
          <w:rFonts w:ascii="Times New Roman" w:eastAsia="宋体" w:hAnsi="Times New Roman" w:cs="Times New Roman" w:hint="eastAsia"/>
          <w:color w:val="000000"/>
          <w:szCs w:val="24"/>
          <w:lang w:bidi="ar"/>
        </w:rPr>
        <w:t>realized it at once. She was so busy</w:t>
      </w:r>
      <w:r w:rsidRPr="000365F5">
        <w:rPr>
          <w:rFonts w:ascii="Times New Roman" w:eastAsia="宋体" w:hAnsi="Times New Roman" w:cs="Times New Roman"/>
          <w:color w:val="000000"/>
          <w:szCs w:val="24"/>
          <w:lang w:bidi="ar"/>
        </w:rPr>
        <w:t xml:space="preserve"> that she forgot to give him the water. As a result, the passenger was </w:t>
      </w:r>
      <w:r w:rsidRPr="000365F5">
        <w:rPr>
          <w:rFonts w:ascii="Times New Roman" w:eastAsia="宋体" w:hAnsi="Times New Roman" w:cs="Times New Roman" w:hint="eastAsia"/>
          <w:color w:val="000000"/>
          <w:szCs w:val="24"/>
          <w:lang w:bidi="ar"/>
        </w:rPr>
        <w:t xml:space="preserve">not able to </w:t>
      </w:r>
      <w:r w:rsidRPr="000365F5">
        <w:rPr>
          <w:rFonts w:ascii="Times New Roman" w:eastAsia="宋体" w:hAnsi="Times New Roman" w:cs="Times New Roman"/>
          <w:color w:val="000000"/>
          <w:szCs w:val="24"/>
          <w:lang w:bidi="ar"/>
        </w:rPr>
        <w:t>take his medicine</w:t>
      </w:r>
      <w:r w:rsidRPr="000365F5">
        <w:rPr>
          <w:rFonts w:ascii="Times New Roman" w:eastAsia="宋体" w:hAnsi="Times New Roman" w:cs="Times New Roman" w:hint="eastAsia"/>
          <w:color w:val="000000"/>
          <w:szCs w:val="24"/>
          <w:lang w:bidi="ar"/>
        </w:rPr>
        <w:t xml:space="preserve"> on time</w:t>
      </w:r>
      <w:r w:rsidRPr="000365F5">
        <w:rPr>
          <w:rFonts w:ascii="Times New Roman" w:eastAsia="宋体" w:hAnsi="Times New Roman" w:cs="Times New Roman"/>
          <w:color w:val="000000"/>
          <w:szCs w:val="24"/>
          <w:lang w:bidi="ar"/>
        </w:rPr>
        <w:t xml:space="preserve">. </w:t>
      </w:r>
      <w:r w:rsidRPr="000365F5">
        <w:rPr>
          <w:rFonts w:ascii="Times New Roman" w:eastAsia="宋体" w:hAnsi="Times New Roman" w:cs="Times New Roman" w:hint="eastAsia"/>
          <w:color w:val="000000"/>
          <w:szCs w:val="24"/>
          <w:lang w:bidi="ar"/>
        </w:rPr>
        <w:t>T</w:t>
      </w:r>
      <w:r w:rsidRPr="000365F5">
        <w:rPr>
          <w:rFonts w:ascii="Times New Roman" w:eastAsia="宋体" w:hAnsi="Times New Roman" w:cs="Times New Roman"/>
          <w:color w:val="000000"/>
          <w:szCs w:val="24"/>
          <w:lang w:bidi="ar"/>
        </w:rPr>
        <w:t>he air hostess hurried over to him with a cup of water, but he refused it.</w:t>
      </w:r>
      <w:r w:rsidRPr="000365F5">
        <w:rPr>
          <w:rFonts w:ascii="Times New Roman" w:eastAsia="宋体" w:hAnsi="Times New Roman" w:cs="Times New Roman" w:hint="eastAsia"/>
          <w:color w:val="000000"/>
          <w:szCs w:val="24"/>
          <w:lang w:bidi="ar"/>
        </w:rPr>
        <w:t xml:space="preserve"> </w:t>
      </w:r>
      <w:r w:rsidRPr="000365F5">
        <w:rPr>
          <w:rFonts w:ascii="Times New Roman" w:eastAsia="宋体" w:hAnsi="Times New Roman" w:cs="Times New Roman"/>
          <w:color w:val="000000"/>
          <w:szCs w:val="24"/>
          <w:lang w:bidi="ar"/>
        </w:rPr>
        <w:t>In the following hours</w:t>
      </w:r>
      <w:r w:rsidRPr="000365F5">
        <w:rPr>
          <w:rFonts w:ascii="Times New Roman" w:eastAsia="宋体" w:hAnsi="Times New Roman" w:cs="Times New Roman" w:hint="eastAsia"/>
          <w:noProof/>
          <w:color w:val="000000"/>
          <w:szCs w:val="24"/>
        </w:rPr>
        <w:t xml:space="preserve"> </w:t>
      </w:r>
      <w:r w:rsidRPr="000365F5">
        <w:rPr>
          <w:rFonts w:ascii="Times New Roman" w:eastAsia="宋体" w:hAnsi="Times New Roman" w:cs="Times New Roman"/>
          <w:color w:val="000000"/>
          <w:szCs w:val="24"/>
          <w:lang w:bidi="ar"/>
        </w:rPr>
        <w:t>on the plane, each time the air hostess passed the passenger, she would ask him with a smile whether he needed help or not. But the passenger never replied to her.</w:t>
      </w:r>
    </w:p>
    <w:p w:rsidR="000365F5" w:rsidRPr="000365F5" w:rsidP="000365F5">
      <w:pPr>
        <w:ind w:firstLine="420" w:firstLineChars="200"/>
        <w:rPr>
          <w:rFonts w:ascii="Times New Roman" w:eastAsia="宋体" w:hAnsi="Times New Roman" w:cs="Times New Roman"/>
          <w:color w:val="000000"/>
          <w:szCs w:val="24"/>
          <w:lang w:bidi="ar"/>
        </w:rPr>
      </w:pPr>
      <w:r w:rsidRPr="000365F5">
        <w:rPr>
          <w:rFonts w:ascii="Times New Roman" w:eastAsia="宋体" w:hAnsi="Times New Roman" w:cs="Times New Roman"/>
          <w:color w:val="000000"/>
          <w:szCs w:val="24"/>
          <w:lang w:bidi="ar"/>
        </w:rPr>
        <w:t>When the passenger was going to get off the plane, he asked the air hostess to hand him the passenger</w:t>
      </w:r>
      <w:r w:rsidRPr="000365F5">
        <w:rPr>
          <w:rFonts w:ascii="Times New Roman" w:eastAsia="宋体" w:hAnsi="Times New Roman" w:cs="Times New Roman"/>
          <w:color w:val="000000"/>
          <w:szCs w:val="24"/>
          <w:lang w:bidi="ar"/>
        </w:rPr>
        <w:t>’</w:t>
      </w:r>
      <w:r w:rsidRPr="000365F5">
        <w:rPr>
          <w:rFonts w:ascii="Times New Roman" w:eastAsia="宋体" w:hAnsi="Times New Roman" w:cs="Times New Roman"/>
          <w:color w:val="000000"/>
          <w:szCs w:val="24"/>
          <w:lang w:bidi="ar"/>
        </w:rPr>
        <w:t>s booklet</w:t>
      </w:r>
      <w:r w:rsidRPr="000365F5">
        <w:rPr>
          <w:rFonts w:ascii="Times New Roman" w:eastAsia="宋体" w:hAnsi="Times New Roman" w:cs="Times New Roman" w:hint="eastAsia"/>
          <w:color w:val="000000"/>
          <w:szCs w:val="24"/>
          <w:lang w:bidi="ar"/>
        </w:rPr>
        <w:t xml:space="preserve"> (</w:t>
      </w:r>
      <w:r w:rsidRPr="000365F5">
        <w:rPr>
          <w:rFonts w:ascii="Times New Roman" w:eastAsia="宋体" w:hAnsi="Times New Roman" w:cs="Times New Roman" w:hint="eastAsia"/>
          <w:color w:val="000000"/>
          <w:szCs w:val="24"/>
          <w:lang w:bidi="ar"/>
        </w:rPr>
        <w:t>意见簿</w:t>
      </w:r>
      <w:r w:rsidRPr="000365F5">
        <w:rPr>
          <w:rFonts w:ascii="Times New Roman" w:eastAsia="宋体" w:hAnsi="Times New Roman" w:cs="Times New Roman" w:hint="eastAsia"/>
          <w:color w:val="000000"/>
          <w:szCs w:val="24"/>
          <w:lang w:bidi="ar"/>
        </w:rPr>
        <w:t>)</w:t>
      </w:r>
      <w:r w:rsidRPr="000365F5">
        <w:rPr>
          <w:rFonts w:ascii="Times New Roman" w:eastAsia="宋体" w:hAnsi="Times New Roman" w:cs="Times New Roman"/>
          <w:color w:val="000000"/>
          <w:szCs w:val="24"/>
          <w:lang w:bidi="ar"/>
        </w:rPr>
        <w:t xml:space="preserve">. She knew that he would write down </w:t>
      </w:r>
      <w:r w:rsidRPr="000365F5">
        <w:rPr>
          <w:rFonts w:ascii="Times New Roman" w:eastAsia="宋体" w:hAnsi="Times New Roman" w:cs="Times New Roman" w:hint="eastAsia"/>
          <w:color w:val="000000"/>
          <w:szCs w:val="24"/>
          <w:lang w:bidi="ar"/>
        </w:rPr>
        <w:t>bad</w:t>
      </w:r>
      <w:r w:rsidRPr="000365F5">
        <w:rPr>
          <w:rFonts w:ascii="Times New Roman" w:eastAsia="宋体" w:hAnsi="Times New Roman" w:cs="Times New Roman"/>
          <w:color w:val="000000"/>
          <w:szCs w:val="24"/>
          <w:lang w:bidi="ar"/>
        </w:rPr>
        <w:t xml:space="preserve"> words about her job, </w:t>
      </w:r>
      <w:r w:rsidRPr="000365F5">
        <w:rPr>
          <w:rFonts w:ascii="Times New Roman" w:eastAsia="宋体" w:hAnsi="Times New Roman" w:cs="Times New Roman" w:hint="eastAsia"/>
          <w:color w:val="000000"/>
          <w:szCs w:val="24"/>
          <w:lang w:bidi="ar"/>
        </w:rPr>
        <w:t>and maybe it would make her lose her job. B</w:t>
      </w:r>
      <w:r w:rsidRPr="000365F5">
        <w:rPr>
          <w:rFonts w:ascii="Times New Roman" w:eastAsia="宋体" w:hAnsi="Times New Roman" w:cs="Times New Roman"/>
          <w:color w:val="000000"/>
          <w:szCs w:val="24"/>
          <w:lang w:bidi="ar"/>
        </w:rPr>
        <w:t>ut with a smile she handed </w:t>
      </w:r>
      <w:r w:rsidRPr="000365F5">
        <w:rPr>
          <w:rFonts w:ascii="Times New Roman" w:eastAsia="宋体" w:hAnsi="Times New Roman" w:cs="Times New Roman"/>
          <w:b/>
          <w:color w:val="000000"/>
          <w:szCs w:val="24"/>
          <w:u w:val="single"/>
          <w:lang w:bidi="ar"/>
        </w:rPr>
        <w:t>it</w:t>
      </w:r>
      <w:r w:rsidRPr="000365F5">
        <w:rPr>
          <w:rFonts w:ascii="Times New Roman" w:eastAsia="宋体" w:hAnsi="Times New Roman" w:cs="Times New Roman"/>
          <w:color w:val="000000"/>
          <w:szCs w:val="24"/>
          <w:lang w:bidi="ar"/>
        </w:rPr>
        <w:t> to him.</w:t>
      </w:r>
    </w:p>
    <w:p w:rsidR="000365F5" w:rsidRPr="000365F5" w:rsidP="000365F5">
      <w:pPr>
        <w:ind w:firstLine="420" w:firstLineChars="200"/>
        <w:rPr>
          <w:rFonts w:ascii="Times New Roman" w:eastAsia="宋体" w:hAnsi="Times New Roman" w:cs="Times New Roman"/>
          <w:color w:val="000000"/>
          <w:szCs w:val="24"/>
          <w:lang w:bidi="ar"/>
        </w:rPr>
      </w:pPr>
      <w:r w:rsidRPr="000365F5">
        <w:rPr>
          <w:rFonts w:ascii="Times New Roman" w:eastAsia="宋体" w:hAnsi="Times New Roman" w:cs="Times New Roman"/>
          <w:color w:val="000000"/>
          <w:szCs w:val="24"/>
          <w:lang w:bidi="ar"/>
        </w:rPr>
        <w:t>Off the plane, the air hostess opened the booklet and smiled because the passenger wrote, “On the flight, you asked me whether I needed help or not for twelve times. How can I refuse your twelve sincere smiles</w:t>
      </w:r>
      <w:r w:rsidRPr="000365F5">
        <w:rPr>
          <w:rFonts w:ascii="Times New Roman" w:eastAsia="宋体" w:hAnsi="Times New Roman" w:cs="Times New Roman" w:hint="eastAsia"/>
          <w:color w:val="000000"/>
          <w:szCs w:val="24"/>
          <w:lang w:bidi="ar"/>
        </w:rPr>
        <w:t>?</w:t>
      </w:r>
      <w:r w:rsidRPr="000365F5">
        <w:rPr>
          <w:rFonts w:ascii="Times New Roman" w:eastAsia="宋体" w:hAnsi="Times New Roman" w:cs="Times New Roman"/>
          <w:color w:val="000000"/>
          <w:szCs w:val="24"/>
          <w:lang w:bidi="ar"/>
        </w:rPr>
        <w:t>”</w:t>
      </w:r>
    </w:p>
    <w:p w:rsidR="000365F5" w:rsidRPr="000365F5" w:rsidP="000365F5">
      <w:pPr>
        <w:ind w:firstLine="420" w:firstLineChars="200"/>
        <w:rPr>
          <w:rFonts w:ascii="Times New Roman" w:eastAsia="宋体" w:hAnsi="Times New Roman" w:cs="Times New Roman"/>
          <w:color w:val="000000"/>
          <w:szCs w:val="24"/>
          <w:lang w:bidi="ar"/>
        </w:rPr>
      </w:pPr>
      <w:r w:rsidRPr="000365F5">
        <w:rPr>
          <w:rFonts w:ascii="Times New Roman" w:eastAsia="宋体" w:hAnsi="Times New Roman" w:cs="Times New Roman" w:hint="eastAsia"/>
          <w:color w:val="000000"/>
          <w:szCs w:val="24"/>
          <w:lang w:bidi="ar"/>
        </w:rPr>
        <w:t>That</w:t>
      </w:r>
      <w:r w:rsidRPr="000365F5">
        <w:rPr>
          <w:rFonts w:ascii="Times New Roman" w:eastAsia="宋体" w:hAnsi="Times New Roman" w:cs="Times New Roman"/>
          <w:color w:val="000000"/>
          <w:szCs w:val="24"/>
          <w:lang w:bidi="ar"/>
        </w:rPr>
        <w:t>’</w:t>
      </w:r>
      <w:r w:rsidRPr="000365F5">
        <w:rPr>
          <w:rFonts w:ascii="Times New Roman" w:eastAsia="宋体" w:hAnsi="Times New Roman" w:cs="Times New Roman" w:hint="eastAsia"/>
          <w:color w:val="000000"/>
          <w:szCs w:val="24"/>
          <w:lang w:bidi="ar"/>
        </w:rPr>
        <w:t>s right! The twelve smiles of the air hostess touched the passenger deeply and of course she wouldn</w:t>
      </w:r>
      <w:r w:rsidRPr="000365F5">
        <w:rPr>
          <w:rFonts w:ascii="Times New Roman" w:eastAsia="宋体" w:hAnsi="Times New Roman" w:cs="Times New Roman"/>
          <w:color w:val="000000"/>
          <w:szCs w:val="24"/>
          <w:lang w:bidi="ar"/>
        </w:rPr>
        <w:t>’</w:t>
      </w:r>
      <w:r w:rsidRPr="000365F5">
        <w:rPr>
          <w:rFonts w:ascii="Times New Roman" w:eastAsia="宋体" w:hAnsi="Times New Roman" w:cs="Times New Roman" w:hint="eastAsia"/>
          <w:color w:val="000000"/>
          <w:szCs w:val="24"/>
          <w:lang w:bidi="ar"/>
        </w:rPr>
        <w:t>t lose her job.</w:t>
      </w:r>
    </w:p>
    <w:p w:rsidR="000365F5" w:rsidRPr="000365F5" w:rsidP="000365F5">
      <w:pPr>
        <w:rPr>
          <w:rFonts w:ascii="Calibri" w:eastAsia="宋体" w:hAnsi="Calibri" w:cs="Times New Roman"/>
        </w:rPr>
      </w:pPr>
      <w:r w:rsidRPr="000365F5">
        <w:rPr>
          <w:rFonts w:ascii="Times New Roman" w:eastAsia="宋体" w:hAnsi="Times New Roman" w:cs="Times New Roman" w:hint="eastAsia"/>
          <w:b/>
          <w:color w:val="000000"/>
          <w:szCs w:val="21"/>
        </w:rPr>
        <w:tab/>
      </w:r>
      <w:r w:rsidRPr="000365F5">
        <w:rPr>
          <w:rFonts w:ascii="Calibri" w:eastAsia="宋体" w:hAnsi="Calibri" w:cs="Times New Roman" w:hint="eastAsia"/>
        </w:rPr>
        <w:t>根据材料内容选择最佳答案。</w:t>
      </w:r>
    </w:p>
    <w:p w:rsidR="000365F5" w:rsidRPr="000365F5" w:rsidP="000365F5">
      <w:pPr>
        <w:rPr>
          <w:rFonts w:ascii="Times New Roman" w:eastAsia="宋体" w:hAnsi="Times New Roman" w:cs="Times New Roman"/>
          <w:color w:val="000000"/>
          <w:szCs w:val="21"/>
        </w:rPr>
      </w:pPr>
      <w:r w:rsidRPr="000365F5">
        <w:rPr>
          <w:rFonts w:ascii="Times New Roman" w:eastAsia="宋体" w:hAnsi="Times New Roman" w:cs="Times New Roman" w:hint="eastAsia"/>
          <w:color w:val="000000"/>
          <w:szCs w:val="21"/>
        </w:rPr>
        <w:t>3</w:t>
      </w:r>
      <w:r w:rsidRPr="000365F5">
        <w:rPr>
          <w:rFonts w:ascii="Times New Roman" w:eastAsia="宋体" w:hAnsi="Times New Roman" w:cs="Times New Roman"/>
          <w:color w:val="000000"/>
          <w:szCs w:val="21"/>
        </w:rPr>
        <w:t>1. The</w:t>
      </w:r>
      <w:r w:rsidRPr="000365F5">
        <w:rPr>
          <w:rFonts w:ascii="Times New Roman" w:eastAsia="宋体" w:hAnsi="Times New Roman" w:cs="Times New Roman" w:hint="eastAsia"/>
          <w:color w:val="000000"/>
          <w:szCs w:val="21"/>
        </w:rPr>
        <w:t xml:space="preserve"> passenger needed a</w:t>
      </w:r>
      <w:r w:rsidRPr="000365F5">
        <w:rPr>
          <w:rFonts w:ascii="Times New Roman" w:eastAsia="宋体" w:hAnsi="Times New Roman" w:cs="Times New Roman" w:hint="eastAsia"/>
          <w:noProof/>
          <w:color w:val="000000"/>
          <w:szCs w:val="21"/>
        </w:rPr>
        <w:t xml:space="preserve"> </w:t>
      </w:r>
      <w:r w:rsidRPr="000365F5">
        <w:rPr>
          <w:rFonts w:ascii="Times New Roman" w:eastAsia="宋体" w:hAnsi="Times New Roman" w:cs="Times New Roman" w:hint="eastAsia"/>
          <w:color w:val="000000"/>
          <w:szCs w:val="21"/>
        </w:rPr>
        <w:t>cup of water because __</w:t>
      </w:r>
      <w:r w:rsidRPr="000365F5">
        <w:rPr>
          <w:rFonts w:ascii="Times New Roman" w:eastAsia="宋体" w:hAnsi="Times New Roman" w:cs="Times New Roman"/>
          <w:color w:val="000000"/>
          <w:szCs w:val="21"/>
        </w:rPr>
        <w:t>____.</w:t>
      </w:r>
    </w:p>
    <w:p w:rsidR="000365F5" w:rsidRPr="000365F5" w:rsidP="000365F5">
      <w:pPr>
        <w:rPr>
          <w:rFonts w:ascii="Times New Roman" w:eastAsia="宋体" w:hAnsi="Times New Roman" w:cs="Times New Roman"/>
          <w:color w:val="000000"/>
          <w:szCs w:val="21"/>
        </w:rPr>
      </w:pPr>
      <w:r w:rsidRPr="000365F5">
        <w:rPr>
          <w:rFonts w:ascii="Times New Roman" w:eastAsia="宋体" w:hAnsi="Times New Roman" w:cs="Times New Roman"/>
          <w:color w:val="000000"/>
          <w:szCs w:val="21"/>
        </w:rPr>
        <w:t xml:space="preserve">  A.</w:t>
      </w:r>
      <w:r w:rsidRPr="000365F5">
        <w:rPr>
          <w:rFonts w:ascii="Times New Roman" w:eastAsia="宋体" w:hAnsi="Times New Roman" w:cs="Times New Roman" w:hint="eastAsia"/>
          <w:color w:val="000000"/>
          <w:szCs w:val="21"/>
        </w:rPr>
        <w:t xml:space="preserve"> he was thirsty</w:t>
      </w:r>
      <w:r w:rsidRPr="000365F5">
        <w:rPr>
          <w:rFonts w:ascii="Times New Roman" w:eastAsia="宋体" w:hAnsi="Times New Roman" w:cs="Times New Roman" w:hint="eastAsia"/>
          <w:color w:val="000000"/>
          <w:szCs w:val="21"/>
        </w:rPr>
        <w:tab/>
      </w:r>
      <w:r w:rsidRPr="000365F5">
        <w:rPr>
          <w:rFonts w:ascii="Times New Roman" w:eastAsia="宋体" w:hAnsi="Times New Roman" w:cs="Times New Roman" w:hint="eastAsia"/>
          <w:color w:val="000000"/>
          <w:szCs w:val="21"/>
        </w:rPr>
        <w:tab/>
      </w:r>
      <w:r w:rsidRPr="000365F5">
        <w:rPr>
          <w:rFonts w:ascii="Times New Roman" w:eastAsia="宋体" w:hAnsi="Times New Roman" w:cs="Times New Roman" w:hint="eastAsia"/>
          <w:color w:val="000000"/>
          <w:szCs w:val="21"/>
        </w:rPr>
        <w:tab/>
      </w:r>
      <w:r w:rsidRPr="000365F5">
        <w:rPr>
          <w:rFonts w:ascii="Times New Roman" w:eastAsia="宋体" w:hAnsi="Times New Roman" w:cs="Times New Roman" w:hint="eastAsia"/>
          <w:color w:val="000000"/>
          <w:szCs w:val="21"/>
        </w:rPr>
        <w:tab/>
      </w:r>
      <w:r w:rsidRPr="000365F5">
        <w:rPr>
          <w:rFonts w:ascii="Times New Roman" w:eastAsia="宋体" w:hAnsi="Times New Roman" w:cs="Times New Roman" w:hint="eastAsia"/>
          <w:color w:val="000000"/>
          <w:szCs w:val="21"/>
        </w:rPr>
        <w:tab/>
      </w:r>
      <w:r w:rsidRPr="000365F5">
        <w:rPr>
          <w:rFonts w:ascii="Times New Roman" w:eastAsia="宋体" w:hAnsi="Times New Roman" w:cs="Times New Roman" w:hint="eastAsia"/>
          <w:color w:val="000000"/>
          <w:szCs w:val="21"/>
        </w:rPr>
        <w:tab/>
      </w:r>
      <w:r w:rsidRPr="000365F5">
        <w:rPr>
          <w:rFonts w:ascii="Times New Roman" w:eastAsia="宋体" w:hAnsi="Times New Roman" w:cs="Times New Roman"/>
          <w:color w:val="000000"/>
          <w:szCs w:val="21"/>
        </w:rPr>
        <w:t xml:space="preserve">B. </w:t>
      </w:r>
      <w:r w:rsidRPr="000365F5">
        <w:rPr>
          <w:rFonts w:ascii="Times New Roman" w:eastAsia="宋体" w:hAnsi="Times New Roman" w:cs="Times New Roman" w:hint="eastAsia"/>
          <w:color w:val="000000"/>
          <w:szCs w:val="21"/>
        </w:rPr>
        <w:t>he wanted to take his medicine</w:t>
      </w:r>
    </w:p>
    <w:p w:rsidR="000365F5" w:rsidRPr="000365F5" w:rsidP="000365F5">
      <w:pPr>
        <w:ind w:firstLine="210" w:firstLineChars="100"/>
        <w:rPr>
          <w:rFonts w:ascii="Times New Roman" w:eastAsia="宋体" w:hAnsi="Times New Roman" w:cs="Times New Roman"/>
          <w:color w:val="000000"/>
          <w:szCs w:val="21"/>
        </w:rPr>
      </w:pPr>
      <w:r w:rsidRPr="000365F5">
        <w:rPr>
          <w:rFonts w:ascii="Times New Roman" w:eastAsia="宋体" w:hAnsi="Times New Roman" w:cs="Times New Roman"/>
          <w:color w:val="000000"/>
          <w:szCs w:val="21"/>
        </w:rPr>
        <w:t xml:space="preserve">C. </w:t>
      </w:r>
      <w:r w:rsidRPr="000365F5">
        <w:rPr>
          <w:rFonts w:ascii="Times New Roman" w:eastAsia="宋体" w:hAnsi="Times New Roman" w:cs="Times New Roman" w:hint="eastAsia"/>
          <w:color w:val="000000"/>
          <w:szCs w:val="21"/>
        </w:rPr>
        <w:t>He felt very bored</w:t>
      </w:r>
      <w:r w:rsidRPr="000365F5">
        <w:rPr>
          <w:rFonts w:ascii="Times New Roman" w:eastAsia="宋体" w:hAnsi="Times New Roman" w:cs="Times New Roman" w:hint="eastAsia"/>
          <w:color w:val="000000"/>
          <w:szCs w:val="21"/>
        </w:rPr>
        <w:tab/>
      </w:r>
      <w:r w:rsidRPr="000365F5">
        <w:rPr>
          <w:rFonts w:ascii="Times New Roman" w:eastAsia="宋体" w:hAnsi="Times New Roman" w:cs="Times New Roman" w:hint="eastAsia"/>
          <w:color w:val="000000"/>
          <w:szCs w:val="21"/>
        </w:rPr>
        <w:tab/>
      </w:r>
      <w:r w:rsidRPr="000365F5">
        <w:rPr>
          <w:rFonts w:ascii="Times New Roman" w:eastAsia="宋体" w:hAnsi="Times New Roman" w:cs="Times New Roman" w:hint="eastAsia"/>
          <w:color w:val="000000"/>
          <w:szCs w:val="21"/>
        </w:rPr>
        <w:tab/>
      </w:r>
      <w:r w:rsidRPr="000365F5">
        <w:rPr>
          <w:rFonts w:ascii="Times New Roman" w:eastAsia="宋体" w:hAnsi="Times New Roman" w:cs="Times New Roman" w:hint="eastAsia"/>
          <w:color w:val="000000"/>
          <w:szCs w:val="21"/>
        </w:rPr>
        <w:tab/>
      </w:r>
      <w:r w:rsidRPr="000365F5">
        <w:rPr>
          <w:rFonts w:ascii="Times New Roman" w:eastAsia="宋体" w:hAnsi="Times New Roman" w:cs="Times New Roman" w:hint="eastAsia"/>
          <w:color w:val="000000"/>
          <w:szCs w:val="21"/>
        </w:rPr>
        <w:tab/>
      </w:r>
      <w:r w:rsidRPr="000365F5">
        <w:rPr>
          <w:rFonts w:ascii="Times New Roman" w:eastAsia="宋体" w:hAnsi="Times New Roman" w:cs="Times New Roman"/>
          <w:color w:val="000000"/>
          <w:szCs w:val="21"/>
        </w:rPr>
        <w:t xml:space="preserve">D. </w:t>
      </w:r>
      <w:r w:rsidRPr="000365F5">
        <w:rPr>
          <w:rFonts w:ascii="Times New Roman" w:eastAsia="宋体" w:hAnsi="Times New Roman" w:cs="Times New Roman" w:hint="eastAsia"/>
          <w:color w:val="000000"/>
          <w:szCs w:val="21"/>
        </w:rPr>
        <w:t>he wanted to talk with the hostess</w:t>
      </w:r>
    </w:p>
    <w:p w:rsidR="000365F5" w:rsidRPr="000365F5" w:rsidP="000365F5">
      <w:pPr>
        <w:rPr>
          <w:rFonts w:ascii="Times New Roman" w:eastAsia="宋体" w:hAnsi="Times New Roman" w:cs="Times New Roman"/>
          <w:color w:val="000000"/>
          <w:szCs w:val="21"/>
        </w:rPr>
      </w:pPr>
      <w:r w:rsidRPr="000365F5">
        <w:rPr>
          <w:rFonts w:ascii="Times New Roman" w:eastAsia="宋体" w:hAnsi="Times New Roman" w:cs="Times New Roman" w:hint="eastAsia"/>
          <w:color w:val="000000"/>
          <w:szCs w:val="21"/>
        </w:rPr>
        <w:t>3</w:t>
      </w:r>
      <w:r w:rsidRPr="000365F5">
        <w:rPr>
          <w:rFonts w:ascii="Times New Roman" w:eastAsia="宋体" w:hAnsi="Times New Roman" w:cs="Times New Roman"/>
          <w:color w:val="000000"/>
          <w:szCs w:val="21"/>
        </w:rPr>
        <w:t xml:space="preserve">2. </w:t>
      </w:r>
      <w:r w:rsidRPr="000365F5">
        <w:rPr>
          <w:rFonts w:ascii="Times New Roman" w:eastAsia="宋体" w:hAnsi="Times New Roman" w:cs="Times New Roman" w:hint="eastAsia"/>
          <w:color w:val="000000"/>
          <w:szCs w:val="21"/>
        </w:rPr>
        <w:t>At the end of the story, we know the passenger was ___</w:t>
      </w:r>
      <w:r w:rsidRPr="000365F5">
        <w:rPr>
          <w:rFonts w:ascii="Times New Roman" w:eastAsia="宋体" w:hAnsi="Times New Roman" w:cs="Times New Roman"/>
          <w:color w:val="000000"/>
          <w:szCs w:val="21"/>
        </w:rPr>
        <w:t>____</w:t>
      </w:r>
      <w:r w:rsidRPr="000365F5">
        <w:rPr>
          <w:rFonts w:ascii="Times New Roman" w:eastAsia="宋体" w:hAnsi="Times New Roman" w:cs="Times New Roman" w:hint="eastAsia"/>
          <w:color w:val="000000"/>
          <w:szCs w:val="21"/>
        </w:rPr>
        <w:t xml:space="preserve"> with the air hostess</w:t>
      </w:r>
      <w:r w:rsidRPr="000365F5">
        <w:rPr>
          <w:rFonts w:ascii="Times New Roman" w:eastAsia="宋体" w:hAnsi="Times New Roman" w:cs="Times New Roman"/>
          <w:color w:val="000000"/>
          <w:szCs w:val="21"/>
        </w:rPr>
        <w:t>.</w:t>
      </w:r>
    </w:p>
    <w:p w:rsidR="000365F5" w:rsidRPr="000365F5" w:rsidP="000365F5">
      <w:pPr>
        <w:rPr>
          <w:rFonts w:ascii="Times New Roman" w:eastAsia="宋体" w:hAnsi="Times New Roman" w:cs="Times New Roman"/>
          <w:color w:val="000000"/>
          <w:szCs w:val="21"/>
        </w:rPr>
      </w:pPr>
      <w:r w:rsidRPr="000365F5">
        <w:rPr>
          <w:rFonts w:ascii="Times New Roman" w:eastAsia="宋体" w:hAnsi="Times New Roman" w:cs="Times New Roman"/>
          <w:color w:val="000000"/>
          <w:szCs w:val="21"/>
        </w:rPr>
        <w:t xml:space="preserve">  A. </w:t>
      </w:r>
      <w:r w:rsidRPr="000365F5">
        <w:rPr>
          <w:rFonts w:ascii="Times New Roman" w:eastAsia="宋体" w:hAnsi="Times New Roman" w:cs="Times New Roman" w:hint="eastAsia"/>
          <w:color w:val="000000"/>
          <w:szCs w:val="21"/>
        </w:rPr>
        <w:t>pleased</w:t>
      </w:r>
      <w:r w:rsidRPr="000365F5">
        <w:rPr>
          <w:rFonts w:ascii="Times New Roman" w:eastAsia="宋体" w:hAnsi="Times New Roman" w:cs="Times New Roman" w:hint="eastAsia"/>
          <w:color w:val="000000"/>
          <w:szCs w:val="21"/>
        </w:rPr>
        <w:tab/>
      </w:r>
      <w:r w:rsidRPr="000365F5">
        <w:rPr>
          <w:rFonts w:ascii="Times New Roman" w:eastAsia="宋体" w:hAnsi="Times New Roman" w:cs="Times New Roman" w:hint="eastAsia"/>
          <w:color w:val="000000"/>
          <w:szCs w:val="21"/>
        </w:rPr>
        <w:tab/>
      </w:r>
      <w:r w:rsidRPr="000365F5">
        <w:rPr>
          <w:rFonts w:ascii="Times New Roman" w:eastAsia="宋体" w:hAnsi="Times New Roman" w:cs="Times New Roman" w:hint="eastAsia"/>
          <w:color w:val="000000"/>
          <w:szCs w:val="21"/>
        </w:rPr>
        <w:tab/>
      </w:r>
      <w:r w:rsidRPr="000365F5">
        <w:rPr>
          <w:rFonts w:ascii="Times New Roman" w:eastAsia="宋体" w:hAnsi="Times New Roman" w:cs="Times New Roman"/>
          <w:color w:val="000000"/>
          <w:szCs w:val="21"/>
        </w:rPr>
        <w:t>B.</w:t>
      </w:r>
      <w:r w:rsidRPr="000365F5">
        <w:rPr>
          <w:rFonts w:ascii="Times New Roman" w:eastAsia="宋体" w:hAnsi="Times New Roman" w:cs="Times New Roman" w:hint="eastAsia"/>
          <w:color w:val="000000"/>
          <w:szCs w:val="21"/>
        </w:rPr>
        <w:t xml:space="preserve"> unhappy</w:t>
      </w:r>
      <w:r w:rsidRPr="000365F5">
        <w:rPr>
          <w:rFonts w:ascii="Times New Roman" w:eastAsia="宋体" w:hAnsi="Times New Roman" w:cs="Times New Roman" w:hint="eastAsia"/>
          <w:color w:val="000000"/>
          <w:szCs w:val="21"/>
        </w:rPr>
        <w:tab/>
      </w:r>
      <w:r w:rsidRPr="000365F5">
        <w:rPr>
          <w:rFonts w:ascii="Times New Roman" w:eastAsia="宋体" w:hAnsi="Times New Roman" w:cs="Times New Roman" w:hint="eastAsia"/>
          <w:color w:val="000000"/>
          <w:szCs w:val="21"/>
        </w:rPr>
        <w:tab/>
      </w:r>
      <w:r w:rsidRPr="000365F5">
        <w:rPr>
          <w:rFonts w:ascii="Times New Roman" w:eastAsia="宋体" w:hAnsi="Times New Roman" w:cs="Times New Roman" w:hint="eastAsia"/>
          <w:color w:val="000000"/>
          <w:szCs w:val="21"/>
        </w:rPr>
        <w:tab/>
      </w:r>
      <w:r w:rsidRPr="000365F5">
        <w:rPr>
          <w:rFonts w:ascii="Times New Roman" w:eastAsia="宋体" w:hAnsi="Times New Roman" w:cs="Times New Roman"/>
          <w:color w:val="000000"/>
          <w:szCs w:val="21"/>
        </w:rPr>
        <w:t xml:space="preserve">C. </w:t>
      </w:r>
      <w:r w:rsidRPr="000365F5">
        <w:rPr>
          <w:rFonts w:ascii="Times New Roman" w:eastAsia="宋体" w:hAnsi="Times New Roman" w:cs="Times New Roman" w:hint="eastAsia"/>
          <w:color w:val="000000"/>
          <w:szCs w:val="21"/>
        </w:rPr>
        <w:t>angry</w:t>
      </w:r>
      <w:r w:rsidRPr="000365F5">
        <w:rPr>
          <w:rFonts w:ascii="Times New Roman" w:eastAsia="宋体" w:hAnsi="Times New Roman" w:cs="Times New Roman" w:hint="eastAsia"/>
          <w:color w:val="000000"/>
          <w:szCs w:val="21"/>
        </w:rPr>
        <w:tab/>
      </w:r>
      <w:r w:rsidRPr="000365F5">
        <w:rPr>
          <w:rFonts w:ascii="Times New Roman" w:eastAsia="宋体" w:hAnsi="Times New Roman" w:cs="Times New Roman" w:hint="eastAsia"/>
          <w:color w:val="000000"/>
          <w:szCs w:val="21"/>
        </w:rPr>
        <w:tab/>
      </w:r>
      <w:r w:rsidRPr="000365F5">
        <w:rPr>
          <w:rFonts w:ascii="Times New Roman" w:eastAsia="宋体" w:hAnsi="Times New Roman" w:cs="Times New Roman" w:hint="eastAsia"/>
          <w:color w:val="000000"/>
          <w:szCs w:val="21"/>
        </w:rPr>
        <w:tab/>
      </w:r>
      <w:r w:rsidRPr="000365F5">
        <w:rPr>
          <w:rFonts w:ascii="Times New Roman" w:eastAsia="宋体" w:hAnsi="Times New Roman" w:cs="Times New Roman" w:hint="eastAsia"/>
          <w:color w:val="000000"/>
          <w:szCs w:val="21"/>
        </w:rPr>
        <w:tab/>
      </w:r>
      <w:r w:rsidRPr="000365F5">
        <w:rPr>
          <w:rFonts w:ascii="Times New Roman" w:eastAsia="宋体" w:hAnsi="Times New Roman" w:cs="Times New Roman"/>
          <w:color w:val="000000"/>
          <w:szCs w:val="21"/>
        </w:rPr>
        <w:t xml:space="preserve">D. </w:t>
      </w:r>
      <w:r w:rsidRPr="000365F5">
        <w:rPr>
          <w:rFonts w:ascii="Times New Roman" w:eastAsia="宋体" w:hAnsi="Times New Roman" w:cs="Times New Roman" w:hint="eastAsia"/>
          <w:color w:val="000000"/>
          <w:szCs w:val="21"/>
        </w:rPr>
        <w:t>bored</w:t>
      </w:r>
    </w:p>
    <w:p w:rsidR="000365F5" w:rsidRPr="000365F5" w:rsidP="000365F5">
      <w:pPr>
        <w:rPr>
          <w:rFonts w:ascii="Times New Roman" w:eastAsia="宋体" w:hAnsi="Times New Roman" w:cs="Times New Roman"/>
          <w:color w:val="000000"/>
          <w:szCs w:val="21"/>
        </w:rPr>
      </w:pPr>
      <w:r w:rsidRPr="000365F5">
        <w:rPr>
          <w:rFonts w:ascii="Times New Roman" w:eastAsia="宋体" w:hAnsi="Times New Roman" w:cs="Times New Roman" w:hint="eastAsia"/>
          <w:color w:val="000000"/>
          <w:szCs w:val="21"/>
        </w:rPr>
        <w:t>3</w:t>
      </w:r>
      <w:r w:rsidRPr="000365F5">
        <w:rPr>
          <w:rFonts w:ascii="Times New Roman" w:eastAsia="宋体" w:hAnsi="Times New Roman" w:cs="Times New Roman"/>
          <w:color w:val="000000"/>
          <w:szCs w:val="21"/>
        </w:rPr>
        <w:t xml:space="preserve">3. </w:t>
      </w:r>
      <w:r w:rsidRPr="000365F5">
        <w:rPr>
          <w:rFonts w:ascii="Times New Roman" w:eastAsia="宋体" w:hAnsi="Times New Roman" w:cs="Times New Roman" w:hint="eastAsia"/>
          <w:color w:val="000000"/>
          <w:szCs w:val="21"/>
        </w:rPr>
        <w:t xml:space="preserve">The underlined word </w:t>
      </w:r>
      <w:r w:rsidRPr="000365F5">
        <w:rPr>
          <w:rFonts w:ascii="Times New Roman" w:eastAsia="宋体" w:hAnsi="Times New Roman" w:cs="Times New Roman"/>
          <w:color w:val="000000"/>
          <w:szCs w:val="21"/>
        </w:rPr>
        <w:t>“</w:t>
      </w:r>
      <w:r w:rsidRPr="000365F5">
        <w:rPr>
          <w:rFonts w:ascii="Times New Roman" w:eastAsia="宋体" w:hAnsi="Times New Roman" w:cs="Times New Roman" w:hint="eastAsia"/>
          <w:b/>
          <w:color w:val="000000"/>
          <w:szCs w:val="21"/>
        </w:rPr>
        <w:t>it</w:t>
      </w:r>
      <w:r w:rsidRPr="000365F5">
        <w:rPr>
          <w:rFonts w:ascii="Times New Roman" w:eastAsia="宋体" w:hAnsi="Times New Roman" w:cs="Times New Roman"/>
          <w:color w:val="000000"/>
          <w:szCs w:val="21"/>
        </w:rPr>
        <w:t>”</w:t>
      </w:r>
      <w:r w:rsidRPr="000365F5">
        <w:rPr>
          <w:rFonts w:ascii="Times New Roman" w:eastAsia="宋体" w:hAnsi="Times New Roman" w:cs="Times New Roman" w:hint="eastAsia"/>
          <w:color w:val="000000"/>
          <w:szCs w:val="21"/>
        </w:rPr>
        <w:t xml:space="preserve"> in the third paragraph means __</w:t>
      </w:r>
      <w:r w:rsidRPr="000365F5">
        <w:rPr>
          <w:rFonts w:ascii="Times New Roman" w:eastAsia="宋体" w:hAnsi="Times New Roman" w:cs="Times New Roman"/>
          <w:color w:val="000000"/>
          <w:szCs w:val="21"/>
        </w:rPr>
        <w:t>____</w:t>
      </w:r>
      <w:r w:rsidRPr="000365F5">
        <w:rPr>
          <w:rFonts w:ascii="Times New Roman" w:eastAsia="宋体" w:hAnsi="Times New Roman" w:cs="Times New Roman" w:hint="eastAsia"/>
          <w:color w:val="000000"/>
          <w:szCs w:val="21"/>
        </w:rPr>
        <w:t>.</w:t>
      </w:r>
    </w:p>
    <w:p w:rsidR="000365F5" w:rsidRPr="000365F5" w:rsidP="000365F5">
      <w:pPr>
        <w:rPr>
          <w:rFonts w:ascii="Times New Roman" w:eastAsia="宋体" w:hAnsi="Times New Roman" w:cs="Times New Roman"/>
          <w:color w:val="000000"/>
          <w:szCs w:val="21"/>
        </w:rPr>
      </w:pPr>
      <w:r w:rsidRPr="000365F5">
        <w:rPr>
          <w:rFonts w:ascii="Times New Roman" w:eastAsia="宋体" w:hAnsi="Times New Roman" w:cs="Times New Roman"/>
          <w:color w:val="000000"/>
          <w:szCs w:val="21"/>
        </w:rPr>
        <w:t xml:space="preserve">  A.</w:t>
      </w:r>
      <w:r w:rsidRPr="000365F5">
        <w:rPr>
          <w:rFonts w:ascii="Times New Roman" w:eastAsia="宋体" w:hAnsi="Times New Roman" w:cs="Times New Roman" w:hint="eastAsia"/>
          <w:color w:val="000000"/>
          <w:szCs w:val="21"/>
        </w:rPr>
        <w:t xml:space="preserve"> water</w:t>
      </w:r>
      <w:r w:rsidRPr="000365F5">
        <w:rPr>
          <w:rFonts w:ascii="Times New Roman" w:eastAsia="宋体" w:hAnsi="Times New Roman" w:cs="Times New Roman" w:hint="eastAsia"/>
          <w:color w:val="000000"/>
          <w:szCs w:val="21"/>
        </w:rPr>
        <w:tab/>
      </w:r>
      <w:r w:rsidRPr="000365F5">
        <w:rPr>
          <w:rFonts w:ascii="Times New Roman" w:eastAsia="宋体" w:hAnsi="Times New Roman" w:cs="Times New Roman" w:hint="eastAsia"/>
          <w:color w:val="000000"/>
          <w:szCs w:val="21"/>
        </w:rPr>
        <w:tab/>
      </w:r>
      <w:r w:rsidRPr="000365F5">
        <w:rPr>
          <w:rFonts w:ascii="Times New Roman" w:eastAsia="宋体" w:hAnsi="Times New Roman" w:cs="Times New Roman" w:hint="eastAsia"/>
          <w:color w:val="000000"/>
          <w:szCs w:val="21"/>
        </w:rPr>
        <w:tab/>
      </w:r>
      <w:r w:rsidRPr="000365F5">
        <w:rPr>
          <w:rFonts w:ascii="Times New Roman" w:eastAsia="宋体" w:hAnsi="Times New Roman" w:cs="Times New Roman"/>
          <w:color w:val="000000"/>
          <w:szCs w:val="21"/>
        </w:rPr>
        <w:t xml:space="preserve">B. </w:t>
      </w:r>
      <w:r w:rsidRPr="000365F5">
        <w:rPr>
          <w:rFonts w:ascii="Times New Roman" w:eastAsia="宋体" w:hAnsi="Times New Roman" w:cs="Times New Roman" w:hint="eastAsia"/>
          <w:color w:val="000000"/>
          <w:szCs w:val="21"/>
        </w:rPr>
        <w:t>medicine</w:t>
      </w:r>
      <w:r w:rsidRPr="000365F5">
        <w:rPr>
          <w:rFonts w:ascii="Times New Roman" w:eastAsia="宋体" w:hAnsi="Times New Roman" w:cs="Times New Roman" w:hint="eastAsia"/>
          <w:color w:val="000000"/>
          <w:szCs w:val="21"/>
        </w:rPr>
        <w:tab/>
      </w:r>
      <w:r w:rsidRPr="000365F5">
        <w:rPr>
          <w:rFonts w:ascii="Times New Roman" w:eastAsia="宋体" w:hAnsi="Times New Roman" w:cs="Times New Roman" w:hint="eastAsia"/>
          <w:color w:val="000000"/>
          <w:szCs w:val="21"/>
        </w:rPr>
        <w:tab/>
      </w:r>
      <w:r w:rsidRPr="000365F5">
        <w:rPr>
          <w:rFonts w:ascii="Times New Roman" w:eastAsia="宋体" w:hAnsi="Times New Roman" w:cs="Times New Roman" w:hint="eastAsia"/>
          <w:color w:val="000000"/>
          <w:szCs w:val="21"/>
        </w:rPr>
        <w:tab/>
      </w:r>
      <w:r w:rsidRPr="000365F5">
        <w:rPr>
          <w:rFonts w:ascii="Times New Roman" w:eastAsia="宋体" w:hAnsi="Times New Roman" w:cs="Times New Roman"/>
          <w:color w:val="000000"/>
          <w:szCs w:val="21"/>
        </w:rPr>
        <w:t xml:space="preserve">C. </w:t>
      </w:r>
      <w:r w:rsidRPr="000365F5">
        <w:rPr>
          <w:rFonts w:ascii="Times New Roman" w:eastAsia="宋体" w:hAnsi="Times New Roman" w:cs="Times New Roman" w:hint="eastAsia"/>
          <w:color w:val="000000"/>
          <w:szCs w:val="21"/>
        </w:rPr>
        <w:t>cup</w:t>
      </w:r>
      <w:r w:rsidRPr="000365F5">
        <w:rPr>
          <w:rFonts w:ascii="Times New Roman" w:eastAsia="宋体" w:hAnsi="Times New Roman" w:cs="Times New Roman" w:hint="eastAsia"/>
          <w:color w:val="000000"/>
          <w:szCs w:val="21"/>
        </w:rPr>
        <w:tab/>
      </w:r>
      <w:r w:rsidRPr="000365F5">
        <w:rPr>
          <w:rFonts w:ascii="Times New Roman" w:eastAsia="宋体" w:hAnsi="Times New Roman" w:cs="Times New Roman" w:hint="eastAsia"/>
          <w:color w:val="000000"/>
          <w:szCs w:val="21"/>
        </w:rPr>
        <w:tab/>
      </w:r>
      <w:r w:rsidRPr="000365F5">
        <w:rPr>
          <w:rFonts w:ascii="Times New Roman" w:eastAsia="宋体" w:hAnsi="Times New Roman" w:cs="Times New Roman" w:hint="eastAsia"/>
          <w:color w:val="000000"/>
          <w:szCs w:val="21"/>
        </w:rPr>
        <w:tab/>
      </w:r>
      <w:r w:rsidRPr="000365F5">
        <w:rPr>
          <w:rFonts w:ascii="Times New Roman" w:eastAsia="宋体" w:hAnsi="Times New Roman" w:cs="Times New Roman" w:hint="eastAsia"/>
          <w:color w:val="000000"/>
          <w:szCs w:val="21"/>
        </w:rPr>
        <w:tab/>
      </w:r>
      <w:r w:rsidRPr="000365F5">
        <w:rPr>
          <w:rFonts w:ascii="Times New Roman" w:eastAsia="宋体" w:hAnsi="Times New Roman" w:cs="Times New Roman"/>
          <w:color w:val="000000"/>
          <w:szCs w:val="21"/>
        </w:rPr>
        <w:t xml:space="preserve">D. </w:t>
      </w:r>
      <w:r w:rsidRPr="000365F5">
        <w:rPr>
          <w:rFonts w:ascii="Times New Roman" w:eastAsia="宋体" w:hAnsi="Times New Roman" w:cs="Times New Roman" w:hint="eastAsia"/>
          <w:color w:val="000000"/>
          <w:szCs w:val="21"/>
        </w:rPr>
        <w:t>booklet</w:t>
      </w:r>
    </w:p>
    <w:p w:rsidR="000365F5" w:rsidRPr="000365F5" w:rsidP="000365F5">
      <w:pPr>
        <w:rPr>
          <w:rFonts w:ascii="Times New Roman" w:eastAsia="宋体" w:hAnsi="Times New Roman" w:cs="Times New Roman"/>
          <w:color w:val="000000"/>
          <w:szCs w:val="21"/>
        </w:rPr>
      </w:pPr>
      <w:r w:rsidRPr="000365F5">
        <w:rPr>
          <w:rFonts w:ascii="Times New Roman" w:eastAsia="宋体" w:hAnsi="Times New Roman" w:cs="Times New Roman" w:hint="eastAsia"/>
          <w:color w:val="000000"/>
          <w:szCs w:val="21"/>
        </w:rPr>
        <w:t>3</w:t>
      </w:r>
      <w:r w:rsidRPr="000365F5">
        <w:rPr>
          <w:rFonts w:ascii="Times New Roman" w:eastAsia="宋体" w:hAnsi="Times New Roman" w:cs="Times New Roman"/>
          <w:color w:val="000000"/>
          <w:szCs w:val="21"/>
        </w:rPr>
        <w:t xml:space="preserve">4. </w:t>
      </w:r>
      <w:r w:rsidRPr="000365F5">
        <w:rPr>
          <w:rFonts w:ascii="Times New Roman" w:eastAsia="宋体" w:hAnsi="Times New Roman" w:cs="Times New Roman" w:hint="eastAsia"/>
          <w:color w:val="000000"/>
          <w:szCs w:val="21"/>
        </w:rPr>
        <w:t xml:space="preserve">Which of the following is </w:t>
      </w:r>
      <w:r w:rsidRPr="000365F5">
        <w:rPr>
          <w:rFonts w:ascii="Times New Roman" w:eastAsia="宋体" w:hAnsi="Times New Roman" w:cs="Times New Roman" w:hint="eastAsia"/>
          <w:b/>
          <w:bCs/>
          <w:color w:val="000000"/>
          <w:szCs w:val="21"/>
        </w:rPr>
        <w:t>True</w:t>
      </w:r>
      <w:r w:rsidRPr="000365F5">
        <w:rPr>
          <w:rFonts w:ascii="Times New Roman" w:eastAsia="宋体" w:hAnsi="Times New Roman" w:cs="Times New Roman" w:hint="eastAsia"/>
          <w:color w:val="000000"/>
          <w:szCs w:val="21"/>
        </w:rPr>
        <w:t>?</w:t>
      </w:r>
    </w:p>
    <w:p w:rsidR="000365F5" w:rsidRPr="000365F5" w:rsidP="000365F5">
      <w:pPr>
        <w:rPr>
          <w:rFonts w:ascii="Times New Roman" w:eastAsia="宋体" w:hAnsi="Times New Roman" w:cs="Times New Roman"/>
          <w:color w:val="000000"/>
          <w:szCs w:val="21"/>
        </w:rPr>
      </w:pPr>
      <w:r w:rsidRPr="000365F5">
        <w:rPr>
          <w:rFonts w:ascii="Times New Roman" w:eastAsia="宋体" w:hAnsi="Times New Roman" w:cs="Times New Roman"/>
          <w:color w:val="000000"/>
          <w:szCs w:val="21"/>
        </w:rPr>
        <w:t xml:space="preserve">  A. </w:t>
      </w:r>
      <w:r w:rsidRPr="000365F5">
        <w:rPr>
          <w:rFonts w:ascii="Times New Roman" w:eastAsia="宋体" w:hAnsi="Times New Roman" w:cs="Times New Roman" w:hint="eastAsia"/>
          <w:color w:val="000000"/>
          <w:szCs w:val="21"/>
        </w:rPr>
        <w:t>The hostess lost her job at last.</w:t>
      </w:r>
      <w:r w:rsidRPr="000365F5">
        <w:rPr>
          <w:rFonts w:ascii="Times New Roman" w:eastAsia="宋体" w:hAnsi="Times New Roman" w:cs="Times New Roman" w:hint="eastAsia"/>
          <w:color w:val="000000"/>
          <w:szCs w:val="21"/>
        </w:rPr>
        <w:tab/>
      </w:r>
      <w:r w:rsidRPr="000365F5">
        <w:rPr>
          <w:rFonts w:ascii="Times New Roman" w:eastAsia="宋体" w:hAnsi="Times New Roman" w:cs="Times New Roman" w:hint="eastAsia"/>
          <w:color w:val="000000"/>
          <w:szCs w:val="21"/>
        </w:rPr>
        <w:tab/>
      </w:r>
      <w:r w:rsidRPr="000365F5">
        <w:rPr>
          <w:rFonts w:ascii="Times New Roman" w:eastAsia="宋体" w:hAnsi="Times New Roman" w:cs="Times New Roman"/>
          <w:color w:val="000000"/>
          <w:szCs w:val="21"/>
        </w:rPr>
        <w:t>B.</w:t>
      </w:r>
      <w:r w:rsidRPr="000365F5">
        <w:rPr>
          <w:rFonts w:ascii="Times New Roman" w:eastAsia="宋体" w:hAnsi="Times New Roman" w:cs="Times New Roman" w:hint="eastAsia"/>
          <w:color w:val="000000"/>
          <w:szCs w:val="21"/>
        </w:rPr>
        <w:t xml:space="preserve"> The air hostess</w:t>
      </w:r>
      <w:r w:rsidRPr="000365F5">
        <w:rPr>
          <w:rFonts w:ascii="Times New Roman" w:eastAsia="宋体" w:hAnsi="Times New Roman" w:cs="Times New Roman"/>
          <w:color w:val="000000"/>
          <w:szCs w:val="21"/>
        </w:rPr>
        <w:t>’</w:t>
      </w:r>
      <w:r w:rsidRPr="000365F5">
        <w:rPr>
          <w:rFonts w:ascii="Times New Roman" w:eastAsia="宋体" w:hAnsi="Times New Roman" w:cs="Times New Roman" w:hint="eastAsia"/>
          <w:color w:val="000000"/>
          <w:szCs w:val="21"/>
        </w:rPr>
        <w:t xml:space="preserve"> smiles touched the passenger.</w:t>
      </w:r>
    </w:p>
    <w:p w:rsidR="000365F5" w:rsidRPr="000365F5" w:rsidP="000365F5">
      <w:pPr>
        <w:ind w:firstLine="210" w:firstLineChars="100"/>
        <w:rPr>
          <w:rFonts w:ascii="Times New Roman" w:eastAsia="宋体" w:hAnsi="Times New Roman" w:cs="Times New Roman"/>
          <w:color w:val="000000"/>
          <w:szCs w:val="21"/>
        </w:rPr>
      </w:pPr>
      <w:r w:rsidRPr="000365F5">
        <w:rPr>
          <w:rFonts w:ascii="Times New Roman" w:eastAsia="宋体" w:hAnsi="Times New Roman" w:cs="Times New Roman"/>
          <w:color w:val="000000"/>
          <w:szCs w:val="21"/>
        </w:rPr>
        <w:t xml:space="preserve">C. </w:t>
      </w:r>
      <w:r w:rsidRPr="000365F5">
        <w:rPr>
          <w:rFonts w:ascii="Times New Roman" w:eastAsia="宋体" w:hAnsi="Times New Roman" w:cs="Times New Roman" w:hint="eastAsia"/>
          <w:color w:val="000000"/>
          <w:szCs w:val="21"/>
        </w:rPr>
        <w:t>The passenger hated the air hostess.</w:t>
      </w:r>
      <w:r w:rsidRPr="000365F5">
        <w:rPr>
          <w:rFonts w:ascii="Times New Roman" w:eastAsia="宋体" w:hAnsi="Times New Roman" w:cs="Times New Roman" w:hint="eastAsia"/>
          <w:color w:val="000000"/>
          <w:szCs w:val="21"/>
        </w:rPr>
        <w:tab/>
      </w:r>
      <w:r w:rsidRPr="000365F5">
        <w:rPr>
          <w:rFonts w:ascii="Times New Roman" w:eastAsia="宋体" w:hAnsi="Times New Roman" w:cs="Times New Roman"/>
          <w:color w:val="000000"/>
          <w:szCs w:val="21"/>
        </w:rPr>
        <w:t xml:space="preserve">D. </w:t>
      </w:r>
      <w:r w:rsidRPr="000365F5">
        <w:rPr>
          <w:rFonts w:ascii="Times New Roman" w:eastAsia="宋体" w:hAnsi="Times New Roman" w:cs="Times New Roman" w:hint="eastAsia"/>
          <w:color w:val="000000"/>
          <w:szCs w:val="21"/>
        </w:rPr>
        <w:t>The air hostess was afraid of the passenger.</w:t>
      </w:r>
    </w:p>
    <w:p w:rsidR="000365F5" w:rsidRPr="000365F5" w:rsidP="000365F5">
      <w:pPr>
        <w:rPr>
          <w:rFonts w:ascii="Times New Roman" w:eastAsia="宋体" w:hAnsi="Times New Roman" w:cs="Times New Roman"/>
          <w:color w:val="000000"/>
          <w:szCs w:val="21"/>
        </w:rPr>
      </w:pPr>
      <w:r w:rsidRPr="000365F5">
        <w:rPr>
          <w:rFonts w:ascii="Times New Roman" w:eastAsia="宋体" w:hAnsi="Times New Roman" w:cs="Times New Roman" w:hint="eastAsia"/>
          <w:color w:val="000000"/>
          <w:szCs w:val="21"/>
        </w:rPr>
        <w:t>3</w:t>
      </w:r>
      <w:r w:rsidRPr="000365F5">
        <w:rPr>
          <w:rFonts w:ascii="Times New Roman" w:eastAsia="宋体" w:hAnsi="Times New Roman" w:cs="Times New Roman"/>
          <w:color w:val="000000"/>
          <w:szCs w:val="21"/>
        </w:rPr>
        <w:t xml:space="preserve">5. </w:t>
      </w:r>
      <w:r w:rsidRPr="000365F5">
        <w:rPr>
          <w:rFonts w:ascii="Times New Roman" w:eastAsia="宋体" w:hAnsi="Times New Roman" w:cs="Times New Roman" w:hint="eastAsia"/>
          <w:color w:val="000000"/>
          <w:szCs w:val="21"/>
        </w:rPr>
        <w:t>What is the best title for the passage?</w:t>
      </w:r>
    </w:p>
    <w:p w:rsidR="000365F5" w:rsidRPr="000365F5" w:rsidP="000365F5">
      <w:pPr>
        <w:rPr>
          <w:rFonts w:ascii="Times New Roman" w:eastAsia="宋体" w:hAnsi="Times New Roman" w:cs="Times New Roman"/>
          <w:color w:val="000000"/>
          <w:szCs w:val="21"/>
        </w:rPr>
      </w:pPr>
      <w:r w:rsidRPr="000365F5">
        <w:rPr>
          <w:rFonts w:ascii="Times New Roman" w:eastAsia="宋体" w:hAnsi="Times New Roman" w:cs="Times New Roman"/>
          <w:color w:val="000000"/>
          <w:szCs w:val="21"/>
        </w:rPr>
        <w:t xml:space="preserve">  A. </w:t>
      </w:r>
      <w:r w:rsidRPr="000365F5">
        <w:rPr>
          <w:rFonts w:ascii="Times New Roman" w:eastAsia="宋体" w:hAnsi="Times New Roman" w:cs="Times New Roman" w:hint="eastAsia"/>
          <w:color w:val="000000"/>
          <w:szCs w:val="21"/>
        </w:rPr>
        <w:t>An Interesting Story</w:t>
      </w:r>
      <w:r w:rsidRPr="000365F5">
        <w:rPr>
          <w:rFonts w:ascii="Times New Roman" w:eastAsia="宋体" w:hAnsi="Times New Roman" w:cs="Times New Roman" w:hint="eastAsia"/>
          <w:color w:val="000000"/>
          <w:szCs w:val="21"/>
        </w:rPr>
        <w:tab/>
      </w:r>
      <w:r w:rsidRPr="000365F5">
        <w:rPr>
          <w:rFonts w:ascii="Times New Roman" w:eastAsia="宋体" w:hAnsi="Times New Roman" w:cs="Times New Roman" w:hint="eastAsia"/>
          <w:color w:val="000000"/>
          <w:szCs w:val="21"/>
        </w:rPr>
        <w:tab/>
      </w:r>
      <w:r w:rsidRPr="000365F5">
        <w:rPr>
          <w:rFonts w:ascii="Times New Roman" w:eastAsia="宋体" w:hAnsi="Times New Roman" w:cs="Times New Roman" w:hint="eastAsia"/>
          <w:color w:val="000000"/>
          <w:szCs w:val="21"/>
        </w:rPr>
        <w:tab/>
      </w:r>
      <w:r w:rsidRPr="000365F5">
        <w:rPr>
          <w:rFonts w:ascii="Times New Roman" w:eastAsia="宋体" w:hAnsi="Times New Roman" w:cs="Times New Roman"/>
          <w:color w:val="000000"/>
          <w:szCs w:val="21"/>
        </w:rPr>
        <w:t>B.</w:t>
      </w:r>
      <w:r w:rsidRPr="000365F5">
        <w:rPr>
          <w:rFonts w:ascii="Times New Roman" w:eastAsia="宋体" w:hAnsi="Times New Roman" w:cs="Times New Roman" w:hint="eastAsia"/>
          <w:color w:val="000000"/>
          <w:szCs w:val="21"/>
        </w:rPr>
        <w:t xml:space="preserve"> An Unfriendly Passenger</w:t>
      </w:r>
    </w:p>
    <w:p w:rsidR="000365F5" w:rsidRPr="000365F5" w:rsidP="000365F5">
      <w:pPr>
        <w:ind w:firstLine="210" w:firstLineChars="100"/>
        <w:rPr>
          <w:rFonts w:ascii="Times New Roman" w:eastAsia="宋体" w:hAnsi="Times New Roman" w:cs="Times New Roman"/>
          <w:color w:val="000000"/>
          <w:szCs w:val="21"/>
        </w:rPr>
      </w:pPr>
      <w:r w:rsidRPr="000365F5">
        <w:rPr>
          <w:rFonts w:ascii="Times New Roman" w:eastAsia="宋体" w:hAnsi="Times New Roman" w:cs="Times New Roman"/>
          <w:color w:val="000000"/>
          <w:szCs w:val="21"/>
        </w:rPr>
        <w:t>C.</w:t>
      </w:r>
      <w:r w:rsidRPr="000365F5">
        <w:rPr>
          <w:rFonts w:ascii="Times New Roman" w:eastAsia="宋体" w:hAnsi="Times New Roman" w:cs="Times New Roman" w:hint="eastAsia"/>
          <w:color w:val="000000"/>
          <w:szCs w:val="21"/>
        </w:rPr>
        <w:t xml:space="preserve"> Twelve Sincere Smiles</w:t>
      </w:r>
      <w:r w:rsidRPr="000365F5">
        <w:rPr>
          <w:rFonts w:ascii="Times New Roman" w:eastAsia="宋体" w:hAnsi="Times New Roman" w:cs="Times New Roman" w:hint="eastAsia"/>
          <w:color w:val="000000"/>
          <w:szCs w:val="21"/>
        </w:rPr>
        <w:tab/>
      </w:r>
      <w:r w:rsidRPr="000365F5">
        <w:rPr>
          <w:rFonts w:ascii="Times New Roman" w:eastAsia="宋体" w:hAnsi="Times New Roman" w:cs="Times New Roman" w:hint="eastAsia"/>
          <w:color w:val="000000"/>
          <w:szCs w:val="21"/>
        </w:rPr>
        <w:tab/>
      </w:r>
      <w:r w:rsidRPr="000365F5">
        <w:rPr>
          <w:rFonts w:ascii="Times New Roman" w:eastAsia="宋体" w:hAnsi="Times New Roman" w:cs="Times New Roman" w:hint="eastAsia"/>
          <w:color w:val="000000"/>
          <w:szCs w:val="21"/>
        </w:rPr>
        <w:tab/>
      </w:r>
      <w:r w:rsidRPr="000365F5">
        <w:rPr>
          <w:rFonts w:ascii="Times New Roman" w:eastAsia="宋体" w:hAnsi="Times New Roman" w:cs="Times New Roman"/>
          <w:color w:val="000000"/>
          <w:szCs w:val="21"/>
        </w:rPr>
        <w:t xml:space="preserve">D. </w:t>
      </w:r>
      <w:r w:rsidRPr="000365F5">
        <w:rPr>
          <w:rFonts w:ascii="Times New Roman" w:eastAsia="宋体" w:hAnsi="Times New Roman" w:cs="Times New Roman" w:hint="eastAsia"/>
          <w:color w:val="000000"/>
          <w:szCs w:val="21"/>
        </w:rPr>
        <w:t>A Pleasant Journey</w:t>
      </w:r>
    </w:p>
    <w:p w:rsidR="000365F5" w:rsidRPr="000365F5" w:rsidP="000365F5">
      <w:pPr>
        <w:spacing w:line="300" w:lineRule="exact"/>
        <w:rPr>
          <w:rFonts w:ascii="Times New Roman" w:eastAsia="宋体" w:hAnsi="Times New Roman" w:cs="Times New Roman"/>
          <w:szCs w:val="21"/>
        </w:rPr>
      </w:pPr>
      <w:r w:rsidRPr="000365F5">
        <w:rPr>
          <w:rFonts w:ascii="Calibri" w:eastAsia="宋体" w:hAnsi="Calibri" w:cs="Times New Roman" w:hint="eastAsia"/>
        </w:rPr>
        <w:t xml:space="preserve">    </w:t>
      </w:r>
      <w:r w:rsidRPr="000365F5">
        <w:rPr>
          <w:rFonts w:ascii="Times New Roman" w:eastAsia="宋体" w:hAnsi="Times New Roman" w:cs="Times New Roman" w:hint="eastAsia"/>
          <w:szCs w:val="21"/>
        </w:rPr>
        <w:t xml:space="preserve">                                      D</w:t>
      </w:r>
    </w:p>
    <w:p w:rsidR="000365F5" w:rsidRPr="000365F5" w:rsidP="000365F5">
      <w:pPr>
        <w:spacing w:line="300" w:lineRule="exact"/>
        <w:rPr>
          <w:rFonts w:ascii="Times New Roman" w:eastAsia="宋体" w:hAnsi="Times New Roman" w:cs="Times New Roman"/>
          <w:szCs w:val="21"/>
        </w:rPr>
      </w:pPr>
      <w:r w:rsidRPr="000365F5">
        <w:rPr>
          <w:rFonts w:ascii="Times New Roman" w:eastAsia="宋体" w:hAnsi="Times New Roman" w:cs="Times New Roman" w:hint="eastAsia"/>
          <w:szCs w:val="21"/>
        </w:rPr>
        <w:tab/>
      </w:r>
      <w:r w:rsidRPr="000365F5">
        <w:rPr>
          <w:rFonts w:ascii="Times New Roman" w:eastAsia="黑体" w:hAnsi="Times New Roman" w:cs="Times New Roman"/>
          <w:szCs w:val="21"/>
        </w:rPr>
        <w:t>We go to</w:t>
      </w:r>
      <w:r w:rsidRPr="000365F5">
        <w:rPr>
          <w:rFonts w:ascii="Times New Roman" w:eastAsia="黑体" w:hAnsi="Times New Roman" w:cs="Times New Roman"/>
          <w:i/>
          <w:szCs w:val="21"/>
        </w:rPr>
        <w:t xml:space="preserve"> Europa Park</w:t>
      </w:r>
      <w:r w:rsidRPr="000365F5">
        <w:rPr>
          <w:rFonts w:ascii="Times New Roman" w:eastAsia="黑体" w:hAnsi="Times New Roman" w:cs="Times New Roman"/>
          <w:szCs w:val="21"/>
        </w:rPr>
        <w:t xml:space="preserve"> (</w:t>
      </w:r>
      <w:r w:rsidRPr="000365F5">
        <w:rPr>
          <w:rFonts w:ascii="Times New Roman" w:eastAsia="楷体" w:hAnsi="Times New Roman" w:cs="Times New Roman"/>
          <w:szCs w:val="21"/>
        </w:rPr>
        <w:t>欧洲主题公园</w:t>
      </w:r>
      <w:r w:rsidRPr="000365F5">
        <w:rPr>
          <w:rFonts w:ascii="Times New Roman" w:eastAsia="黑体" w:hAnsi="Times New Roman" w:cs="Times New Roman"/>
          <w:szCs w:val="21"/>
        </w:rPr>
        <w:t>) and Disneyland to learn about Europe and the US of the 20th century.__</w:t>
      </w:r>
      <w:r w:rsidRPr="000365F5">
        <w:rPr>
          <w:rFonts w:ascii="Times New Roman" w:eastAsia="黑体" w:hAnsi="Times New Roman" w:cs="Times New Roman" w:hint="eastAsia"/>
          <w:b/>
          <w:szCs w:val="21"/>
          <w:u w:val="single"/>
        </w:rPr>
        <w:t>36</w:t>
      </w:r>
      <w:r w:rsidRPr="000365F5">
        <w:rPr>
          <w:rFonts w:ascii="Times New Roman" w:eastAsia="黑体" w:hAnsi="Times New Roman" w:cs="Times New Roman"/>
          <w:szCs w:val="21"/>
        </w:rPr>
        <w:t>__In the near future</w:t>
      </w:r>
      <w:r w:rsidRPr="000365F5">
        <w:rPr>
          <w:rFonts w:ascii="Times New Roman" w:eastAsia="MingLiU_HKSCS" w:hAnsi="Times New Roman" w:cs="Times New Roman"/>
          <w:szCs w:val="21"/>
        </w:rPr>
        <w:t>，</w:t>
      </w:r>
      <w:r w:rsidRPr="000365F5">
        <w:rPr>
          <w:rFonts w:ascii="Times New Roman" w:eastAsia="黑体" w:hAnsi="Times New Roman" w:cs="Times New Roman"/>
          <w:szCs w:val="21"/>
        </w:rPr>
        <w:t xml:space="preserve">paying a visit to </w:t>
      </w:r>
      <w:r w:rsidRPr="000365F5">
        <w:rPr>
          <w:rFonts w:ascii="Times New Roman" w:eastAsia="黑体" w:hAnsi="Times New Roman" w:cs="Times New Roman"/>
          <w:i/>
          <w:szCs w:val="21"/>
        </w:rPr>
        <w:t>Visions of China</w:t>
      </w:r>
      <w:r w:rsidRPr="000365F5">
        <w:rPr>
          <w:rFonts w:ascii="Times New Roman" w:eastAsia="黑体" w:hAnsi="Times New Roman" w:cs="Times New Roman"/>
          <w:szCs w:val="21"/>
        </w:rPr>
        <w:t xml:space="preserve"> (</w:t>
      </w:r>
      <w:r w:rsidRPr="000365F5">
        <w:rPr>
          <w:rFonts w:ascii="Times New Roman" w:eastAsia="楷体" w:hAnsi="Times New Roman" w:cs="Times New Roman"/>
          <w:szCs w:val="21"/>
        </w:rPr>
        <w:t>视觉中国</w:t>
      </w:r>
      <w:r w:rsidRPr="000365F5">
        <w:rPr>
          <w:rFonts w:ascii="Times New Roman" w:eastAsia="黑体" w:hAnsi="Times New Roman" w:cs="Times New Roman"/>
          <w:szCs w:val="21"/>
        </w:rPr>
        <w:t>) – the world's first Chinese theme park – will be a good choice.</w:t>
      </w:r>
    </w:p>
    <w:p w:rsidR="000365F5" w:rsidRPr="000365F5" w:rsidP="000365F5">
      <w:pPr>
        <w:ind w:firstLine="420" w:firstLineChars="200"/>
        <w:rPr>
          <w:rFonts w:ascii="Times New Roman" w:eastAsia="MingLiU_HKSCS" w:hAnsi="Times New Roman" w:cs="Times New Roman"/>
          <w:szCs w:val="21"/>
        </w:rPr>
      </w:pPr>
      <w:r w:rsidRPr="000365F5">
        <w:rPr>
          <w:rFonts w:ascii="Times New Roman" w:eastAsia="黑体" w:hAnsi="Times New Roman" w:cs="Times New Roman"/>
          <w:szCs w:val="21"/>
        </w:rPr>
        <w:t>The park</w:t>
      </w:r>
      <w:r w:rsidRPr="000365F5">
        <w:rPr>
          <w:rFonts w:ascii="Times New Roman" w:eastAsia="MingLiU_HKSCS" w:hAnsi="Times New Roman" w:cs="Times New Roman"/>
          <w:szCs w:val="21"/>
        </w:rPr>
        <w:t>，</w:t>
      </w:r>
      <w:r w:rsidRPr="000365F5">
        <w:rPr>
          <w:rFonts w:ascii="Times New Roman" w:eastAsia="黑体" w:hAnsi="Times New Roman" w:cs="Times New Roman"/>
          <w:szCs w:val="21"/>
        </w:rPr>
        <w:t>Visions of China</w:t>
      </w:r>
      <w:r w:rsidRPr="000365F5">
        <w:rPr>
          <w:rFonts w:ascii="Times New Roman" w:eastAsia="MingLiU_HKSCS" w:hAnsi="Times New Roman" w:cs="Times New Roman"/>
          <w:szCs w:val="21"/>
        </w:rPr>
        <w:t>，</w:t>
      </w:r>
      <w:r w:rsidRPr="000365F5">
        <w:rPr>
          <w:rFonts w:ascii="Times New Roman" w:eastAsia="黑体" w:hAnsi="Times New Roman" w:cs="Times New Roman"/>
          <w:szCs w:val="21"/>
        </w:rPr>
        <w:t xml:space="preserve">will be in </w:t>
      </w:r>
      <w:r w:rsidRPr="000365F5">
        <w:rPr>
          <w:rFonts w:ascii="Times New Roman" w:eastAsia="黑体" w:hAnsi="Times New Roman" w:cs="Times New Roman"/>
          <w:szCs w:val="21"/>
        </w:rPr>
        <w:t>Rotherham</w:t>
      </w:r>
      <w:r w:rsidRPr="000365F5">
        <w:rPr>
          <w:rFonts w:ascii="Times New Roman" w:eastAsia="MingLiU_HKSCS" w:hAnsi="Times New Roman" w:cs="Times New Roman"/>
          <w:szCs w:val="21"/>
        </w:rPr>
        <w:t>，</w:t>
      </w:r>
      <w:r w:rsidRPr="000365F5">
        <w:rPr>
          <w:rFonts w:ascii="Times New Roman" w:eastAsia="黑体" w:hAnsi="Times New Roman" w:cs="Times New Roman"/>
          <w:szCs w:val="21"/>
        </w:rPr>
        <w:t>in the northern part of England.__</w:t>
      </w:r>
      <w:r w:rsidRPr="000365F5">
        <w:rPr>
          <w:rFonts w:ascii="Times New Roman" w:eastAsia="黑体" w:hAnsi="Times New Roman" w:cs="Times New Roman" w:hint="eastAsia"/>
          <w:szCs w:val="21"/>
          <w:u w:val="single"/>
        </w:rPr>
        <w:t>37</w:t>
      </w:r>
      <w:r w:rsidRPr="000365F5">
        <w:rPr>
          <w:rFonts w:ascii="Times New Roman" w:eastAsia="黑体" w:hAnsi="Times New Roman" w:cs="Times New Roman"/>
          <w:szCs w:val="21"/>
        </w:rPr>
        <w:t xml:space="preserve">__The </w:t>
      </w:r>
      <w:r w:rsidRPr="000365F5">
        <w:rPr>
          <w:rFonts w:ascii="Times New Roman" w:eastAsia="黑体" w:hAnsi="Times New Roman" w:cs="Times New Roman"/>
          <w:szCs w:val="21"/>
        </w:rPr>
        <w:t>park</w:t>
      </w:r>
      <w:r w:rsidRPr="000365F5">
        <w:rPr>
          <w:rFonts w:ascii="Times New Roman" w:eastAsia="黑体" w:hAnsi="Times New Roman" w:cs="Times New Roman"/>
          <w:szCs w:val="21"/>
        </w:rPr>
        <w:t xml:space="preserve"> will be built soon.</w:t>
      </w:r>
      <w:r w:rsidRPr="000365F5">
        <w:rPr>
          <w:rFonts w:ascii="Times New Roman" w:eastAsia="黑体" w:hAnsi="Times New Roman" w:cs="Times New Roman" w:hint="eastAsia"/>
          <w:szCs w:val="21"/>
        </w:rPr>
        <w:t xml:space="preserve"> </w:t>
      </w:r>
      <w:r w:rsidRPr="000365F5">
        <w:rPr>
          <w:rFonts w:ascii="Times New Roman" w:eastAsia="黑体" w:hAnsi="Times New Roman" w:cs="Times New Roman"/>
          <w:szCs w:val="21"/>
        </w:rPr>
        <w:t>It will take 18 to 24 months to finish.</w:t>
      </w:r>
    </w:p>
    <w:p w:rsidR="000365F5" w:rsidRPr="000365F5" w:rsidP="000365F5">
      <w:pPr>
        <w:ind w:firstLine="420" w:firstLineChars="200"/>
        <w:rPr>
          <w:rFonts w:ascii="Times New Roman" w:eastAsia="MingLiU_HKSCS" w:hAnsi="Times New Roman" w:cs="Times New Roman"/>
          <w:szCs w:val="21"/>
        </w:rPr>
      </w:pPr>
      <w:r w:rsidRPr="000365F5">
        <w:rPr>
          <w:rFonts w:ascii="Times New Roman" w:eastAsia="黑体" w:hAnsi="Times New Roman" w:cs="Times New Roman"/>
          <w:szCs w:val="21"/>
        </w:rPr>
        <w:t>__</w:t>
      </w:r>
      <w:r w:rsidRPr="000365F5">
        <w:rPr>
          <w:rFonts w:ascii="Times New Roman" w:eastAsia="黑体" w:hAnsi="Times New Roman" w:cs="Times New Roman"/>
          <w:szCs w:val="21"/>
          <w:u w:val="single"/>
        </w:rPr>
        <w:t>3</w:t>
      </w:r>
      <w:r w:rsidRPr="000365F5">
        <w:rPr>
          <w:rFonts w:ascii="Times New Roman" w:eastAsia="黑体" w:hAnsi="Times New Roman" w:cs="Times New Roman" w:hint="eastAsia"/>
          <w:szCs w:val="21"/>
          <w:u w:val="single"/>
        </w:rPr>
        <w:t>8</w:t>
      </w:r>
      <w:r w:rsidRPr="000365F5">
        <w:rPr>
          <w:rFonts w:ascii="Times New Roman" w:eastAsia="黑体" w:hAnsi="Times New Roman" w:cs="Times New Roman"/>
          <w:szCs w:val="21"/>
        </w:rPr>
        <w:t>__They can also go to the Shaolin Temple.</w:t>
      </w:r>
      <w:r w:rsidRPr="000365F5">
        <w:rPr>
          <w:rFonts w:ascii="Times New Roman" w:eastAsia="黑体" w:hAnsi="Times New Roman" w:cs="Times New Roman" w:hint="eastAsia"/>
          <w:szCs w:val="21"/>
        </w:rPr>
        <w:t xml:space="preserve"> </w:t>
      </w:r>
      <w:r w:rsidRPr="000365F5">
        <w:rPr>
          <w:rFonts w:ascii="Times New Roman" w:eastAsia="黑体" w:hAnsi="Times New Roman" w:cs="Times New Roman"/>
          <w:szCs w:val="21"/>
        </w:rPr>
        <w:t>There will be roller coaster rides (</w:t>
      </w:r>
      <w:r w:rsidRPr="000365F5">
        <w:rPr>
          <w:rFonts w:ascii="Times New Roman" w:eastAsia="黑体" w:hAnsi="Times New Roman" w:cs="Times New Roman"/>
          <w:szCs w:val="21"/>
        </w:rPr>
        <w:t>过山车</w:t>
      </w:r>
      <w:r w:rsidRPr="000365F5">
        <w:rPr>
          <w:rFonts w:ascii="Times New Roman" w:eastAsia="黑体" w:hAnsi="Times New Roman" w:cs="Times New Roman"/>
          <w:szCs w:val="21"/>
        </w:rPr>
        <w:t>)</w:t>
      </w:r>
      <w:r w:rsidRPr="000365F5">
        <w:rPr>
          <w:rFonts w:ascii="Times New Roman" w:eastAsia="MingLiU_HKSCS" w:hAnsi="Times New Roman" w:cs="Times New Roman"/>
          <w:szCs w:val="21"/>
        </w:rPr>
        <w:t>，</w:t>
      </w:r>
      <w:r w:rsidRPr="000365F5">
        <w:rPr>
          <w:rFonts w:ascii="Times New Roman" w:eastAsia="黑体" w:hAnsi="Times New Roman" w:cs="Times New Roman"/>
          <w:szCs w:val="21"/>
        </w:rPr>
        <w:t>restaurants</w:t>
      </w:r>
      <w:r w:rsidRPr="000365F5">
        <w:rPr>
          <w:rFonts w:ascii="Times New Roman" w:eastAsia="MingLiU_HKSCS" w:hAnsi="Times New Roman" w:cs="Times New Roman"/>
          <w:szCs w:val="21"/>
        </w:rPr>
        <w:t>，</w:t>
      </w:r>
      <w:r w:rsidRPr="000365F5">
        <w:rPr>
          <w:rFonts w:ascii="Times New Roman" w:eastAsia="黑体" w:hAnsi="Times New Roman" w:cs="Times New Roman"/>
          <w:szCs w:val="21"/>
        </w:rPr>
        <w:t>gardens and a Shanghai</w:t>
      </w:r>
      <w:r w:rsidRPr="000365F5">
        <w:rPr>
          <w:rFonts w:ascii="Times New Roman" w:eastAsia="黑体" w:hAnsi="Times New Roman" w:cs="Times New Roman"/>
          <w:szCs w:val="21"/>
        </w:rPr>
        <w:t>－</w:t>
      </w:r>
      <w:r w:rsidRPr="000365F5">
        <w:rPr>
          <w:rFonts w:ascii="Times New Roman" w:eastAsia="黑体" w:hAnsi="Times New Roman" w:cs="Times New Roman"/>
          <w:szCs w:val="21"/>
        </w:rPr>
        <w:t>style shopping center in the park.</w:t>
      </w:r>
    </w:p>
    <w:p w:rsidR="000365F5" w:rsidRPr="000365F5" w:rsidP="000365F5">
      <w:pPr>
        <w:ind w:firstLine="420" w:firstLineChars="200"/>
        <w:rPr>
          <w:rFonts w:ascii="Times New Roman" w:eastAsia="MingLiU_HKSCS" w:hAnsi="Times New Roman" w:cs="Times New Roman"/>
          <w:szCs w:val="21"/>
        </w:rPr>
      </w:pPr>
      <w:r w:rsidRPr="000365F5">
        <w:rPr>
          <w:rFonts w:ascii="Times New Roman" w:eastAsia="黑体" w:hAnsi="Times New Roman" w:cs="Times New Roman"/>
          <w:szCs w:val="21"/>
        </w:rPr>
        <w:t>__</w:t>
      </w:r>
      <w:r w:rsidRPr="000365F5">
        <w:rPr>
          <w:rFonts w:ascii="Times New Roman" w:eastAsia="黑体" w:hAnsi="Times New Roman" w:cs="Times New Roman" w:hint="eastAsia"/>
          <w:szCs w:val="21"/>
          <w:u w:val="single"/>
        </w:rPr>
        <w:t>39</w:t>
      </w:r>
      <w:r w:rsidRPr="000365F5">
        <w:rPr>
          <w:rFonts w:ascii="Times New Roman" w:eastAsia="黑体" w:hAnsi="Times New Roman" w:cs="Times New Roman"/>
          <w:szCs w:val="21"/>
        </w:rPr>
        <w:t>__The number of foreign people coming to visit China is going up every year.</w:t>
      </w:r>
      <w:r w:rsidRPr="000365F5">
        <w:rPr>
          <w:rFonts w:ascii="Times New Roman" w:eastAsia="黑体" w:hAnsi="Times New Roman" w:cs="Times New Roman" w:hint="eastAsia"/>
          <w:szCs w:val="21"/>
        </w:rPr>
        <w:t xml:space="preserve"> </w:t>
      </w:r>
      <w:r w:rsidRPr="000365F5">
        <w:rPr>
          <w:rFonts w:ascii="Times New Roman" w:eastAsia="黑体" w:hAnsi="Times New Roman" w:cs="Times New Roman"/>
          <w:szCs w:val="21"/>
        </w:rPr>
        <w:t>Peter Moore</w:t>
      </w:r>
      <w:r w:rsidRPr="000365F5">
        <w:rPr>
          <w:rFonts w:ascii="Times New Roman" w:eastAsia="MingLiU_HKSCS" w:hAnsi="Times New Roman" w:cs="Times New Roman"/>
          <w:szCs w:val="21"/>
        </w:rPr>
        <w:t>，</w:t>
      </w:r>
      <w:r w:rsidRPr="000365F5">
        <w:rPr>
          <w:rFonts w:ascii="Times New Roman" w:eastAsia="黑体" w:hAnsi="Times New Roman" w:cs="Times New Roman"/>
          <w:szCs w:val="21"/>
        </w:rPr>
        <w:t>the head of Visions of China</w:t>
      </w:r>
      <w:r w:rsidRPr="000365F5">
        <w:rPr>
          <w:rFonts w:ascii="Times New Roman" w:eastAsia="MingLiU_HKSCS" w:hAnsi="Times New Roman" w:cs="Times New Roman"/>
          <w:szCs w:val="21"/>
        </w:rPr>
        <w:t>，</w:t>
      </w:r>
      <w:r w:rsidRPr="000365F5">
        <w:rPr>
          <w:rFonts w:ascii="Times New Roman" w:eastAsia="黑体" w:hAnsi="Times New Roman" w:cs="Times New Roman"/>
          <w:szCs w:val="21"/>
        </w:rPr>
        <w:t>is quite sure that visitors will love the park.</w:t>
      </w:r>
    </w:p>
    <w:p w:rsidR="000365F5" w:rsidRPr="000365F5" w:rsidP="000365F5">
      <w:pPr>
        <w:ind w:firstLine="420" w:firstLineChars="200"/>
        <w:rPr>
          <w:rFonts w:ascii="Times New Roman" w:eastAsia="MingLiU_HKSCS" w:hAnsi="Times New Roman" w:cs="Times New Roman"/>
          <w:szCs w:val="21"/>
        </w:rPr>
      </w:pPr>
      <w:r w:rsidRPr="000365F5">
        <w:rPr>
          <w:rFonts w:ascii="Times New Roman" w:eastAsia="宋体" w:hAnsi="Times New Roman" w:cs="Times New Roman"/>
          <w:szCs w:val="21"/>
        </w:rPr>
        <w:t>“</w:t>
      </w:r>
      <w:r w:rsidRPr="000365F5">
        <w:rPr>
          <w:rFonts w:ascii="Times New Roman" w:eastAsia="黑体" w:hAnsi="Times New Roman" w:cs="Times New Roman"/>
          <w:szCs w:val="21"/>
        </w:rPr>
        <w:t>Western people are interested in China.__</w:t>
      </w:r>
      <w:r w:rsidRPr="000365F5">
        <w:rPr>
          <w:rFonts w:ascii="Times New Roman" w:eastAsia="黑体" w:hAnsi="Times New Roman" w:cs="Times New Roman" w:hint="eastAsia"/>
          <w:szCs w:val="21"/>
          <w:u w:val="single"/>
        </w:rPr>
        <w:t>40</w:t>
      </w:r>
      <w:r w:rsidRPr="000365F5">
        <w:rPr>
          <w:rFonts w:ascii="Times New Roman" w:eastAsia="黑体" w:hAnsi="Times New Roman" w:cs="Times New Roman"/>
          <w:szCs w:val="21"/>
        </w:rPr>
        <w:t>__</w:t>
      </w:r>
      <w:r w:rsidRPr="000365F5">
        <w:rPr>
          <w:rFonts w:ascii="Times New Roman" w:eastAsia="宋体" w:hAnsi="Times New Roman" w:cs="Times New Roman"/>
          <w:szCs w:val="21"/>
        </w:rPr>
        <w:t>”</w:t>
      </w:r>
      <w:r w:rsidRPr="000365F5">
        <w:rPr>
          <w:rFonts w:ascii="Times New Roman" w:eastAsia="黑体" w:hAnsi="Times New Roman" w:cs="Times New Roman"/>
          <w:szCs w:val="21"/>
        </w:rPr>
        <w:t xml:space="preserve"> Moore said.</w:t>
      </w:r>
      <w:r w:rsidRPr="000365F5">
        <w:rPr>
          <w:rFonts w:ascii="Times New Roman" w:eastAsia="黑体" w:hAnsi="Times New Roman" w:cs="Times New Roman" w:hint="eastAsia"/>
          <w:szCs w:val="21"/>
        </w:rPr>
        <w:t xml:space="preserve"> </w:t>
      </w:r>
      <w:r w:rsidRPr="000365F5">
        <w:rPr>
          <w:rFonts w:ascii="Times New Roman" w:eastAsia="宋体" w:hAnsi="Times New Roman" w:cs="Times New Roman"/>
          <w:szCs w:val="21"/>
        </w:rPr>
        <w:t>“</w:t>
      </w:r>
      <w:r w:rsidRPr="000365F5">
        <w:rPr>
          <w:rFonts w:ascii="Times New Roman" w:eastAsia="黑体" w:hAnsi="Times New Roman" w:cs="Times New Roman"/>
          <w:szCs w:val="21"/>
        </w:rPr>
        <w:t>The park will attract about</w:t>
      </w:r>
      <w:r w:rsidRPr="000365F5">
        <w:rPr>
          <w:rFonts w:ascii="Times New Roman" w:eastAsia="黑体" w:hAnsi="Times New Roman" w:cs="Times New Roman"/>
          <w:b/>
          <w:szCs w:val="21"/>
        </w:rPr>
        <w:t>1.</w:t>
      </w:r>
      <w:r w:rsidRPr="000365F5">
        <w:rPr>
          <w:rFonts w:ascii="Times New Roman" w:eastAsia="黑体" w:hAnsi="Times New Roman" w:cs="Times New Roman"/>
          <w:szCs w:val="21"/>
        </w:rPr>
        <w:t>5 million visitors from the UK and foreign countries each year.</w:t>
      </w:r>
      <w:r w:rsidRPr="000365F5">
        <w:rPr>
          <w:rFonts w:ascii="Times New Roman" w:eastAsia="宋体" w:hAnsi="Times New Roman" w:cs="Times New Roman"/>
          <w:szCs w:val="21"/>
        </w:rPr>
        <w:t>”</w:t>
      </w:r>
    </w:p>
    <w:p w:rsidR="000365F5" w:rsidRPr="000365F5" w:rsidP="000365F5">
      <w:pPr>
        <w:ind w:firstLine="420" w:firstLineChars="200"/>
        <w:rPr>
          <w:rFonts w:ascii="Times New Roman" w:hAnsi="Times New Roman" w:cs="Times New Roman"/>
        </w:rPr>
      </w:pPr>
      <w:r w:rsidRPr="000365F5">
        <w:rPr>
          <w:rFonts w:ascii="Times New Roman" w:hAnsi="Times New Roman" w:cs="Times New Roman"/>
        </w:rPr>
        <w:t>根据材料内容，从下面五个选项中选出能填入文中空缺处的最佳选项，使短文意思通顺，内容完整。</w:t>
      </w:r>
    </w:p>
    <w:p w:rsidR="00540485" w:rsidRPr="00540485" w:rsidP="00540485">
      <w:pPr>
        <w:rPr>
          <w:rFonts w:ascii="Times New Roman" w:hAnsi="Times New Roman" w:cs="Times New Roman"/>
        </w:rPr>
      </w:pPr>
      <w:r w:rsidRPr="00540485">
        <w:rPr>
          <w:rFonts w:ascii="Times New Roman" w:hAnsi="Times New Roman" w:cs="Times New Roman" w:hint="eastAsia"/>
        </w:rPr>
        <w:t>A</w:t>
      </w:r>
      <w:r w:rsidRPr="00540485">
        <w:rPr>
          <w:rFonts w:ascii="Times New Roman" w:hAnsi="Times New Roman" w:cs="Times New Roman" w:hint="eastAsia"/>
        </w:rPr>
        <w:t>．</w:t>
      </w:r>
      <w:r w:rsidRPr="00540485">
        <w:rPr>
          <w:rFonts w:ascii="Times New Roman" w:hAnsi="Times New Roman" w:cs="Times New Roman" w:hint="eastAsia"/>
        </w:rPr>
        <w:t>Chinese culture is becoming more and more popular in Western countries.</w:t>
      </w:r>
    </w:p>
    <w:p w:rsidR="00540485" w:rsidRPr="00540485" w:rsidP="00540485">
      <w:pPr>
        <w:rPr>
          <w:rFonts w:ascii="Times New Roman" w:hAnsi="Times New Roman" w:cs="Times New Roman"/>
        </w:rPr>
      </w:pPr>
      <w:r w:rsidRPr="00540485">
        <w:rPr>
          <w:rFonts w:ascii="Times New Roman" w:hAnsi="Times New Roman" w:cs="Times New Roman" w:hint="eastAsia"/>
        </w:rPr>
        <w:t>B</w:t>
      </w:r>
      <w:r w:rsidRPr="00540485">
        <w:rPr>
          <w:rFonts w:ascii="Times New Roman" w:hAnsi="Times New Roman" w:cs="Times New Roman" w:hint="eastAsia"/>
        </w:rPr>
        <w:t>．</w:t>
      </w:r>
      <w:r w:rsidRPr="00540485">
        <w:rPr>
          <w:rFonts w:ascii="Times New Roman" w:hAnsi="Times New Roman" w:cs="Times New Roman" w:hint="eastAsia"/>
        </w:rPr>
        <w:t>What is the easiest way for people to learn about China?</w:t>
      </w:r>
    </w:p>
    <w:p w:rsidR="00540485" w:rsidRPr="00540485" w:rsidP="00540485">
      <w:pPr>
        <w:rPr>
          <w:rFonts w:ascii="Times New Roman" w:hAnsi="Times New Roman" w:cs="Times New Roman"/>
        </w:rPr>
      </w:pPr>
      <w:r w:rsidRPr="00540485">
        <w:rPr>
          <w:rFonts w:ascii="Times New Roman" w:hAnsi="Times New Roman" w:cs="Times New Roman" w:hint="eastAsia"/>
        </w:rPr>
        <w:t>C</w:t>
      </w:r>
      <w:r w:rsidRPr="00540485">
        <w:rPr>
          <w:rFonts w:ascii="Times New Roman" w:hAnsi="Times New Roman" w:cs="Times New Roman" w:hint="eastAsia"/>
        </w:rPr>
        <w:t>．</w:t>
      </w:r>
      <w:r w:rsidRPr="00540485">
        <w:rPr>
          <w:rFonts w:ascii="Times New Roman" w:hAnsi="Times New Roman" w:cs="Times New Roman" w:hint="eastAsia"/>
        </w:rPr>
        <w:t>Visitors to the park will enter through a Chinatown</w:t>
      </w:r>
      <w:r w:rsidRPr="00540485">
        <w:rPr>
          <w:rFonts w:ascii="Times New Roman" w:hAnsi="Times New Roman" w:cs="Times New Roman" w:hint="eastAsia"/>
        </w:rPr>
        <w:t>－</w:t>
      </w:r>
      <w:r w:rsidRPr="00540485">
        <w:rPr>
          <w:rFonts w:ascii="Times New Roman" w:hAnsi="Times New Roman" w:cs="Times New Roman" w:hint="eastAsia"/>
        </w:rPr>
        <w:t>like street.</w:t>
      </w:r>
    </w:p>
    <w:p w:rsidR="00540485" w:rsidRPr="00540485" w:rsidP="00540485">
      <w:pPr>
        <w:rPr>
          <w:rFonts w:ascii="Times New Roman" w:hAnsi="Times New Roman" w:cs="Times New Roman"/>
        </w:rPr>
      </w:pPr>
      <w:r w:rsidRPr="00540485">
        <w:rPr>
          <w:rFonts w:ascii="Times New Roman" w:hAnsi="Times New Roman" w:cs="Times New Roman" w:hint="eastAsia"/>
        </w:rPr>
        <w:t>D</w:t>
      </w:r>
      <w:r w:rsidRPr="00540485">
        <w:rPr>
          <w:rFonts w:ascii="Times New Roman" w:hAnsi="Times New Roman" w:cs="Times New Roman" w:hint="eastAsia"/>
        </w:rPr>
        <w:t>．</w:t>
      </w:r>
      <w:r w:rsidRPr="00540485">
        <w:rPr>
          <w:rFonts w:ascii="Times New Roman" w:hAnsi="Times New Roman" w:cs="Times New Roman" w:hint="eastAsia"/>
        </w:rPr>
        <w:t>It will have an area of 485</w:t>
      </w:r>
      <w:r w:rsidRPr="00540485">
        <w:rPr>
          <w:rFonts w:ascii="Times New Roman" w:hAnsi="Times New Roman" w:cs="Times New Roman" w:hint="eastAsia"/>
        </w:rPr>
        <w:t>，</w:t>
      </w:r>
      <w:r w:rsidRPr="00540485">
        <w:rPr>
          <w:rFonts w:ascii="Times New Roman" w:hAnsi="Times New Roman" w:cs="Times New Roman" w:hint="eastAsia"/>
        </w:rPr>
        <w:t>616 square meters.</w:t>
      </w:r>
    </w:p>
    <w:p w:rsidR="00540485" w:rsidP="00540485">
      <w:pPr>
        <w:rPr>
          <w:rFonts w:ascii="Times New Roman" w:hAnsi="Times New Roman" w:cs="Times New Roman"/>
        </w:rPr>
      </w:pPr>
      <w:r w:rsidRPr="00540485">
        <w:rPr>
          <w:rFonts w:ascii="Times New Roman" w:hAnsi="Times New Roman" w:cs="Times New Roman" w:hint="eastAsia"/>
        </w:rPr>
        <w:t>E</w:t>
      </w:r>
      <w:r w:rsidRPr="00540485">
        <w:rPr>
          <w:rFonts w:ascii="Times New Roman" w:hAnsi="Times New Roman" w:cs="Times New Roman" w:hint="eastAsia"/>
        </w:rPr>
        <w:t>．</w:t>
      </w:r>
      <w:r w:rsidRPr="00540485">
        <w:rPr>
          <w:rFonts w:ascii="Times New Roman" w:hAnsi="Times New Roman" w:cs="Times New Roman" w:hint="eastAsia"/>
        </w:rPr>
        <w:t>I believe it will be one of the most exciting projects in Britain.</w:t>
      </w:r>
    </w:p>
    <w:p w:rsidR="000365F5" w:rsidRPr="000365F5" w:rsidP="00540485">
      <w:pPr>
        <w:rPr>
          <w:rFonts w:ascii="Times New Roman" w:eastAsia="Times New Roman" w:hAnsi="Times New Roman" w:cs="Times New Roman"/>
          <w:b/>
          <w:szCs w:val="21"/>
        </w:rPr>
      </w:pPr>
      <w:r w:rsidRPr="000365F5">
        <w:rPr>
          <w:rFonts w:ascii="宋体" w:eastAsia="宋体" w:hAnsi="宋体" w:cs="宋体" w:hint="eastAsia"/>
          <w:b/>
          <w:szCs w:val="21"/>
          <w:lang w:val="zh-CN"/>
        </w:rPr>
        <w:t>三、完形填空</w:t>
      </w:r>
      <w:r w:rsidRPr="000365F5">
        <w:rPr>
          <w:rFonts w:ascii="Times New Roman" w:eastAsia="宋体" w:hAnsi="Times New Roman" w:cs="Times New Roman"/>
          <w:b/>
          <w:szCs w:val="21"/>
        </w:rPr>
        <w:t>（</w:t>
      </w:r>
      <w:r w:rsidRPr="000365F5">
        <w:rPr>
          <w:rFonts w:ascii="Times New Roman" w:eastAsia="Times New Roman" w:hAnsi="Times New Roman" w:cs="Times New Roman"/>
          <w:b/>
          <w:szCs w:val="21"/>
        </w:rPr>
        <w:t>1</w:t>
      </w:r>
      <w:r w:rsidRPr="000365F5">
        <w:rPr>
          <w:rFonts w:ascii="Times New Roman" w:hAnsi="Times New Roman" w:cs="Times New Roman"/>
          <w:b/>
          <w:szCs w:val="21"/>
        </w:rPr>
        <w:t>5</w:t>
      </w:r>
      <w:r w:rsidRPr="000365F5">
        <w:rPr>
          <w:rFonts w:ascii="Times New Roman" w:eastAsia="宋体" w:hAnsi="Times New Roman" w:cs="Times New Roman"/>
          <w:b/>
          <w:szCs w:val="21"/>
          <w:lang w:val="zh-CN"/>
        </w:rPr>
        <w:t>小题</w:t>
      </w:r>
      <w:r w:rsidRPr="000365F5">
        <w:rPr>
          <w:rFonts w:ascii="Times New Roman" w:eastAsia="宋体" w:hAnsi="Times New Roman" w:cs="Times New Roman"/>
          <w:b/>
          <w:szCs w:val="21"/>
        </w:rPr>
        <w:t>，</w:t>
      </w:r>
      <w:r w:rsidRPr="000365F5">
        <w:rPr>
          <w:rFonts w:ascii="Times New Roman" w:eastAsia="宋体" w:hAnsi="Times New Roman" w:cs="Times New Roman"/>
          <w:b/>
          <w:szCs w:val="21"/>
          <w:lang w:val="zh-CN"/>
        </w:rPr>
        <w:t>每小题</w:t>
      </w:r>
      <w:r w:rsidRPr="000365F5">
        <w:rPr>
          <w:rFonts w:ascii="Times New Roman" w:eastAsia="Times New Roman" w:hAnsi="Times New Roman" w:cs="Times New Roman"/>
          <w:b/>
          <w:szCs w:val="21"/>
        </w:rPr>
        <w:t>1</w:t>
      </w:r>
      <w:r w:rsidRPr="000365F5">
        <w:rPr>
          <w:rFonts w:ascii="Times New Roman" w:eastAsia="宋体" w:hAnsi="Times New Roman" w:cs="Times New Roman"/>
          <w:b/>
          <w:szCs w:val="21"/>
          <w:lang w:val="zh-CN"/>
        </w:rPr>
        <w:t>分</w:t>
      </w:r>
      <w:r w:rsidRPr="000365F5">
        <w:rPr>
          <w:rFonts w:ascii="Times New Roman" w:eastAsia="宋体" w:hAnsi="Times New Roman" w:cs="Times New Roman"/>
          <w:b/>
          <w:szCs w:val="21"/>
        </w:rPr>
        <w:t>，</w:t>
      </w:r>
      <w:r w:rsidRPr="000365F5">
        <w:rPr>
          <w:rFonts w:ascii="Times New Roman" w:eastAsia="宋体" w:hAnsi="Times New Roman" w:cs="Times New Roman"/>
          <w:b/>
          <w:szCs w:val="21"/>
          <w:lang w:val="zh-CN"/>
        </w:rPr>
        <w:t>共</w:t>
      </w:r>
      <w:r w:rsidRPr="000365F5">
        <w:rPr>
          <w:rFonts w:ascii="Times New Roman" w:eastAsia="Times New Roman" w:hAnsi="Times New Roman" w:cs="Times New Roman"/>
          <w:b/>
          <w:szCs w:val="21"/>
        </w:rPr>
        <w:t>1</w:t>
      </w:r>
      <w:r w:rsidRPr="000365F5">
        <w:rPr>
          <w:rFonts w:ascii="Times New Roman" w:hAnsi="Times New Roman" w:cs="Times New Roman"/>
          <w:b/>
          <w:szCs w:val="21"/>
        </w:rPr>
        <w:t>5</w:t>
      </w:r>
      <w:r w:rsidRPr="000365F5">
        <w:rPr>
          <w:rFonts w:ascii="Times New Roman" w:eastAsia="宋体" w:hAnsi="Times New Roman" w:cs="Times New Roman"/>
          <w:b/>
          <w:szCs w:val="21"/>
          <w:lang w:val="zh-CN"/>
        </w:rPr>
        <w:t>分</w:t>
      </w:r>
      <w:r w:rsidRPr="000365F5">
        <w:rPr>
          <w:rFonts w:ascii="Times New Roman" w:eastAsia="宋体" w:hAnsi="Times New Roman" w:cs="Times New Roman"/>
          <w:b/>
          <w:szCs w:val="21"/>
        </w:rPr>
        <w:t>）</w:t>
      </w:r>
    </w:p>
    <w:p w:rsidR="000365F5" w:rsidRPr="000365F5" w:rsidP="000365F5">
      <w:pPr>
        <w:ind w:left="118" w:firstLine="302"/>
        <w:rPr>
          <w:rFonts w:ascii="Times New Roman" w:eastAsia="Times New Roman" w:hAnsi="Times New Roman" w:cs="Times New Roman"/>
          <w:szCs w:val="21"/>
        </w:rPr>
      </w:pPr>
      <w:r w:rsidRPr="000365F5">
        <w:rPr>
          <w:rFonts w:ascii="宋体" w:eastAsia="宋体" w:hAnsi="宋体" w:cs="宋体" w:hint="eastAsia"/>
          <w:szCs w:val="21"/>
          <w:lang w:val="zh-CN"/>
        </w:rPr>
        <w:t>先通读短文，掌握其大意，然后从</w:t>
      </w:r>
      <w:r w:rsidRPr="000365F5">
        <w:rPr>
          <w:rFonts w:ascii="Times New Roman" w:eastAsia="Times New Roman" w:hAnsi="Times New Roman" w:cs="Times New Roman"/>
          <w:szCs w:val="21"/>
          <w:lang w:val="zh-CN"/>
        </w:rPr>
        <w:t>A</w:t>
      </w:r>
      <w:r w:rsidRPr="000365F5">
        <w:rPr>
          <w:rFonts w:ascii="宋体" w:eastAsia="宋体" w:hAnsi="宋体" w:cs="宋体" w:hint="eastAsia"/>
          <w:szCs w:val="21"/>
          <w:lang w:val="zh-CN"/>
        </w:rPr>
        <w:t>、</w:t>
      </w:r>
      <w:r w:rsidRPr="000365F5">
        <w:rPr>
          <w:rFonts w:ascii="Times New Roman" w:eastAsia="Times New Roman" w:hAnsi="Times New Roman" w:cs="Times New Roman"/>
          <w:szCs w:val="21"/>
          <w:lang w:val="zh-CN"/>
        </w:rPr>
        <w:t>B</w:t>
      </w:r>
      <w:r w:rsidRPr="000365F5">
        <w:rPr>
          <w:rFonts w:ascii="宋体" w:eastAsia="宋体" w:hAnsi="宋体" w:cs="宋体" w:hint="eastAsia"/>
          <w:szCs w:val="21"/>
          <w:lang w:val="zh-CN"/>
        </w:rPr>
        <w:t>、</w:t>
      </w:r>
      <w:r w:rsidRPr="000365F5">
        <w:rPr>
          <w:rFonts w:ascii="Times New Roman" w:eastAsia="Times New Roman" w:hAnsi="Times New Roman" w:cs="Times New Roman"/>
          <w:szCs w:val="21"/>
          <w:lang w:val="zh-CN"/>
        </w:rPr>
        <w:t>C</w:t>
      </w:r>
      <w:r w:rsidRPr="000365F5">
        <w:rPr>
          <w:rFonts w:ascii="宋体" w:eastAsia="宋体" w:hAnsi="宋体" w:cs="宋体" w:hint="eastAsia"/>
          <w:szCs w:val="21"/>
          <w:lang w:val="zh-CN"/>
        </w:rPr>
        <w:t>、</w:t>
      </w:r>
      <w:r w:rsidRPr="000365F5">
        <w:rPr>
          <w:rFonts w:ascii="Times New Roman" w:eastAsia="Times New Roman" w:hAnsi="Times New Roman" w:cs="Times New Roman"/>
          <w:szCs w:val="21"/>
          <w:lang w:val="zh-CN"/>
        </w:rPr>
        <w:t>D</w:t>
      </w:r>
      <w:r w:rsidRPr="000365F5">
        <w:rPr>
          <w:rFonts w:ascii="宋体" w:eastAsia="宋体" w:hAnsi="宋体" w:cs="宋体" w:hint="eastAsia"/>
          <w:szCs w:val="21"/>
          <w:lang w:val="zh-CN"/>
        </w:rPr>
        <w:t>四个选项中选出</w:t>
      </w:r>
      <w:r w:rsidRPr="000365F5">
        <w:rPr>
          <w:rFonts w:asciiTheme="minorEastAsia" w:hAnsiTheme="minorEastAsia" w:cs="Times New Roman" w:hint="eastAsia"/>
          <w:szCs w:val="21"/>
        </w:rPr>
        <w:t>一</w:t>
      </w:r>
      <w:r w:rsidRPr="000365F5">
        <w:rPr>
          <w:rFonts w:ascii="宋体" w:eastAsia="宋体" w:hAnsi="宋体" w:cs="宋体" w:hint="eastAsia"/>
          <w:szCs w:val="21"/>
          <w:lang w:val="zh-CN"/>
        </w:rPr>
        <w:t>个可以填入相应空白处的最佳答案。</w:t>
      </w:r>
    </w:p>
    <w:p w:rsidR="000365F5" w:rsidRPr="000365F5" w:rsidP="000365F5">
      <w:pPr>
        <w:rPr>
          <w:rFonts w:ascii="Times New Roman" w:eastAsia="宋体" w:hAnsi="Times New Roman" w:cs="Times New Roman"/>
          <w:szCs w:val="24"/>
        </w:rPr>
      </w:pPr>
      <w:r w:rsidRPr="000365F5">
        <w:rPr>
          <w:rFonts w:ascii="Times New Roman" w:eastAsia="宋体" w:hAnsi="Times New Roman" w:cs="Times New Roman" w:hint="eastAsia"/>
          <w:szCs w:val="24"/>
        </w:rPr>
        <w:tab/>
      </w:r>
      <w:r w:rsidRPr="000365F5">
        <w:rPr>
          <w:rFonts w:ascii="Times New Roman" w:eastAsia="宋体" w:hAnsi="Times New Roman" w:cs="Times New Roman"/>
          <w:szCs w:val="24"/>
        </w:rPr>
        <w:t>This is a beautiful village.</w:t>
      </w:r>
      <w:r w:rsidRPr="000365F5">
        <w:rPr>
          <w:rFonts w:ascii="Times New Roman" w:eastAsia="宋体" w:hAnsi="Times New Roman" w:cs="Times New Roman" w:hint="eastAsia"/>
          <w:szCs w:val="24"/>
        </w:rPr>
        <w:t xml:space="preserve"> </w:t>
      </w:r>
      <w:r w:rsidRPr="000365F5">
        <w:rPr>
          <w:rFonts w:ascii="Times New Roman" w:eastAsia="宋体" w:hAnsi="Times New Roman" w:cs="Times New Roman"/>
          <w:szCs w:val="24"/>
        </w:rPr>
        <w:t>I have lived here</w:t>
      </w:r>
      <w:r w:rsidRPr="000365F5">
        <w:rPr>
          <w:rFonts w:ascii="Times New Roman" w:eastAsia="宋体" w:hAnsi="Times New Roman" w:cs="Times New Roman" w:hint="eastAsia"/>
          <w:szCs w:val="24"/>
        </w:rPr>
        <w:t xml:space="preserve"> </w:t>
      </w:r>
      <w:r w:rsidRPr="000365F5">
        <w:rPr>
          <w:rFonts w:ascii="Times New Roman" w:eastAsia="宋体" w:hAnsi="Times New Roman" w:cs="Times New Roman"/>
          <w:szCs w:val="21"/>
          <w:u w:val="single"/>
          <w:shd w:val="clear" w:color="auto" w:fill="FFFFEE"/>
        </w:rPr>
        <w:t xml:space="preserve"> </w:t>
      </w:r>
      <w:r w:rsidRPr="000365F5">
        <w:rPr>
          <w:rFonts w:ascii="Times New Roman" w:eastAsia="宋体" w:hAnsi="Times New Roman" w:cs="Times New Roman" w:hint="eastAsia"/>
          <w:szCs w:val="21"/>
          <w:u w:val="single"/>
          <w:shd w:val="clear" w:color="auto" w:fill="FFFFEE"/>
        </w:rPr>
        <w:t xml:space="preserve"> 41</w:t>
      </w:r>
      <w:r w:rsidRPr="000365F5">
        <w:rPr>
          <w:rFonts w:ascii="Times New Roman" w:eastAsia="宋体" w:hAnsi="Times New Roman" w:cs="Times New Roman"/>
          <w:szCs w:val="21"/>
          <w:u w:val="single"/>
          <w:shd w:val="clear" w:color="auto" w:fill="FFFFEE"/>
        </w:rPr>
        <w:t xml:space="preserve">  </w:t>
      </w:r>
      <w:r w:rsidRPr="000365F5">
        <w:rPr>
          <w:rFonts w:ascii="Times New Roman" w:eastAsia="宋体" w:hAnsi="Times New Roman" w:cs="Times New Roman"/>
          <w:szCs w:val="24"/>
        </w:rPr>
        <w:t xml:space="preserve"> I was five years old.</w:t>
      </w:r>
      <w:r w:rsidRPr="000365F5">
        <w:rPr>
          <w:rFonts w:ascii="Times New Roman" w:eastAsia="宋体" w:hAnsi="Times New Roman" w:cs="Times New Roman" w:hint="eastAsia"/>
          <w:szCs w:val="24"/>
        </w:rPr>
        <w:t xml:space="preserve"> </w:t>
      </w:r>
      <w:r w:rsidRPr="000365F5">
        <w:rPr>
          <w:rFonts w:ascii="Times New Roman" w:eastAsia="宋体" w:hAnsi="Times New Roman" w:cs="Times New Roman"/>
          <w:szCs w:val="24"/>
        </w:rPr>
        <w:t xml:space="preserve">It has been seventy years </w:t>
      </w:r>
      <w:r w:rsidRPr="000365F5">
        <w:rPr>
          <w:rFonts w:ascii="Times New Roman" w:eastAsia="宋体" w:hAnsi="Times New Roman" w:cs="Times New Roman"/>
          <w:szCs w:val="21"/>
          <w:u w:val="single"/>
          <w:shd w:val="clear" w:color="auto" w:fill="FFFFEE"/>
        </w:rPr>
        <w:t xml:space="preserve"> </w:t>
      </w:r>
      <w:r w:rsidRPr="000365F5">
        <w:rPr>
          <w:rFonts w:ascii="Times New Roman" w:eastAsia="宋体" w:hAnsi="Times New Roman" w:cs="Times New Roman" w:hint="eastAsia"/>
          <w:szCs w:val="21"/>
          <w:u w:val="single"/>
          <w:shd w:val="clear" w:color="auto" w:fill="FFFFEE"/>
        </w:rPr>
        <w:t xml:space="preserve"> 42</w:t>
      </w:r>
      <w:r w:rsidRPr="000365F5">
        <w:rPr>
          <w:rFonts w:ascii="Times New Roman" w:eastAsia="宋体" w:hAnsi="Times New Roman" w:cs="Times New Roman"/>
          <w:szCs w:val="21"/>
          <w:u w:val="single"/>
          <w:shd w:val="clear" w:color="auto" w:fill="FFFFEE"/>
        </w:rPr>
        <w:t xml:space="preserve">  </w:t>
      </w:r>
      <w:r w:rsidRPr="000365F5">
        <w:rPr>
          <w:rFonts w:ascii="Times New Roman" w:eastAsia="宋体" w:hAnsi="Times New Roman" w:cs="Times New Roman"/>
          <w:szCs w:val="24"/>
        </w:rPr>
        <w:t>．</w:t>
      </w:r>
      <w:r w:rsidRPr="000365F5">
        <w:rPr>
          <w:rFonts w:ascii="Times New Roman" w:eastAsia="宋体" w:hAnsi="Times New Roman" w:cs="Times New Roman"/>
          <w:szCs w:val="24"/>
        </w:rPr>
        <w:t>My parents had eight children.</w:t>
      </w:r>
      <w:r w:rsidRPr="000365F5">
        <w:rPr>
          <w:rFonts w:ascii="Times New Roman" w:eastAsia="宋体" w:hAnsi="Times New Roman" w:cs="Times New Roman" w:hint="eastAsia"/>
          <w:szCs w:val="24"/>
        </w:rPr>
        <w:t xml:space="preserve"> </w:t>
      </w:r>
      <w:r w:rsidRPr="000365F5">
        <w:rPr>
          <w:rFonts w:ascii="Times New Roman" w:eastAsia="宋体" w:hAnsi="Times New Roman" w:cs="Times New Roman"/>
          <w:szCs w:val="24"/>
        </w:rPr>
        <w:t xml:space="preserve">They didn't have enough money </w:t>
      </w:r>
      <w:r w:rsidRPr="000365F5">
        <w:rPr>
          <w:rFonts w:ascii="Times New Roman" w:eastAsia="宋体" w:hAnsi="Times New Roman" w:cs="Times New Roman"/>
          <w:szCs w:val="21"/>
          <w:u w:val="single"/>
          <w:shd w:val="clear" w:color="auto" w:fill="FFFFEE"/>
        </w:rPr>
        <w:t xml:space="preserve"> </w:t>
      </w:r>
      <w:r w:rsidRPr="000365F5">
        <w:rPr>
          <w:rFonts w:ascii="Times New Roman" w:eastAsia="宋体" w:hAnsi="Times New Roman" w:cs="Times New Roman" w:hint="eastAsia"/>
          <w:szCs w:val="21"/>
          <w:u w:val="single"/>
          <w:shd w:val="clear" w:color="auto" w:fill="FFFFEE"/>
        </w:rPr>
        <w:t xml:space="preserve"> 43</w:t>
      </w:r>
      <w:r w:rsidRPr="000365F5">
        <w:rPr>
          <w:rFonts w:ascii="Times New Roman" w:eastAsia="宋体" w:hAnsi="Times New Roman" w:cs="Times New Roman"/>
          <w:szCs w:val="21"/>
          <w:u w:val="single"/>
          <w:shd w:val="clear" w:color="auto" w:fill="FFFFEE"/>
        </w:rPr>
        <w:t xml:space="preserve">  </w:t>
      </w:r>
      <w:r w:rsidRPr="000365F5">
        <w:rPr>
          <w:rFonts w:ascii="Times New Roman" w:eastAsia="宋体" w:hAnsi="Times New Roman" w:cs="Times New Roman"/>
          <w:szCs w:val="24"/>
        </w:rPr>
        <w:t xml:space="preserve"> the children</w:t>
      </w:r>
      <w:r w:rsidRPr="000365F5">
        <w:rPr>
          <w:rFonts w:ascii="Times New Roman" w:eastAsia="宋体" w:hAnsi="Times New Roman" w:cs="Times New Roman" w:hint="eastAsia"/>
          <w:szCs w:val="24"/>
        </w:rPr>
        <w:t>，</w:t>
      </w:r>
      <w:r w:rsidRPr="000365F5">
        <w:rPr>
          <w:rFonts w:ascii="Times New Roman" w:eastAsia="宋体" w:hAnsi="Times New Roman" w:cs="Times New Roman" w:hint="eastAsia"/>
          <w:szCs w:val="24"/>
        </w:rPr>
        <w:t xml:space="preserve">so they sent me </w:t>
      </w:r>
      <w:r w:rsidRPr="000365F5">
        <w:rPr>
          <w:rFonts w:ascii="Times New Roman" w:eastAsia="宋体" w:hAnsi="Times New Roman" w:cs="Times New Roman"/>
          <w:szCs w:val="21"/>
          <w:u w:val="single"/>
          <w:shd w:val="clear" w:color="auto" w:fill="FFFFEE"/>
        </w:rPr>
        <w:t xml:space="preserve"> </w:t>
      </w:r>
      <w:r w:rsidRPr="000365F5">
        <w:rPr>
          <w:rFonts w:ascii="Times New Roman" w:eastAsia="宋体" w:hAnsi="Times New Roman" w:cs="Times New Roman" w:hint="eastAsia"/>
          <w:szCs w:val="21"/>
          <w:u w:val="single"/>
          <w:shd w:val="clear" w:color="auto" w:fill="FFFFEE"/>
        </w:rPr>
        <w:t xml:space="preserve"> 44</w:t>
      </w:r>
      <w:r w:rsidRPr="000365F5">
        <w:rPr>
          <w:rFonts w:ascii="Times New Roman" w:eastAsia="宋体" w:hAnsi="Times New Roman" w:cs="Times New Roman"/>
          <w:szCs w:val="21"/>
          <w:u w:val="single"/>
          <w:shd w:val="clear" w:color="auto" w:fill="FFFFEE"/>
        </w:rPr>
        <w:t xml:space="preserve">  </w:t>
      </w:r>
      <w:r w:rsidRPr="000365F5">
        <w:rPr>
          <w:rFonts w:ascii="Times New Roman" w:eastAsia="宋体" w:hAnsi="Times New Roman" w:cs="Times New Roman" w:hint="eastAsia"/>
          <w:szCs w:val="24"/>
        </w:rPr>
        <w:t xml:space="preserve"> another family when I was five. </w:t>
      </w:r>
      <w:r w:rsidRPr="000365F5">
        <w:rPr>
          <w:rFonts w:ascii="Times New Roman" w:eastAsia="宋体" w:hAnsi="Times New Roman" w:cs="Times New Roman" w:hint="eastAsia"/>
          <w:szCs w:val="24"/>
        </w:rPr>
        <w:t xml:space="preserve">Then I </w:t>
      </w:r>
      <w:r w:rsidRPr="000365F5">
        <w:rPr>
          <w:rFonts w:ascii="Times New Roman" w:eastAsia="宋体" w:hAnsi="Times New Roman" w:cs="Times New Roman"/>
          <w:szCs w:val="21"/>
          <w:u w:val="single"/>
          <w:shd w:val="clear" w:color="auto" w:fill="FFFFEE"/>
        </w:rPr>
        <w:t xml:space="preserve"> </w:t>
      </w:r>
      <w:r w:rsidRPr="000365F5">
        <w:rPr>
          <w:rFonts w:ascii="Times New Roman" w:eastAsia="宋体" w:hAnsi="Times New Roman" w:cs="Times New Roman" w:hint="eastAsia"/>
          <w:szCs w:val="21"/>
          <w:u w:val="single"/>
          <w:shd w:val="clear" w:color="auto" w:fill="FFFFEE"/>
        </w:rPr>
        <w:t xml:space="preserve"> 45</w:t>
      </w:r>
      <w:r w:rsidRPr="000365F5">
        <w:rPr>
          <w:rFonts w:ascii="Times New Roman" w:eastAsia="宋体" w:hAnsi="Times New Roman" w:cs="Times New Roman"/>
          <w:szCs w:val="21"/>
          <w:u w:val="single"/>
          <w:shd w:val="clear" w:color="auto" w:fill="FFFFEE"/>
        </w:rPr>
        <w:t xml:space="preserve">  </w:t>
      </w:r>
      <w:r w:rsidRPr="000365F5">
        <w:rPr>
          <w:rFonts w:ascii="Times New Roman" w:eastAsia="宋体" w:hAnsi="Times New Roman" w:cs="Times New Roman"/>
          <w:szCs w:val="24"/>
        </w:rPr>
        <w:t xml:space="preserve"> to live in this </w:t>
      </w:r>
      <w:r w:rsidRPr="000365F5">
        <w:rPr>
          <w:rFonts w:ascii="Times New Roman" w:eastAsia="宋体" w:hAnsi="Times New Roman" w:cs="Times New Roman"/>
          <w:szCs w:val="24"/>
        </w:rPr>
        <w:t>Taihe</w:t>
      </w:r>
      <w:r w:rsidRPr="000365F5">
        <w:rPr>
          <w:rFonts w:ascii="Times New Roman" w:eastAsia="宋体" w:hAnsi="Times New Roman" w:cs="Times New Roman"/>
          <w:szCs w:val="24"/>
        </w:rPr>
        <w:t xml:space="preserve"> village.</w:t>
      </w:r>
      <w:r w:rsidRPr="000365F5">
        <w:rPr>
          <w:rFonts w:ascii="Times New Roman" w:eastAsia="宋体" w:hAnsi="Times New Roman" w:cs="Times New Roman" w:hint="eastAsia"/>
          <w:szCs w:val="24"/>
        </w:rPr>
        <w:t xml:space="preserve"> </w:t>
      </w:r>
      <w:r w:rsidRPr="000365F5">
        <w:rPr>
          <w:rFonts w:ascii="Times New Roman" w:eastAsia="宋体" w:hAnsi="Times New Roman" w:cs="Times New Roman"/>
          <w:szCs w:val="24"/>
        </w:rPr>
        <w:t xml:space="preserve">I had </w:t>
      </w:r>
      <w:r w:rsidRPr="000365F5">
        <w:rPr>
          <w:rFonts w:ascii="Times New Roman" w:eastAsia="宋体" w:hAnsi="Times New Roman" w:cs="Times New Roman"/>
          <w:szCs w:val="21"/>
          <w:u w:val="single"/>
          <w:shd w:val="clear" w:color="auto" w:fill="FFFFEE"/>
        </w:rPr>
        <w:t xml:space="preserve"> </w:t>
      </w:r>
      <w:r w:rsidRPr="000365F5">
        <w:rPr>
          <w:rFonts w:ascii="Times New Roman" w:eastAsia="宋体" w:hAnsi="Times New Roman" w:cs="Times New Roman" w:hint="eastAsia"/>
          <w:szCs w:val="21"/>
          <w:u w:val="single"/>
          <w:shd w:val="clear" w:color="auto" w:fill="FFFFEE"/>
        </w:rPr>
        <w:t xml:space="preserve"> 46</w:t>
      </w:r>
      <w:r w:rsidRPr="000365F5">
        <w:rPr>
          <w:rFonts w:ascii="Times New Roman" w:eastAsia="宋体" w:hAnsi="Times New Roman" w:cs="Times New Roman"/>
          <w:szCs w:val="21"/>
          <w:u w:val="single"/>
          <w:shd w:val="clear" w:color="auto" w:fill="FFFFEE"/>
        </w:rPr>
        <w:t xml:space="preserve">  </w:t>
      </w:r>
      <w:r w:rsidRPr="000365F5">
        <w:rPr>
          <w:rFonts w:ascii="Times New Roman" w:eastAsia="宋体" w:hAnsi="Times New Roman" w:cs="Times New Roman" w:hint="eastAsia"/>
          <w:szCs w:val="24"/>
        </w:rPr>
        <w:t xml:space="preserve"> studied at school before</w:t>
      </w:r>
      <w:r w:rsidRPr="000365F5">
        <w:rPr>
          <w:rFonts w:ascii="Times New Roman" w:eastAsia="宋体" w:hAnsi="Times New Roman" w:cs="Times New Roman" w:hint="eastAsia"/>
          <w:szCs w:val="24"/>
        </w:rPr>
        <w:t>，</w:t>
      </w:r>
      <w:r w:rsidRPr="000365F5">
        <w:rPr>
          <w:rFonts w:ascii="Times New Roman" w:eastAsia="宋体" w:hAnsi="Times New Roman" w:cs="Times New Roman" w:hint="eastAsia"/>
          <w:szCs w:val="24"/>
        </w:rPr>
        <w:t xml:space="preserve">so I </w:t>
      </w:r>
      <w:r w:rsidRPr="000365F5">
        <w:rPr>
          <w:rFonts w:ascii="Times New Roman" w:eastAsia="宋体" w:hAnsi="Times New Roman" w:cs="Times New Roman"/>
          <w:szCs w:val="21"/>
          <w:u w:val="single"/>
          <w:shd w:val="clear" w:color="auto" w:fill="FFFFEE"/>
        </w:rPr>
        <w:t xml:space="preserve"> </w:t>
      </w:r>
      <w:r w:rsidRPr="000365F5">
        <w:rPr>
          <w:rFonts w:ascii="Times New Roman" w:eastAsia="宋体" w:hAnsi="Times New Roman" w:cs="Times New Roman" w:hint="eastAsia"/>
          <w:szCs w:val="21"/>
          <w:u w:val="single"/>
          <w:shd w:val="clear" w:color="auto" w:fill="FFFFEE"/>
        </w:rPr>
        <w:t xml:space="preserve"> 47</w:t>
      </w:r>
      <w:r w:rsidRPr="000365F5">
        <w:rPr>
          <w:rFonts w:ascii="Times New Roman" w:eastAsia="宋体" w:hAnsi="Times New Roman" w:cs="Times New Roman"/>
          <w:szCs w:val="21"/>
          <w:u w:val="single"/>
          <w:shd w:val="clear" w:color="auto" w:fill="FFFFEE"/>
        </w:rPr>
        <w:t xml:space="preserve">  </w:t>
      </w:r>
      <w:r w:rsidRPr="000365F5">
        <w:rPr>
          <w:rFonts w:ascii="Times New Roman" w:eastAsia="宋体" w:hAnsi="Times New Roman" w:cs="Times New Roman"/>
          <w:szCs w:val="24"/>
        </w:rPr>
        <w:t xml:space="preserve"> little about books and education.</w:t>
      </w:r>
      <w:r w:rsidRPr="000365F5">
        <w:rPr>
          <w:rFonts w:ascii="Times New Roman" w:eastAsia="宋体" w:hAnsi="Times New Roman" w:cs="Times New Roman" w:hint="eastAsia"/>
          <w:szCs w:val="24"/>
        </w:rPr>
        <w:t xml:space="preserve"> </w:t>
      </w:r>
      <w:r w:rsidRPr="000365F5">
        <w:rPr>
          <w:rFonts w:ascii="Times New Roman" w:eastAsia="宋体" w:hAnsi="Times New Roman" w:cs="Times New Roman"/>
          <w:szCs w:val="24"/>
        </w:rPr>
        <w:t xml:space="preserve">I started </w:t>
      </w:r>
      <w:r w:rsidRPr="000365F5">
        <w:rPr>
          <w:rFonts w:ascii="Times New Roman" w:eastAsia="宋体" w:hAnsi="Times New Roman" w:cs="Times New Roman"/>
          <w:szCs w:val="21"/>
          <w:u w:val="single"/>
          <w:shd w:val="clear" w:color="auto" w:fill="FFFFEE"/>
        </w:rPr>
        <w:t xml:space="preserve"> </w:t>
      </w:r>
      <w:r w:rsidRPr="000365F5">
        <w:rPr>
          <w:rFonts w:ascii="Times New Roman" w:eastAsia="宋体" w:hAnsi="Times New Roman" w:cs="Times New Roman" w:hint="eastAsia"/>
          <w:szCs w:val="21"/>
          <w:u w:val="single"/>
          <w:shd w:val="clear" w:color="auto" w:fill="FFFFEE"/>
        </w:rPr>
        <w:t xml:space="preserve"> 48</w:t>
      </w:r>
      <w:r w:rsidRPr="000365F5">
        <w:rPr>
          <w:rFonts w:ascii="Times New Roman" w:eastAsia="宋体" w:hAnsi="Times New Roman" w:cs="Times New Roman"/>
          <w:szCs w:val="21"/>
          <w:u w:val="single"/>
          <w:shd w:val="clear" w:color="auto" w:fill="FFFFEE"/>
        </w:rPr>
        <w:t xml:space="preserve">  </w:t>
      </w:r>
      <w:r w:rsidRPr="000365F5">
        <w:rPr>
          <w:rFonts w:ascii="Times New Roman" w:eastAsia="宋体" w:hAnsi="Times New Roman" w:cs="Times New Roman"/>
          <w:szCs w:val="24"/>
        </w:rPr>
        <w:t xml:space="preserve"> in the fields with my family when I was sixteen.</w:t>
      </w:r>
      <w:r w:rsidRPr="000365F5">
        <w:rPr>
          <w:rFonts w:ascii="Times New Roman" w:eastAsia="宋体" w:hAnsi="Times New Roman" w:cs="Times New Roman" w:hint="eastAsia"/>
          <w:szCs w:val="24"/>
        </w:rPr>
        <w:t xml:space="preserve"> </w:t>
      </w:r>
      <w:r w:rsidRPr="000365F5">
        <w:rPr>
          <w:rFonts w:ascii="Times New Roman" w:eastAsia="宋体" w:hAnsi="Times New Roman" w:cs="Times New Roman"/>
          <w:szCs w:val="24"/>
        </w:rPr>
        <w:t xml:space="preserve">Then I </w:t>
      </w:r>
      <w:r w:rsidRPr="000365F5">
        <w:rPr>
          <w:rFonts w:ascii="Times New Roman" w:eastAsia="宋体" w:hAnsi="Times New Roman" w:cs="Times New Roman"/>
          <w:szCs w:val="21"/>
          <w:u w:val="single"/>
          <w:shd w:val="clear" w:color="auto" w:fill="FFFFEE"/>
        </w:rPr>
        <w:t xml:space="preserve"> </w:t>
      </w:r>
      <w:r w:rsidRPr="000365F5">
        <w:rPr>
          <w:rFonts w:ascii="Times New Roman" w:eastAsia="宋体" w:hAnsi="Times New Roman" w:cs="Times New Roman" w:hint="eastAsia"/>
          <w:szCs w:val="21"/>
          <w:u w:val="single"/>
          <w:shd w:val="clear" w:color="auto" w:fill="FFFFEE"/>
        </w:rPr>
        <w:t xml:space="preserve"> 49</w:t>
      </w:r>
      <w:r w:rsidRPr="000365F5">
        <w:rPr>
          <w:rFonts w:ascii="Times New Roman" w:eastAsia="宋体" w:hAnsi="Times New Roman" w:cs="Times New Roman"/>
          <w:szCs w:val="21"/>
          <w:u w:val="single"/>
          <w:shd w:val="clear" w:color="auto" w:fill="FFFFEE"/>
        </w:rPr>
        <w:t xml:space="preserve">  </w:t>
      </w:r>
      <w:r w:rsidRPr="000365F5">
        <w:rPr>
          <w:rFonts w:ascii="Times New Roman" w:eastAsia="宋体" w:hAnsi="Times New Roman" w:cs="Times New Roman"/>
          <w:szCs w:val="24"/>
        </w:rPr>
        <w:t xml:space="preserve"> when I was twenty.</w:t>
      </w:r>
      <w:r w:rsidRPr="000365F5">
        <w:rPr>
          <w:rFonts w:ascii="Times New Roman" w:eastAsia="宋体" w:hAnsi="Times New Roman" w:cs="Times New Roman" w:hint="eastAsia"/>
          <w:szCs w:val="24"/>
        </w:rPr>
        <w:t xml:space="preserve"> </w:t>
      </w:r>
      <w:r w:rsidRPr="000365F5">
        <w:rPr>
          <w:rFonts w:ascii="Times New Roman" w:eastAsia="宋体" w:hAnsi="Times New Roman" w:cs="Times New Roman"/>
          <w:szCs w:val="24"/>
        </w:rPr>
        <w:t xml:space="preserve">My husband was </w:t>
      </w:r>
      <w:r w:rsidRPr="000365F5">
        <w:rPr>
          <w:rFonts w:ascii="Times New Roman" w:eastAsia="宋体" w:hAnsi="Times New Roman" w:cs="Times New Roman"/>
          <w:szCs w:val="24"/>
        </w:rPr>
        <w:t>twenty­five</w:t>
      </w:r>
      <w:r w:rsidRPr="000365F5">
        <w:rPr>
          <w:rFonts w:ascii="Times New Roman" w:eastAsia="宋体" w:hAnsi="Times New Roman" w:cs="Times New Roman"/>
          <w:szCs w:val="24"/>
        </w:rPr>
        <w:t xml:space="preserve"> years old when we got </w:t>
      </w:r>
      <w:r w:rsidRPr="000365F5">
        <w:rPr>
          <w:rFonts w:ascii="Times New Roman" w:eastAsia="宋体" w:hAnsi="Times New Roman" w:cs="Times New Roman" w:hint="eastAsia"/>
          <w:szCs w:val="24"/>
        </w:rPr>
        <w:t>married. His family had a small food shop. Since we got married</w:t>
      </w:r>
      <w:r w:rsidRPr="000365F5">
        <w:rPr>
          <w:rFonts w:ascii="Times New Roman" w:eastAsia="宋体" w:hAnsi="Times New Roman" w:cs="Times New Roman" w:hint="eastAsia"/>
          <w:szCs w:val="24"/>
        </w:rPr>
        <w:t>，</w:t>
      </w:r>
      <w:r w:rsidRPr="000365F5">
        <w:rPr>
          <w:rFonts w:ascii="Times New Roman" w:eastAsia="宋体" w:hAnsi="Times New Roman" w:cs="Times New Roman" w:hint="eastAsia"/>
          <w:szCs w:val="24"/>
        </w:rPr>
        <w:t xml:space="preserve">I </w:t>
      </w:r>
      <w:r w:rsidRPr="000365F5">
        <w:rPr>
          <w:rFonts w:ascii="Times New Roman" w:eastAsia="宋体" w:hAnsi="Times New Roman" w:cs="Times New Roman"/>
          <w:szCs w:val="21"/>
          <w:u w:val="single"/>
          <w:shd w:val="clear" w:color="auto" w:fill="FFFFEE"/>
        </w:rPr>
        <w:t xml:space="preserve"> </w:t>
      </w:r>
      <w:r w:rsidRPr="000365F5">
        <w:rPr>
          <w:rFonts w:ascii="Times New Roman" w:eastAsia="宋体" w:hAnsi="Times New Roman" w:cs="Times New Roman" w:hint="eastAsia"/>
          <w:szCs w:val="21"/>
          <w:u w:val="single"/>
          <w:shd w:val="clear" w:color="auto" w:fill="FFFFEE"/>
        </w:rPr>
        <w:t xml:space="preserve"> 50</w:t>
      </w:r>
      <w:r w:rsidRPr="000365F5">
        <w:rPr>
          <w:rFonts w:ascii="Times New Roman" w:eastAsia="宋体" w:hAnsi="Times New Roman" w:cs="Times New Roman"/>
          <w:szCs w:val="21"/>
          <w:u w:val="single"/>
          <w:shd w:val="clear" w:color="auto" w:fill="FFFFEE"/>
        </w:rPr>
        <w:t xml:space="preserve">  </w:t>
      </w:r>
      <w:r w:rsidRPr="000365F5">
        <w:rPr>
          <w:rFonts w:ascii="Times New Roman" w:eastAsia="宋体" w:hAnsi="Times New Roman" w:cs="Times New Roman"/>
          <w:szCs w:val="24"/>
        </w:rPr>
        <w:t xml:space="preserve"> in my husband's food shop.</w:t>
      </w:r>
      <w:r w:rsidRPr="000365F5">
        <w:rPr>
          <w:rFonts w:ascii="Times New Roman" w:eastAsia="宋体" w:hAnsi="Times New Roman" w:cs="Times New Roman" w:hint="eastAsia"/>
          <w:szCs w:val="24"/>
        </w:rPr>
        <w:t xml:space="preserve"> </w:t>
      </w:r>
      <w:r w:rsidRPr="000365F5">
        <w:rPr>
          <w:rFonts w:ascii="Times New Roman" w:eastAsia="宋体" w:hAnsi="Times New Roman" w:cs="Times New Roman"/>
          <w:szCs w:val="24"/>
        </w:rPr>
        <w:t xml:space="preserve">He has been very nice to </w:t>
      </w:r>
      <w:r w:rsidRPr="000365F5">
        <w:rPr>
          <w:rFonts w:ascii="Times New Roman" w:eastAsia="宋体" w:hAnsi="Times New Roman" w:cs="Times New Roman"/>
          <w:szCs w:val="21"/>
          <w:u w:val="single"/>
          <w:shd w:val="clear" w:color="auto" w:fill="FFFFEE"/>
        </w:rPr>
        <w:t xml:space="preserve"> </w:t>
      </w:r>
      <w:r w:rsidRPr="000365F5">
        <w:rPr>
          <w:rFonts w:ascii="Times New Roman" w:eastAsia="宋体" w:hAnsi="Times New Roman" w:cs="Times New Roman" w:hint="eastAsia"/>
          <w:szCs w:val="21"/>
          <w:u w:val="single"/>
          <w:shd w:val="clear" w:color="auto" w:fill="FFFFEE"/>
        </w:rPr>
        <w:t xml:space="preserve"> 51</w:t>
      </w:r>
      <w:r w:rsidRPr="000365F5">
        <w:rPr>
          <w:rFonts w:ascii="Times New Roman" w:eastAsia="宋体" w:hAnsi="Times New Roman" w:cs="Times New Roman"/>
          <w:szCs w:val="21"/>
          <w:u w:val="single"/>
          <w:shd w:val="clear" w:color="auto" w:fill="FFFFEE"/>
        </w:rPr>
        <w:t xml:space="preserve">  </w:t>
      </w:r>
      <w:r w:rsidRPr="000365F5">
        <w:rPr>
          <w:rFonts w:ascii="Times New Roman" w:eastAsia="宋体" w:hAnsi="Times New Roman" w:cs="Times New Roman"/>
          <w:szCs w:val="24"/>
        </w:rPr>
        <w:t xml:space="preserve"> all these years and I have learnt </w:t>
      </w:r>
      <w:r w:rsidRPr="000365F5">
        <w:rPr>
          <w:rFonts w:ascii="Times New Roman" w:eastAsia="宋体" w:hAnsi="Times New Roman" w:cs="Times New Roman"/>
          <w:szCs w:val="21"/>
          <w:u w:val="single"/>
          <w:shd w:val="clear" w:color="auto" w:fill="FFFFEE"/>
        </w:rPr>
        <w:t xml:space="preserve"> </w:t>
      </w:r>
      <w:r w:rsidRPr="000365F5">
        <w:rPr>
          <w:rFonts w:ascii="Times New Roman" w:eastAsia="宋体" w:hAnsi="Times New Roman" w:cs="Times New Roman" w:hint="eastAsia"/>
          <w:szCs w:val="21"/>
          <w:u w:val="single"/>
          <w:shd w:val="clear" w:color="auto" w:fill="FFFFEE"/>
        </w:rPr>
        <w:t xml:space="preserve"> 52</w:t>
      </w:r>
      <w:r w:rsidRPr="000365F5">
        <w:rPr>
          <w:rFonts w:ascii="Times New Roman" w:eastAsia="宋体" w:hAnsi="Times New Roman" w:cs="Times New Roman"/>
          <w:szCs w:val="21"/>
          <w:u w:val="single"/>
          <w:shd w:val="clear" w:color="auto" w:fill="FFFFEE"/>
        </w:rPr>
        <w:t xml:space="preserve">  </w:t>
      </w:r>
      <w:r w:rsidRPr="000365F5">
        <w:rPr>
          <w:rFonts w:ascii="Times New Roman" w:eastAsia="宋体" w:hAnsi="Times New Roman" w:cs="Times New Roman" w:hint="eastAsia"/>
          <w:szCs w:val="24"/>
        </w:rPr>
        <w:t xml:space="preserve"> from him. We have worked </w:t>
      </w:r>
      <w:r w:rsidRPr="000365F5">
        <w:rPr>
          <w:rFonts w:ascii="Times New Roman" w:eastAsia="宋体" w:hAnsi="Times New Roman" w:cs="Times New Roman"/>
          <w:szCs w:val="21"/>
          <w:u w:val="single"/>
          <w:shd w:val="clear" w:color="auto" w:fill="FFFFEE"/>
        </w:rPr>
        <w:t xml:space="preserve"> </w:t>
      </w:r>
      <w:r w:rsidRPr="000365F5">
        <w:rPr>
          <w:rFonts w:ascii="Times New Roman" w:eastAsia="宋体" w:hAnsi="Times New Roman" w:cs="Times New Roman" w:hint="eastAsia"/>
          <w:szCs w:val="21"/>
          <w:u w:val="single"/>
          <w:shd w:val="clear" w:color="auto" w:fill="FFFFEE"/>
        </w:rPr>
        <w:t xml:space="preserve"> 53</w:t>
      </w:r>
      <w:r w:rsidRPr="000365F5">
        <w:rPr>
          <w:rFonts w:ascii="Times New Roman" w:eastAsia="宋体" w:hAnsi="Times New Roman" w:cs="Times New Roman"/>
          <w:szCs w:val="21"/>
          <w:u w:val="single"/>
          <w:shd w:val="clear" w:color="auto" w:fill="FFFFEE"/>
        </w:rPr>
        <w:t xml:space="preserve">  </w:t>
      </w:r>
      <w:r w:rsidRPr="000365F5">
        <w:rPr>
          <w:rFonts w:ascii="Times New Roman" w:eastAsia="宋体" w:hAnsi="Times New Roman" w:cs="Times New Roman"/>
          <w:szCs w:val="24"/>
        </w:rPr>
        <w:t xml:space="preserve"> all the time.</w:t>
      </w:r>
      <w:r w:rsidRPr="000365F5">
        <w:rPr>
          <w:rFonts w:ascii="Times New Roman" w:eastAsia="宋体" w:hAnsi="Times New Roman" w:cs="Times New Roman" w:hint="eastAsia"/>
          <w:szCs w:val="24"/>
        </w:rPr>
        <w:t xml:space="preserve"> </w:t>
      </w:r>
      <w:r w:rsidRPr="000365F5">
        <w:rPr>
          <w:rFonts w:ascii="Times New Roman" w:eastAsia="宋体" w:hAnsi="Times New Roman" w:cs="Times New Roman"/>
          <w:szCs w:val="24"/>
        </w:rPr>
        <w:t>Now</w:t>
      </w:r>
      <w:r w:rsidRPr="000365F5">
        <w:rPr>
          <w:rFonts w:ascii="Times New Roman" w:eastAsia="宋体" w:hAnsi="Times New Roman" w:cs="Times New Roman" w:hint="eastAsia"/>
          <w:szCs w:val="24"/>
        </w:rPr>
        <w:t>，</w:t>
      </w:r>
      <w:r w:rsidRPr="000365F5">
        <w:rPr>
          <w:rFonts w:ascii="Times New Roman" w:eastAsia="宋体" w:hAnsi="Times New Roman" w:cs="Times New Roman" w:hint="eastAsia"/>
          <w:szCs w:val="24"/>
        </w:rPr>
        <w:t xml:space="preserve">this kind of food shop is not popular in the village. We do not </w:t>
      </w:r>
      <w:r w:rsidRPr="000365F5">
        <w:rPr>
          <w:rFonts w:ascii="Times New Roman" w:eastAsia="宋体" w:hAnsi="Times New Roman" w:cs="Times New Roman" w:hint="eastAsia"/>
          <w:i/>
          <w:szCs w:val="24"/>
        </w:rPr>
        <w:t>earn</w:t>
      </w:r>
      <w:r w:rsidRPr="000365F5">
        <w:rPr>
          <w:rFonts w:ascii="Times New Roman" w:eastAsia="宋体" w:hAnsi="Times New Roman" w:cs="Times New Roman" w:hint="eastAsia"/>
          <w:szCs w:val="24"/>
        </w:rPr>
        <w:t>(</w:t>
      </w:r>
      <w:r w:rsidRPr="000365F5">
        <w:rPr>
          <w:rFonts w:ascii="Times New Roman" w:eastAsia="宋体" w:hAnsi="Times New Roman" w:cs="Times New Roman" w:hint="eastAsia"/>
          <w:szCs w:val="24"/>
        </w:rPr>
        <w:t>赚</w:t>
      </w:r>
      <w:r w:rsidRPr="000365F5">
        <w:rPr>
          <w:rFonts w:ascii="Times New Roman" w:eastAsia="宋体" w:hAnsi="Times New Roman" w:cs="Times New Roman" w:hint="eastAsia"/>
          <w:szCs w:val="24"/>
        </w:rPr>
        <w:t xml:space="preserve">)much </w:t>
      </w:r>
      <w:r w:rsidRPr="000365F5">
        <w:rPr>
          <w:rFonts w:ascii="Times New Roman" w:eastAsia="宋体" w:hAnsi="Times New Roman" w:cs="Times New Roman"/>
          <w:szCs w:val="21"/>
          <w:u w:val="single"/>
          <w:shd w:val="clear" w:color="auto" w:fill="FFFFEE"/>
        </w:rPr>
        <w:t xml:space="preserve"> </w:t>
      </w:r>
      <w:r w:rsidRPr="000365F5">
        <w:rPr>
          <w:rFonts w:ascii="Times New Roman" w:eastAsia="宋体" w:hAnsi="Times New Roman" w:cs="Times New Roman" w:hint="eastAsia"/>
          <w:szCs w:val="21"/>
          <w:u w:val="single"/>
          <w:shd w:val="clear" w:color="auto" w:fill="FFFFEE"/>
        </w:rPr>
        <w:t xml:space="preserve"> 54</w:t>
      </w:r>
      <w:r w:rsidRPr="000365F5">
        <w:rPr>
          <w:rFonts w:ascii="Times New Roman" w:eastAsia="宋体" w:hAnsi="Times New Roman" w:cs="Times New Roman"/>
          <w:szCs w:val="21"/>
          <w:u w:val="single"/>
          <w:shd w:val="clear" w:color="auto" w:fill="FFFFEE"/>
        </w:rPr>
        <w:t xml:space="preserve">  </w:t>
      </w:r>
      <w:r w:rsidRPr="000365F5">
        <w:rPr>
          <w:rFonts w:ascii="Times New Roman" w:eastAsia="宋体" w:hAnsi="Times New Roman" w:cs="Times New Roman"/>
          <w:szCs w:val="24"/>
        </w:rPr>
        <w:t xml:space="preserve"> we make enough for our living.</w:t>
      </w:r>
      <w:r w:rsidRPr="000365F5">
        <w:rPr>
          <w:rFonts w:ascii="Times New Roman" w:eastAsia="宋体" w:hAnsi="Times New Roman" w:cs="Times New Roman"/>
          <w:szCs w:val="21"/>
          <w:u w:val="single"/>
          <w:shd w:val="clear" w:color="auto" w:fill="FFFFEE"/>
        </w:rPr>
        <w:t xml:space="preserve"> </w:t>
      </w:r>
      <w:r w:rsidRPr="000365F5">
        <w:rPr>
          <w:rFonts w:ascii="Times New Roman" w:eastAsia="宋体" w:hAnsi="Times New Roman" w:cs="Times New Roman" w:hint="eastAsia"/>
          <w:szCs w:val="21"/>
          <w:u w:val="single"/>
          <w:shd w:val="clear" w:color="auto" w:fill="FFFFEE"/>
        </w:rPr>
        <w:t xml:space="preserve"> 50</w:t>
      </w:r>
      <w:r w:rsidRPr="000365F5">
        <w:rPr>
          <w:rFonts w:ascii="Times New Roman" w:eastAsia="宋体" w:hAnsi="Times New Roman" w:cs="Times New Roman"/>
          <w:szCs w:val="21"/>
          <w:u w:val="single"/>
          <w:shd w:val="clear" w:color="auto" w:fill="FFFFEE"/>
        </w:rPr>
        <w:t xml:space="preserve">  </w:t>
      </w:r>
      <w:r w:rsidRPr="000365F5">
        <w:rPr>
          <w:rFonts w:ascii="Times New Roman" w:eastAsia="宋体" w:hAnsi="Times New Roman" w:cs="Times New Roman"/>
          <w:szCs w:val="24"/>
        </w:rPr>
        <w:t xml:space="preserve"> we are not rich</w:t>
      </w:r>
      <w:r w:rsidRPr="000365F5">
        <w:rPr>
          <w:rFonts w:ascii="Times New Roman" w:eastAsia="宋体" w:hAnsi="Times New Roman" w:cs="Times New Roman" w:hint="eastAsia"/>
          <w:szCs w:val="24"/>
        </w:rPr>
        <w:t>，</w:t>
      </w:r>
      <w:r w:rsidRPr="000365F5">
        <w:rPr>
          <w:rFonts w:ascii="Times New Roman" w:eastAsia="宋体" w:hAnsi="Times New Roman" w:cs="Times New Roman" w:hint="eastAsia"/>
          <w:szCs w:val="24"/>
        </w:rPr>
        <w:t>we love each other and live peacefully. And that's what happiness means to me.</w:t>
      </w:r>
    </w:p>
    <w:p w:rsidR="000365F5" w:rsidRPr="000365F5" w:rsidP="000365F5">
      <w:pPr>
        <w:rPr>
          <w:rFonts w:ascii="Times New Roman" w:hAnsi="Times New Roman" w:cs="Times New Roman"/>
        </w:rPr>
      </w:pPr>
      <w:r w:rsidRPr="000365F5">
        <w:rPr>
          <w:rFonts w:ascii="Times New Roman" w:hAnsi="Times New Roman" w:cs="Times New Roman" w:hint="eastAsia"/>
        </w:rPr>
        <w:t>41</w:t>
      </w:r>
      <w:r w:rsidRPr="000365F5">
        <w:rPr>
          <w:rFonts w:ascii="Times New Roman" w:hAnsi="Times New Roman" w:cs="Times New Roman"/>
        </w:rPr>
        <w:t>.A.for</w:t>
      </w:r>
      <w:r w:rsidRPr="000365F5">
        <w:rPr>
          <w:rFonts w:ascii="Times New Roman" w:hAnsi="Times New Roman" w:cs="Times New Roman"/>
        </w:rPr>
        <w:t>　</w:t>
      </w:r>
      <w:r w:rsidRPr="000365F5">
        <w:rPr>
          <w:rFonts w:ascii="Times New Roman" w:hAnsi="Times New Roman" w:cs="Times New Roman" w:hint="eastAsia"/>
        </w:rPr>
        <w:t>　</w:t>
      </w:r>
      <w:r w:rsidRPr="000365F5">
        <w:rPr>
          <w:rFonts w:ascii="Times New Roman" w:hAnsi="Times New Roman" w:cs="Times New Roman" w:hint="eastAsia"/>
        </w:rPr>
        <w:tab/>
      </w:r>
      <w:r w:rsidRPr="000365F5">
        <w:rPr>
          <w:rFonts w:ascii="Times New Roman" w:hAnsi="Times New Roman" w:cs="Times New Roman" w:hint="eastAsia"/>
        </w:rPr>
        <w:tab/>
      </w:r>
      <w:r w:rsidRPr="000365F5">
        <w:rPr>
          <w:rFonts w:ascii="Times New Roman" w:hAnsi="Times New Roman" w:cs="Times New Roman"/>
        </w:rPr>
        <w:t>B</w:t>
      </w:r>
      <w:r w:rsidRPr="000365F5">
        <w:rPr>
          <w:rFonts w:ascii="Times New Roman" w:hAnsi="Times New Roman" w:cs="Times New Roman"/>
        </w:rPr>
        <w:t>．</w:t>
      </w:r>
      <w:r w:rsidRPr="000365F5">
        <w:rPr>
          <w:rFonts w:ascii="Times New Roman" w:hAnsi="Times New Roman" w:cs="Times New Roman"/>
        </w:rPr>
        <w:t>at</w:t>
      </w:r>
      <w:r w:rsidRPr="000365F5">
        <w:rPr>
          <w:rFonts w:ascii="Times New Roman" w:hAnsi="Times New Roman" w:cs="Times New Roman" w:hint="eastAsia"/>
        </w:rPr>
        <w:tab/>
      </w:r>
      <w:r w:rsidRPr="000365F5">
        <w:rPr>
          <w:rFonts w:ascii="Times New Roman" w:hAnsi="Times New Roman" w:cs="Times New Roman" w:hint="eastAsia"/>
        </w:rPr>
        <w:tab/>
      </w:r>
      <w:r w:rsidRPr="000365F5">
        <w:rPr>
          <w:rFonts w:ascii="Times New Roman" w:hAnsi="Times New Roman" w:cs="Times New Roman" w:hint="eastAsia"/>
        </w:rPr>
        <w:tab/>
      </w:r>
      <w:r w:rsidRPr="000365F5">
        <w:rPr>
          <w:rFonts w:ascii="Times New Roman" w:hAnsi="Times New Roman" w:cs="Times New Roman"/>
        </w:rPr>
        <w:t>C</w:t>
      </w:r>
      <w:r w:rsidRPr="000365F5">
        <w:rPr>
          <w:rFonts w:ascii="Times New Roman" w:hAnsi="Times New Roman" w:cs="Times New Roman"/>
        </w:rPr>
        <w:t>．</w:t>
      </w:r>
      <w:r w:rsidRPr="000365F5">
        <w:rPr>
          <w:rFonts w:ascii="Times New Roman" w:hAnsi="Times New Roman" w:cs="Times New Roman"/>
        </w:rPr>
        <w:t>since</w:t>
      </w:r>
      <w:r w:rsidRPr="000365F5">
        <w:rPr>
          <w:rFonts w:ascii="Times New Roman" w:hAnsi="Times New Roman" w:cs="Times New Roman" w:hint="eastAsia"/>
        </w:rPr>
        <w:tab/>
      </w:r>
      <w:r w:rsidRPr="000365F5">
        <w:rPr>
          <w:rFonts w:ascii="Times New Roman" w:hAnsi="Times New Roman" w:cs="Times New Roman" w:hint="eastAsia"/>
        </w:rPr>
        <w:tab/>
      </w:r>
      <w:r w:rsidRPr="000365F5">
        <w:rPr>
          <w:rFonts w:ascii="Times New Roman" w:hAnsi="Times New Roman" w:cs="Times New Roman" w:hint="eastAsia"/>
        </w:rPr>
        <w:tab/>
      </w:r>
      <w:r w:rsidRPr="000365F5">
        <w:rPr>
          <w:rFonts w:ascii="Times New Roman" w:hAnsi="Times New Roman" w:cs="Times New Roman"/>
        </w:rPr>
        <w:t>D</w:t>
      </w:r>
      <w:r w:rsidRPr="000365F5">
        <w:rPr>
          <w:rFonts w:ascii="Times New Roman" w:hAnsi="Times New Roman" w:cs="Times New Roman"/>
        </w:rPr>
        <w:t>．</w:t>
      </w:r>
      <w:r w:rsidRPr="000365F5">
        <w:rPr>
          <w:rFonts w:ascii="Times New Roman" w:hAnsi="Times New Roman" w:cs="Times New Roman"/>
        </w:rPr>
        <w:t>when</w:t>
      </w:r>
    </w:p>
    <w:p w:rsidR="000365F5" w:rsidRPr="000365F5" w:rsidP="000365F5">
      <w:pPr>
        <w:rPr>
          <w:rFonts w:ascii="Times New Roman" w:hAnsi="Times New Roman" w:cs="Times New Roman"/>
        </w:rPr>
      </w:pPr>
      <w:r w:rsidRPr="000365F5">
        <w:rPr>
          <w:rFonts w:ascii="Times New Roman" w:hAnsi="Times New Roman" w:cs="Times New Roman" w:hint="eastAsia"/>
        </w:rPr>
        <w:t>42</w:t>
      </w:r>
      <w:r w:rsidRPr="000365F5">
        <w:rPr>
          <w:rFonts w:ascii="Times New Roman" w:hAnsi="Times New Roman" w:cs="Times New Roman"/>
        </w:rPr>
        <w:t xml:space="preserve">.A.already  </w:t>
      </w:r>
      <w:r w:rsidRPr="000365F5">
        <w:rPr>
          <w:rFonts w:ascii="Times New Roman" w:hAnsi="Times New Roman" w:cs="Times New Roman" w:hint="eastAsia"/>
        </w:rPr>
        <w:tab/>
      </w:r>
      <w:r w:rsidRPr="000365F5">
        <w:rPr>
          <w:rFonts w:ascii="Times New Roman" w:hAnsi="Times New Roman" w:cs="Times New Roman"/>
        </w:rPr>
        <w:t>B</w:t>
      </w:r>
      <w:r w:rsidRPr="000365F5">
        <w:rPr>
          <w:rFonts w:ascii="Times New Roman" w:hAnsi="Times New Roman" w:cs="Times New Roman"/>
        </w:rPr>
        <w:t>．</w:t>
      </w:r>
      <w:r w:rsidRPr="000365F5">
        <w:rPr>
          <w:rFonts w:ascii="Times New Roman" w:hAnsi="Times New Roman" w:cs="Times New Roman"/>
        </w:rPr>
        <w:t xml:space="preserve">ever  </w:t>
      </w:r>
      <w:r w:rsidRPr="000365F5">
        <w:rPr>
          <w:rFonts w:ascii="Times New Roman" w:hAnsi="Times New Roman" w:cs="Times New Roman" w:hint="eastAsia"/>
        </w:rPr>
        <w:tab/>
      </w:r>
      <w:r w:rsidRPr="000365F5">
        <w:rPr>
          <w:rFonts w:ascii="Times New Roman" w:hAnsi="Times New Roman" w:cs="Times New Roman" w:hint="eastAsia"/>
        </w:rPr>
        <w:tab/>
      </w:r>
      <w:r w:rsidRPr="000365F5">
        <w:rPr>
          <w:rFonts w:ascii="Times New Roman" w:hAnsi="Times New Roman" w:cs="Times New Roman"/>
        </w:rPr>
        <w:t>C</w:t>
      </w:r>
      <w:r w:rsidRPr="000365F5">
        <w:rPr>
          <w:rFonts w:ascii="Times New Roman" w:hAnsi="Times New Roman" w:cs="Times New Roman"/>
        </w:rPr>
        <w:t>．</w:t>
      </w:r>
      <w:r w:rsidRPr="000365F5">
        <w:rPr>
          <w:rFonts w:ascii="Times New Roman" w:hAnsi="Times New Roman" w:cs="Times New Roman"/>
        </w:rPr>
        <w:t xml:space="preserve">yet  </w:t>
      </w:r>
      <w:r w:rsidRPr="000365F5">
        <w:rPr>
          <w:rFonts w:ascii="Times New Roman" w:hAnsi="Times New Roman" w:cs="Times New Roman" w:hint="eastAsia"/>
        </w:rPr>
        <w:tab/>
      </w:r>
      <w:r w:rsidRPr="000365F5">
        <w:rPr>
          <w:rFonts w:ascii="Times New Roman" w:hAnsi="Times New Roman" w:cs="Times New Roman" w:hint="eastAsia"/>
        </w:rPr>
        <w:tab/>
      </w:r>
      <w:r w:rsidRPr="000365F5">
        <w:rPr>
          <w:rFonts w:ascii="Times New Roman" w:hAnsi="Times New Roman" w:cs="Times New Roman" w:hint="eastAsia"/>
        </w:rPr>
        <w:tab/>
      </w:r>
      <w:r w:rsidRPr="000365F5">
        <w:rPr>
          <w:rFonts w:ascii="Times New Roman" w:hAnsi="Times New Roman" w:cs="Times New Roman"/>
        </w:rPr>
        <w:t>D</w:t>
      </w:r>
      <w:r w:rsidRPr="000365F5">
        <w:rPr>
          <w:rFonts w:ascii="Times New Roman" w:hAnsi="Times New Roman" w:cs="Times New Roman"/>
        </w:rPr>
        <w:t>．</w:t>
      </w:r>
      <w:r w:rsidRPr="000365F5">
        <w:rPr>
          <w:rFonts w:ascii="Times New Roman" w:hAnsi="Times New Roman" w:cs="Times New Roman"/>
        </w:rPr>
        <w:t>just</w:t>
      </w:r>
    </w:p>
    <w:p w:rsidR="000365F5" w:rsidRPr="000365F5" w:rsidP="000365F5">
      <w:pPr>
        <w:rPr>
          <w:rFonts w:ascii="Times New Roman" w:hAnsi="Times New Roman" w:cs="Times New Roman"/>
        </w:rPr>
      </w:pPr>
      <w:r w:rsidRPr="000365F5">
        <w:rPr>
          <w:rFonts w:ascii="Times New Roman" w:hAnsi="Times New Roman" w:cs="Times New Roman" w:hint="eastAsia"/>
        </w:rPr>
        <w:t>43</w:t>
      </w:r>
      <w:r w:rsidRPr="000365F5">
        <w:rPr>
          <w:rFonts w:ascii="Times New Roman" w:hAnsi="Times New Roman" w:cs="Times New Roman"/>
        </w:rPr>
        <w:t xml:space="preserve">.A.feed  </w:t>
      </w:r>
      <w:r w:rsidRPr="000365F5">
        <w:rPr>
          <w:rFonts w:ascii="Times New Roman" w:hAnsi="Times New Roman" w:cs="Times New Roman" w:hint="eastAsia"/>
        </w:rPr>
        <w:tab/>
      </w:r>
      <w:r w:rsidRPr="000365F5">
        <w:rPr>
          <w:rFonts w:ascii="Times New Roman" w:hAnsi="Times New Roman" w:cs="Times New Roman" w:hint="eastAsia"/>
        </w:rPr>
        <w:tab/>
      </w:r>
      <w:r w:rsidRPr="000365F5">
        <w:rPr>
          <w:rFonts w:ascii="Times New Roman" w:hAnsi="Times New Roman" w:cs="Times New Roman"/>
        </w:rPr>
        <w:t>B</w:t>
      </w:r>
      <w:r w:rsidRPr="000365F5">
        <w:rPr>
          <w:rFonts w:ascii="Times New Roman" w:hAnsi="Times New Roman" w:cs="Times New Roman"/>
        </w:rPr>
        <w:t>．</w:t>
      </w:r>
      <w:r w:rsidRPr="000365F5">
        <w:rPr>
          <w:rFonts w:ascii="Times New Roman" w:hAnsi="Times New Roman" w:cs="Times New Roman"/>
        </w:rPr>
        <w:t xml:space="preserve">fed  </w:t>
      </w:r>
      <w:r w:rsidRPr="000365F5">
        <w:rPr>
          <w:rFonts w:ascii="Times New Roman" w:hAnsi="Times New Roman" w:cs="Times New Roman" w:hint="eastAsia"/>
        </w:rPr>
        <w:tab/>
      </w:r>
      <w:r w:rsidRPr="000365F5">
        <w:rPr>
          <w:rFonts w:ascii="Times New Roman" w:hAnsi="Times New Roman" w:cs="Times New Roman" w:hint="eastAsia"/>
        </w:rPr>
        <w:tab/>
      </w:r>
      <w:r w:rsidRPr="000365F5">
        <w:rPr>
          <w:rFonts w:ascii="Times New Roman" w:hAnsi="Times New Roman" w:cs="Times New Roman" w:hint="eastAsia"/>
        </w:rPr>
        <w:tab/>
      </w:r>
      <w:r w:rsidRPr="000365F5">
        <w:rPr>
          <w:rFonts w:ascii="Times New Roman" w:hAnsi="Times New Roman" w:cs="Times New Roman"/>
        </w:rPr>
        <w:t>C</w:t>
      </w:r>
      <w:r w:rsidRPr="000365F5">
        <w:rPr>
          <w:rFonts w:ascii="Times New Roman" w:hAnsi="Times New Roman" w:cs="Times New Roman"/>
        </w:rPr>
        <w:t>．</w:t>
      </w:r>
      <w:r w:rsidRPr="000365F5">
        <w:rPr>
          <w:rFonts w:ascii="Times New Roman" w:hAnsi="Times New Roman" w:cs="Times New Roman"/>
        </w:rPr>
        <w:t xml:space="preserve">to feed  </w:t>
      </w:r>
      <w:r w:rsidRPr="000365F5">
        <w:rPr>
          <w:rFonts w:ascii="Times New Roman" w:hAnsi="Times New Roman" w:cs="Times New Roman" w:hint="eastAsia"/>
        </w:rPr>
        <w:tab/>
      </w:r>
      <w:r w:rsidRPr="000365F5">
        <w:rPr>
          <w:rFonts w:ascii="Times New Roman" w:hAnsi="Times New Roman" w:cs="Times New Roman" w:hint="eastAsia"/>
        </w:rPr>
        <w:tab/>
      </w:r>
      <w:r w:rsidRPr="000365F5">
        <w:rPr>
          <w:rFonts w:ascii="Times New Roman" w:hAnsi="Times New Roman" w:cs="Times New Roman"/>
        </w:rPr>
        <w:t>D</w:t>
      </w:r>
      <w:r w:rsidRPr="000365F5">
        <w:rPr>
          <w:rFonts w:ascii="Times New Roman" w:hAnsi="Times New Roman" w:cs="Times New Roman"/>
        </w:rPr>
        <w:t>．</w:t>
      </w:r>
      <w:r w:rsidRPr="000365F5">
        <w:rPr>
          <w:rFonts w:ascii="Times New Roman" w:hAnsi="Times New Roman" w:cs="Times New Roman"/>
        </w:rPr>
        <w:t>feeding</w:t>
      </w:r>
    </w:p>
    <w:p w:rsidR="000365F5" w:rsidRPr="000365F5" w:rsidP="000365F5">
      <w:pPr>
        <w:rPr>
          <w:rFonts w:ascii="Times New Roman" w:hAnsi="Times New Roman" w:cs="Times New Roman"/>
        </w:rPr>
      </w:pPr>
      <w:r w:rsidRPr="000365F5">
        <w:rPr>
          <w:rFonts w:ascii="Times New Roman" w:hAnsi="Times New Roman" w:cs="Times New Roman" w:hint="eastAsia"/>
        </w:rPr>
        <w:t>44</w:t>
      </w:r>
      <w:r w:rsidRPr="000365F5">
        <w:rPr>
          <w:rFonts w:ascii="Times New Roman" w:hAnsi="Times New Roman" w:cs="Times New Roman"/>
        </w:rPr>
        <w:t xml:space="preserve">.A.for  </w:t>
      </w:r>
      <w:r w:rsidRPr="000365F5">
        <w:rPr>
          <w:rFonts w:ascii="Times New Roman" w:hAnsi="Times New Roman" w:cs="Times New Roman" w:hint="eastAsia"/>
        </w:rPr>
        <w:tab/>
      </w:r>
      <w:r w:rsidRPr="000365F5">
        <w:rPr>
          <w:rFonts w:ascii="Times New Roman" w:hAnsi="Times New Roman" w:cs="Times New Roman" w:hint="eastAsia"/>
        </w:rPr>
        <w:tab/>
      </w:r>
      <w:r w:rsidRPr="000365F5">
        <w:rPr>
          <w:rFonts w:ascii="Times New Roman" w:hAnsi="Times New Roman" w:cs="Times New Roman"/>
        </w:rPr>
        <w:t>B</w:t>
      </w:r>
      <w:r w:rsidRPr="000365F5">
        <w:rPr>
          <w:rFonts w:ascii="Times New Roman" w:hAnsi="Times New Roman" w:cs="Times New Roman"/>
        </w:rPr>
        <w:t>．</w:t>
      </w:r>
      <w:r w:rsidRPr="000365F5">
        <w:rPr>
          <w:rFonts w:ascii="Times New Roman" w:hAnsi="Times New Roman" w:cs="Times New Roman"/>
        </w:rPr>
        <w:t xml:space="preserve">of  </w:t>
      </w:r>
      <w:r w:rsidRPr="000365F5">
        <w:rPr>
          <w:rFonts w:ascii="Times New Roman" w:hAnsi="Times New Roman" w:cs="Times New Roman" w:hint="eastAsia"/>
        </w:rPr>
        <w:tab/>
      </w:r>
      <w:r w:rsidRPr="000365F5">
        <w:rPr>
          <w:rFonts w:ascii="Times New Roman" w:hAnsi="Times New Roman" w:cs="Times New Roman" w:hint="eastAsia"/>
        </w:rPr>
        <w:tab/>
      </w:r>
      <w:r w:rsidRPr="000365F5">
        <w:rPr>
          <w:rFonts w:ascii="Times New Roman" w:hAnsi="Times New Roman" w:cs="Times New Roman" w:hint="eastAsia"/>
        </w:rPr>
        <w:tab/>
      </w:r>
      <w:r w:rsidRPr="000365F5">
        <w:rPr>
          <w:rFonts w:ascii="Times New Roman" w:hAnsi="Times New Roman" w:cs="Times New Roman"/>
        </w:rPr>
        <w:t>C</w:t>
      </w:r>
      <w:r w:rsidRPr="000365F5">
        <w:rPr>
          <w:rFonts w:ascii="Times New Roman" w:hAnsi="Times New Roman" w:cs="Times New Roman"/>
        </w:rPr>
        <w:t>．</w:t>
      </w:r>
      <w:r w:rsidRPr="000365F5">
        <w:rPr>
          <w:rFonts w:ascii="Times New Roman" w:hAnsi="Times New Roman" w:cs="Times New Roman"/>
        </w:rPr>
        <w:t xml:space="preserve">to  </w:t>
      </w:r>
      <w:r w:rsidRPr="000365F5">
        <w:rPr>
          <w:rFonts w:ascii="Times New Roman" w:hAnsi="Times New Roman" w:cs="Times New Roman" w:hint="eastAsia"/>
        </w:rPr>
        <w:tab/>
      </w:r>
      <w:r w:rsidRPr="000365F5">
        <w:rPr>
          <w:rFonts w:ascii="Times New Roman" w:hAnsi="Times New Roman" w:cs="Times New Roman" w:hint="eastAsia"/>
        </w:rPr>
        <w:tab/>
      </w:r>
      <w:r w:rsidRPr="000365F5">
        <w:rPr>
          <w:rFonts w:ascii="Times New Roman" w:hAnsi="Times New Roman" w:cs="Times New Roman" w:hint="eastAsia"/>
        </w:rPr>
        <w:tab/>
      </w:r>
      <w:r w:rsidRPr="000365F5">
        <w:rPr>
          <w:rFonts w:ascii="Times New Roman" w:hAnsi="Times New Roman" w:cs="Times New Roman"/>
        </w:rPr>
        <w:t>D</w:t>
      </w:r>
      <w:r w:rsidRPr="000365F5">
        <w:rPr>
          <w:rFonts w:ascii="Times New Roman" w:hAnsi="Times New Roman" w:cs="Times New Roman"/>
        </w:rPr>
        <w:t>．</w:t>
      </w:r>
      <w:r w:rsidRPr="000365F5">
        <w:rPr>
          <w:rFonts w:ascii="Times New Roman" w:hAnsi="Times New Roman" w:cs="Times New Roman"/>
        </w:rPr>
        <w:t>with</w:t>
      </w:r>
    </w:p>
    <w:p w:rsidR="000365F5" w:rsidRPr="000365F5" w:rsidP="000365F5">
      <w:pPr>
        <w:rPr>
          <w:rFonts w:ascii="Times New Roman" w:hAnsi="Times New Roman" w:cs="Times New Roman"/>
        </w:rPr>
      </w:pPr>
      <w:r w:rsidRPr="000365F5">
        <w:rPr>
          <w:rFonts w:ascii="Times New Roman" w:hAnsi="Times New Roman" w:cs="Times New Roman" w:hint="eastAsia"/>
        </w:rPr>
        <w:t>45</w:t>
      </w:r>
      <w:r w:rsidRPr="000365F5">
        <w:rPr>
          <w:rFonts w:ascii="Times New Roman" w:hAnsi="Times New Roman" w:cs="Times New Roman"/>
        </w:rPr>
        <w:t xml:space="preserve">.A.hated  </w:t>
      </w:r>
      <w:r w:rsidRPr="000365F5">
        <w:rPr>
          <w:rFonts w:ascii="Times New Roman" w:hAnsi="Times New Roman" w:cs="Times New Roman" w:hint="eastAsia"/>
        </w:rPr>
        <w:tab/>
      </w:r>
      <w:r w:rsidRPr="000365F5">
        <w:rPr>
          <w:rFonts w:ascii="Times New Roman" w:hAnsi="Times New Roman" w:cs="Times New Roman" w:hint="eastAsia"/>
        </w:rPr>
        <w:tab/>
      </w:r>
      <w:r w:rsidRPr="000365F5">
        <w:rPr>
          <w:rFonts w:ascii="Times New Roman" w:hAnsi="Times New Roman" w:cs="Times New Roman"/>
        </w:rPr>
        <w:t>B</w:t>
      </w:r>
      <w:r w:rsidRPr="000365F5">
        <w:rPr>
          <w:rFonts w:ascii="Times New Roman" w:hAnsi="Times New Roman" w:cs="Times New Roman"/>
        </w:rPr>
        <w:t>．</w:t>
      </w:r>
      <w:r w:rsidRPr="000365F5">
        <w:rPr>
          <w:rFonts w:ascii="Times New Roman" w:hAnsi="Times New Roman" w:cs="Times New Roman"/>
        </w:rPr>
        <w:t xml:space="preserve">liked  </w:t>
      </w:r>
      <w:r w:rsidRPr="000365F5">
        <w:rPr>
          <w:rFonts w:ascii="Times New Roman" w:hAnsi="Times New Roman" w:cs="Times New Roman" w:hint="eastAsia"/>
        </w:rPr>
        <w:tab/>
      </w:r>
      <w:r w:rsidRPr="000365F5">
        <w:rPr>
          <w:rFonts w:ascii="Times New Roman" w:hAnsi="Times New Roman" w:cs="Times New Roman" w:hint="eastAsia"/>
        </w:rPr>
        <w:tab/>
      </w:r>
      <w:r w:rsidRPr="000365F5">
        <w:rPr>
          <w:rFonts w:ascii="Times New Roman" w:hAnsi="Times New Roman" w:cs="Times New Roman"/>
        </w:rPr>
        <w:t>C</w:t>
      </w:r>
      <w:r w:rsidRPr="000365F5">
        <w:rPr>
          <w:rFonts w:ascii="Times New Roman" w:hAnsi="Times New Roman" w:cs="Times New Roman"/>
        </w:rPr>
        <w:t>．</w:t>
      </w:r>
      <w:r w:rsidRPr="000365F5">
        <w:rPr>
          <w:rFonts w:ascii="Times New Roman" w:hAnsi="Times New Roman" w:cs="Times New Roman"/>
        </w:rPr>
        <w:t xml:space="preserve">began  </w:t>
      </w:r>
      <w:r w:rsidRPr="000365F5">
        <w:rPr>
          <w:rFonts w:ascii="Times New Roman" w:hAnsi="Times New Roman" w:cs="Times New Roman" w:hint="eastAsia"/>
        </w:rPr>
        <w:tab/>
      </w:r>
      <w:r w:rsidRPr="000365F5">
        <w:rPr>
          <w:rFonts w:ascii="Times New Roman" w:hAnsi="Times New Roman" w:cs="Times New Roman" w:hint="eastAsia"/>
        </w:rPr>
        <w:tab/>
      </w:r>
      <w:r w:rsidRPr="000365F5">
        <w:rPr>
          <w:rFonts w:ascii="Times New Roman" w:hAnsi="Times New Roman" w:cs="Times New Roman"/>
        </w:rPr>
        <w:t>D</w:t>
      </w:r>
      <w:r w:rsidRPr="000365F5">
        <w:rPr>
          <w:rFonts w:ascii="Times New Roman" w:hAnsi="Times New Roman" w:cs="Times New Roman"/>
        </w:rPr>
        <w:t>．</w:t>
      </w:r>
      <w:r w:rsidRPr="000365F5">
        <w:rPr>
          <w:rFonts w:ascii="Times New Roman" w:hAnsi="Times New Roman" w:cs="Times New Roman"/>
        </w:rPr>
        <w:t>took</w:t>
      </w:r>
    </w:p>
    <w:p w:rsidR="000365F5" w:rsidRPr="000365F5" w:rsidP="000365F5">
      <w:pPr>
        <w:rPr>
          <w:rFonts w:ascii="Times New Roman" w:hAnsi="Times New Roman" w:cs="Times New Roman"/>
        </w:rPr>
      </w:pPr>
      <w:r w:rsidRPr="000365F5">
        <w:rPr>
          <w:rFonts w:ascii="Times New Roman" w:hAnsi="Times New Roman" w:cs="Times New Roman" w:hint="eastAsia"/>
        </w:rPr>
        <w:t>46</w:t>
      </w:r>
      <w:r w:rsidRPr="000365F5">
        <w:rPr>
          <w:rFonts w:ascii="Times New Roman" w:hAnsi="Times New Roman" w:cs="Times New Roman"/>
        </w:rPr>
        <w:t xml:space="preserve">.A.already  </w:t>
      </w:r>
      <w:r w:rsidRPr="000365F5">
        <w:rPr>
          <w:rFonts w:ascii="Times New Roman" w:hAnsi="Times New Roman" w:cs="Times New Roman" w:hint="eastAsia"/>
        </w:rPr>
        <w:tab/>
      </w:r>
      <w:r w:rsidRPr="000365F5">
        <w:rPr>
          <w:rFonts w:ascii="Times New Roman" w:hAnsi="Times New Roman" w:cs="Times New Roman"/>
        </w:rPr>
        <w:t>B</w:t>
      </w:r>
      <w:r w:rsidRPr="000365F5">
        <w:rPr>
          <w:rFonts w:ascii="Times New Roman" w:hAnsi="Times New Roman" w:cs="Times New Roman"/>
        </w:rPr>
        <w:t>．</w:t>
      </w:r>
      <w:r w:rsidRPr="000365F5">
        <w:rPr>
          <w:rFonts w:ascii="Times New Roman" w:hAnsi="Times New Roman" w:cs="Times New Roman"/>
        </w:rPr>
        <w:t xml:space="preserve">sometimes  </w:t>
      </w:r>
      <w:r w:rsidRPr="000365F5">
        <w:rPr>
          <w:rFonts w:ascii="Times New Roman" w:hAnsi="Times New Roman" w:cs="Times New Roman" w:hint="eastAsia"/>
        </w:rPr>
        <w:tab/>
      </w:r>
      <w:r w:rsidRPr="000365F5">
        <w:rPr>
          <w:rFonts w:ascii="Times New Roman" w:hAnsi="Times New Roman" w:cs="Times New Roman"/>
        </w:rPr>
        <w:t>C</w:t>
      </w:r>
      <w:r w:rsidRPr="000365F5">
        <w:rPr>
          <w:rFonts w:ascii="Times New Roman" w:hAnsi="Times New Roman" w:cs="Times New Roman"/>
        </w:rPr>
        <w:t>．</w:t>
      </w:r>
      <w:r w:rsidRPr="000365F5">
        <w:rPr>
          <w:rFonts w:ascii="Times New Roman" w:hAnsi="Times New Roman" w:cs="Times New Roman"/>
        </w:rPr>
        <w:t xml:space="preserve">yet  </w:t>
      </w:r>
      <w:r w:rsidRPr="000365F5">
        <w:rPr>
          <w:rFonts w:ascii="Times New Roman" w:hAnsi="Times New Roman" w:cs="Times New Roman" w:hint="eastAsia"/>
        </w:rPr>
        <w:tab/>
      </w:r>
      <w:r w:rsidRPr="000365F5">
        <w:rPr>
          <w:rFonts w:ascii="Times New Roman" w:hAnsi="Times New Roman" w:cs="Times New Roman" w:hint="eastAsia"/>
        </w:rPr>
        <w:tab/>
      </w:r>
      <w:r w:rsidRPr="000365F5">
        <w:rPr>
          <w:rFonts w:ascii="Times New Roman" w:hAnsi="Times New Roman" w:cs="Times New Roman" w:hint="eastAsia"/>
        </w:rPr>
        <w:tab/>
      </w:r>
      <w:r w:rsidRPr="000365F5">
        <w:rPr>
          <w:rFonts w:ascii="Times New Roman" w:hAnsi="Times New Roman" w:cs="Times New Roman"/>
        </w:rPr>
        <w:t>D</w:t>
      </w:r>
      <w:r w:rsidRPr="000365F5">
        <w:rPr>
          <w:rFonts w:ascii="Times New Roman" w:hAnsi="Times New Roman" w:cs="Times New Roman"/>
        </w:rPr>
        <w:t>．</w:t>
      </w:r>
      <w:r w:rsidRPr="000365F5">
        <w:rPr>
          <w:rFonts w:ascii="Times New Roman" w:hAnsi="Times New Roman" w:cs="Times New Roman"/>
        </w:rPr>
        <w:t>never</w:t>
      </w:r>
    </w:p>
    <w:p w:rsidR="000365F5" w:rsidRPr="000365F5" w:rsidP="000365F5">
      <w:pPr>
        <w:rPr>
          <w:rFonts w:ascii="Times New Roman" w:hAnsi="Times New Roman" w:cs="Times New Roman"/>
        </w:rPr>
      </w:pPr>
      <w:r w:rsidRPr="000365F5">
        <w:rPr>
          <w:rFonts w:ascii="Times New Roman" w:hAnsi="Times New Roman" w:cs="Times New Roman" w:hint="eastAsia"/>
        </w:rPr>
        <w:t>47</w:t>
      </w:r>
      <w:r w:rsidRPr="000365F5">
        <w:rPr>
          <w:rFonts w:ascii="Times New Roman" w:hAnsi="Times New Roman" w:cs="Times New Roman"/>
        </w:rPr>
        <w:t xml:space="preserve">.A.know  </w:t>
      </w:r>
      <w:r w:rsidRPr="000365F5">
        <w:rPr>
          <w:rFonts w:ascii="Times New Roman" w:hAnsi="Times New Roman" w:cs="Times New Roman" w:hint="eastAsia"/>
        </w:rPr>
        <w:tab/>
      </w:r>
      <w:r w:rsidRPr="000365F5">
        <w:rPr>
          <w:rFonts w:ascii="Times New Roman" w:hAnsi="Times New Roman" w:cs="Times New Roman" w:hint="eastAsia"/>
        </w:rPr>
        <w:tab/>
      </w:r>
      <w:r w:rsidRPr="000365F5">
        <w:rPr>
          <w:rFonts w:ascii="Times New Roman" w:hAnsi="Times New Roman" w:cs="Times New Roman"/>
        </w:rPr>
        <w:t>B</w:t>
      </w:r>
      <w:r w:rsidRPr="000365F5">
        <w:rPr>
          <w:rFonts w:ascii="Times New Roman" w:hAnsi="Times New Roman" w:cs="Times New Roman"/>
        </w:rPr>
        <w:t>．</w:t>
      </w:r>
      <w:r w:rsidRPr="000365F5">
        <w:rPr>
          <w:rFonts w:ascii="Times New Roman" w:hAnsi="Times New Roman" w:cs="Times New Roman"/>
        </w:rPr>
        <w:t xml:space="preserve">knew  </w:t>
      </w:r>
      <w:r w:rsidRPr="000365F5">
        <w:rPr>
          <w:rFonts w:ascii="Times New Roman" w:hAnsi="Times New Roman" w:cs="Times New Roman" w:hint="eastAsia"/>
        </w:rPr>
        <w:tab/>
      </w:r>
      <w:r w:rsidRPr="000365F5">
        <w:rPr>
          <w:rFonts w:ascii="Times New Roman" w:hAnsi="Times New Roman" w:cs="Times New Roman" w:hint="eastAsia"/>
        </w:rPr>
        <w:tab/>
      </w:r>
      <w:r w:rsidRPr="000365F5">
        <w:rPr>
          <w:rFonts w:ascii="Times New Roman" w:hAnsi="Times New Roman" w:cs="Times New Roman"/>
        </w:rPr>
        <w:t>C</w:t>
      </w:r>
      <w:r w:rsidRPr="000365F5">
        <w:rPr>
          <w:rFonts w:ascii="Times New Roman" w:hAnsi="Times New Roman" w:cs="Times New Roman"/>
        </w:rPr>
        <w:t>．</w:t>
      </w:r>
      <w:r w:rsidRPr="000365F5">
        <w:rPr>
          <w:rFonts w:ascii="Times New Roman" w:hAnsi="Times New Roman" w:cs="Times New Roman"/>
        </w:rPr>
        <w:t xml:space="preserve">known  </w:t>
      </w:r>
      <w:r w:rsidRPr="000365F5">
        <w:rPr>
          <w:rFonts w:ascii="Times New Roman" w:hAnsi="Times New Roman" w:cs="Times New Roman" w:hint="eastAsia"/>
        </w:rPr>
        <w:tab/>
      </w:r>
      <w:r w:rsidRPr="000365F5">
        <w:rPr>
          <w:rFonts w:ascii="Times New Roman" w:hAnsi="Times New Roman" w:cs="Times New Roman" w:hint="eastAsia"/>
        </w:rPr>
        <w:tab/>
      </w:r>
      <w:r w:rsidRPr="000365F5">
        <w:rPr>
          <w:rFonts w:ascii="Times New Roman" w:hAnsi="Times New Roman" w:cs="Times New Roman"/>
        </w:rPr>
        <w:t>D</w:t>
      </w:r>
      <w:r w:rsidRPr="000365F5">
        <w:rPr>
          <w:rFonts w:ascii="Times New Roman" w:hAnsi="Times New Roman" w:cs="Times New Roman"/>
        </w:rPr>
        <w:t>．</w:t>
      </w:r>
      <w:r w:rsidRPr="000365F5">
        <w:rPr>
          <w:rFonts w:ascii="Times New Roman" w:hAnsi="Times New Roman" w:cs="Times New Roman"/>
        </w:rPr>
        <w:t>knowing</w:t>
      </w:r>
    </w:p>
    <w:p w:rsidR="000365F5" w:rsidRPr="000365F5" w:rsidP="000365F5">
      <w:pPr>
        <w:rPr>
          <w:rFonts w:ascii="Times New Roman" w:hAnsi="Times New Roman" w:cs="Times New Roman"/>
        </w:rPr>
      </w:pPr>
      <w:r w:rsidRPr="000365F5">
        <w:rPr>
          <w:rFonts w:ascii="Times New Roman" w:hAnsi="Times New Roman" w:cs="Times New Roman" w:hint="eastAsia"/>
        </w:rPr>
        <w:t>48</w:t>
      </w:r>
      <w:r w:rsidRPr="000365F5">
        <w:rPr>
          <w:rFonts w:ascii="Times New Roman" w:hAnsi="Times New Roman" w:cs="Times New Roman"/>
        </w:rPr>
        <w:t xml:space="preserve">.A.working  </w:t>
      </w:r>
      <w:r w:rsidRPr="000365F5">
        <w:rPr>
          <w:rFonts w:ascii="Times New Roman" w:hAnsi="Times New Roman" w:cs="Times New Roman" w:hint="eastAsia"/>
        </w:rPr>
        <w:tab/>
      </w:r>
      <w:r w:rsidRPr="000365F5">
        <w:rPr>
          <w:rFonts w:ascii="Times New Roman" w:hAnsi="Times New Roman" w:cs="Times New Roman"/>
        </w:rPr>
        <w:t>B</w:t>
      </w:r>
      <w:r w:rsidRPr="000365F5">
        <w:rPr>
          <w:rFonts w:ascii="Times New Roman" w:hAnsi="Times New Roman" w:cs="Times New Roman"/>
        </w:rPr>
        <w:t>．</w:t>
      </w:r>
      <w:r w:rsidRPr="000365F5">
        <w:rPr>
          <w:rFonts w:ascii="Times New Roman" w:hAnsi="Times New Roman" w:cs="Times New Roman"/>
        </w:rPr>
        <w:t xml:space="preserve">helping  </w:t>
      </w:r>
      <w:r w:rsidRPr="000365F5">
        <w:rPr>
          <w:rFonts w:ascii="Times New Roman" w:hAnsi="Times New Roman" w:cs="Times New Roman" w:hint="eastAsia"/>
        </w:rPr>
        <w:tab/>
      </w:r>
      <w:r w:rsidRPr="000365F5">
        <w:rPr>
          <w:rFonts w:ascii="Times New Roman" w:hAnsi="Times New Roman" w:cs="Times New Roman" w:hint="eastAsia"/>
        </w:rPr>
        <w:tab/>
      </w:r>
      <w:r w:rsidRPr="000365F5">
        <w:rPr>
          <w:rFonts w:ascii="Times New Roman" w:hAnsi="Times New Roman" w:cs="Times New Roman"/>
        </w:rPr>
        <w:t>C</w:t>
      </w:r>
      <w:r w:rsidRPr="000365F5">
        <w:rPr>
          <w:rFonts w:ascii="Times New Roman" w:hAnsi="Times New Roman" w:cs="Times New Roman"/>
        </w:rPr>
        <w:t>．</w:t>
      </w:r>
      <w:r w:rsidRPr="000365F5">
        <w:rPr>
          <w:rFonts w:ascii="Times New Roman" w:hAnsi="Times New Roman" w:cs="Times New Roman"/>
        </w:rPr>
        <w:t xml:space="preserve">taking  </w:t>
      </w:r>
      <w:r w:rsidRPr="000365F5">
        <w:rPr>
          <w:rFonts w:ascii="Times New Roman" w:hAnsi="Times New Roman" w:cs="Times New Roman" w:hint="eastAsia"/>
        </w:rPr>
        <w:tab/>
      </w:r>
      <w:r w:rsidRPr="000365F5">
        <w:rPr>
          <w:rFonts w:ascii="Times New Roman" w:hAnsi="Times New Roman" w:cs="Times New Roman" w:hint="eastAsia"/>
        </w:rPr>
        <w:tab/>
      </w:r>
      <w:r w:rsidRPr="000365F5">
        <w:rPr>
          <w:rFonts w:ascii="Times New Roman" w:hAnsi="Times New Roman" w:cs="Times New Roman"/>
        </w:rPr>
        <w:t>D</w:t>
      </w:r>
      <w:r w:rsidRPr="000365F5">
        <w:rPr>
          <w:rFonts w:ascii="Times New Roman" w:hAnsi="Times New Roman" w:cs="Times New Roman"/>
        </w:rPr>
        <w:t>．</w:t>
      </w:r>
      <w:r w:rsidRPr="000365F5">
        <w:rPr>
          <w:rFonts w:ascii="Times New Roman" w:hAnsi="Times New Roman" w:cs="Times New Roman"/>
        </w:rPr>
        <w:t>sitting</w:t>
      </w:r>
    </w:p>
    <w:p w:rsidR="000365F5" w:rsidRPr="000365F5" w:rsidP="000365F5">
      <w:pPr>
        <w:rPr>
          <w:rFonts w:ascii="Times New Roman" w:hAnsi="Times New Roman" w:cs="Times New Roman"/>
        </w:rPr>
      </w:pPr>
      <w:r w:rsidRPr="000365F5">
        <w:rPr>
          <w:rFonts w:ascii="Times New Roman" w:hAnsi="Times New Roman" w:cs="Times New Roman" w:hint="eastAsia"/>
        </w:rPr>
        <w:t>49</w:t>
      </w:r>
      <w:r w:rsidRPr="000365F5">
        <w:rPr>
          <w:rFonts w:ascii="Times New Roman" w:hAnsi="Times New Roman" w:cs="Times New Roman"/>
        </w:rPr>
        <w:t>.A.get married</w:t>
      </w:r>
      <w:r w:rsidRPr="000365F5">
        <w:rPr>
          <w:rFonts w:ascii="Times New Roman" w:hAnsi="Times New Roman" w:cs="Times New Roman" w:hint="eastAsia"/>
        </w:rPr>
        <w:tab/>
      </w:r>
      <w:r w:rsidRPr="000365F5">
        <w:rPr>
          <w:rFonts w:ascii="Times New Roman" w:hAnsi="Times New Roman" w:cs="Times New Roman"/>
        </w:rPr>
        <w:t>B</w:t>
      </w:r>
      <w:r w:rsidRPr="000365F5">
        <w:rPr>
          <w:rFonts w:ascii="Times New Roman" w:hAnsi="Times New Roman" w:cs="Times New Roman"/>
        </w:rPr>
        <w:t>．</w:t>
      </w:r>
      <w:r w:rsidRPr="000365F5">
        <w:rPr>
          <w:rFonts w:ascii="Times New Roman" w:hAnsi="Times New Roman" w:cs="Times New Roman"/>
        </w:rPr>
        <w:t xml:space="preserve">marry  </w:t>
      </w:r>
      <w:r w:rsidRPr="000365F5">
        <w:rPr>
          <w:rFonts w:ascii="Times New Roman" w:hAnsi="Times New Roman" w:cs="Times New Roman" w:hint="eastAsia"/>
        </w:rPr>
        <w:tab/>
      </w:r>
      <w:r w:rsidRPr="000365F5">
        <w:rPr>
          <w:rFonts w:ascii="Times New Roman" w:hAnsi="Times New Roman" w:cs="Times New Roman" w:hint="eastAsia"/>
        </w:rPr>
        <w:tab/>
      </w:r>
      <w:r w:rsidRPr="000365F5">
        <w:rPr>
          <w:rFonts w:ascii="Times New Roman" w:hAnsi="Times New Roman" w:cs="Times New Roman"/>
        </w:rPr>
        <w:t>C</w:t>
      </w:r>
      <w:r w:rsidRPr="000365F5">
        <w:rPr>
          <w:rFonts w:ascii="Times New Roman" w:hAnsi="Times New Roman" w:cs="Times New Roman"/>
        </w:rPr>
        <w:t>．</w:t>
      </w:r>
      <w:r w:rsidRPr="000365F5">
        <w:rPr>
          <w:rFonts w:ascii="Times New Roman" w:hAnsi="Times New Roman" w:cs="Times New Roman"/>
        </w:rPr>
        <w:t xml:space="preserve">get marry  </w:t>
      </w:r>
      <w:r w:rsidRPr="000365F5">
        <w:rPr>
          <w:rFonts w:ascii="Times New Roman" w:hAnsi="Times New Roman" w:cs="Times New Roman" w:hint="eastAsia"/>
        </w:rPr>
        <w:tab/>
      </w:r>
      <w:r w:rsidRPr="000365F5">
        <w:rPr>
          <w:rFonts w:ascii="Times New Roman" w:hAnsi="Times New Roman" w:cs="Times New Roman"/>
        </w:rPr>
        <w:t>D</w:t>
      </w:r>
      <w:r w:rsidRPr="000365F5">
        <w:rPr>
          <w:rFonts w:ascii="Times New Roman" w:hAnsi="Times New Roman" w:cs="Times New Roman"/>
        </w:rPr>
        <w:t>．</w:t>
      </w:r>
      <w:r w:rsidRPr="000365F5">
        <w:rPr>
          <w:rFonts w:ascii="Times New Roman" w:hAnsi="Times New Roman" w:cs="Times New Roman"/>
        </w:rPr>
        <w:t>got</w:t>
      </w:r>
      <w:r w:rsidRPr="000365F5">
        <w:rPr>
          <w:rFonts w:ascii="Times New Roman" w:hAnsi="Times New Roman" w:cs="Times New Roman"/>
        </w:rPr>
        <w:t xml:space="preserve"> married</w:t>
      </w:r>
    </w:p>
    <w:p w:rsidR="000365F5" w:rsidRPr="000365F5" w:rsidP="000365F5">
      <w:pPr>
        <w:rPr>
          <w:rFonts w:ascii="Times New Roman" w:hAnsi="Times New Roman" w:cs="Times New Roman"/>
        </w:rPr>
      </w:pPr>
      <w:r w:rsidRPr="000365F5">
        <w:rPr>
          <w:rFonts w:ascii="Times New Roman" w:hAnsi="Times New Roman" w:cs="Times New Roman" w:hint="eastAsia"/>
        </w:rPr>
        <w:t>50</w:t>
      </w:r>
      <w:r w:rsidRPr="000365F5">
        <w:rPr>
          <w:rFonts w:ascii="Times New Roman" w:hAnsi="Times New Roman" w:cs="Times New Roman"/>
        </w:rPr>
        <w:t xml:space="preserve">.A.left  </w:t>
      </w:r>
      <w:r w:rsidRPr="000365F5">
        <w:rPr>
          <w:rFonts w:ascii="Times New Roman" w:hAnsi="Times New Roman" w:cs="Times New Roman" w:hint="eastAsia"/>
        </w:rPr>
        <w:tab/>
      </w:r>
      <w:r w:rsidRPr="000365F5">
        <w:rPr>
          <w:rFonts w:ascii="Times New Roman" w:hAnsi="Times New Roman" w:cs="Times New Roman" w:hint="eastAsia"/>
        </w:rPr>
        <w:tab/>
      </w:r>
      <w:r w:rsidRPr="000365F5">
        <w:rPr>
          <w:rFonts w:ascii="Times New Roman" w:hAnsi="Times New Roman" w:cs="Times New Roman"/>
        </w:rPr>
        <w:t>B</w:t>
      </w:r>
      <w:r w:rsidRPr="000365F5">
        <w:rPr>
          <w:rFonts w:ascii="Times New Roman" w:hAnsi="Times New Roman" w:cs="Times New Roman"/>
        </w:rPr>
        <w:t>．</w:t>
      </w:r>
      <w:r w:rsidRPr="000365F5">
        <w:rPr>
          <w:rFonts w:ascii="Times New Roman" w:hAnsi="Times New Roman" w:cs="Times New Roman"/>
        </w:rPr>
        <w:t xml:space="preserve">ran  </w:t>
      </w:r>
      <w:r w:rsidRPr="000365F5">
        <w:rPr>
          <w:rFonts w:ascii="Times New Roman" w:hAnsi="Times New Roman" w:cs="Times New Roman" w:hint="eastAsia"/>
        </w:rPr>
        <w:tab/>
      </w:r>
      <w:r w:rsidRPr="000365F5">
        <w:rPr>
          <w:rFonts w:ascii="Times New Roman" w:hAnsi="Times New Roman" w:cs="Times New Roman" w:hint="eastAsia"/>
        </w:rPr>
        <w:tab/>
      </w:r>
      <w:r w:rsidRPr="000365F5">
        <w:rPr>
          <w:rFonts w:ascii="Times New Roman" w:hAnsi="Times New Roman" w:cs="Times New Roman" w:hint="eastAsia"/>
        </w:rPr>
        <w:tab/>
      </w:r>
      <w:r w:rsidRPr="000365F5">
        <w:rPr>
          <w:rFonts w:ascii="Times New Roman" w:hAnsi="Times New Roman" w:cs="Times New Roman"/>
        </w:rPr>
        <w:t>C</w:t>
      </w:r>
      <w:r w:rsidRPr="000365F5">
        <w:rPr>
          <w:rFonts w:ascii="Times New Roman" w:hAnsi="Times New Roman" w:cs="Times New Roman"/>
        </w:rPr>
        <w:t>．</w:t>
      </w:r>
      <w:r w:rsidRPr="000365F5">
        <w:rPr>
          <w:rFonts w:ascii="Times New Roman" w:hAnsi="Times New Roman" w:cs="Times New Roman"/>
        </w:rPr>
        <w:t xml:space="preserve">worked  </w:t>
      </w:r>
      <w:r w:rsidRPr="000365F5">
        <w:rPr>
          <w:rFonts w:ascii="Times New Roman" w:hAnsi="Times New Roman" w:cs="Times New Roman" w:hint="eastAsia"/>
        </w:rPr>
        <w:tab/>
      </w:r>
      <w:r w:rsidRPr="000365F5">
        <w:rPr>
          <w:rFonts w:ascii="Times New Roman" w:hAnsi="Times New Roman" w:cs="Times New Roman" w:hint="eastAsia"/>
        </w:rPr>
        <w:tab/>
      </w:r>
      <w:r w:rsidRPr="000365F5">
        <w:rPr>
          <w:rFonts w:ascii="Times New Roman" w:hAnsi="Times New Roman" w:cs="Times New Roman"/>
        </w:rPr>
        <w:t>D</w:t>
      </w:r>
      <w:r w:rsidRPr="000365F5">
        <w:rPr>
          <w:rFonts w:ascii="Times New Roman" w:hAnsi="Times New Roman" w:cs="Times New Roman"/>
        </w:rPr>
        <w:t>．</w:t>
      </w:r>
      <w:r w:rsidRPr="000365F5">
        <w:rPr>
          <w:rFonts w:ascii="Times New Roman" w:hAnsi="Times New Roman" w:cs="Times New Roman"/>
        </w:rPr>
        <w:t>jumped</w:t>
      </w:r>
    </w:p>
    <w:p w:rsidR="000365F5" w:rsidRPr="000365F5" w:rsidP="000365F5">
      <w:pPr>
        <w:rPr>
          <w:rFonts w:ascii="Times New Roman" w:hAnsi="Times New Roman" w:cs="Times New Roman"/>
        </w:rPr>
      </w:pPr>
      <w:r w:rsidRPr="000365F5">
        <w:rPr>
          <w:rFonts w:ascii="Times New Roman" w:hAnsi="Times New Roman" w:cs="Times New Roman" w:hint="eastAsia"/>
        </w:rPr>
        <w:t>51</w:t>
      </w:r>
      <w:r w:rsidRPr="000365F5">
        <w:rPr>
          <w:rFonts w:ascii="Times New Roman" w:hAnsi="Times New Roman" w:cs="Times New Roman"/>
        </w:rPr>
        <w:t xml:space="preserve">.A.me  </w:t>
      </w:r>
      <w:r w:rsidRPr="000365F5">
        <w:rPr>
          <w:rFonts w:ascii="Times New Roman" w:hAnsi="Times New Roman" w:cs="Times New Roman" w:hint="eastAsia"/>
        </w:rPr>
        <w:tab/>
      </w:r>
      <w:r w:rsidRPr="000365F5">
        <w:rPr>
          <w:rFonts w:ascii="Times New Roman" w:hAnsi="Times New Roman" w:cs="Times New Roman" w:hint="eastAsia"/>
        </w:rPr>
        <w:tab/>
      </w:r>
      <w:r w:rsidRPr="000365F5">
        <w:rPr>
          <w:rFonts w:ascii="Times New Roman" w:hAnsi="Times New Roman" w:cs="Times New Roman"/>
        </w:rPr>
        <w:t>B</w:t>
      </w:r>
      <w:r w:rsidRPr="000365F5">
        <w:rPr>
          <w:rFonts w:ascii="Times New Roman" w:hAnsi="Times New Roman" w:cs="Times New Roman"/>
        </w:rPr>
        <w:t>．</w:t>
      </w:r>
      <w:r w:rsidRPr="000365F5">
        <w:rPr>
          <w:rFonts w:ascii="Times New Roman" w:hAnsi="Times New Roman" w:cs="Times New Roman"/>
        </w:rPr>
        <w:t xml:space="preserve">my  </w:t>
      </w:r>
      <w:r w:rsidRPr="000365F5">
        <w:rPr>
          <w:rFonts w:ascii="Times New Roman" w:hAnsi="Times New Roman" w:cs="Times New Roman" w:hint="eastAsia"/>
        </w:rPr>
        <w:tab/>
      </w:r>
      <w:r w:rsidRPr="000365F5">
        <w:rPr>
          <w:rFonts w:ascii="Times New Roman" w:hAnsi="Times New Roman" w:cs="Times New Roman" w:hint="eastAsia"/>
        </w:rPr>
        <w:tab/>
      </w:r>
      <w:r w:rsidRPr="000365F5">
        <w:rPr>
          <w:rFonts w:ascii="Times New Roman" w:hAnsi="Times New Roman" w:cs="Times New Roman" w:hint="eastAsia"/>
        </w:rPr>
        <w:tab/>
      </w:r>
      <w:r w:rsidRPr="000365F5">
        <w:rPr>
          <w:rFonts w:ascii="Times New Roman" w:hAnsi="Times New Roman" w:cs="Times New Roman"/>
        </w:rPr>
        <w:t>C</w:t>
      </w:r>
      <w:r w:rsidRPr="000365F5">
        <w:rPr>
          <w:rFonts w:ascii="Times New Roman" w:hAnsi="Times New Roman" w:cs="Times New Roman"/>
        </w:rPr>
        <w:t>．</w:t>
      </w:r>
      <w:r w:rsidRPr="000365F5">
        <w:rPr>
          <w:rFonts w:ascii="Times New Roman" w:hAnsi="Times New Roman" w:cs="Times New Roman"/>
        </w:rPr>
        <w:t xml:space="preserve">mine  </w:t>
      </w:r>
      <w:r w:rsidRPr="000365F5">
        <w:rPr>
          <w:rFonts w:ascii="Times New Roman" w:hAnsi="Times New Roman" w:cs="Times New Roman" w:hint="eastAsia"/>
        </w:rPr>
        <w:tab/>
      </w:r>
      <w:r w:rsidRPr="000365F5">
        <w:rPr>
          <w:rFonts w:ascii="Times New Roman" w:hAnsi="Times New Roman" w:cs="Times New Roman" w:hint="eastAsia"/>
        </w:rPr>
        <w:tab/>
      </w:r>
      <w:r w:rsidRPr="000365F5">
        <w:rPr>
          <w:rFonts w:ascii="Times New Roman" w:hAnsi="Times New Roman" w:cs="Times New Roman"/>
        </w:rPr>
        <w:t>D</w:t>
      </w:r>
      <w:r w:rsidRPr="000365F5">
        <w:rPr>
          <w:rFonts w:ascii="Times New Roman" w:hAnsi="Times New Roman" w:cs="Times New Roman"/>
        </w:rPr>
        <w:t>．</w:t>
      </w:r>
      <w:r w:rsidRPr="000365F5">
        <w:rPr>
          <w:rFonts w:ascii="Times New Roman" w:hAnsi="Times New Roman" w:cs="Times New Roman"/>
        </w:rPr>
        <w:t>I</w:t>
      </w:r>
    </w:p>
    <w:p w:rsidR="000365F5" w:rsidRPr="000365F5" w:rsidP="000365F5">
      <w:pPr>
        <w:rPr>
          <w:rFonts w:ascii="Times New Roman" w:hAnsi="Times New Roman" w:cs="Times New Roman"/>
        </w:rPr>
      </w:pPr>
      <w:r w:rsidRPr="000365F5">
        <w:rPr>
          <w:rFonts w:ascii="Times New Roman" w:hAnsi="Times New Roman" w:cs="Times New Roman" w:hint="eastAsia"/>
        </w:rPr>
        <w:t>52</w:t>
      </w:r>
      <w:r w:rsidRPr="000365F5">
        <w:rPr>
          <w:rFonts w:ascii="Times New Roman" w:hAnsi="Times New Roman" w:cs="Times New Roman"/>
        </w:rPr>
        <w:t xml:space="preserve">.A.many  </w:t>
      </w:r>
      <w:r w:rsidRPr="000365F5">
        <w:rPr>
          <w:rFonts w:ascii="Times New Roman" w:hAnsi="Times New Roman" w:cs="Times New Roman" w:hint="eastAsia"/>
        </w:rPr>
        <w:tab/>
      </w:r>
      <w:r w:rsidRPr="000365F5">
        <w:rPr>
          <w:rFonts w:ascii="Times New Roman" w:hAnsi="Times New Roman" w:cs="Times New Roman" w:hint="eastAsia"/>
        </w:rPr>
        <w:tab/>
      </w:r>
      <w:r w:rsidRPr="000365F5">
        <w:rPr>
          <w:rFonts w:ascii="Times New Roman" w:hAnsi="Times New Roman" w:cs="Times New Roman"/>
        </w:rPr>
        <w:t>B</w:t>
      </w:r>
      <w:r w:rsidRPr="000365F5">
        <w:rPr>
          <w:rFonts w:ascii="Times New Roman" w:hAnsi="Times New Roman" w:cs="Times New Roman"/>
        </w:rPr>
        <w:t>．</w:t>
      </w:r>
      <w:r w:rsidRPr="000365F5">
        <w:rPr>
          <w:rFonts w:ascii="Times New Roman" w:hAnsi="Times New Roman" w:cs="Times New Roman"/>
        </w:rPr>
        <w:t xml:space="preserve">a lot of  </w:t>
      </w:r>
      <w:r w:rsidRPr="000365F5">
        <w:rPr>
          <w:rFonts w:ascii="Times New Roman" w:hAnsi="Times New Roman" w:cs="Times New Roman" w:hint="eastAsia"/>
        </w:rPr>
        <w:tab/>
      </w:r>
      <w:r w:rsidRPr="000365F5">
        <w:rPr>
          <w:rFonts w:ascii="Times New Roman" w:hAnsi="Times New Roman" w:cs="Times New Roman" w:hint="eastAsia"/>
        </w:rPr>
        <w:tab/>
      </w:r>
      <w:r w:rsidRPr="000365F5">
        <w:rPr>
          <w:rFonts w:ascii="Times New Roman" w:hAnsi="Times New Roman" w:cs="Times New Roman"/>
        </w:rPr>
        <w:t>C</w:t>
      </w:r>
      <w:r w:rsidRPr="000365F5">
        <w:rPr>
          <w:rFonts w:ascii="Times New Roman" w:hAnsi="Times New Roman" w:cs="Times New Roman"/>
        </w:rPr>
        <w:t>．</w:t>
      </w:r>
      <w:r w:rsidRPr="000365F5">
        <w:rPr>
          <w:rFonts w:ascii="Times New Roman" w:hAnsi="Times New Roman" w:cs="Times New Roman"/>
        </w:rPr>
        <w:t xml:space="preserve">a lot  </w:t>
      </w:r>
      <w:r w:rsidRPr="000365F5">
        <w:rPr>
          <w:rFonts w:ascii="Times New Roman" w:hAnsi="Times New Roman" w:cs="Times New Roman" w:hint="eastAsia"/>
        </w:rPr>
        <w:tab/>
      </w:r>
      <w:r w:rsidRPr="000365F5">
        <w:rPr>
          <w:rFonts w:ascii="Times New Roman" w:hAnsi="Times New Roman" w:cs="Times New Roman" w:hint="eastAsia"/>
        </w:rPr>
        <w:tab/>
      </w:r>
      <w:r w:rsidRPr="000365F5">
        <w:rPr>
          <w:rFonts w:ascii="Times New Roman" w:hAnsi="Times New Roman" w:cs="Times New Roman"/>
        </w:rPr>
        <w:t>D</w:t>
      </w:r>
      <w:r w:rsidRPr="000365F5">
        <w:rPr>
          <w:rFonts w:ascii="Times New Roman" w:hAnsi="Times New Roman" w:cs="Times New Roman"/>
        </w:rPr>
        <w:t>．</w:t>
      </w:r>
      <w:r w:rsidRPr="000365F5">
        <w:rPr>
          <w:rFonts w:ascii="Times New Roman" w:hAnsi="Times New Roman" w:cs="Times New Roman"/>
        </w:rPr>
        <w:t>much</w:t>
      </w:r>
      <w:r w:rsidRPr="000365F5">
        <w:rPr>
          <w:rFonts w:ascii="Times New Roman" w:hAnsi="Times New Roman" w:cs="Times New Roman"/>
        </w:rPr>
        <w:t xml:space="preserve"> too</w:t>
      </w:r>
    </w:p>
    <w:p w:rsidR="000365F5" w:rsidRPr="000365F5" w:rsidP="000365F5">
      <w:pPr>
        <w:rPr>
          <w:rFonts w:ascii="Times New Roman" w:hAnsi="Times New Roman" w:cs="Times New Roman"/>
        </w:rPr>
      </w:pPr>
      <w:r w:rsidRPr="000365F5">
        <w:rPr>
          <w:rFonts w:ascii="Times New Roman" w:hAnsi="Times New Roman" w:cs="Times New Roman" w:hint="eastAsia"/>
        </w:rPr>
        <w:t>53</w:t>
      </w:r>
      <w:r w:rsidRPr="000365F5">
        <w:rPr>
          <w:rFonts w:ascii="Times New Roman" w:hAnsi="Times New Roman" w:cs="Times New Roman"/>
        </w:rPr>
        <w:t xml:space="preserve">.A.hardly  </w:t>
      </w:r>
      <w:r w:rsidRPr="000365F5">
        <w:rPr>
          <w:rFonts w:ascii="Times New Roman" w:hAnsi="Times New Roman" w:cs="Times New Roman" w:hint="eastAsia"/>
        </w:rPr>
        <w:tab/>
      </w:r>
      <w:r w:rsidRPr="000365F5">
        <w:rPr>
          <w:rFonts w:ascii="Times New Roman" w:hAnsi="Times New Roman" w:cs="Times New Roman" w:hint="eastAsia"/>
        </w:rPr>
        <w:tab/>
      </w:r>
      <w:r w:rsidRPr="000365F5">
        <w:rPr>
          <w:rFonts w:ascii="Times New Roman" w:hAnsi="Times New Roman" w:cs="Times New Roman"/>
        </w:rPr>
        <w:t>B</w:t>
      </w:r>
      <w:r w:rsidRPr="000365F5">
        <w:rPr>
          <w:rFonts w:ascii="Times New Roman" w:hAnsi="Times New Roman" w:cs="Times New Roman"/>
        </w:rPr>
        <w:t>．</w:t>
      </w:r>
      <w:r w:rsidRPr="000365F5">
        <w:rPr>
          <w:rFonts w:ascii="Times New Roman" w:hAnsi="Times New Roman" w:cs="Times New Roman"/>
        </w:rPr>
        <w:t xml:space="preserve">hard  </w:t>
      </w:r>
      <w:r w:rsidRPr="000365F5">
        <w:rPr>
          <w:rFonts w:ascii="Times New Roman" w:hAnsi="Times New Roman" w:cs="Times New Roman" w:hint="eastAsia"/>
        </w:rPr>
        <w:tab/>
      </w:r>
      <w:r w:rsidRPr="000365F5">
        <w:rPr>
          <w:rFonts w:ascii="Times New Roman" w:hAnsi="Times New Roman" w:cs="Times New Roman" w:hint="eastAsia"/>
        </w:rPr>
        <w:tab/>
      </w:r>
      <w:r w:rsidRPr="000365F5">
        <w:rPr>
          <w:rFonts w:ascii="Times New Roman" w:hAnsi="Times New Roman" w:cs="Times New Roman"/>
        </w:rPr>
        <w:t>C</w:t>
      </w:r>
      <w:r w:rsidRPr="000365F5">
        <w:rPr>
          <w:rFonts w:ascii="Times New Roman" w:hAnsi="Times New Roman" w:cs="Times New Roman"/>
        </w:rPr>
        <w:t>．</w:t>
      </w:r>
      <w:r w:rsidRPr="000365F5">
        <w:rPr>
          <w:rFonts w:ascii="Times New Roman" w:hAnsi="Times New Roman" w:cs="Times New Roman"/>
        </w:rPr>
        <w:t xml:space="preserve">heavy  </w:t>
      </w:r>
      <w:r w:rsidRPr="000365F5">
        <w:rPr>
          <w:rFonts w:ascii="Times New Roman" w:hAnsi="Times New Roman" w:cs="Times New Roman" w:hint="eastAsia"/>
        </w:rPr>
        <w:tab/>
      </w:r>
      <w:r w:rsidRPr="000365F5">
        <w:rPr>
          <w:rFonts w:ascii="Times New Roman" w:hAnsi="Times New Roman" w:cs="Times New Roman" w:hint="eastAsia"/>
        </w:rPr>
        <w:tab/>
      </w:r>
      <w:r w:rsidRPr="000365F5">
        <w:rPr>
          <w:rFonts w:ascii="Times New Roman" w:hAnsi="Times New Roman" w:cs="Times New Roman"/>
        </w:rPr>
        <w:t>D</w:t>
      </w:r>
      <w:r w:rsidRPr="000365F5">
        <w:rPr>
          <w:rFonts w:ascii="Times New Roman" w:hAnsi="Times New Roman" w:cs="Times New Roman"/>
        </w:rPr>
        <w:t>．</w:t>
      </w:r>
      <w:r w:rsidRPr="000365F5">
        <w:rPr>
          <w:rFonts w:ascii="Times New Roman" w:hAnsi="Times New Roman" w:cs="Times New Roman"/>
        </w:rPr>
        <w:t>careful</w:t>
      </w:r>
    </w:p>
    <w:p w:rsidR="000365F5" w:rsidRPr="000365F5" w:rsidP="000365F5">
      <w:pPr>
        <w:rPr>
          <w:rFonts w:ascii="Times New Roman" w:hAnsi="Times New Roman" w:cs="Times New Roman"/>
        </w:rPr>
      </w:pPr>
      <w:r w:rsidRPr="000365F5">
        <w:rPr>
          <w:rFonts w:ascii="Times New Roman" w:hAnsi="Times New Roman" w:cs="Times New Roman" w:hint="eastAsia"/>
        </w:rPr>
        <w:t>54</w:t>
      </w:r>
      <w:r w:rsidRPr="000365F5">
        <w:rPr>
          <w:rFonts w:ascii="Times New Roman" w:hAnsi="Times New Roman" w:cs="Times New Roman"/>
        </w:rPr>
        <w:t xml:space="preserve">.A.but  </w:t>
      </w:r>
      <w:r w:rsidRPr="000365F5">
        <w:rPr>
          <w:rFonts w:ascii="Times New Roman" w:hAnsi="Times New Roman" w:cs="Times New Roman" w:hint="eastAsia"/>
        </w:rPr>
        <w:tab/>
      </w:r>
      <w:r w:rsidRPr="000365F5">
        <w:rPr>
          <w:rFonts w:ascii="Times New Roman" w:hAnsi="Times New Roman" w:cs="Times New Roman" w:hint="eastAsia"/>
        </w:rPr>
        <w:tab/>
      </w:r>
      <w:r w:rsidRPr="000365F5">
        <w:rPr>
          <w:rFonts w:ascii="Times New Roman" w:hAnsi="Times New Roman" w:cs="Times New Roman"/>
        </w:rPr>
        <w:t>B</w:t>
      </w:r>
      <w:r w:rsidRPr="000365F5">
        <w:rPr>
          <w:rFonts w:ascii="Times New Roman" w:hAnsi="Times New Roman" w:cs="Times New Roman"/>
        </w:rPr>
        <w:t>．</w:t>
      </w:r>
      <w:r w:rsidRPr="000365F5">
        <w:rPr>
          <w:rFonts w:ascii="Times New Roman" w:hAnsi="Times New Roman" w:cs="Times New Roman"/>
        </w:rPr>
        <w:t xml:space="preserve">and  </w:t>
      </w:r>
      <w:r w:rsidRPr="000365F5">
        <w:rPr>
          <w:rFonts w:ascii="Times New Roman" w:hAnsi="Times New Roman" w:cs="Times New Roman" w:hint="eastAsia"/>
        </w:rPr>
        <w:tab/>
      </w:r>
      <w:r w:rsidRPr="000365F5">
        <w:rPr>
          <w:rFonts w:ascii="Times New Roman" w:hAnsi="Times New Roman" w:cs="Times New Roman" w:hint="eastAsia"/>
        </w:rPr>
        <w:tab/>
      </w:r>
      <w:r w:rsidRPr="000365F5">
        <w:rPr>
          <w:rFonts w:ascii="Times New Roman" w:hAnsi="Times New Roman" w:cs="Times New Roman"/>
        </w:rPr>
        <w:t>C</w:t>
      </w:r>
      <w:r w:rsidRPr="000365F5">
        <w:rPr>
          <w:rFonts w:ascii="Times New Roman" w:hAnsi="Times New Roman" w:cs="Times New Roman"/>
        </w:rPr>
        <w:t>．</w:t>
      </w:r>
      <w:r w:rsidRPr="000365F5">
        <w:rPr>
          <w:rFonts w:ascii="Times New Roman" w:hAnsi="Times New Roman" w:cs="Times New Roman"/>
        </w:rPr>
        <w:t xml:space="preserve">or  </w:t>
      </w:r>
      <w:r w:rsidRPr="000365F5">
        <w:rPr>
          <w:rFonts w:ascii="Times New Roman" w:hAnsi="Times New Roman" w:cs="Times New Roman" w:hint="eastAsia"/>
        </w:rPr>
        <w:tab/>
      </w:r>
      <w:r w:rsidRPr="000365F5">
        <w:rPr>
          <w:rFonts w:ascii="Times New Roman" w:hAnsi="Times New Roman" w:cs="Times New Roman" w:hint="eastAsia"/>
        </w:rPr>
        <w:tab/>
      </w:r>
      <w:r w:rsidRPr="000365F5">
        <w:rPr>
          <w:rFonts w:ascii="Times New Roman" w:hAnsi="Times New Roman" w:cs="Times New Roman" w:hint="eastAsia"/>
        </w:rPr>
        <w:tab/>
      </w:r>
      <w:r w:rsidRPr="000365F5">
        <w:rPr>
          <w:rFonts w:ascii="Times New Roman" w:hAnsi="Times New Roman" w:cs="Times New Roman"/>
        </w:rPr>
        <w:t>D</w:t>
      </w:r>
      <w:r w:rsidRPr="000365F5">
        <w:rPr>
          <w:rFonts w:ascii="Times New Roman" w:hAnsi="Times New Roman" w:cs="Times New Roman"/>
        </w:rPr>
        <w:t>．</w:t>
      </w:r>
      <w:r w:rsidRPr="000365F5">
        <w:rPr>
          <w:rFonts w:ascii="Times New Roman" w:hAnsi="Times New Roman" w:cs="Times New Roman"/>
        </w:rPr>
        <w:t>so</w:t>
      </w:r>
    </w:p>
    <w:p w:rsidR="000365F5" w:rsidRPr="000365F5" w:rsidP="000365F5">
      <w:pPr>
        <w:rPr>
          <w:rFonts w:ascii="Times New Roman" w:hAnsi="Times New Roman" w:cs="Times New Roman"/>
        </w:rPr>
      </w:pPr>
      <w:r w:rsidRPr="000365F5">
        <w:rPr>
          <w:rFonts w:ascii="Times New Roman" w:hAnsi="Times New Roman" w:cs="Times New Roman" w:hint="eastAsia"/>
        </w:rPr>
        <w:t>55</w:t>
      </w:r>
      <w:r w:rsidRPr="000365F5">
        <w:rPr>
          <w:rFonts w:ascii="Times New Roman" w:hAnsi="Times New Roman" w:cs="Times New Roman"/>
        </w:rPr>
        <w:t xml:space="preserve">.A.But  </w:t>
      </w:r>
      <w:r w:rsidRPr="000365F5">
        <w:rPr>
          <w:rFonts w:ascii="Times New Roman" w:hAnsi="Times New Roman" w:cs="Times New Roman" w:hint="eastAsia"/>
        </w:rPr>
        <w:tab/>
      </w:r>
      <w:r w:rsidRPr="000365F5">
        <w:rPr>
          <w:rFonts w:ascii="Times New Roman" w:hAnsi="Times New Roman" w:cs="Times New Roman" w:hint="eastAsia"/>
        </w:rPr>
        <w:tab/>
      </w:r>
      <w:r w:rsidRPr="000365F5">
        <w:rPr>
          <w:rFonts w:ascii="Times New Roman" w:hAnsi="Times New Roman" w:cs="Times New Roman"/>
        </w:rPr>
        <w:t>B</w:t>
      </w:r>
      <w:r w:rsidRPr="000365F5">
        <w:rPr>
          <w:rFonts w:ascii="Times New Roman" w:hAnsi="Times New Roman" w:cs="Times New Roman"/>
        </w:rPr>
        <w:t>．</w:t>
      </w:r>
      <w:r w:rsidRPr="000365F5">
        <w:rPr>
          <w:rFonts w:ascii="Times New Roman" w:hAnsi="Times New Roman" w:cs="Times New Roman"/>
        </w:rPr>
        <w:t xml:space="preserve">Although  </w:t>
      </w:r>
      <w:r w:rsidRPr="000365F5">
        <w:rPr>
          <w:rFonts w:ascii="Times New Roman" w:hAnsi="Times New Roman" w:cs="Times New Roman" w:hint="eastAsia"/>
        </w:rPr>
        <w:tab/>
      </w:r>
      <w:r w:rsidRPr="000365F5">
        <w:rPr>
          <w:rFonts w:ascii="Times New Roman" w:hAnsi="Times New Roman" w:cs="Times New Roman"/>
        </w:rPr>
        <w:t>C</w:t>
      </w:r>
      <w:r w:rsidRPr="000365F5">
        <w:rPr>
          <w:rFonts w:ascii="Times New Roman" w:hAnsi="Times New Roman" w:cs="Times New Roman"/>
        </w:rPr>
        <w:t>．</w:t>
      </w:r>
      <w:r w:rsidRPr="000365F5">
        <w:rPr>
          <w:rFonts w:ascii="Times New Roman" w:hAnsi="Times New Roman" w:cs="Times New Roman"/>
        </w:rPr>
        <w:t xml:space="preserve">While  </w:t>
      </w:r>
      <w:r w:rsidRPr="000365F5">
        <w:rPr>
          <w:rFonts w:ascii="Times New Roman" w:hAnsi="Times New Roman" w:cs="Times New Roman" w:hint="eastAsia"/>
        </w:rPr>
        <w:tab/>
      </w:r>
      <w:r w:rsidRPr="000365F5">
        <w:rPr>
          <w:rFonts w:ascii="Times New Roman" w:hAnsi="Times New Roman" w:cs="Times New Roman" w:hint="eastAsia"/>
        </w:rPr>
        <w:tab/>
      </w:r>
      <w:r w:rsidRPr="000365F5">
        <w:rPr>
          <w:rFonts w:ascii="Times New Roman" w:hAnsi="Times New Roman" w:cs="Times New Roman"/>
        </w:rPr>
        <w:t>D</w:t>
      </w:r>
      <w:r w:rsidRPr="000365F5">
        <w:rPr>
          <w:rFonts w:ascii="Times New Roman" w:hAnsi="Times New Roman" w:cs="Times New Roman"/>
        </w:rPr>
        <w:t>．</w:t>
      </w:r>
      <w:r w:rsidRPr="000365F5">
        <w:rPr>
          <w:rFonts w:ascii="Times New Roman" w:hAnsi="Times New Roman" w:cs="Times New Roman"/>
        </w:rPr>
        <w:t>When</w:t>
      </w:r>
    </w:p>
    <w:p w:rsidR="000365F5" w:rsidRPr="000365F5" w:rsidP="000365F5">
      <w:pPr>
        <w:rPr>
          <w:rFonts w:ascii="Times New Roman" w:eastAsia="宋体" w:hAnsi="Times New Roman" w:cs="Times New Roman"/>
          <w:b/>
          <w:color w:val="000000"/>
          <w:szCs w:val="21"/>
        </w:rPr>
      </w:pPr>
      <w:r w:rsidRPr="000365F5">
        <w:rPr>
          <w:rFonts w:ascii="Times New Roman" w:eastAsia="宋体" w:hAnsi="Times New Roman" w:cs="Times New Roman"/>
          <w:b/>
          <w:color w:val="000000"/>
          <w:szCs w:val="21"/>
        </w:rPr>
        <w:t>四、语篇填空</w:t>
      </w:r>
      <w:r w:rsidRPr="000365F5">
        <w:rPr>
          <w:rFonts w:ascii="Times New Roman" w:eastAsia="宋体" w:hAnsi="Times New Roman" w:cs="Times New Roman"/>
          <w:b/>
          <w:color w:val="000000"/>
          <w:szCs w:val="21"/>
        </w:rPr>
        <w:t xml:space="preserve"> </w:t>
      </w:r>
      <w:r w:rsidRPr="000365F5">
        <w:rPr>
          <w:rFonts w:ascii="Times New Roman" w:eastAsia="宋体" w:hAnsi="Times New Roman" w:cs="Times New Roman"/>
          <w:b/>
          <w:color w:val="000000"/>
          <w:szCs w:val="21"/>
        </w:rPr>
        <w:t>（</w:t>
      </w:r>
      <w:r w:rsidRPr="000365F5">
        <w:rPr>
          <w:rFonts w:ascii="Times New Roman" w:eastAsia="宋体" w:hAnsi="Times New Roman" w:cs="Times New Roman"/>
          <w:b/>
          <w:color w:val="000000"/>
          <w:szCs w:val="21"/>
        </w:rPr>
        <w:t>15</w:t>
      </w:r>
      <w:r w:rsidRPr="000365F5">
        <w:rPr>
          <w:rFonts w:ascii="Times New Roman" w:eastAsia="宋体" w:hAnsi="Times New Roman" w:cs="Times New Roman"/>
          <w:b/>
          <w:color w:val="000000"/>
          <w:szCs w:val="21"/>
        </w:rPr>
        <w:t>小题，每小题</w:t>
      </w:r>
      <w:r w:rsidRPr="000365F5">
        <w:rPr>
          <w:rFonts w:ascii="Times New Roman" w:eastAsia="宋体" w:hAnsi="Times New Roman" w:cs="Times New Roman"/>
          <w:b/>
          <w:color w:val="000000"/>
          <w:szCs w:val="21"/>
        </w:rPr>
        <w:t>1</w:t>
      </w:r>
      <w:r w:rsidRPr="000365F5">
        <w:rPr>
          <w:rFonts w:ascii="Times New Roman" w:eastAsia="宋体" w:hAnsi="Times New Roman" w:cs="Times New Roman"/>
          <w:b/>
          <w:color w:val="000000"/>
          <w:szCs w:val="21"/>
        </w:rPr>
        <w:t>分，共</w:t>
      </w:r>
      <w:r w:rsidRPr="000365F5">
        <w:rPr>
          <w:rFonts w:ascii="Times New Roman" w:eastAsia="宋体" w:hAnsi="Times New Roman" w:cs="Times New Roman"/>
          <w:b/>
          <w:color w:val="000000"/>
          <w:szCs w:val="21"/>
        </w:rPr>
        <w:t>15</w:t>
      </w:r>
      <w:r w:rsidRPr="000365F5">
        <w:rPr>
          <w:rFonts w:ascii="Times New Roman" w:eastAsia="宋体" w:hAnsi="Times New Roman" w:cs="Times New Roman"/>
          <w:b/>
          <w:color w:val="000000"/>
          <w:szCs w:val="21"/>
        </w:rPr>
        <w:t>分）</w:t>
      </w:r>
    </w:p>
    <w:p w:rsidR="000365F5" w:rsidRPr="000365F5" w:rsidP="000365F5">
      <w:pPr>
        <w:ind w:firstLine="420"/>
        <w:rPr>
          <w:rFonts w:ascii="宋体" w:eastAsia="宋体" w:hAnsi="Times New Roman" w:cs="Times New Roman"/>
          <w:szCs w:val="24"/>
        </w:rPr>
      </w:pPr>
      <w:r w:rsidRPr="000365F5">
        <w:rPr>
          <w:rFonts w:ascii="宋体" w:eastAsia="宋体" w:hAnsi="Times New Roman" w:cs="Times New Roman" w:hint="eastAsia"/>
          <w:szCs w:val="24"/>
        </w:rPr>
        <w:t>第一节：阅读短文，从方框中选择适当的词并用其正确形式填空，使短文通顺、意思完整。</w:t>
      </w:r>
      <w:r w:rsidRPr="000365F5">
        <w:rPr>
          <w:rFonts w:ascii="宋体" w:eastAsia="宋体" w:hAnsi="Times New Roman" w:cs="Times New Roman" w:hint="eastAsia"/>
          <w:szCs w:val="24"/>
        </w:rPr>
        <w:t>每空限填一词</w:t>
      </w:r>
      <w:r w:rsidRPr="000365F5">
        <w:rPr>
          <w:rFonts w:ascii="宋体" w:eastAsia="宋体" w:hAnsi="Times New Roman" w:cs="Times New Roman" w:hint="eastAsia"/>
          <w:szCs w:val="24"/>
        </w:rPr>
        <w:t>，</w:t>
      </w:r>
      <w:r w:rsidRPr="000365F5">
        <w:rPr>
          <w:rFonts w:ascii="宋体" w:eastAsia="宋体" w:hAnsi="Times New Roman" w:cs="Times New Roman" w:hint="eastAsia"/>
          <w:szCs w:val="24"/>
        </w:rPr>
        <w:t>每词限用</w:t>
      </w:r>
      <w:r w:rsidRPr="000365F5">
        <w:rPr>
          <w:rFonts w:ascii="宋体" w:eastAsia="宋体" w:hAnsi="Times New Roman" w:cs="Times New Roman" w:hint="eastAsia"/>
          <w:szCs w:val="24"/>
        </w:rPr>
        <w:t>一次。</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71"/>
      </w:tblGrid>
      <w:tr w:rsidTr="00530AC1">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c>
          <w:tcPr>
            <w:tcW w:w="7371" w:type="dxa"/>
            <w:shd w:val="clear" w:color="auto" w:fill="auto"/>
          </w:tcPr>
          <w:p w:rsidR="000365F5" w:rsidRPr="000365F5" w:rsidP="000365F5">
            <w:pPr>
              <w:ind w:firstLine="420" w:firstLineChars="200"/>
              <w:rPr>
                <w:rFonts w:ascii="Times New Roman" w:eastAsia="宋体" w:hAnsi="Times New Roman" w:cs="Times New Roman"/>
                <w:szCs w:val="21"/>
              </w:rPr>
            </w:pPr>
            <w:r w:rsidRPr="000365F5">
              <w:rPr>
                <w:rFonts w:ascii="Times New Roman" w:eastAsia="宋体" w:hAnsi="Times New Roman" w:cs="Times New Roman"/>
                <w:szCs w:val="21"/>
              </w:rPr>
              <w:t>own</w:t>
            </w:r>
            <w:r w:rsidRPr="000365F5">
              <w:rPr>
                <w:rFonts w:ascii="Times New Roman" w:eastAsia="宋体" w:hAnsi="Times New Roman" w:cs="Times New Roman"/>
                <w:szCs w:val="21"/>
              </w:rPr>
              <w:t>　</w:t>
            </w:r>
            <w:r w:rsidRPr="000365F5">
              <w:rPr>
                <w:rFonts w:ascii="Times New Roman" w:eastAsia="宋体" w:hAnsi="Times New Roman" w:cs="Times New Roman"/>
                <w:szCs w:val="21"/>
              </w:rPr>
              <w:t>understand</w:t>
            </w:r>
            <w:r w:rsidRPr="000365F5">
              <w:rPr>
                <w:rFonts w:ascii="Times New Roman" w:eastAsia="宋体" w:hAnsi="Times New Roman" w:cs="Times New Roman"/>
                <w:szCs w:val="21"/>
              </w:rPr>
              <w:t>　</w:t>
            </w:r>
            <w:r w:rsidRPr="000365F5">
              <w:rPr>
                <w:rFonts w:ascii="Times New Roman" w:eastAsia="宋体" w:hAnsi="Times New Roman" w:cs="Times New Roman"/>
                <w:szCs w:val="21"/>
              </w:rPr>
              <w:t>clear</w:t>
            </w:r>
            <w:r w:rsidRPr="000365F5">
              <w:rPr>
                <w:rFonts w:ascii="Times New Roman" w:eastAsia="宋体" w:hAnsi="Times New Roman" w:cs="Times New Roman"/>
                <w:szCs w:val="21"/>
              </w:rPr>
              <w:t>　</w:t>
            </w:r>
            <w:r w:rsidRPr="000365F5">
              <w:rPr>
                <w:rFonts w:ascii="Times New Roman" w:eastAsia="宋体" w:hAnsi="Times New Roman" w:cs="Times New Roman" w:hint="eastAsia"/>
                <w:szCs w:val="21"/>
              </w:rPr>
              <w:t xml:space="preserve"> </w:t>
            </w:r>
            <w:r w:rsidRPr="000365F5">
              <w:rPr>
                <w:rFonts w:ascii="Times New Roman" w:eastAsia="宋体" w:hAnsi="Times New Roman" w:cs="Times New Roman"/>
                <w:szCs w:val="21"/>
              </w:rPr>
              <w:t>part</w:t>
            </w:r>
            <w:r w:rsidRPr="000365F5">
              <w:rPr>
                <w:rFonts w:ascii="Times New Roman" w:eastAsia="宋体" w:hAnsi="Times New Roman" w:cs="Times New Roman"/>
                <w:szCs w:val="21"/>
              </w:rPr>
              <w:t>　</w:t>
            </w:r>
            <w:r w:rsidRPr="000365F5">
              <w:rPr>
                <w:rFonts w:ascii="Times New Roman" w:eastAsia="宋体" w:hAnsi="Times New Roman" w:cs="Times New Roman"/>
                <w:szCs w:val="21"/>
              </w:rPr>
              <w:t>long</w:t>
            </w:r>
            <w:r w:rsidRPr="000365F5">
              <w:rPr>
                <w:rFonts w:ascii="Times New Roman" w:eastAsia="宋体" w:hAnsi="Times New Roman" w:cs="Times New Roman" w:hint="eastAsia"/>
                <w:szCs w:val="21"/>
              </w:rPr>
              <w:t xml:space="preserve">  </w:t>
            </w:r>
            <w:r w:rsidRPr="000365F5">
              <w:rPr>
                <w:rFonts w:ascii="Times New Roman" w:eastAsia="宋体" w:hAnsi="Times New Roman" w:cs="Times New Roman"/>
                <w:szCs w:val="21"/>
              </w:rPr>
              <w:t>until</w:t>
            </w:r>
            <w:r w:rsidRPr="000365F5">
              <w:rPr>
                <w:rFonts w:ascii="Times New Roman" w:eastAsia="宋体" w:hAnsi="Times New Roman" w:cs="Times New Roman"/>
                <w:szCs w:val="21"/>
              </w:rPr>
              <w:t>　</w:t>
            </w:r>
            <w:r w:rsidRPr="000365F5">
              <w:rPr>
                <w:rFonts w:ascii="Times New Roman" w:eastAsia="宋体" w:hAnsi="Times New Roman" w:cs="Times New Roman"/>
                <w:szCs w:val="21"/>
              </w:rPr>
              <w:t>keep</w:t>
            </w:r>
            <w:r w:rsidRPr="000365F5">
              <w:rPr>
                <w:rFonts w:ascii="Times New Roman" w:eastAsia="宋体" w:hAnsi="Times New Roman" w:cs="Times New Roman"/>
                <w:szCs w:val="21"/>
              </w:rPr>
              <w:t>　</w:t>
            </w:r>
            <w:r w:rsidRPr="000365F5">
              <w:rPr>
                <w:rFonts w:ascii="Times New Roman" w:eastAsia="宋体" w:hAnsi="Times New Roman" w:cs="Times New Roman" w:hint="eastAsia"/>
                <w:szCs w:val="21"/>
              </w:rPr>
              <w:t xml:space="preserve"> </w:t>
            </w:r>
            <w:r w:rsidRPr="000365F5">
              <w:rPr>
                <w:rFonts w:ascii="Times New Roman" w:eastAsia="宋体" w:hAnsi="Times New Roman" w:cs="Times New Roman"/>
                <w:szCs w:val="21"/>
              </w:rPr>
              <w:t>honest</w:t>
            </w:r>
            <w:r w:rsidRPr="000365F5">
              <w:rPr>
                <w:rFonts w:ascii="Times New Roman" w:eastAsia="宋体" w:hAnsi="Times New Roman" w:cs="Times New Roman"/>
                <w:szCs w:val="21"/>
              </w:rPr>
              <w:t>　</w:t>
            </w:r>
            <w:r w:rsidRPr="000365F5">
              <w:rPr>
                <w:rFonts w:ascii="Times New Roman" w:eastAsia="宋体" w:hAnsi="Times New Roman" w:cs="Times New Roman"/>
                <w:szCs w:val="21"/>
              </w:rPr>
              <w:t>grow</w:t>
            </w:r>
            <w:r w:rsidRPr="000365F5">
              <w:rPr>
                <w:rFonts w:ascii="Times New Roman" w:eastAsia="宋体" w:hAnsi="Times New Roman" w:cs="Times New Roman"/>
                <w:szCs w:val="21"/>
              </w:rPr>
              <w:t>　</w:t>
            </w:r>
            <w:r w:rsidRPr="000365F5">
              <w:rPr>
                <w:rFonts w:ascii="Times New Roman" w:eastAsia="宋体" w:hAnsi="Times New Roman" w:cs="Times New Roman"/>
                <w:szCs w:val="21"/>
              </w:rPr>
              <w:t>yard</w:t>
            </w:r>
          </w:p>
        </w:tc>
      </w:tr>
    </w:tbl>
    <w:p w:rsidR="000365F5" w:rsidRPr="000365F5" w:rsidP="000365F5">
      <w:pPr>
        <w:ind w:firstLine="420" w:firstLineChars="200"/>
        <w:rPr>
          <w:rFonts w:ascii="Times New Roman" w:eastAsia="宋体" w:hAnsi="Times New Roman" w:cs="Times New Roman"/>
          <w:szCs w:val="21"/>
        </w:rPr>
      </w:pPr>
      <w:r w:rsidRPr="000365F5">
        <w:rPr>
          <w:rFonts w:ascii="Times New Roman" w:eastAsia="宋体" w:hAnsi="Times New Roman" w:cs="Times New Roman"/>
          <w:szCs w:val="21"/>
        </w:rPr>
        <w:t xml:space="preserve">My children are </w:t>
      </w:r>
      <w:r w:rsidRPr="000365F5">
        <w:rPr>
          <w:rFonts w:ascii="Times New Roman" w:eastAsia="宋体" w:hAnsi="Times New Roman" w:cs="Times New Roman"/>
          <w:szCs w:val="21"/>
          <w:u w:val="single"/>
          <w:shd w:val="clear" w:color="auto" w:fill="FFFFEE"/>
        </w:rPr>
        <w:t xml:space="preserve"> </w:t>
      </w:r>
      <w:r w:rsidRPr="000365F5">
        <w:rPr>
          <w:rFonts w:ascii="Times New Roman" w:eastAsia="宋体" w:hAnsi="Times New Roman" w:cs="Times New Roman" w:hint="eastAsia"/>
          <w:szCs w:val="21"/>
          <w:u w:val="single"/>
          <w:shd w:val="clear" w:color="auto" w:fill="FFFFEE"/>
        </w:rPr>
        <w:t xml:space="preserve"> </w:t>
      </w:r>
      <w:r w:rsidRPr="000365F5">
        <w:rPr>
          <w:rFonts w:ascii="Times New Roman" w:eastAsia="宋体" w:hAnsi="Times New Roman" w:cs="Times New Roman"/>
          <w:szCs w:val="21"/>
          <w:u w:val="single"/>
          <w:shd w:val="clear" w:color="auto" w:fill="FFFFEE"/>
        </w:rPr>
        <w:t>5</w:t>
      </w:r>
      <w:r w:rsidRPr="000365F5">
        <w:rPr>
          <w:rFonts w:ascii="Times New Roman" w:eastAsia="宋体" w:hAnsi="Times New Roman" w:cs="Times New Roman" w:hint="eastAsia"/>
          <w:szCs w:val="21"/>
          <w:u w:val="single"/>
          <w:shd w:val="clear" w:color="auto" w:fill="FFFFEE"/>
        </w:rPr>
        <w:t>6</w:t>
      </w:r>
      <w:r w:rsidRPr="000365F5">
        <w:rPr>
          <w:rFonts w:ascii="Times New Roman" w:eastAsia="宋体" w:hAnsi="Times New Roman" w:cs="Times New Roman"/>
          <w:szCs w:val="21"/>
          <w:u w:val="single"/>
          <w:shd w:val="clear" w:color="auto" w:fill="FFFFEE"/>
        </w:rPr>
        <w:t xml:space="preserve">  </w:t>
      </w:r>
      <w:r w:rsidRPr="000365F5">
        <w:rPr>
          <w:rFonts w:ascii="Times New Roman" w:eastAsia="宋体" w:hAnsi="Times New Roman" w:cs="Times New Roman"/>
          <w:szCs w:val="21"/>
        </w:rPr>
        <w:t xml:space="preserve"> up fast.</w:t>
      </w:r>
      <w:r w:rsidR="006A4E5E">
        <w:rPr>
          <w:rFonts w:ascii="Times New Roman" w:eastAsia="宋体" w:hAnsi="Times New Roman" w:cs="Times New Roman" w:hint="eastAsia"/>
          <w:szCs w:val="21"/>
        </w:rPr>
        <w:t xml:space="preserve"> </w:t>
      </w:r>
      <w:r w:rsidRPr="000365F5">
        <w:rPr>
          <w:rFonts w:ascii="Times New Roman" w:eastAsia="宋体" w:hAnsi="Times New Roman" w:cs="Times New Roman"/>
          <w:szCs w:val="21"/>
        </w:rPr>
        <w:t>My daughter is 16 and my son has just started junior high school.</w:t>
      </w:r>
      <w:r w:rsidRPr="000365F5">
        <w:rPr>
          <w:rFonts w:ascii="Times New Roman" w:eastAsia="宋体" w:hAnsi="Times New Roman" w:cs="Times New Roman" w:hint="eastAsia"/>
          <w:szCs w:val="21"/>
        </w:rPr>
        <w:t xml:space="preserve"> </w:t>
      </w:r>
      <w:r w:rsidRPr="000365F5">
        <w:rPr>
          <w:rFonts w:ascii="Times New Roman" w:eastAsia="宋体" w:hAnsi="Times New Roman" w:cs="Times New Roman"/>
          <w:szCs w:val="21"/>
        </w:rPr>
        <w:t>As they get older</w:t>
      </w:r>
      <w:r w:rsidRPr="000365F5">
        <w:rPr>
          <w:rFonts w:ascii="Times New Roman" w:eastAsia="宋体" w:hAnsi="Times New Roman" w:cs="Times New Roman"/>
          <w:szCs w:val="21"/>
        </w:rPr>
        <w:t>，</w:t>
      </w:r>
      <w:r w:rsidRPr="000365F5">
        <w:rPr>
          <w:rFonts w:ascii="Times New Roman" w:eastAsia="宋体" w:hAnsi="Times New Roman" w:cs="Times New Roman"/>
          <w:szCs w:val="21"/>
        </w:rPr>
        <w:t>our house seems to get smaller.</w:t>
      </w:r>
      <w:r w:rsidRPr="000365F5">
        <w:rPr>
          <w:rFonts w:ascii="Times New Roman" w:eastAsia="宋体" w:hAnsi="Times New Roman" w:cs="Times New Roman" w:hint="eastAsia"/>
          <w:szCs w:val="21"/>
        </w:rPr>
        <w:t xml:space="preserve"> </w:t>
      </w:r>
      <w:r w:rsidRPr="000365F5">
        <w:rPr>
          <w:rFonts w:ascii="Times New Roman" w:eastAsia="宋体" w:hAnsi="Times New Roman" w:cs="Times New Roman"/>
          <w:szCs w:val="21"/>
        </w:rPr>
        <w:t xml:space="preserve">So we've already </w:t>
      </w:r>
      <w:r w:rsidRPr="000365F5">
        <w:rPr>
          <w:rFonts w:ascii="Times New Roman" w:eastAsia="宋体" w:hAnsi="Times New Roman" w:cs="Times New Roman"/>
          <w:szCs w:val="21"/>
          <w:u w:val="single"/>
          <w:shd w:val="clear" w:color="auto" w:fill="FFFFEE"/>
        </w:rPr>
        <w:t xml:space="preserve"> </w:t>
      </w:r>
      <w:r w:rsidRPr="000365F5">
        <w:rPr>
          <w:rFonts w:ascii="Times New Roman" w:eastAsia="宋体" w:hAnsi="Times New Roman" w:cs="Times New Roman" w:hint="eastAsia"/>
          <w:szCs w:val="21"/>
          <w:u w:val="single"/>
          <w:shd w:val="clear" w:color="auto" w:fill="FFFFEE"/>
        </w:rPr>
        <w:t xml:space="preserve"> </w:t>
      </w:r>
      <w:r w:rsidRPr="000365F5">
        <w:rPr>
          <w:rFonts w:ascii="Times New Roman" w:eastAsia="宋体" w:hAnsi="Times New Roman" w:cs="Times New Roman"/>
          <w:szCs w:val="21"/>
          <w:u w:val="single"/>
          <w:shd w:val="clear" w:color="auto" w:fill="FFFFEE"/>
        </w:rPr>
        <w:t xml:space="preserve">57  </w:t>
      </w:r>
      <w:r w:rsidRPr="000365F5">
        <w:rPr>
          <w:rFonts w:ascii="Times New Roman" w:eastAsia="宋体" w:hAnsi="Times New Roman" w:cs="Times New Roman"/>
          <w:szCs w:val="21"/>
        </w:rPr>
        <w:t xml:space="preserve"> out a lot of things from our bedrooms for a </w:t>
      </w:r>
      <w:r w:rsidRPr="000365F5">
        <w:rPr>
          <w:rFonts w:ascii="Times New Roman" w:eastAsia="宋体" w:hAnsi="Times New Roman" w:cs="Times New Roman"/>
          <w:szCs w:val="21"/>
          <w:u w:val="single"/>
          <w:shd w:val="clear" w:color="auto" w:fill="FFFFEE"/>
        </w:rPr>
        <w:t xml:space="preserve"> </w:t>
      </w:r>
      <w:r w:rsidRPr="000365F5">
        <w:rPr>
          <w:rFonts w:ascii="Times New Roman" w:eastAsia="宋体" w:hAnsi="Times New Roman" w:cs="Times New Roman" w:hint="eastAsia"/>
          <w:szCs w:val="21"/>
          <w:u w:val="single"/>
          <w:shd w:val="clear" w:color="auto" w:fill="FFFFEE"/>
        </w:rPr>
        <w:t xml:space="preserve"> </w:t>
      </w:r>
      <w:r w:rsidRPr="000365F5">
        <w:rPr>
          <w:rFonts w:ascii="Times New Roman" w:eastAsia="宋体" w:hAnsi="Times New Roman" w:cs="Times New Roman"/>
          <w:szCs w:val="21"/>
          <w:u w:val="single"/>
          <w:shd w:val="clear" w:color="auto" w:fill="FFFFEE"/>
        </w:rPr>
        <w:t>5</w:t>
      </w:r>
      <w:r w:rsidRPr="000365F5">
        <w:rPr>
          <w:rFonts w:ascii="Times New Roman" w:eastAsia="宋体" w:hAnsi="Times New Roman" w:cs="Times New Roman" w:hint="eastAsia"/>
          <w:szCs w:val="21"/>
          <w:u w:val="single"/>
          <w:shd w:val="clear" w:color="auto" w:fill="FFFFEE"/>
        </w:rPr>
        <w:t>8</w:t>
      </w:r>
      <w:r w:rsidRPr="000365F5">
        <w:rPr>
          <w:rFonts w:ascii="Times New Roman" w:eastAsia="宋体" w:hAnsi="Times New Roman" w:cs="Times New Roman"/>
          <w:szCs w:val="21"/>
          <w:u w:val="single"/>
          <w:shd w:val="clear" w:color="auto" w:fill="FFFFEE"/>
        </w:rPr>
        <w:t xml:space="preserve">  </w:t>
      </w:r>
      <w:r w:rsidRPr="000365F5">
        <w:rPr>
          <w:rFonts w:ascii="Times New Roman" w:eastAsia="宋体" w:hAnsi="Times New Roman" w:cs="Times New Roman"/>
          <w:szCs w:val="21"/>
        </w:rPr>
        <w:t xml:space="preserve"> sale.</w:t>
      </w:r>
      <w:r w:rsidRPr="000365F5">
        <w:rPr>
          <w:rFonts w:ascii="Times New Roman" w:eastAsia="宋体" w:hAnsi="Times New Roman" w:cs="Times New Roman" w:hint="eastAsia"/>
          <w:szCs w:val="21"/>
        </w:rPr>
        <w:t xml:space="preserve"> </w:t>
      </w:r>
      <w:r w:rsidRPr="000365F5">
        <w:rPr>
          <w:rFonts w:ascii="Times New Roman" w:eastAsia="宋体" w:hAnsi="Times New Roman" w:cs="Times New Roman"/>
          <w:szCs w:val="21"/>
        </w:rPr>
        <w:t xml:space="preserve">We've decided that each sells five things </w:t>
      </w:r>
      <w:r w:rsidR="00B12E20">
        <w:rPr>
          <w:rFonts w:ascii="Times New Roman" w:eastAsia="宋体" w:hAnsi="Times New Roman" w:cs="Times New Roman" w:hint="eastAsia"/>
          <w:szCs w:val="21"/>
        </w:rPr>
        <w:t>that</w:t>
      </w:r>
      <w:r w:rsidRPr="000365F5">
        <w:rPr>
          <w:rFonts w:ascii="Times New Roman" w:eastAsia="宋体" w:hAnsi="Times New Roman" w:cs="Times New Roman"/>
          <w:szCs w:val="21"/>
        </w:rPr>
        <w:t xml:space="preserve"> we no </w:t>
      </w:r>
      <w:r w:rsidRPr="000365F5">
        <w:rPr>
          <w:rFonts w:ascii="Times New Roman" w:eastAsia="宋体" w:hAnsi="Times New Roman" w:cs="Times New Roman"/>
          <w:szCs w:val="21"/>
          <w:u w:val="single"/>
          <w:shd w:val="clear" w:color="auto" w:fill="FFFFEE"/>
        </w:rPr>
        <w:t xml:space="preserve"> </w:t>
      </w:r>
      <w:r w:rsidRPr="000365F5">
        <w:rPr>
          <w:rFonts w:ascii="Times New Roman" w:eastAsia="宋体" w:hAnsi="Times New Roman" w:cs="Times New Roman" w:hint="eastAsia"/>
          <w:szCs w:val="21"/>
          <w:u w:val="single"/>
          <w:shd w:val="clear" w:color="auto" w:fill="FFFFEE"/>
        </w:rPr>
        <w:t xml:space="preserve"> </w:t>
      </w:r>
      <w:r w:rsidRPr="000365F5">
        <w:rPr>
          <w:rFonts w:ascii="Times New Roman" w:eastAsia="宋体" w:hAnsi="Times New Roman" w:cs="Times New Roman"/>
          <w:szCs w:val="21"/>
          <w:u w:val="single"/>
          <w:shd w:val="clear" w:color="auto" w:fill="FFFFEE"/>
        </w:rPr>
        <w:t>5</w:t>
      </w:r>
      <w:r w:rsidRPr="000365F5">
        <w:rPr>
          <w:rFonts w:ascii="Times New Roman" w:eastAsia="宋体" w:hAnsi="Times New Roman" w:cs="Times New Roman" w:hint="eastAsia"/>
          <w:szCs w:val="21"/>
          <w:u w:val="single"/>
          <w:shd w:val="clear" w:color="auto" w:fill="FFFFEE"/>
        </w:rPr>
        <w:t>9</w:t>
      </w:r>
      <w:r w:rsidRPr="000365F5">
        <w:rPr>
          <w:rFonts w:ascii="Times New Roman" w:eastAsia="宋体" w:hAnsi="Times New Roman" w:cs="Times New Roman"/>
          <w:szCs w:val="21"/>
          <w:u w:val="single"/>
          <w:shd w:val="clear" w:color="auto" w:fill="FFFFEE"/>
        </w:rPr>
        <w:t xml:space="preserve">  </w:t>
      </w:r>
      <w:r w:rsidRPr="000365F5">
        <w:rPr>
          <w:rFonts w:ascii="Times New Roman" w:eastAsia="宋体" w:hAnsi="Times New Roman" w:cs="Times New Roman"/>
          <w:szCs w:val="21"/>
        </w:rPr>
        <w:t xml:space="preserve"> use.</w:t>
      </w:r>
      <w:r w:rsidRPr="000365F5">
        <w:rPr>
          <w:rFonts w:ascii="Times New Roman" w:eastAsia="宋体" w:hAnsi="Times New Roman" w:cs="Times New Roman" w:hint="eastAsia"/>
          <w:szCs w:val="21"/>
        </w:rPr>
        <w:t xml:space="preserve"> </w:t>
      </w:r>
      <w:r w:rsidR="00B12E20">
        <w:rPr>
          <w:rFonts w:ascii="Times New Roman" w:eastAsia="宋体" w:hAnsi="Times New Roman" w:cs="Times New Roman"/>
          <w:szCs w:val="21"/>
        </w:rPr>
        <w:t>We'll give the money</w:t>
      </w:r>
      <w:r w:rsidR="00B12E20">
        <w:rPr>
          <w:rFonts w:ascii="Times New Roman" w:eastAsia="宋体" w:hAnsi="Times New Roman" w:cs="Times New Roman" w:hint="eastAsia"/>
          <w:szCs w:val="21"/>
        </w:rPr>
        <w:t xml:space="preserve"> </w:t>
      </w:r>
      <w:r w:rsidRPr="000365F5">
        <w:rPr>
          <w:rFonts w:ascii="Times New Roman" w:eastAsia="宋体" w:hAnsi="Times New Roman" w:cs="Times New Roman"/>
          <w:szCs w:val="21"/>
        </w:rPr>
        <w:t>to the children's home.</w:t>
      </w:r>
      <w:r w:rsidRPr="000365F5">
        <w:rPr>
          <w:rFonts w:ascii="Times New Roman" w:eastAsia="宋体" w:hAnsi="Times New Roman" w:cs="Times New Roman" w:hint="eastAsia"/>
          <w:szCs w:val="21"/>
        </w:rPr>
        <w:t xml:space="preserve"> </w:t>
      </w:r>
      <w:r w:rsidRPr="000365F5">
        <w:rPr>
          <w:rFonts w:ascii="Times New Roman" w:eastAsia="宋体" w:hAnsi="Times New Roman" w:cs="Times New Roman"/>
          <w:szCs w:val="21"/>
        </w:rPr>
        <w:t>My son was quite sad at first.</w:t>
      </w:r>
      <w:r w:rsidRPr="000365F5">
        <w:rPr>
          <w:rFonts w:ascii="Times New Roman" w:eastAsia="宋体" w:hAnsi="Times New Roman" w:cs="Times New Roman" w:hint="eastAsia"/>
          <w:szCs w:val="21"/>
        </w:rPr>
        <w:t xml:space="preserve"> </w:t>
      </w:r>
      <w:r w:rsidRPr="000365F5">
        <w:rPr>
          <w:rFonts w:ascii="Times New Roman" w:eastAsia="宋体" w:hAnsi="Times New Roman" w:cs="Times New Roman"/>
          <w:szCs w:val="21"/>
        </w:rPr>
        <w:t xml:space="preserve">He found a lot of toys that he didn't play </w:t>
      </w:r>
      <w:r w:rsidR="00F548FE">
        <w:rPr>
          <w:rFonts w:ascii="Times New Roman" w:eastAsia="宋体" w:hAnsi="Times New Roman" w:cs="Times New Roman"/>
          <w:szCs w:val="21"/>
        </w:rPr>
        <w:t xml:space="preserve">with any more but still wanted </w:t>
      </w:r>
      <w:r w:rsidRPr="000365F5">
        <w:rPr>
          <w:rFonts w:ascii="Times New Roman" w:eastAsia="宋体" w:hAnsi="Times New Roman" w:cs="Times New Roman"/>
          <w:szCs w:val="21"/>
        </w:rPr>
        <w:t xml:space="preserve">to </w:t>
      </w:r>
      <w:r w:rsidRPr="000365F5">
        <w:rPr>
          <w:rFonts w:ascii="Times New Roman" w:eastAsia="宋体" w:hAnsi="Times New Roman" w:cs="Times New Roman"/>
          <w:szCs w:val="21"/>
          <w:u w:val="single"/>
          <w:shd w:val="clear" w:color="auto" w:fill="FFFFEE"/>
        </w:rPr>
        <w:t xml:space="preserve"> </w:t>
      </w:r>
      <w:r w:rsidRPr="000365F5">
        <w:rPr>
          <w:rFonts w:ascii="Times New Roman" w:eastAsia="宋体" w:hAnsi="Times New Roman" w:cs="Times New Roman" w:hint="eastAsia"/>
          <w:szCs w:val="21"/>
          <w:u w:val="single"/>
          <w:shd w:val="clear" w:color="auto" w:fill="FFFFEE"/>
        </w:rPr>
        <w:t xml:space="preserve"> 60</w:t>
      </w:r>
      <w:r w:rsidRPr="000365F5">
        <w:rPr>
          <w:rFonts w:ascii="Times New Roman" w:eastAsia="宋体" w:hAnsi="Times New Roman" w:cs="Times New Roman"/>
          <w:szCs w:val="21"/>
          <w:u w:val="single"/>
          <w:shd w:val="clear" w:color="auto" w:fill="FFFFEE"/>
        </w:rPr>
        <w:t xml:space="preserve">  </w:t>
      </w:r>
      <w:r w:rsidRPr="000365F5">
        <w:rPr>
          <w:rFonts w:ascii="Times New Roman" w:eastAsia="宋体" w:hAnsi="Times New Roman" w:cs="Times New Roman"/>
          <w:szCs w:val="21"/>
        </w:rPr>
        <w:t>．</w:t>
      </w:r>
      <w:r w:rsidRPr="000365F5">
        <w:rPr>
          <w:rFonts w:ascii="Times New Roman" w:eastAsia="宋体" w:hAnsi="Times New Roman" w:cs="Times New Roman"/>
          <w:szCs w:val="21"/>
        </w:rPr>
        <w:t>For example</w:t>
      </w:r>
      <w:r w:rsidRPr="000365F5">
        <w:rPr>
          <w:rFonts w:ascii="Times New Roman" w:eastAsia="宋体" w:hAnsi="Times New Roman" w:cs="Times New Roman"/>
          <w:szCs w:val="21"/>
        </w:rPr>
        <w:t>，</w:t>
      </w:r>
      <w:r w:rsidRPr="000365F5">
        <w:rPr>
          <w:rFonts w:ascii="Times New Roman" w:eastAsia="宋体" w:hAnsi="Times New Roman" w:cs="Times New Roman"/>
          <w:szCs w:val="21"/>
        </w:rPr>
        <w:t xml:space="preserve">he has </w:t>
      </w:r>
      <w:r w:rsidRPr="000365F5">
        <w:rPr>
          <w:rFonts w:ascii="Times New Roman" w:eastAsia="宋体" w:hAnsi="Times New Roman" w:cs="Times New Roman"/>
          <w:szCs w:val="21"/>
          <w:u w:val="single"/>
          <w:shd w:val="clear" w:color="auto" w:fill="FFFFEE"/>
        </w:rPr>
        <w:t xml:space="preserve"> </w:t>
      </w:r>
      <w:r w:rsidRPr="000365F5">
        <w:rPr>
          <w:rFonts w:ascii="Times New Roman" w:eastAsia="宋体" w:hAnsi="Times New Roman" w:cs="Times New Roman" w:hint="eastAsia"/>
          <w:szCs w:val="21"/>
          <w:u w:val="single"/>
          <w:shd w:val="clear" w:color="auto" w:fill="FFFFEE"/>
        </w:rPr>
        <w:t xml:space="preserve"> 61</w:t>
      </w:r>
      <w:r w:rsidRPr="000365F5">
        <w:rPr>
          <w:rFonts w:ascii="Times New Roman" w:eastAsia="宋体" w:hAnsi="Times New Roman" w:cs="Times New Roman"/>
          <w:szCs w:val="21"/>
          <w:u w:val="single"/>
          <w:shd w:val="clear" w:color="auto" w:fill="FFFFEE"/>
        </w:rPr>
        <w:t xml:space="preserve">  </w:t>
      </w:r>
      <w:r w:rsidRPr="000365F5">
        <w:rPr>
          <w:rFonts w:ascii="Times New Roman" w:eastAsia="宋体" w:hAnsi="Times New Roman" w:cs="Times New Roman"/>
          <w:szCs w:val="21"/>
        </w:rPr>
        <w:t xml:space="preserve"> a train and railway set since his fourth birthday</w:t>
      </w:r>
      <w:r w:rsidRPr="000365F5">
        <w:rPr>
          <w:rFonts w:ascii="Times New Roman" w:eastAsia="宋体" w:hAnsi="Times New Roman" w:cs="Times New Roman"/>
          <w:szCs w:val="21"/>
        </w:rPr>
        <w:t>，</w:t>
      </w:r>
      <w:r w:rsidRPr="000365F5">
        <w:rPr>
          <w:rFonts w:ascii="Times New Roman" w:eastAsia="宋体" w:hAnsi="Times New Roman" w:cs="Times New Roman"/>
          <w:szCs w:val="21"/>
        </w:rPr>
        <w:t xml:space="preserve">and he played with it almost every week </w:t>
      </w:r>
      <w:r w:rsidRPr="000365F5">
        <w:rPr>
          <w:rFonts w:ascii="Times New Roman" w:eastAsia="宋体" w:hAnsi="Times New Roman" w:cs="Times New Roman"/>
          <w:szCs w:val="21"/>
          <w:u w:val="single"/>
          <w:shd w:val="clear" w:color="auto" w:fill="FFFFEE"/>
        </w:rPr>
        <w:t xml:space="preserve"> </w:t>
      </w:r>
      <w:r w:rsidRPr="000365F5">
        <w:rPr>
          <w:rFonts w:ascii="Times New Roman" w:eastAsia="宋体" w:hAnsi="Times New Roman" w:cs="Times New Roman" w:hint="eastAsia"/>
          <w:szCs w:val="21"/>
          <w:u w:val="single"/>
          <w:shd w:val="clear" w:color="auto" w:fill="FFFFEE"/>
        </w:rPr>
        <w:t xml:space="preserve"> 62</w:t>
      </w:r>
      <w:r w:rsidRPr="000365F5">
        <w:rPr>
          <w:rFonts w:ascii="Times New Roman" w:eastAsia="宋体" w:hAnsi="Times New Roman" w:cs="Times New Roman"/>
          <w:szCs w:val="21"/>
          <w:u w:val="single"/>
          <w:shd w:val="clear" w:color="auto" w:fill="FFFFEE"/>
        </w:rPr>
        <w:t xml:space="preserve">  </w:t>
      </w:r>
      <w:r w:rsidRPr="000365F5">
        <w:rPr>
          <w:rFonts w:ascii="Times New Roman" w:eastAsia="宋体" w:hAnsi="Times New Roman" w:cs="Times New Roman"/>
          <w:szCs w:val="21"/>
        </w:rPr>
        <w:t xml:space="preserve"> he was about seven.</w:t>
      </w:r>
      <w:r w:rsidRPr="000365F5">
        <w:rPr>
          <w:rFonts w:ascii="Times New Roman" w:eastAsia="宋体" w:hAnsi="Times New Roman" w:cs="Times New Roman" w:hint="eastAsia"/>
          <w:szCs w:val="21"/>
        </w:rPr>
        <w:t xml:space="preserve"> </w:t>
      </w:r>
      <w:r w:rsidRPr="000365F5">
        <w:rPr>
          <w:rFonts w:ascii="Times New Roman" w:eastAsia="宋体" w:hAnsi="Times New Roman" w:cs="Times New Roman"/>
          <w:szCs w:val="21"/>
        </w:rPr>
        <w:t>And he didn't want to lose the toy monkey he has had since birth.</w:t>
      </w:r>
      <w:r w:rsidRPr="000365F5">
        <w:rPr>
          <w:rFonts w:ascii="Times New Roman" w:eastAsia="宋体" w:hAnsi="Times New Roman" w:cs="Times New Roman" w:hint="eastAsia"/>
          <w:szCs w:val="21"/>
        </w:rPr>
        <w:t xml:space="preserve"> </w:t>
      </w:r>
      <w:r w:rsidRPr="000365F5">
        <w:rPr>
          <w:rFonts w:ascii="Times New Roman" w:eastAsia="宋体" w:hAnsi="Times New Roman" w:cs="Times New Roman"/>
          <w:szCs w:val="21"/>
        </w:rPr>
        <w:t xml:space="preserve">My daughter was more </w:t>
      </w:r>
      <w:r w:rsidRPr="000365F5">
        <w:rPr>
          <w:rFonts w:ascii="Times New Roman" w:eastAsia="宋体" w:hAnsi="Times New Roman" w:cs="Times New Roman"/>
          <w:szCs w:val="21"/>
          <w:u w:val="single"/>
          <w:shd w:val="clear" w:color="auto" w:fill="FFFFEE"/>
        </w:rPr>
        <w:t xml:space="preserve"> </w:t>
      </w:r>
      <w:r w:rsidRPr="000365F5">
        <w:rPr>
          <w:rFonts w:ascii="Times New Roman" w:eastAsia="宋体" w:hAnsi="Times New Roman" w:cs="Times New Roman" w:hint="eastAsia"/>
          <w:szCs w:val="21"/>
          <w:u w:val="single"/>
          <w:shd w:val="clear" w:color="auto" w:fill="FFFFEE"/>
        </w:rPr>
        <w:t xml:space="preserve"> 63</w:t>
      </w:r>
      <w:r w:rsidRPr="000365F5">
        <w:rPr>
          <w:rFonts w:ascii="Times New Roman" w:eastAsia="宋体" w:hAnsi="Times New Roman" w:cs="Times New Roman"/>
          <w:szCs w:val="21"/>
          <w:u w:val="single"/>
          <w:shd w:val="clear" w:color="auto" w:fill="FFFFEE"/>
        </w:rPr>
        <w:t xml:space="preserve">  </w:t>
      </w:r>
      <w:r w:rsidRPr="000365F5">
        <w:rPr>
          <w:rFonts w:ascii="Times New Roman" w:eastAsia="宋体" w:hAnsi="Times New Roman" w:cs="Times New Roman"/>
          <w:szCs w:val="21"/>
        </w:rPr>
        <w:t xml:space="preserve"> although she also felt sad to </w:t>
      </w:r>
      <w:r w:rsidRPr="000365F5">
        <w:rPr>
          <w:rFonts w:ascii="Times New Roman" w:eastAsia="宋体" w:hAnsi="Times New Roman" w:cs="Times New Roman"/>
          <w:szCs w:val="21"/>
          <w:u w:val="single"/>
          <w:shd w:val="clear" w:color="auto" w:fill="FFFFEE"/>
        </w:rPr>
        <w:t xml:space="preserve"> </w:t>
      </w:r>
      <w:r w:rsidRPr="000365F5">
        <w:rPr>
          <w:rFonts w:ascii="Times New Roman" w:eastAsia="宋体" w:hAnsi="Times New Roman" w:cs="Times New Roman" w:hint="eastAsia"/>
          <w:szCs w:val="21"/>
          <w:u w:val="single"/>
          <w:shd w:val="clear" w:color="auto" w:fill="FFFFEE"/>
        </w:rPr>
        <w:t xml:space="preserve"> 64</w:t>
      </w:r>
      <w:r w:rsidRPr="000365F5">
        <w:rPr>
          <w:rFonts w:ascii="Times New Roman" w:eastAsia="宋体" w:hAnsi="Times New Roman" w:cs="Times New Roman"/>
          <w:szCs w:val="21"/>
          <w:u w:val="single"/>
          <w:shd w:val="clear" w:color="auto" w:fill="FFFFEE"/>
        </w:rPr>
        <w:t xml:space="preserve">  </w:t>
      </w:r>
      <w:r w:rsidRPr="000365F5">
        <w:rPr>
          <w:rFonts w:ascii="Times New Roman" w:eastAsia="宋体" w:hAnsi="Times New Roman" w:cs="Times New Roman"/>
          <w:szCs w:val="21"/>
        </w:rPr>
        <w:t xml:space="preserve"> with certain toys.</w:t>
      </w:r>
      <w:r w:rsidRPr="000365F5">
        <w:rPr>
          <w:rFonts w:ascii="Times New Roman" w:eastAsia="宋体" w:hAnsi="Times New Roman" w:cs="Times New Roman" w:hint="eastAsia"/>
          <w:szCs w:val="21"/>
        </w:rPr>
        <w:t xml:space="preserve"> </w:t>
      </w:r>
      <w:r w:rsidRPr="000365F5">
        <w:rPr>
          <w:rFonts w:ascii="Times New Roman" w:eastAsia="宋体" w:hAnsi="Times New Roman" w:cs="Times New Roman"/>
          <w:szCs w:val="21"/>
        </w:rPr>
        <w:t>As for me</w:t>
      </w:r>
      <w:r w:rsidRPr="000365F5">
        <w:rPr>
          <w:rFonts w:ascii="Times New Roman" w:eastAsia="宋体" w:hAnsi="Times New Roman" w:cs="Times New Roman"/>
          <w:szCs w:val="21"/>
        </w:rPr>
        <w:t>，</w:t>
      </w:r>
      <w:r w:rsidRPr="000365F5">
        <w:rPr>
          <w:rFonts w:ascii="Times New Roman" w:eastAsia="宋体" w:hAnsi="Times New Roman" w:cs="Times New Roman"/>
          <w:szCs w:val="21"/>
        </w:rPr>
        <w:t>I didn't want to give up my football shirts</w:t>
      </w:r>
      <w:r w:rsidRPr="000365F5">
        <w:rPr>
          <w:rFonts w:ascii="Times New Roman" w:eastAsia="宋体" w:hAnsi="Times New Roman" w:cs="Times New Roman"/>
          <w:szCs w:val="21"/>
        </w:rPr>
        <w:t>，</w:t>
      </w:r>
      <w:r w:rsidRPr="000365F5">
        <w:rPr>
          <w:rFonts w:ascii="Times New Roman" w:eastAsia="宋体" w:hAnsi="Times New Roman" w:cs="Times New Roman"/>
          <w:szCs w:val="21"/>
        </w:rPr>
        <w:t>but</w:t>
      </w:r>
      <w:r w:rsidRPr="000365F5">
        <w:rPr>
          <w:rFonts w:ascii="Times New Roman" w:eastAsia="宋体" w:hAnsi="Times New Roman" w:cs="Times New Roman"/>
          <w:szCs w:val="21"/>
        </w:rPr>
        <w:t>，</w:t>
      </w:r>
      <w:r w:rsidRPr="000365F5">
        <w:rPr>
          <w:rFonts w:ascii="Times New Roman" w:eastAsia="宋体" w:hAnsi="Times New Roman" w:cs="Times New Roman"/>
          <w:szCs w:val="21"/>
        </w:rPr>
        <w:t xml:space="preserve">to be </w:t>
      </w:r>
      <w:r w:rsidRPr="000365F5">
        <w:rPr>
          <w:rFonts w:ascii="Times New Roman" w:eastAsia="宋体" w:hAnsi="Times New Roman" w:cs="Times New Roman"/>
          <w:szCs w:val="21"/>
          <w:u w:val="single"/>
          <w:shd w:val="clear" w:color="auto" w:fill="FFFFEE"/>
        </w:rPr>
        <w:t xml:space="preserve"> </w:t>
      </w:r>
      <w:r w:rsidRPr="000365F5">
        <w:rPr>
          <w:rFonts w:ascii="Times New Roman" w:eastAsia="宋体" w:hAnsi="Times New Roman" w:cs="Times New Roman" w:hint="eastAsia"/>
          <w:szCs w:val="21"/>
          <w:u w:val="single"/>
          <w:shd w:val="clear" w:color="auto" w:fill="FFFFEE"/>
        </w:rPr>
        <w:t xml:space="preserve"> 65</w:t>
      </w:r>
      <w:r w:rsidRPr="000365F5">
        <w:rPr>
          <w:rFonts w:ascii="Times New Roman" w:eastAsia="宋体" w:hAnsi="Times New Roman" w:cs="Times New Roman"/>
          <w:szCs w:val="21"/>
          <w:u w:val="single"/>
          <w:shd w:val="clear" w:color="auto" w:fill="FFFFEE"/>
        </w:rPr>
        <w:t xml:space="preserve">  </w:t>
      </w:r>
      <w:r w:rsidRPr="000365F5">
        <w:rPr>
          <w:rFonts w:ascii="Times New Roman" w:eastAsia="宋体" w:hAnsi="Times New Roman" w:cs="Times New Roman"/>
          <w:szCs w:val="21"/>
        </w:rPr>
        <w:t>，</w:t>
      </w:r>
      <w:r w:rsidRPr="000365F5">
        <w:rPr>
          <w:rFonts w:ascii="Times New Roman" w:eastAsia="宋体" w:hAnsi="Times New Roman" w:cs="Times New Roman"/>
          <w:szCs w:val="21"/>
        </w:rPr>
        <w:t>I haven't played football for a while now.</w:t>
      </w:r>
      <w:r w:rsidRPr="000365F5">
        <w:rPr>
          <w:rFonts w:ascii="Times New Roman" w:eastAsia="宋体" w:hAnsi="Times New Roman" w:cs="Times New Roman" w:hint="eastAsia"/>
          <w:szCs w:val="21"/>
        </w:rPr>
        <w:t xml:space="preserve"> </w:t>
      </w:r>
      <w:r w:rsidRPr="000365F5">
        <w:rPr>
          <w:rFonts w:ascii="Times New Roman" w:eastAsia="宋体" w:hAnsi="Times New Roman" w:cs="Times New Roman"/>
          <w:szCs w:val="21"/>
        </w:rPr>
        <w:t>I'm getting older</w:t>
      </w:r>
      <w:r w:rsidRPr="000365F5">
        <w:rPr>
          <w:rFonts w:ascii="Times New Roman" w:eastAsia="宋体" w:hAnsi="Times New Roman" w:cs="Times New Roman"/>
          <w:szCs w:val="21"/>
        </w:rPr>
        <w:t>，</w:t>
      </w:r>
      <w:r w:rsidRPr="000365F5">
        <w:rPr>
          <w:rFonts w:ascii="Times New Roman" w:eastAsia="宋体" w:hAnsi="Times New Roman" w:cs="Times New Roman"/>
          <w:szCs w:val="21"/>
        </w:rPr>
        <w:t>too!</w:t>
      </w:r>
    </w:p>
    <w:p w:rsidR="000365F5" w:rsidRPr="000365F5" w:rsidP="000365F5">
      <w:pPr>
        <w:ind w:firstLine="420"/>
      </w:pPr>
      <w:r w:rsidRPr="000365F5">
        <w:rPr>
          <w:rFonts w:hint="eastAsia"/>
        </w:rPr>
        <w:t>第二节：阅读短文，根据语</w:t>
      </w:r>
      <w:r w:rsidRPr="000365F5">
        <w:rPr>
          <w:rFonts w:hint="eastAsia"/>
        </w:rPr>
        <w:t>篇要求</w:t>
      </w:r>
      <w:r w:rsidRPr="000365F5">
        <w:rPr>
          <w:rFonts w:hint="eastAsia"/>
        </w:rPr>
        <w:t>填空，使短文通顺、意思完整。</w:t>
      </w:r>
      <w:r w:rsidRPr="000365F5">
        <w:rPr>
          <w:rFonts w:hint="eastAsia"/>
        </w:rPr>
        <w:t>每空限填一词</w:t>
      </w:r>
      <w:r w:rsidRPr="000365F5">
        <w:rPr>
          <w:rFonts w:hint="eastAsia"/>
        </w:rPr>
        <w:t>。</w:t>
      </w:r>
    </w:p>
    <w:p w:rsidR="00D700E7" w:rsidRPr="00D700E7" w:rsidP="00D700E7">
      <w:pPr>
        <w:jc w:val="center"/>
        <w:rPr>
          <w:rFonts w:ascii="Times New Roman" w:eastAsia="宋体" w:hAnsi="Times New Roman" w:cs="Times New Roman"/>
          <w:b/>
          <w:szCs w:val="21"/>
        </w:rPr>
      </w:pPr>
      <w:r w:rsidRPr="00D700E7">
        <w:rPr>
          <w:rFonts w:ascii="Times New Roman" w:eastAsia="宋体" w:hAnsi="Times New Roman" w:cs="Times New Roman"/>
          <w:b/>
          <w:szCs w:val="21"/>
        </w:rPr>
        <w:t>Singapore ——A Place You Will Never Forget</w:t>
      </w:r>
    </w:p>
    <w:p w:rsidR="00D700E7" w:rsidRPr="00D700E7" w:rsidP="00D700E7">
      <w:pPr>
        <w:rPr>
          <w:rFonts w:ascii="Times New Roman" w:eastAsia="宋体" w:hAnsi="Times New Roman" w:cs="Times New Roman"/>
          <w:szCs w:val="21"/>
        </w:rPr>
      </w:pPr>
      <w:r w:rsidRPr="00D700E7">
        <w:rPr>
          <w:rFonts w:ascii="Times New Roman" w:eastAsia="宋体" w:hAnsi="Times New Roman" w:cs="Times New Roman"/>
          <w:szCs w:val="21"/>
        </w:rPr>
        <w:t xml:space="preserve">   Have you ever been to Singapore? This small </w:t>
      </w:r>
      <w:r w:rsidRPr="00D700E7">
        <w:rPr>
          <w:rFonts w:ascii="Times New Roman" w:eastAsia="宋体" w:hAnsi="Times New Roman" w:cs="Times New Roman"/>
          <w:szCs w:val="21"/>
        </w:rPr>
        <w:t>island</w:t>
      </w:r>
      <w:r w:rsidRPr="000365F5">
        <w:rPr>
          <w:rFonts w:ascii="Times New Roman" w:hAnsi="Times New Roman" w:cs="Times New Roman"/>
        </w:rPr>
        <w:t>(</w:t>
      </w:r>
      <w:r w:rsidRPr="000365F5">
        <w:rPr>
          <w:rFonts w:ascii="Times New Roman" w:hAnsi="Times New Roman" w:cs="Times New Roman" w:hint="eastAsia"/>
        </w:rPr>
        <w:t>66</w:t>
      </w:r>
      <w:r w:rsidRPr="000365F5">
        <w:rPr>
          <w:rFonts w:ascii="Times New Roman" w:hAnsi="Times New Roman" w:cs="Times New Roman"/>
        </w:rPr>
        <w:t>)_________</w:t>
      </w:r>
      <w:r w:rsidRPr="00D700E7">
        <w:rPr>
          <w:rFonts w:ascii="Times New Roman" w:eastAsia="宋体" w:hAnsi="Times New Roman" w:cs="Times New Roman"/>
          <w:szCs w:val="21"/>
        </w:rPr>
        <w:t>Southeast Asia is a wonderful and safe place to take</w:t>
      </w:r>
      <w:r w:rsidRPr="00D700E7">
        <w:rPr>
          <w:rFonts w:ascii="Times New Roman" w:eastAsia="宋体" w:hAnsi="Times New Roman" w:cs="Times New Roman" w:hint="eastAsia"/>
          <w:szCs w:val="21"/>
        </w:rPr>
        <w:t xml:space="preserve"> </w:t>
      </w:r>
      <w:r w:rsidRPr="00D700E7">
        <w:rPr>
          <w:rFonts w:ascii="Times New Roman" w:eastAsia="宋体" w:hAnsi="Times New Roman" w:cs="Times New Roman"/>
          <w:szCs w:val="21"/>
        </w:rPr>
        <w:t>a holiday.</w:t>
      </w:r>
    </w:p>
    <w:p w:rsidR="00D700E7" w:rsidRPr="00D700E7" w:rsidP="00D700E7">
      <w:pPr>
        <w:ind w:firstLine="315" w:firstLineChars="150"/>
        <w:rPr>
          <w:rFonts w:ascii="Times New Roman" w:eastAsia="宋体" w:hAnsi="Times New Roman" w:cs="Times New Roman"/>
          <w:szCs w:val="21"/>
        </w:rPr>
      </w:pPr>
      <w:r w:rsidRPr="00D700E7">
        <w:rPr>
          <w:rFonts w:ascii="Times New Roman" w:eastAsia="宋体" w:hAnsi="Times New Roman" w:cs="Times New Roman"/>
          <w:szCs w:val="21"/>
        </w:rPr>
        <w:t xml:space="preserve">On the one hand, more than three quarters of the </w:t>
      </w:r>
      <w:r w:rsidRPr="00D700E7">
        <w:rPr>
          <w:rFonts w:ascii="Times New Roman" w:eastAsia="宋体" w:hAnsi="Times New Roman" w:cs="Times New Roman"/>
          <w:szCs w:val="21"/>
        </w:rPr>
        <w:t>population</w:t>
      </w:r>
      <w:r w:rsidRPr="000365F5">
        <w:rPr>
          <w:rFonts w:ascii="Times New Roman" w:hAnsi="Times New Roman" w:cs="Times New Roman"/>
        </w:rPr>
        <w:t>(</w:t>
      </w:r>
      <w:r w:rsidRPr="000365F5">
        <w:rPr>
          <w:rFonts w:ascii="Times New Roman" w:hAnsi="Times New Roman" w:cs="Times New Roman" w:hint="eastAsia"/>
        </w:rPr>
        <w:t>6</w:t>
      </w:r>
      <w:r>
        <w:rPr>
          <w:rFonts w:ascii="Times New Roman" w:hAnsi="Times New Roman" w:cs="Times New Roman" w:hint="eastAsia"/>
        </w:rPr>
        <w:t>7</w:t>
      </w:r>
      <w:r w:rsidRPr="000365F5">
        <w:rPr>
          <w:rFonts w:ascii="Times New Roman" w:hAnsi="Times New Roman" w:cs="Times New Roman"/>
        </w:rPr>
        <w:t>)_________</w:t>
      </w:r>
      <w:r w:rsidRPr="00D700E7">
        <w:rPr>
          <w:rFonts w:ascii="Times New Roman" w:eastAsia="宋体" w:hAnsi="Times New Roman" w:cs="Times New Roman"/>
          <w:szCs w:val="21"/>
        </w:rPr>
        <w:t>Chinese so you can</w:t>
      </w:r>
      <w:r w:rsidRPr="00D700E7">
        <w:rPr>
          <w:rFonts w:ascii="Times New Roman" w:eastAsia="宋体" w:hAnsi="Times New Roman" w:cs="Times New Roman" w:hint="eastAsia"/>
          <w:szCs w:val="21"/>
        </w:rPr>
        <w:t xml:space="preserve"> </w:t>
      </w:r>
      <w:r w:rsidRPr="00D700E7">
        <w:rPr>
          <w:rFonts w:ascii="Times New Roman" w:eastAsia="宋体" w:hAnsi="Times New Roman" w:cs="Times New Roman"/>
          <w:szCs w:val="21"/>
        </w:rPr>
        <w:t xml:space="preserve">simply speak Putonghua a lot of the time. On the other hand, Singapore is an English-speaking country, so it’s also a good place to practice your English. </w:t>
      </w:r>
    </w:p>
    <w:p w:rsidR="00D700E7" w:rsidRPr="00D700E7" w:rsidP="00D700E7">
      <w:pPr>
        <w:ind w:firstLine="315" w:firstLineChars="150"/>
        <w:rPr>
          <w:rFonts w:ascii="Times New Roman" w:eastAsia="宋体" w:hAnsi="Times New Roman" w:cs="Times New Roman"/>
          <w:szCs w:val="21"/>
        </w:rPr>
      </w:pPr>
      <w:r w:rsidRPr="00D700E7">
        <w:rPr>
          <w:rFonts w:ascii="Times New Roman" w:eastAsia="宋体" w:hAnsi="Times New Roman" w:cs="Times New Roman"/>
          <w:szCs w:val="21"/>
        </w:rPr>
        <w:t>In Singapore, however, you’ll find a lot of food from China; you won’t have</w:t>
      </w:r>
      <w:r w:rsidRPr="00D700E7">
        <w:rPr>
          <w:rFonts w:ascii="Times New Roman" w:eastAsia="宋体" w:hAnsi="Times New Roman" w:cs="Times New Roman" w:hint="eastAsia"/>
          <w:szCs w:val="21"/>
        </w:rPr>
        <w:t xml:space="preserve"> </w:t>
      </w:r>
      <w:r w:rsidRPr="00D700E7">
        <w:rPr>
          <w:rFonts w:ascii="Times New Roman" w:eastAsia="宋体" w:hAnsi="Times New Roman" w:cs="Times New Roman"/>
          <w:szCs w:val="21"/>
        </w:rPr>
        <w:t>any problem getting rice, noodles or dumplings. Singapore is also excellent place to try new food.</w:t>
      </w:r>
      <w:r w:rsidRPr="00D700E7">
        <w:rPr>
          <w:rFonts w:ascii="Times New Roman" w:hAnsi="Times New Roman" w:cs="Times New Roman"/>
        </w:rPr>
        <w:t xml:space="preserve"> </w:t>
      </w:r>
      <w:r w:rsidRPr="000365F5">
        <w:rPr>
          <w:rFonts w:ascii="Times New Roman" w:hAnsi="Times New Roman" w:cs="Times New Roman"/>
        </w:rPr>
        <w:t>(</w:t>
      </w:r>
      <w:r w:rsidRPr="000365F5">
        <w:rPr>
          <w:rFonts w:ascii="Times New Roman" w:hAnsi="Times New Roman" w:cs="Times New Roman" w:hint="eastAsia"/>
        </w:rPr>
        <w:t>6</w:t>
      </w:r>
      <w:r>
        <w:rPr>
          <w:rFonts w:ascii="Times New Roman" w:hAnsi="Times New Roman" w:cs="Times New Roman" w:hint="eastAsia"/>
        </w:rPr>
        <w:t>8</w:t>
      </w:r>
      <w:r w:rsidRPr="000365F5">
        <w:rPr>
          <w:rFonts w:ascii="Times New Roman" w:hAnsi="Times New Roman" w:cs="Times New Roman"/>
        </w:rPr>
        <w:t>)_________</w:t>
      </w:r>
      <w:r w:rsidRPr="00D700E7">
        <w:rPr>
          <w:rFonts w:ascii="Times New Roman" w:eastAsia="宋体" w:hAnsi="Times New Roman" w:cs="Times New Roman"/>
          <w:szCs w:val="21"/>
        </w:rPr>
        <w:t>you like Indian food, Western food or Japanese food, you’ll find</w:t>
      </w:r>
      <w:r w:rsidR="0095366F">
        <w:rPr>
          <w:rFonts w:ascii="Times New Roman" w:eastAsia="宋体" w:hAnsi="Times New Roman" w:cs="Times New Roman" w:hint="eastAsia"/>
          <w:szCs w:val="21"/>
        </w:rPr>
        <w:t xml:space="preserve"> it </w:t>
      </w:r>
      <w:r w:rsidRPr="000365F5">
        <w:rPr>
          <w:rFonts w:ascii="Times New Roman" w:hAnsi="Times New Roman" w:cs="Times New Roman"/>
        </w:rPr>
        <w:t>(</w:t>
      </w:r>
      <w:r w:rsidRPr="000365F5">
        <w:rPr>
          <w:rFonts w:ascii="Times New Roman" w:hAnsi="Times New Roman" w:cs="Times New Roman" w:hint="eastAsia"/>
        </w:rPr>
        <w:t>6</w:t>
      </w:r>
      <w:r>
        <w:rPr>
          <w:rFonts w:ascii="Times New Roman" w:hAnsi="Times New Roman" w:cs="Times New Roman" w:hint="eastAsia"/>
        </w:rPr>
        <w:t>9</w:t>
      </w:r>
      <w:r w:rsidR="0095366F">
        <w:rPr>
          <w:rFonts w:ascii="Times New Roman" w:hAnsi="Times New Roman" w:cs="Times New Roman"/>
        </w:rPr>
        <w:t>)_</w:t>
      </w:r>
      <w:r w:rsidR="0095366F">
        <w:rPr>
          <w:rFonts w:ascii="Times New Roman" w:hAnsi="Times New Roman" w:cs="Times New Roman"/>
        </w:rPr>
        <w:t>______</w:t>
      </w:r>
      <w:r w:rsidRPr="00D700E7">
        <w:rPr>
          <w:rFonts w:ascii="Times New Roman" w:eastAsia="宋体" w:hAnsi="Times New Roman" w:cs="Times New Roman"/>
          <w:szCs w:val="21"/>
        </w:rPr>
        <w:t xml:space="preserve">in Singapore! </w:t>
      </w:r>
    </w:p>
    <w:p w:rsidR="00D700E7" w:rsidRPr="00D700E7" w:rsidP="00D700E7">
      <w:pPr>
        <w:ind w:firstLine="315" w:firstLineChars="150"/>
        <w:rPr>
          <w:rFonts w:ascii="Times New Roman" w:eastAsia="宋体" w:hAnsi="Times New Roman" w:cs="Times New Roman"/>
          <w:szCs w:val="21"/>
        </w:rPr>
      </w:pPr>
      <w:r w:rsidRPr="00D700E7">
        <w:rPr>
          <w:rFonts w:ascii="Times New Roman" w:eastAsia="宋体" w:hAnsi="Times New Roman" w:cs="Times New Roman"/>
          <w:szCs w:val="21"/>
        </w:rPr>
        <w:t>Singapore has a Night Safari. At the Night Safari, you can watch these animals in a more natural</w:t>
      </w:r>
      <w:r w:rsidRPr="00D700E7">
        <w:rPr>
          <w:rFonts w:ascii="Times New Roman" w:eastAsia="宋体" w:hAnsi="Times New Roman" w:cs="Times New Roman" w:hint="eastAsia"/>
          <w:szCs w:val="21"/>
        </w:rPr>
        <w:t xml:space="preserve"> </w:t>
      </w:r>
      <w:r w:rsidRPr="00D700E7">
        <w:rPr>
          <w:rFonts w:ascii="Times New Roman" w:eastAsia="宋体" w:hAnsi="Times New Roman" w:cs="Times New Roman"/>
          <w:szCs w:val="21"/>
        </w:rPr>
        <w:t>environment than in a normal zoo. One great thing about</w:t>
      </w:r>
      <w:r w:rsidRPr="00D700E7">
        <w:rPr>
          <w:rFonts w:ascii="Times New Roman" w:eastAsia="宋体" w:hAnsi="Times New Roman" w:cs="Times New Roman" w:hint="eastAsia"/>
          <w:szCs w:val="21"/>
        </w:rPr>
        <w:t xml:space="preserve"> </w:t>
      </w:r>
      <w:r w:rsidRPr="00D700E7">
        <w:rPr>
          <w:rFonts w:ascii="Times New Roman" w:eastAsia="宋体" w:hAnsi="Times New Roman" w:cs="Times New Roman"/>
          <w:szCs w:val="21"/>
        </w:rPr>
        <w:t xml:space="preserve">Singapore is that the temperature is almost the same all year round. This is because the island is so close to the equator. So you can choose to </w:t>
      </w:r>
      <w:r w:rsidRPr="00D700E7">
        <w:rPr>
          <w:rFonts w:ascii="Times New Roman" w:eastAsia="宋体" w:hAnsi="Times New Roman" w:cs="Times New Roman"/>
          <w:szCs w:val="21"/>
        </w:rPr>
        <w:t>go</w:t>
      </w:r>
      <w:r w:rsidRPr="000365F5">
        <w:rPr>
          <w:rFonts w:ascii="Times New Roman" w:hAnsi="Times New Roman" w:cs="Times New Roman"/>
        </w:rPr>
        <w:t>(</w:t>
      </w:r>
      <w:r>
        <w:rPr>
          <w:rFonts w:ascii="Times New Roman" w:hAnsi="Times New Roman" w:cs="Times New Roman" w:hint="eastAsia"/>
        </w:rPr>
        <w:t>70</w:t>
      </w:r>
      <w:r w:rsidRPr="000365F5">
        <w:rPr>
          <w:rFonts w:ascii="Times New Roman" w:hAnsi="Times New Roman" w:cs="Times New Roman"/>
        </w:rPr>
        <w:t>)_________</w:t>
      </w:r>
      <w:r w:rsidR="00B15789">
        <w:rPr>
          <w:rFonts w:ascii="Times New Roman" w:eastAsia="宋体" w:hAnsi="Times New Roman" w:cs="Times New Roman"/>
          <w:szCs w:val="21"/>
        </w:rPr>
        <w:t>you like —</w:t>
      </w:r>
      <w:r w:rsidRPr="00D700E7">
        <w:rPr>
          <w:rFonts w:ascii="Times New Roman" w:eastAsia="宋体" w:hAnsi="Times New Roman" w:cs="Times New Roman"/>
          <w:szCs w:val="21"/>
        </w:rPr>
        <w:t>spring, summer autumn or winter. And, of course, it’s not too far from China</w:t>
      </w:r>
      <w:r w:rsidR="000E2595">
        <w:rPr>
          <w:rFonts w:ascii="Times New Roman" w:eastAsia="宋体" w:hAnsi="Times New Roman" w:cs="Times New Roman" w:hint="eastAsia"/>
          <w:szCs w:val="21"/>
        </w:rPr>
        <w:t>.</w:t>
      </w:r>
    </w:p>
    <w:p w:rsidR="000365F5" w:rsidRPr="00D700E7" w:rsidP="00D700E7">
      <w:pPr>
        <w:ind w:firstLine="210" w:firstLineChars="100"/>
        <w:rPr>
          <w:rFonts w:ascii="Times New Roman" w:eastAsia="宋体" w:hAnsi="Times New Roman" w:cs="Times New Roman"/>
          <w:color w:val="FF0000"/>
          <w:szCs w:val="21"/>
        </w:rPr>
      </w:pPr>
      <w:r w:rsidRPr="000365F5">
        <w:rPr>
          <w:rFonts w:ascii="宋体" w:eastAsia="宋体" w:hAnsi="宋体" w:cs="宋体" w:hint="eastAsia"/>
          <w:b/>
          <w:color w:val="000000"/>
          <w:szCs w:val="21"/>
        </w:rPr>
        <w:t>五、补全对话（</w:t>
      </w:r>
      <w:r w:rsidRPr="000365F5">
        <w:rPr>
          <w:rFonts w:ascii="Times New Roman" w:eastAsia="Times New Roman" w:hAnsi="Times New Roman"/>
          <w:b/>
          <w:color w:val="000000"/>
          <w:szCs w:val="21"/>
        </w:rPr>
        <w:t>5</w:t>
      </w:r>
      <w:r w:rsidRPr="000365F5">
        <w:rPr>
          <w:rFonts w:ascii="宋体" w:eastAsia="宋体" w:hAnsi="宋体" w:cs="宋体" w:hint="eastAsia"/>
          <w:b/>
          <w:color w:val="000000"/>
          <w:szCs w:val="21"/>
        </w:rPr>
        <w:t>小题，每小题</w:t>
      </w:r>
      <w:r w:rsidRPr="000365F5">
        <w:rPr>
          <w:rFonts w:ascii="Times New Roman" w:eastAsia="Times New Roman" w:hAnsi="Times New Roman"/>
          <w:b/>
          <w:color w:val="000000"/>
          <w:szCs w:val="21"/>
        </w:rPr>
        <w:t>2</w:t>
      </w:r>
      <w:r w:rsidRPr="000365F5">
        <w:rPr>
          <w:rFonts w:ascii="宋体" w:eastAsia="宋体" w:hAnsi="宋体" w:cs="宋体" w:hint="eastAsia"/>
          <w:b/>
          <w:color w:val="000000"/>
          <w:szCs w:val="21"/>
        </w:rPr>
        <w:t>分，共</w:t>
      </w:r>
      <w:r w:rsidRPr="000365F5">
        <w:rPr>
          <w:rFonts w:ascii="Times New Roman" w:eastAsia="Times New Roman" w:hAnsi="Times New Roman"/>
          <w:b/>
          <w:color w:val="000000"/>
          <w:szCs w:val="21"/>
        </w:rPr>
        <w:t>10</w:t>
      </w:r>
      <w:r w:rsidRPr="000365F5">
        <w:rPr>
          <w:rFonts w:ascii="宋体" w:eastAsia="宋体" w:hAnsi="宋体" w:cs="宋体" w:hint="eastAsia"/>
          <w:b/>
          <w:color w:val="000000"/>
          <w:szCs w:val="21"/>
        </w:rPr>
        <w:t>分）</w:t>
      </w:r>
    </w:p>
    <w:p w:rsidR="000365F5" w:rsidRPr="000365F5" w:rsidP="000365F5">
      <w:pPr>
        <w:spacing w:line="440" w:lineRule="exact"/>
        <w:ind w:firstLine="420"/>
        <w:rPr>
          <w:rFonts w:ascii="Times New Roman" w:eastAsia="宋体" w:hAnsi="Times New Roman" w:cs="Times New Roman"/>
          <w:color w:val="000000"/>
          <w:szCs w:val="21"/>
        </w:rPr>
      </w:pPr>
      <w:r w:rsidRPr="000365F5">
        <w:rPr>
          <w:rFonts w:ascii="Times New Roman" w:eastAsia="宋体" w:hAnsi="Times New Roman" w:cs="Times New Roman"/>
          <w:color w:val="000000"/>
          <w:szCs w:val="21"/>
        </w:rPr>
        <w:t>根据下面的对话情景，在每个空白处填上一个适当的句子，使对话的意思连贯、完整。</w:t>
      </w:r>
    </w:p>
    <w:p w:rsidR="000365F5" w:rsidRPr="000365F5" w:rsidP="000365F5">
      <w:pPr>
        <w:adjustRightInd w:val="0"/>
        <w:snapToGrid w:val="0"/>
        <w:rPr>
          <w:rFonts w:ascii="Times New Roman" w:eastAsia="宋体" w:hAnsi="Times New Roman" w:cs="Times New Roman"/>
          <w:szCs w:val="21"/>
        </w:rPr>
      </w:pPr>
      <w:r w:rsidRPr="000365F5">
        <w:rPr>
          <w:rFonts w:ascii="Times New Roman" w:eastAsia="宋体" w:hAnsi="Times New Roman" w:cs="Times New Roman"/>
          <w:szCs w:val="21"/>
        </w:rPr>
        <w:t>A:</w:t>
      </w:r>
      <w:r w:rsidRPr="000365F5">
        <w:rPr>
          <w:rFonts w:ascii="Times New Roman" w:eastAsia="宋体" w:hAnsi="Times New Roman" w:cs="Times New Roman" w:hint="eastAsia"/>
          <w:szCs w:val="21"/>
        </w:rPr>
        <w:t xml:space="preserve"> Hi, Sally. </w:t>
      </w:r>
      <w:r w:rsidRPr="000365F5">
        <w:rPr>
          <w:rFonts w:ascii="Times New Roman" w:eastAsia="宋体" w:hAnsi="Times New Roman" w:cs="Times New Roman"/>
          <w:szCs w:val="21"/>
        </w:rPr>
        <w:t>I</w:t>
      </w:r>
      <w:r w:rsidRPr="000365F5">
        <w:rPr>
          <w:rFonts w:ascii="Times New Roman" w:eastAsia="宋体" w:hAnsi="Times New Roman" w:cs="Times New Roman" w:hint="eastAsia"/>
          <w:szCs w:val="21"/>
        </w:rPr>
        <w:t xml:space="preserve"> haven</w:t>
      </w:r>
      <w:r w:rsidRPr="000365F5">
        <w:rPr>
          <w:rFonts w:ascii="Times New Roman" w:eastAsia="宋体" w:hAnsi="Times New Roman" w:cs="Times New Roman"/>
          <w:szCs w:val="21"/>
        </w:rPr>
        <w:t>’</w:t>
      </w:r>
      <w:r w:rsidRPr="000365F5">
        <w:rPr>
          <w:rFonts w:ascii="Times New Roman" w:eastAsia="宋体" w:hAnsi="Times New Roman" w:cs="Times New Roman" w:hint="eastAsia"/>
          <w:szCs w:val="21"/>
        </w:rPr>
        <w:t>t seen you for a long time.71______________________?</w:t>
      </w:r>
    </w:p>
    <w:p w:rsidR="000365F5" w:rsidRPr="000365F5" w:rsidP="000365F5">
      <w:pPr>
        <w:adjustRightInd w:val="0"/>
        <w:snapToGrid w:val="0"/>
        <w:rPr>
          <w:rFonts w:ascii="Times New Roman" w:eastAsia="宋体" w:hAnsi="Times New Roman" w:cs="Times New Roman"/>
          <w:szCs w:val="21"/>
        </w:rPr>
      </w:pPr>
      <w:r w:rsidRPr="000365F5">
        <w:rPr>
          <w:rFonts w:ascii="Times New Roman" w:eastAsia="宋体" w:hAnsi="Times New Roman" w:cs="Times New Roman"/>
          <w:szCs w:val="21"/>
        </w:rPr>
        <w:t>B:</w:t>
      </w:r>
      <w:r w:rsidRPr="000365F5">
        <w:rPr>
          <w:rFonts w:ascii="Times New Roman" w:eastAsia="宋体" w:hAnsi="Times New Roman" w:cs="Times New Roman" w:hint="eastAsia"/>
          <w:szCs w:val="21"/>
        </w:rPr>
        <w:t xml:space="preserve"> I went to Egypt to have a trip</w:t>
      </w:r>
      <w:r w:rsidRPr="000365F5">
        <w:rPr>
          <w:rFonts w:ascii="Times New Roman" w:eastAsia="宋体" w:hAnsi="Times New Roman" w:cs="Times New Roman"/>
          <w:szCs w:val="21"/>
        </w:rPr>
        <w:t>.</w:t>
      </w:r>
      <w:r w:rsidRPr="000365F5">
        <w:rPr>
          <w:rFonts w:ascii="Times New Roman" w:eastAsia="宋体" w:hAnsi="Times New Roman" w:cs="Times New Roman" w:hint="eastAsia"/>
          <w:szCs w:val="21"/>
        </w:rPr>
        <w:t xml:space="preserve"> </w:t>
      </w:r>
    </w:p>
    <w:p w:rsidR="000365F5" w:rsidRPr="000365F5" w:rsidP="000365F5">
      <w:pPr>
        <w:adjustRightInd w:val="0"/>
        <w:snapToGrid w:val="0"/>
        <w:rPr>
          <w:rFonts w:ascii="Times New Roman" w:eastAsia="宋体" w:hAnsi="Times New Roman" w:cs="Times New Roman"/>
          <w:szCs w:val="21"/>
        </w:rPr>
      </w:pPr>
      <w:r w:rsidRPr="000365F5">
        <w:rPr>
          <w:rFonts w:ascii="Times New Roman" w:eastAsia="宋体" w:hAnsi="Times New Roman" w:cs="Times New Roman" w:hint="eastAsia"/>
          <w:szCs w:val="21"/>
        </w:rPr>
        <w:t>A: 72___________________________?</w:t>
      </w:r>
    </w:p>
    <w:p w:rsidR="000365F5" w:rsidRPr="000365F5" w:rsidP="000365F5">
      <w:pPr>
        <w:adjustRightInd w:val="0"/>
        <w:snapToGrid w:val="0"/>
        <w:rPr>
          <w:rFonts w:ascii="Times New Roman" w:eastAsia="宋体" w:hAnsi="Times New Roman" w:cs="Times New Roman"/>
          <w:szCs w:val="21"/>
        </w:rPr>
      </w:pPr>
      <w:r w:rsidRPr="000365F5">
        <w:rPr>
          <w:rFonts w:ascii="Times New Roman" w:eastAsia="宋体" w:hAnsi="Times New Roman" w:cs="Times New Roman" w:hint="eastAsia"/>
          <w:szCs w:val="21"/>
        </w:rPr>
        <w:t>B</w:t>
      </w:r>
      <w:r w:rsidRPr="000365F5">
        <w:rPr>
          <w:rFonts w:ascii="Times New Roman" w:eastAsia="宋体" w:hAnsi="Times New Roman" w:cs="Times New Roman"/>
          <w:szCs w:val="21"/>
        </w:rPr>
        <w:t xml:space="preserve">: </w:t>
      </w:r>
      <w:r w:rsidRPr="000365F5">
        <w:rPr>
          <w:rFonts w:ascii="Times New Roman" w:eastAsia="宋体" w:hAnsi="Times New Roman" w:cs="Times New Roman" w:hint="eastAsia"/>
          <w:szCs w:val="21"/>
        </w:rPr>
        <w:t>I</w:t>
      </w:r>
      <w:r w:rsidRPr="000365F5">
        <w:rPr>
          <w:rFonts w:ascii="Times New Roman" w:eastAsia="宋体" w:hAnsi="Times New Roman" w:cs="Times New Roman"/>
          <w:szCs w:val="21"/>
        </w:rPr>
        <w:t>’</w:t>
      </w:r>
      <w:r w:rsidRPr="000365F5">
        <w:rPr>
          <w:rFonts w:ascii="Times New Roman" w:eastAsia="宋体" w:hAnsi="Times New Roman" w:cs="Times New Roman" w:hint="eastAsia"/>
          <w:szCs w:val="21"/>
        </w:rPr>
        <w:t xml:space="preserve">ve been there for ten days. </w:t>
      </w:r>
    </w:p>
    <w:p w:rsidR="000365F5" w:rsidRPr="000365F5" w:rsidP="000365F5">
      <w:pPr>
        <w:adjustRightInd w:val="0"/>
        <w:snapToGrid w:val="0"/>
        <w:rPr>
          <w:rFonts w:ascii="Times New Roman" w:eastAsia="宋体" w:hAnsi="Times New Roman" w:cs="Times New Roman"/>
          <w:szCs w:val="21"/>
        </w:rPr>
      </w:pPr>
      <w:r w:rsidRPr="000365F5">
        <w:rPr>
          <w:rFonts w:ascii="Times New Roman" w:eastAsia="宋体" w:hAnsi="Times New Roman" w:cs="Times New Roman" w:hint="eastAsia"/>
          <w:szCs w:val="21"/>
        </w:rPr>
        <w:t>A: 7</w:t>
      </w:r>
      <w:r w:rsidRPr="000365F5">
        <w:rPr>
          <w:rFonts w:ascii="Times New Roman" w:eastAsia="宋体" w:hAnsi="Times New Roman" w:cs="Times New Roman"/>
          <w:szCs w:val="21"/>
        </w:rPr>
        <w:t>3______________________</w:t>
      </w:r>
      <w:r w:rsidRPr="000365F5">
        <w:rPr>
          <w:rFonts w:ascii="Times New Roman" w:eastAsia="宋体" w:hAnsi="Times New Roman" w:cs="Times New Roman" w:hint="eastAsia"/>
          <w:szCs w:val="21"/>
        </w:rPr>
        <w:t>?</w:t>
      </w:r>
    </w:p>
    <w:p w:rsidR="000365F5" w:rsidRPr="000365F5" w:rsidP="000365F5">
      <w:pPr>
        <w:adjustRightInd w:val="0"/>
        <w:snapToGrid w:val="0"/>
        <w:rPr>
          <w:rFonts w:ascii="Times New Roman" w:eastAsia="宋体" w:hAnsi="Times New Roman" w:cs="Times New Roman"/>
          <w:szCs w:val="21"/>
        </w:rPr>
      </w:pPr>
      <w:r w:rsidRPr="000365F5">
        <w:rPr>
          <w:rFonts w:ascii="Times New Roman" w:eastAsia="宋体" w:hAnsi="Times New Roman" w:cs="Times New Roman"/>
          <w:szCs w:val="21"/>
        </w:rPr>
        <w:t>B:</w:t>
      </w:r>
      <w:r w:rsidRPr="000365F5">
        <w:rPr>
          <w:rFonts w:ascii="Times New Roman" w:eastAsia="宋体" w:hAnsi="Times New Roman" w:cs="Times New Roman" w:hint="eastAsia"/>
          <w:szCs w:val="21"/>
        </w:rPr>
        <w:t xml:space="preserve"> It is one of the oldest countries in the world</w:t>
      </w:r>
      <w:r w:rsidRPr="000365F5">
        <w:rPr>
          <w:rFonts w:ascii="Times New Roman" w:eastAsia="宋体" w:hAnsi="Times New Roman" w:cs="Times New Roman"/>
          <w:szCs w:val="21"/>
        </w:rPr>
        <w:t>.</w:t>
      </w:r>
      <w:r w:rsidRPr="000365F5">
        <w:rPr>
          <w:rFonts w:ascii="Times New Roman" w:eastAsia="宋体" w:hAnsi="Times New Roman" w:cs="Times New Roman" w:hint="eastAsia"/>
          <w:szCs w:val="21"/>
        </w:rPr>
        <w:t xml:space="preserve"> It</w:t>
      </w:r>
      <w:r w:rsidRPr="000365F5">
        <w:rPr>
          <w:rFonts w:ascii="Times New Roman" w:eastAsia="宋体" w:hAnsi="Times New Roman" w:cs="Times New Roman"/>
          <w:szCs w:val="21"/>
        </w:rPr>
        <w:t>’</w:t>
      </w:r>
      <w:r w:rsidRPr="000365F5">
        <w:rPr>
          <w:rFonts w:ascii="Times New Roman" w:eastAsia="宋体" w:hAnsi="Times New Roman" w:cs="Times New Roman" w:hint="eastAsia"/>
          <w:szCs w:val="21"/>
        </w:rPr>
        <w:t xml:space="preserve">s beautiful and has long history. </w:t>
      </w:r>
    </w:p>
    <w:p w:rsidR="000365F5" w:rsidRPr="000365F5" w:rsidP="000365F5">
      <w:pPr>
        <w:adjustRightInd w:val="0"/>
        <w:snapToGrid w:val="0"/>
        <w:rPr>
          <w:rFonts w:ascii="Times New Roman" w:eastAsia="宋体" w:hAnsi="Times New Roman" w:cs="Times New Roman"/>
          <w:szCs w:val="21"/>
        </w:rPr>
      </w:pPr>
      <w:r w:rsidRPr="000365F5">
        <w:rPr>
          <w:rFonts w:ascii="Times New Roman" w:eastAsia="宋体" w:hAnsi="Times New Roman" w:cs="Times New Roman" w:hint="eastAsia"/>
          <w:szCs w:val="21"/>
        </w:rPr>
        <w:t>A: 7</w:t>
      </w:r>
      <w:r w:rsidRPr="000365F5">
        <w:rPr>
          <w:rFonts w:ascii="Times New Roman" w:eastAsia="宋体" w:hAnsi="Times New Roman" w:cs="Times New Roman"/>
          <w:szCs w:val="21"/>
        </w:rPr>
        <w:t>4</w:t>
      </w:r>
      <w:r w:rsidRPr="000365F5">
        <w:rPr>
          <w:rFonts w:ascii="Times New Roman" w:eastAsia="宋体" w:hAnsi="Times New Roman" w:cs="Times New Roman" w:hint="eastAsia"/>
          <w:szCs w:val="21"/>
        </w:rPr>
        <w:t xml:space="preserve">________________________? </w:t>
      </w:r>
    </w:p>
    <w:p w:rsidR="000365F5" w:rsidRPr="000365F5" w:rsidP="000365F5">
      <w:pPr>
        <w:adjustRightInd w:val="0"/>
        <w:snapToGrid w:val="0"/>
        <w:rPr>
          <w:rFonts w:ascii="Times New Roman" w:eastAsia="宋体" w:hAnsi="Times New Roman" w:cs="Times New Roman"/>
          <w:szCs w:val="21"/>
        </w:rPr>
      </w:pPr>
      <w:r w:rsidRPr="000365F5">
        <w:rPr>
          <w:rFonts w:ascii="Times New Roman" w:eastAsia="宋体" w:hAnsi="Times New Roman" w:cs="Times New Roman" w:hint="eastAsia"/>
          <w:szCs w:val="21"/>
        </w:rPr>
        <w:t>B: I went there with my parents.</w:t>
      </w:r>
    </w:p>
    <w:p w:rsidR="000365F5" w:rsidRPr="000365F5" w:rsidP="000365F5">
      <w:pPr>
        <w:adjustRightInd w:val="0"/>
        <w:snapToGrid w:val="0"/>
        <w:rPr>
          <w:rFonts w:ascii="Times New Roman" w:eastAsia="宋体" w:hAnsi="Times New Roman" w:cs="Times New Roman"/>
          <w:szCs w:val="21"/>
        </w:rPr>
      </w:pPr>
      <w:r w:rsidRPr="000365F5">
        <w:rPr>
          <w:rFonts w:ascii="Times New Roman" w:eastAsia="宋体" w:hAnsi="Times New Roman" w:cs="Times New Roman" w:hint="eastAsia"/>
          <w:szCs w:val="21"/>
        </w:rPr>
        <w:t>A: Have you seen the Nile?</w:t>
      </w:r>
    </w:p>
    <w:p w:rsidR="000365F5" w:rsidRPr="000365F5" w:rsidP="000365F5">
      <w:pPr>
        <w:adjustRightInd w:val="0"/>
        <w:snapToGrid w:val="0"/>
        <w:rPr>
          <w:rFonts w:ascii="Times New Roman" w:eastAsia="宋体" w:hAnsi="Times New Roman" w:cs="Times New Roman"/>
          <w:kern w:val="0"/>
          <w:szCs w:val="21"/>
        </w:rPr>
      </w:pPr>
      <w:r w:rsidRPr="000365F5">
        <w:rPr>
          <w:rFonts w:ascii="Times New Roman" w:eastAsia="宋体" w:hAnsi="Times New Roman" w:cs="Times New Roman"/>
          <w:szCs w:val="21"/>
        </w:rPr>
        <w:t xml:space="preserve">B: </w:t>
      </w:r>
      <w:r w:rsidRPr="000365F5">
        <w:rPr>
          <w:rFonts w:ascii="Times New Roman" w:eastAsia="宋体" w:hAnsi="Times New Roman" w:cs="Times New Roman" w:hint="eastAsia"/>
          <w:szCs w:val="21"/>
        </w:rPr>
        <w:t>Of course</w:t>
      </w:r>
      <w:r w:rsidRPr="000365F5">
        <w:rPr>
          <w:rFonts w:ascii="Times New Roman" w:eastAsia="宋体" w:hAnsi="Times New Roman" w:cs="Times New Roman"/>
          <w:szCs w:val="21"/>
        </w:rPr>
        <w:t>.</w:t>
      </w:r>
      <w:r w:rsidRPr="000365F5">
        <w:rPr>
          <w:rFonts w:ascii="Times New Roman" w:eastAsia="宋体" w:hAnsi="Times New Roman" w:cs="Times New Roman" w:hint="eastAsia"/>
          <w:szCs w:val="21"/>
        </w:rPr>
        <w:t>7</w:t>
      </w:r>
      <w:r w:rsidRPr="000365F5">
        <w:rPr>
          <w:rFonts w:ascii="Times New Roman" w:eastAsia="宋体" w:hAnsi="Times New Roman" w:cs="Times New Roman"/>
          <w:szCs w:val="21"/>
        </w:rPr>
        <w:t>5</w:t>
      </w:r>
      <w:r w:rsidRPr="000365F5">
        <w:rPr>
          <w:rFonts w:ascii="Times New Roman" w:eastAsia="宋体" w:hAnsi="Times New Roman" w:cs="Times New Roman" w:hint="eastAsia"/>
          <w:szCs w:val="21"/>
        </w:rPr>
        <w:t>____________________. The Yang</w:t>
      </w:r>
      <w:r w:rsidRPr="000365F5">
        <w:rPr>
          <w:rFonts w:ascii="Times New Roman" w:eastAsia="宋体" w:hAnsi="Times New Roman" w:cs="Times New Roman" w:hint="eastAsia"/>
          <w:kern w:val="0"/>
          <w:szCs w:val="21"/>
        </w:rPr>
        <w:t>tze River is only the longest in Asia.</w:t>
      </w:r>
    </w:p>
    <w:p w:rsidR="000365F5" w:rsidRPr="000365F5" w:rsidP="000365F5">
      <w:pPr>
        <w:rPr>
          <w:b/>
        </w:rPr>
      </w:pPr>
      <w:r w:rsidRPr="000365F5">
        <w:rPr>
          <w:b/>
        </w:rPr>
        <w:t>六、书面表达（</w:t>
      </w:r>
      <w:r w:rsidRPr="000365F5">
        <w:rPr>
          <w:b/>
        </w:rPr>
        <w:t>20</w:t>
      </w:r>
      <w:r w:rsidRPr="000365F5">
        <w:rPr>
          <w:b/>
        </w:rPr>
        <w:t>分</w:t>
      </w:r>
      <w:r w:rsidRPr="000365F5">
        <w:rPr>
          <w:rFonts w:hint="eastAsia"/>
          <w:b/>
        </w:rPr>
        <w:t>）</w:t>
      </w:r>
    </w:p>
    <w:p w:rsidR="000365F5" w:rsidRPr="000365F5" w:rsidP="000365F5">
      <w:pPr>
        <w:rPr>
          <w:rFonts w:ascii="Times New Roman" w:eastAsia="宋体" w:hAnsi="Times New Roman" w:cs="Times New Roman"/>
          <w:szCs w:val="24"/>
        </w:rPr>
      </w:pPr>
      <w:r w:rsidRPr="000365F5">
        <w:rPr>
          <w:rFonts w:ascii="Times New Roman" w:eastAsia="宋体" w:hAnsi="Times New Roman" w:cs="Times New Roman" w:hint="eastAsia"/>
          <w:szCs w:val="24"/>
        </w:rPr>
        <w:t xml:space="preserve">    </w:t>
      </w:r>
      <w:r w:rsidRPr="000365F5">
        <w:rPr>
          <w:rFonts w:ascii="Times New Roman" w:eastAsia="宋体" w:hAnsi="Times New Roman" w:cs="Times New Roman"/>
          <w:szCs w:val="24"/>
        </w:rPr>
        <w:t>生活中有没有一件物品对你来说意义非凡？它或许是本书，或许是一个玩具，或许是</w:t>
      </w:r>
      <w:r w:rsidRPr="000365F5">
        <w:rPr>
          <w:rFonts w:ascii="Times New Roman" w:eastAsia="宋体" w:hAnsi="Times New Roman" w:cs="Times New Roman"/>
          <w:spacing w:val="55"/>
          <w:szCs w:val="24"/>
        </w:rPr>
        <w:t xml:space="preserve"> </w:t>
      </w:r>
      <w:r w:rsidRPr="000365F5">
        <w:rPr>
          <w:rFonts w:ascii="Times New Roman" w:eastAsia="宋体" w:hAnsi="Times New Roman" w:cs="Times New Roman"/>
          <w:szCs w:val="24"/>
        </w:rPr>
        <w:t>家里的一个老物件</w:t>
      </w:r>
      <w:r w:rsidRPr="000365F5">
        <w:rPr>
          <w:rFonts w:ascii="Times New Roman" w:eastAsia="宋体" w:hAnsi="Times New Roman" w:cs="Times New Roman"/>
          <w:szCs w:val="24"/>
        </w:rPr>
        <w:t>……</w:t>
      </w:r>
    </w:p>
    <w:p w:rsidR="000365F5" w:rsidRPr="000365F5" w:rsidP="000365F5">
      <w:pPr>
        <w:rPr>
          <w:rFonts w:ascii="Times New Roman" w:eastAsia="宋体" w:hAnsi="Times New Roman" w:cs="Times New Roman"/>
          <w:szCs w:val="24"/>
        </w:rPr>
      </w:pPr>
      <w:r w:rsidRPr="000365F5">
        <w:rPr>
          <w:rFonts w:ascii="Times New Roman" w:eastAsia="宋体" w:hAnsi="Times New Roman" w:cs="Times New Roman" w:hint="eastAsia"/>
          <w:szCs w:val="24"/>
        </w:rPr>
        <w:tab/>
      </w:r>
      <w:r w:rsidRPr="000365F5">
        <w:rPr>
          <w:rFonts w:ascii="Times New Roman" w:eastAsia="宋体" w:hAnsi="Times New Roman" w:cs="Times New Roman"/>
          <w:szCs w:val="24"/>
          <w:lang w:eastAsia="en-US"/>
        </w:rPr>
        <w:t>某英文</w:t>
      </w:r>
      <w:r w:rsidR="00636BB1">
        <w:rPr>
          <w:rFonts w:ascii="Times New Roman" w:eastAsia="宋体" w:hAnsi="Times New Roman" w:cs="Times New Roman" w:hint="eastAsia"/>
          <w:szCs w:val="24"/>
        </w:rPr>
        <w:t>报社</w:t>
      </w:r>
      <w:r w:rsidRPr="000365F5">
        <w:rPr>
          <w:rFonts w:ascii="Times New Roman" w:eastAsia="宋体" w:hAnsi="Times New Roman" w:cs="Times New Roman"/>
          <w:szCs w:val="24"/>
          <w:lang w:eastAsia="en-US"/>
        </w:rPr>
        <w:t>正在开展题为</w:t>
      </w:r>
      <w:r w:rsidRPr="000365F5">
        <w:rPr>
          <w:rFonts w:ascii="Times New Roman" w:eastAsia="宋体" w:hAnsi="Times New Roman" w:cs="Times New Roman"/>
          <w:szCs w:val="24"/>
          <w:lang w:eastAsia="en-US"/>
        </w:rPr>
        <w:t>“</w:t>
      </w:r>
      <w:r w:rsidRPr="000365F5">
        <w:rPr>
          <w:rFonts w:ascii="Times New Roman" w:eastAsia="Times New Roman" w:hAnsi="Times New Roman" w:cs="Times New Roman"/>
          <w:szCs w:val="24"/>
          <w:lang w:eastAsia="en-US"/>
        </w:rPr>
        <w:t>Something</w:t>
      </w:r>
      <w:r w:rsidRPr="000365F5">
        <w:rPr>
          <w:rFonts w:ascii="Times New Roman" w:eastAsia="Times New Roman" w:hAnsi="Times New Roman" w:cs="Times New Roman"/>
          <w:szCs w:val="24"/>
          <w:lang w:eastAsia="en-US"/>
        </w:rPr>
        <w:t xml:space="preserve"> </w:t>
      </w:r>
      <w:r w:rsidRPr="000365F5">
        <w:rPr>
          <w:rFonts w:ascii="Times New Roman" w:eastAsia="Times New Roman" w:hAnsi="Times New Roman" w:cs="Times New Roman"/>
          <w:spacing w:val="-1"/>
          <w:szCs w:val="24"/>
          <w:lang w:eastAsia="en-US"/>
        </w:rPr>
        <w:t>Special to</w:t>
      </w:r>
      <w:r w:rsidRPr="000365F5">
        <w:rPr>
          <w:rFonts w:ascii="Times New Roman" w:eastAsia="Times New Roman" w:hAnsi="Times New Roman" w:cs="Times New Roman"/>
          <w:szCs w:val="24"/>
          <w:lang w:eastAsia="en-US"/>
        </w:rPr>
        <w:t xml:space="preserve"> </w:t>
      </w:r>
      <w:r w:rsidRPr="000365F5">
        <w:rPr>
          <w:rFonts w:ascii="Times New Roman" w:eastAsia="Times New Roman" w:hAnsi="Times New Roman" w:cs="Times New Roman"/>
          <w:szCs w:val="24"/>
          <w:lang w:eastAsia="en-US"/>
        </w:rPr>
        <w:t>Me</w:t>
      </w:r>
      <w:r w:rsidRPr="000365F5">
        <w:rPr>
          <w:rFonts w:ascii="Times New Roman" w:eastAsia="宋体" w:hAnsi="Times New Roman" w:cs="Times New Roman"/>
          <w:szCs w:val="24"/>
          <w:lang w:eastAsia="en-US"/>
        </w:rPr>
        <w:t>”</w:t>
      </w:r>
      <w:r w:rsidRPr="000365F5">
        <w:rPr>
          <w:rFonts w:ascii="Times New Roman" w:eastAsia="宋体" w:hAnsi="Times New Roman" w:cs="Times New Roman"/>
          <w:szCs w:val="24"/>
          <w:lang w:eastAsia="en-US"/>
        </w:rPr>
        <w:t>的征文活动</w:t>
      </w:r>
      <w:r w:rsidRPr="000365F5">
        <w:rPr>
          <w:rFonts w:ascii="Times New Roman" w:eastAsia="宋体" w:hAnsi="Times New Roman" w:cs="Times New Roman"/>
          <w:szCs w:val="24"/>
          <w:lang w:eastAsia="en-US"/>
        </w:rPr>
        <w:t>。</w:t>
      </w:r>
      <w:r w:rsidRPr="000365F5">
        <w:rPr>
          <w:rFonts w:ascii="Times New Roman" w:eastAsia="宋体" w:hAnsi="Times New Roman" w:cs="Times New Roman"/>
          <w:szCs w:val="24"/>
        </w:rPr>
        <w:t>假如你是</w:t>
      </w:r>
      <w:r w:rsidR="00636BB1">
        <w:rPr>
          <w:rFonts w:ascii="Times New Roman" w:eastAsia="宋体" w:hAnsi="Times New Roman" w:cs="Times New Roman" w:hint="eastAsia"/>
          <w:szCs w:val="24"/>
        </w:rPr>
        <w:t>马琳</w:t>
      </w:r>
      <w:r w:rsidRPr="000365F5">
        <w:rPr>
          <w:rFonts w:ascii="Times New Roman" w:eastAsia="宋体" w:hAnsi="Times New Roman" w:cs="Times New Roman"/>
          <w:szCs w:val="24"/>
        </w:rPr>
        <w:t>，请用英文写一篇短文投稿，主要内容包括：这个物品是什么，你什么时候得到的，以及它为什么如此特别。</w:t>
      </w:r>
    </w:p>
    <w:p w:rsidR="000365F5" w:rsidRPr="000365F5" w:rsidP="000365F5">
      <w:pPr>
        <w:spacing w:before="15"/>
        <w:ind w:left="120"/>
        <w:rPr>
          <w:rFonts w:ascii="Times New Roman" w:eastAsia="Times New Roman" w:hAnsi="Times New Roman" w:cs="Times New Roman"/>
          <w:kern w:val="0"/>
          <w:szCs w:val="21"/>
          <w:lang w:eastAsia="en-US"/>
        </w:rPr>
      </w:pPr>
      <w:r w:rsidRPr="000365F5">
        <w:rPr>
          <w:rFonts w:ascii="Times New Roman" w:eastAsia="宋体" w:hAnsi="Times New Roman" w:cs="Times New Roman"/>
          <w:bCs/>
          <w:spacing w:val="-1"/>
          <w:kern w:val="0"/>
          <w:szCs w:val="21"/>
          <w:lang w:eastAsia="en-US"/>
        </w:rPr>
        <w:t>提示词语：</w:t>
      </w:r>
      <w:r w:rsidRPr="000365F5">
        <w:rPr>
          <w:rFonts w:ascii="Times New Roman" w:eastAsia="Times New Roman" w:hAnsi="Times New Roman" w:cs="Times New Roman"/>
          <w:spacing w:val="-1"/>
          <w:kern w:val="0"/>
          <w:szCs w:val="21"/>
          <w:lang w:eastAsia="en-US"/>
        </w:rPr>
        <w:t>meaningful</w:t>
      </w:r>
      <w:r w:rsidRPr="000365F5">
        <w:rPr>
          <w:rFonts w:ascii="Times New Roman" w:eastAsia="Times New Roman" w:hAnsi="Times New Roman" w:cs="Times New Roman"/>
          <w:spacing w:val="-1"/>
          <w:kern w:val="0"/>
          <w:szCs w:val="21"/>
          <w:lang w:eastAsia="en-US"/>
        </w:rPr>
        <w:t>,</w:t>
      </w:r>
      <w:r w:rsidRPr="000365F5">
        <w:rPr>
          <w:rFonts w:ascii="Times New Roman" w:eastAsia="Times New Roman" w:hAnsi="Times New Roman" w:cs="Times New Roman"/>
          <w:kern w:val="0"/>
          <w:szCs w:val="21"/>
          <w:lang w:eastAsia="en-US"/>
        </w:rPr>
        <w:t xml:space="preserve"> </w:t>
      </w:r>
      <w:r w:rsidRPr="000365F5">
        <w:rPr>
          <w:rFonts w:ascii="Times New Roman" w:eastAsia="Times New Roman" w:hAnsi="Times New Roman" w:cs="Times New Roman"/>
          <w:spacing w:val="-2"/>
          <w:kern w:val="0"/>
          <w:szCs w:val="21"/>
          <w:lang w:eastAsia="en-US"/>
        </w:rPr>
        <w:t>gift,</w:t>
      </w:r>
      <w:r w:rsidRPr="000365F5">
        <w:rPr>
          <w:rFonts w:ascii="Times New Roman" w:eastAsia="Times New Roman" w:hAnsi="Times New Roman" w:cs="Times New Roman"/>
          <w:kern w:val="0"/>
          <w:szCs w:val="21"/>
          <w:lang w:eastAsia="en-US"/>
        </w:rPr>
        <w:t xml:space="preserve"> </w:t>
      </w:r>
      <w:r w:rsidRPr="000365F5">
        <w:rPr>
          <w:rFonts w:ascii="Times New Roman" w:eastAsia="Times New Roman" w:hAnsi="Times New Roman" w:cs="Times New Roman"/>
          <w:spacing w:val="-2"/>
          <w:kern w:val="0"/>
          <w:szCs w:val="21"/>
          <w:lang w:eastAsia="en-US"/>
        </w:rPr>
        <w:t>remind</w:t>
      </w:r>
    </w:p>
    <w:p w:rsidR="000365F5" w:rsidRPr="000365F5" w:rsidP="000365F5">
      <w:pPr>
        <w:spacing w:before="21"/>
        <w:ind w:left="120"/>
        <w:rPr>
          <w:rFonts w:ascii="Times New Roman" w:eastAsia="Times New Roman" w:hAnsi="Times New Roman" w:cs="Times New Roman"/>
          <w:kern w:val="0"/>
          <w:szCs w:val="21"/>
          <w:lang w:eastAsia="en-US"/>
        </w:rPr>
      </w:pPr>
      <w:r w:rsidRPr="000365F5">
        <w:rPr>
          <w:rFonts w:ascii="Times New Roman" w:eastAsia="宋体" w:hAnsi="Times New Roman" w:cs="Times New Roman"/>
          <w:bCs/>
          <w:spacing w:val="-1"/>
          <w:kern w:val="0"/>
          <w:szCs w:val="21"/>
          <w:lang w:eastAsia="en-US"/>
        </w:rPr>
        <w:t>提示问题：</w:t>
      </w:r>
      <w:r w:rsidRPr="000365F5">
        <w:rPr>
          <w:rFonts w:ascii="Times New Roman" w:eastAsia="Times New Roman" w:hAnsi="Times New Roman" w:cs="Times New Roman"/>
          <w:spacing w:val="-1"/>
          <w:kern w:val="0"/>
          <w:szCs w:val="21"/>
          <w:lang w:eastAsia="en-US"/>
        </w:rPr>
        <w:t>How</w:t>
      </w:r>
      <w:r w:rsidRPr="000365F5">
        <w:rPr>
          <w:rFonts w:ascii="Times New Roman" w:eastAsia="Times New Roman" w:hAnsi="Times New Roman" w:cs="Times New Roman"/>
          <w:spacing w:val="-1"/>
          <w:kern w:val="0"/>
          <w:szCs w:val="21"/>
          <w:lang w:eastAsia="en-US"/>
        </w:rPr>
        <w:t xml:space="preserve"> did</w:t>
      </w:r>
      <w:r w:rsidRPr="000365F5">
        <w:rPr>
          <w:rFonts w:ascii="Times New Roman" w:eastAsia="Times New Roman" w:hAnsi="Times New Roman" w:cs="Times New Roman"/>
          <w:spacing w:val="-3"/>
          <w:kern w:val="0"/>
          <w:szCs w:val="21"/>
          <w:lang w:eastAsia="en-US"/>
        </w:rPr>
        <w:t xml:space="preserve"> </w:t>
      </w:r>
      <w:r w:rsidRPr="000365F5">
        <w:rPr>
          <w:rFonts w:ascii="Times New Roman" w:eastAsia="Times New Roman" w:hAnsi="Times New Roman" w:cs="Times New Roman"/>
          <w:spacing w:val="-2"/>
          <w:kern w:val="0"/>
          <w:szCs w:val="21"/>
          <w:lang w:eastAsia="en-US"/>
        </w:rPr>
        <w:t>you</w:t>
      </w:r>
      <w:r w:rsidRPr="000365F5">
        <w:rPr>
          <w:rFonts w:ascii="Times New Roman" w:eastAsia="Times New Roman" w:hAnsi="Times New Roman" w:cs="Times New Roman"/>
          <w:spacing w:val="2"/>
          <w:kern w:val="0"/>
          <w:szCs w:val="21"/>
          <w:lang w:eastAsia="en-US"/>
        </w:rPr>
        <w:t xml:space="preserve"> </w:t>
      </w:r>
      <w:r w:rsidRPr="000365F5">
        <w:rPr>
          <w:rFonts w:ascii="Times New Roman" w:eastAsia="Times New Roman" w:hAnsi="Times New Roman" w:cs="Times New Roman"/>
          <w:kern w:val="0"/>
          <w:szCs w:val="21"/>
          <w:lang w:eastAsia="en-US"/>
        </w:rPr>
        <w:t>get</w:t>
      </w:r>
      <w:r w:rsidRPr="000365F5">
        <w:rPr>
          <w:rFonts w:ascii="Times New Roman" w:eastAsia="Times New Roman" w:hAnsi="Times New Roman" w:cs="Times New Roman"/>
          <w:spacing w:val="-1"/>
          <w:kern w:val="0"/>
          <w:szCs w:val="21"/>
          <w:lang w:eastAsia="en-US"/>
        </w:rPr>
        <w:t xml:space="preserve"> </w:t>
      </w:r>
      <w:r w:rsidRPr="000365F5">
        <w:rPr>
          <w:rFonts w:ascii="Times New Roman" w:eastAsia="Times New Roman" w:hAnsi="Times New Roman" w:cs="Times New Roman"/>
          <w:spacing w:val="-2"/>
          <w:kern w:val="0"/>
          <w:szCs w:val="21"/>
          <w:lang w:eastAsia="en-US"/>
        </w:rPr>
        <w:t>it?</w:t>
      </w:r>
    </w:p>
    <w:p w:rsidR="000365F5" w:rsidRPr="000365F5" w:rsidP="000365F5">
      <w:pPr>
        <w:spacing w:before="21"/>
        <w:ind w:left="1171"/>
        <w:rPr>
          <w:rFonts w:ascii="Times New Roman" w:eastAsia="Times New Roman" w:hAnsi="Times New Roman" w:cs="Times New Roman"/>
          <w:kern w:val="0"/>
          <w:szCs w:val="21"/>
          <w:lang w:eastAsia="en-US"/>
        </w:rPr>
      </w:pPr>
      <w:r w:rsidRPr="000365F5">
        <w:rPr>
          <w:rFonts w:ascii="Times New Roman" w:eastAsia="Times New Roman" w:hAnsi="Times New Roman" w:cs="Times New Roman"/>
          <w:spacing w:val="-1"/>
          <w:kern w:val="0"/>
          <w:szCs w:val="21"/>
          <w:lang w:eastAsia="en-US"/>
        </w:rPr>
        <w:t>Why</w:t>
      </w:r>
      <w:r w:rsidRPr="000365F5">
        <w:rPr>
          <w:rFonts w:ascii="Times New Roman" w:eastAsia="Times New Roman" w:hAnsi="Times New Roman" w:cs="Times New Roman"/>
          <w:spacing w:val="-5"/>
          <w:kern w:val="0"/>
          <w:szCs w:val="21"/>
          <w:lang w:eastAsia="en-US"/>
        </w:rPr>
        <w:t xml:space="preserve"> </w:t>
      </w:r>
      <w:r w:rsidRPr="000365F5">
        <w:rPr>
          <w:rFonts w:ascii="Times New Roman" w:eastAsia="Times New Roman" w:hAnsi="Times New Roman" w:cs="Times New Roman"/>
          <w:spacing w:val="-1"/>
          <w:kern w:val="0"/>
          <w:szCs w:val="21"/>
          <w:lang w:eastAsia="en-US"/>
        </w:rPr>
        <w:t>is</w:t>
      </w:r>
      <w:r w:rsidRPr="000365F5">
        <w:rPr>
          <w:rFonts w:ascii="Times New Roman" w:eastAsia="Times New Roman" w:hAnsi="Times New Roman" w:cs="Times New Roman"/>
          <w:spacing w:val="2"/>
          <w:kern w:val="0"/>
          <w:szCs w:val="21"/>
          <w:lang w:eastAsia="en-US"/>
        </w:rPr>
        <w:t xml:space="preserve"> </w:t>
      </w:r>
      <w:r w:rsidRPr="000365F5">
        <w:rPr>
          <w:rFonts w:ascii="Times New Roman" w:eastAsia="Times New Roman" w:hAnsi="Times New Roman" w:cs="Times New Roman"/>
          <w:spacing w:val="-1"/>
          <w:kern w:val="0"/>
          <w:szCs w:val="21"/>
          <w:lang w:eastAsia="en-US"/>
        </w:rPr>
        <w:t xml:space="preserve">it special </w:t>
      </w:r>
      <w:r w:rsidRPr="000365F5">
        <w:rPr>
          <w:rFonts w:ascii="Times New Roman" w:eastAsia="Times New Roman" w:hAnsi="Times New Roman" w:cs="Times New Roman"/>
          <w:kern w:val="0"/>
          <w:szCs w:val="21"/>
          <w:lang w:eastAsia="en-US"/>
        </w:rPr>
        <w:t xml:space="preserve">to </w:t>
      </w:r>
      <w:r w:rsidRPr="000365F5">
        <w:rPr>
          <w:rFonts w:ascii="Times New Roman" w:eastAsia="Times New Roman" w:hAnsi="Times New Roman" w:cs="Times New Roman"/>
          <w:spacing w:val="-2"/>
          <w:kern w:val="0"/>
          <w:szCs w:val="21"/>
          <w:lang w:eastAsia="en-US"/>
        </w:rPr>
        <w:t>you?</w:t>
      </w:r>
    </w:p>
    <w:p w:rsidR="000365F5" w:rsidRPr="000365F5" w:rsidP="000365F5">
      <w:pPr>
        <w:rPr>
          <w:rFonts w:ascii="Times New Roman" w:eastAsia="宋体" w:hAnsi="Times New Roman" w:cs="Times New Roman"/>
        </w:rPr>
      </w:pPr>
      <w:r w:rsidRPr="000365F5">
        <w:rPr>
          <w:rFonts w:ascii="Times New Roman" w:eastAsia="宋体" w:hAnsi="Times New Roman" w:cs="Times New Roman" w:hint="eastAsia"/>
        </w:rPr>
        <w:t xml:space="preserve">   </w:t>
      </w:r>
      <w:r w:rsidRPr="000365F5">
        <w:rPr>
          <w:rFonts w:ascii="Times New Roman" w:eastAsia="宋体" w:hAnsi="Times New Roman" w:cs="Times New Roman" w:hint="eastAsia"/>
        </w:rPr>
        <w:t>要求：</w:t>
      </w:r>
      <w:r w:rsidRPr="000365F5">
        <w:rPr>
          <w:rFonts w:ascii="Times New Roman" w:eastAsia="宋体" w:hAnsi="Times New Roman" w:cs="Times New Roman"/>
        </w:rPr>
        <w:tab/>
      </w:r>
    </w:p>
    <w:p w:rsidR="000365F5" w:rsidRPr="000365F5" w:rsidP="000365F5">
      <w:pPr>
        <w:ind w:firstLine="435"/>
        <w:rPr>
          <w:rFonts w:ascii="Times New Roman" w:eastAsia="宋体" w:hAnsi="Times New Roman" w:cs="Times New Roman"/>
        </w:rPr>
      </w:pPr>
      <w:r w:rsidRPr="000365F5">
        <w:rPr>
          <w:rFonts w:ascii="Times New Roman" w:eastAsia="宋体" w:hAnsi="Times New Roman" w:cs="Times New Roman" w:hint="eastAsia"/>
        </w:rPr>
        <w:t xml:space="preserve">1. </w:t>
      </w:r>
      <w:r w:rsidRPr="000365F5">
        <w:rPr>
          <w:rFonts w:ascii="Times New Roman" w:eastAsia="宋体" w:hAnsi="Times New Roman" w:cs="Times New Roman" w:hint="eastAsia"/>
        </w:rPr>
        <w:t>文中不得出现真实姓名和学校名称</w:t>
      </w:r>
      <w:r w:rsidRPr="000365F5">
        <w:rPr>
          <w:rFonts w:ascii="Times New Roman" w:eastAsia="宋体" w:hAnsi="Times New Roman" w:cs="Times New Roman" w:hint="eastAsia"/>
        </w:rPr>
        <w:t>;</w:t>
      </w:r>
    </w:p>
    <w:p w:rsidR="000365F5" w:rsidRPr="000365F5" w:rsidP="000365F5">
      <w:pPr>
        <w:ind w:firstLine="435"/>
        <w:rPr>
          <w:rFonts w:ascii="Times New Roman" w:eastAsia="宋体" w:hAnsi="Times New Roman" w:cs="Times New Roman"/>
        </w:rPr>
      </w:pPr>
      <w:r w:rsidRPr="000365F5">
        <w:rPr>
          <w:rFonts w:ascii="Times New Roman" w:eastAsia="宋体" w:hAnsi="Times New Roman" w:cs="Times New Roman" w:hint="eastAsia"/>
        </w:rPr>
        <w:t xml:space="preserve">2. </w:t>
      </w:r>
      <w:r w:rsidRPr="000365F5">
        <w:rPr>
          <w:rFonts w:ascii="Times New Roman" w:eastAsia="宋体" w:hAnsi="Times New Roman" w:cs="Times New Roman" w:hint="eastAsia"/>
        </w:rPr>
        <w:t>词数</w:t>
      </w:r>
      <w:r w:rsidRPr="000365F5">
        <w:rPr>
          <w:rFonts w:ascii="Times New Roman" w:eastAsia="宋体" w:hAnsi="Times New Roman" w:cs="Times New Roman" w:hint="eastAsia"/>
        </w:rPr>
        <w:t>100</w:t>
      </w:r>
      <w:r w:rsidRPr="000365F5">
        <w:rPr>
          <w:rFonts w:ascii="Times New Roman" w:eastAsia="宋体" w:hAnsi="Times New Roman" w:cs="Times New Roman" w:hint="eastAsia"/>
        </w:rPr>
        <w:t>左右</w:t>
      </w:r>
      <w:r w:rsidRPr="000365F5">
        <w:rPr>
          <w:rFonts w:ascii="Times New Roman" w:eastAsia="宋体" w:hAnsi="Times New Roman" w:cs="Times New Roman" w:hint="eastAsia"/>
        </w:rPr>
        <w:t>(</w:t>
      </w:r>
      <w:r w:rsidRPr="000365F5">
        <w:rPr>
          <w:rFonts w:ascii="Times New Roman" w:eastAsia="宋体" w:hAnsi="Times New Roman" w:cs="Times New Roman" w:hint="eastAsia"/>
        </w:rPr>
        <w:t>开头已给出，不计入总词数</w:t>
      </w:r>
      <w:r w:rsidRPr="000365F5">
        <w:rPr>
          <w:rFonts w:ascii="Times New Roman" w:eastAsia="宋体" w:hAnsi="Times New Roman" w:cs="Times New Roman" w:hint="eastAsia"/>
        </w:rPr>
        <w:t>)</w:t>
      </w:r>
      <w:r w:rsidRPr="000365F5">
        <w:rPr>
          <w:rFonts w:ascii="Times New Roman" w:eastAsia="宋体" w:hAnsi="Times New Roman" w:cs="Times New Roman" w:hint="eastAsia"/>
        </w:rPr>
        <w:t>。</w:t>
      </w:r>
      <w:r w:rsidRPr="000365F5">
        <w:rPr>
          <w:rFonts w:ascii="Times New Roman" w:eastAsia="宋体" w:hAnsi="Times New Roman" w:cs="Times New Roman" w:hint="eastAsia"/>
        </w:rPr>
        <w:tab/>
        <w:t xml:space="preserve">                                </w:t>
      </w:r>
    </w:p>
    <w:p w:rsidR="000365F5" w:rsidRPr="00113602" w:rsidP="000365F5">
      <w:pPr>
        <w:ind w:firstLine="435"/>
        <w:rPr>
          <w:rFonts w:ascii="Times New Roman" w:eastAsia="宋体" w:hAnsi="Times New Roman" w:cs="Times New Roman"/>
          <w:b/>
        </w:rPr>
      </w:pPr>
      <w:r>
        <w:rPr>
          <w:rFonts w:ascii="Times New Roman" w:hAnsi="Times New Roman" w:cs="Times New Roman" w:hint="eastAsia"/>
          <w:szCs w:val="24"/>
        </w:rPr>
        <w:t xml:space="preserve">                      </w:t>
      </w:r>
      <w:r w:rsidRPr="00113602">
        <w:rPr>
          <w:rFonts w:ascii="Times New Roman" w:hAnsi="Times New Roman" w:cs="Times New Roman" w:hint="eastAsia"/>
          <w:b/>
          <w:szCs w:val="24"/>
        </w:rPr>
        <w:t xml:space="preserve"> </w:t>
      </w:r>
      <w:r w:rsidRPr="00113602">
        <w:rPr>
          <w:rFonts w:ascii="Times New Roman" w:eastAsia="Times New Roman" w:hAnsi="Times New Roman" w:cs="Times New Roman"/>
          <w:b/>
          <w:szCs w:val="24"/>
          <w:lang w:eastAsia="en-US"/>
        </w:rPr>
        <w:t xml:space="preserve">Something </w:t>
      </w:r>
      <w:r w:rsidRPr="00113602">
        <w:rPr>
          <w:rFonts w:ascii="Times New Roman" w:eastAsia="Times New Roman" w:hAnsi="Times New Roman" w:cs="Times New Roman"/>
          <w:b/>
          <w:spacing w:val="-1"/>
          <w:szCs w:val="24"/>
          <w:lang w:eastAsia="en-US"/>
        </w:rPr>
        <w:t>Special to</w:t>
      </w:r>
      <w:r w:rsidRPr="00113602">
        <w:rPr>
          <w:rFonts w:ascii="Times New Roman" w:eastAsia="Times New Roman" w:hAnsi="Times New Roman" w:cs="Times New Roman"/>
          <w:b/>
          <w:szCs w:val="24"/>
          <w:lang w:eastAsia="en-US"/>
        </w:rPr>
        <w:t xml:space="preserve"> Me</w:t>
      </w:r>
    </w:p>
    <w:p w:rsidR="00B94D78" w:rsidRPr="00665406" w:rsidP="00665406">
      <w:pPr>
        <w:ind w:left="540"/>
        <w:rPr>
          <w:rFonts w:ascii="Times New Roman" w:hAnsi="Times New Roman" w:cs="Times New Roman"/>
          <w:kern w:val="0"/>
          <w:szCs w:val="21"/>
        </w:rPr>
      </w:pPr>
      <w:r w:rsidRPr="000365F5">
        <w:rPr>
          <w:rFonts w:ascii="Times New Roman" w:eastAsia="宋体" w:hAnsi="Times New Roman" w:cs="Times New Roman"/>
          <w:i/>
          <w:kern w:val="0"/>
          <w:szCs w:val="21"/>
          <w:lang w:eastAsia="en-US"/>
        </w:rPr>
        <w:t>The</w:t>
      </w:r>
      <w:r w:rsidRPr="000365F5">
        <w:rPr>
          <w:rFonts w:ascii="Times New Roman" w:eastAsia="宋体" w:hAnsi="Times New Roman" w:cs="Times New Roman"/>
          <w:i/>
          <w:spacing w:val="-7"/>
          <w:kern w:val="0"/>
          <w:szCs w:val="21"/>
          <w:lang w:eastAsia="en-US"/>
        </w:rPr>
        <w:t xml:space="preserve"> </w:t>
      </w:r>
      <w:r w:rsidRPr="000365F5">
        <w:rPr>
          <w:rFonts w:ascii="Times New Roman" w:eastAsia="宋体" w:hAnsi="Times New Roman" w:cs="Times New Roman"/>
          <w:i/>
          <w:spacing w:val="-1"/>
          <w:kern w:val="0"/>
          <w:szCs w:val="21"/>
          <w:lang w:eastAsia="en-US"/>
        </w:rPr>
        <w:t>minute</w:t>
      </w:r>
      <w:r w:rsidRPr="000365F5">
        <w:rPr>
          <w:rFonts w:ascii="Times New Roman" w:eastAsia="宋体" w:hAnsi="Times New Roman" w:cs="Times New Roman"/>
          <w:i/>
          <w:spacing w:val="-8"/>
          <w:kern w:val="0"/>
          <w:szCs w:val="21"/>
          <w:lang w:eastAsia="en-US"/>
        </w:rPr>
        <w:t xml:space="preserve"> </w:t>
      </w:r>
      <w:r w:rsidRPr="000365F5">
        <w:rPr>
          <w:rFonts w:ascii="Times New Roman" w:eastAsia="宋体" w:hAnsi="Times New Roman" w:cs="Times New Roman"/>
          <w:i/>
          <w:kern w:val="0"/>
          <w:szCs w:val="21"/>
          <w:lang w:eastAsia="en-US"/>
        </w:rPr>
        <w:t>I</w:t>
      </w:r>
      <w:r w:rsidRPr="000365F5">
        <w:rPr>
          <w:rFonts w:ascii="Times New Roman" w:eastAsia="宋体" w:hAnsi="Times New Roman" w:cs="Times New Roman"/>
          <w:i/>
          <w:spacing w:val="-6"/>
          <w:kern w:val="0"/>
          <w:szCs w:val="21"/>
          <w:lang w:eastAsia="en-US"/>
        </w:rPr>
        <w:t xml:space="preserve"> </w:t>
      </w:r>
      <w:r w:rsidRPr="000365F5">
        <w:rPr>
          <w:rFonts w:ascii="Times New Roman" w:eastAsia="宋体" w:hAnsi="Times New Roman" w:cs="Times New Roman"/>
          <w:i/>
          <w:spacing w:val="-1"/>
          <w:kern w:val="0"/>
          <w:szCs w:val="21"/>
          <w:lang w:eastAsia="en-US"/>
        </w:rPr>
        <w:t>see</w:t>
      </w:r>
      <w:r w:rsidRPr="000365F5">
        <w:rPr>
          <w:rFonts w:ascii="Times New Roman" w:eastAsia="宋体" w:hAnsi="Times New Roman" w:cs="Times New Roman"/>
          <w:i/>
          <w:spacing w:val="-8"/>
          <w:kern w:val="0"/>
          <w:szCs w:val="21"/>
          <w:lang w:eastAsia="en-US"/>
        </w:rPr>
        <w:t xml:space="preserve"> </w:t>
      </w:r>
      <w:r w:rsidRPr="000365F5">
        <w:rPr>
          <w:rFonts w:ascii="Times New Roman" w:eastAsia="宋体" w:hAnsi="Times New Roman" w:cs="Times New Roman"/>
          <w:i/>
          <w:spacing w:val="-1"/>
          <w:kern w:val="0"/>
          <w:szCs w:val="21"/>
          <w:lang w:eastAsia="en-US"/>
        </w:rPr>
        <w:t>the</w:t>
      </w:r>
      <w:r w:rsidRPr="000365F5">
        <w:rPr>
          <w:rFonts w:ascii="Times New Roman" w:eastAsia="宋体" w:hAnsi="Times New Roman" w:cs="Times New Roman"/>
          <w:i/>
          <w:spacing w:val="-8"/>
          <w:kern w:val="0"/>
          <w:szCs w:val="21"/>
          <w:lang w:eastAsia="en-US"/>
        </w:rPr>
        <w:t xml:space="preserve"> </w:t>
      </w:r>
      <w:r w:rsidRPr="000365F5">
        <w:rPr>
          <w:rFonts w:ascii="Times New Roman" w:eastAsia="宋体" w:hAnsi="Times New Roman" w:cs="Times New Roman"/>
          <w:i/>
          <w:spacing w:val="-1"/>
          <w:kern w:val="0"/>
          <w:szCs w:val="21"/>
          <w:lang w:eastAsia="en-US"/>
        </w:rPr>
        <w:t>topic,</w:t>
      </w:r>
      <w:r w:rsidRPr="000365F5">
        <w:rPr>
          <w:rFonts w:ascii="Times New Roman" w:eastAsia="宋体" w:hAnsi="Times New Roman" w:cs="Times New Roman"/>
          <w:i/>
          <w:spacing w:val="-5"/>
          <w:kern w:val="0"/>
          <w:szCs w:val="21"/>
          <w:lang w:eastAsia="en-US"/>
        </w:rPr>
        <w:t xml:space="preserve"> </w:t>
      </w:r>
      <w:r w:rsidRPr="000365F5">
        <w:rPr>
          <w:rFonts w:ascii="Times New Roman" w:eastAsia="宋体" w:hAnsi="Times New Roman" w:cs="Times New Roman"/>
          <w:i/>
          <w:kern w:val="0"/>
          <w:szCs w:val="21"/>
          <w:lang w:eastAsia="en-US"/>
        </w:rPr>
        <w:t>I</w:t>
      </w:r>
      <w:r w:rsidRPr="000365F5">
        <w:rPr>
          <w:rFonts w:ascii="Times New Roman" w:eastAsia="宋体" w:hAnsi="Times New Roman" w:cs="Times New Roman"/>
          <w:i/>
          <w:spacing w:val="-8"/>
          <w:kern w:val="0"/>
          <w:szCs w:val="21"/>
          <w:lang w:eastAsia="en-US"/>
        </w:rPr>
        <w:t xml:space="preserve"> </w:t>
      </w:r>
      <w:r w:rsidRPr="000365F5">
        <w:rPr>
          <w:rFonts w:ascii="Times New Roman" w:eastAsia="宋体" w:hAnsi="Times New Roman" w:cs="Times New Roman"/>
          <w:i/>
          <w:spacing w:val="-2"/>
          <w:kern w:val="0"/>
          <w:szCs w:val="21"/>
          <w:lang w:eastAsia="en-US"/>
        </w:rPr>
        <w:t>think</w:t>
      </w:r>
      <w:r w:rsidRPr="000365F5">
        <w:rPr>
          <w:rFonts w:ascii="Times New Roman" w:eastAsia="宋体" w:hAnsi="Times New Roman" w:cs="Times New Roman"/>
          <w:i/>
          <w:spacing w:val="-5"/>
          <w:kern w:val="0"/>
          <w:szCs w:val="21"/>
          <w:lang w:eastAsia="en-US"/>
        </w:rPr>
        <w:t xml:space="preserve"> </w:t>
      </w:r>
      <w:r w:rsidRPr="000365F5">
        <w:rPr>
          <w:rFonts w:ascii="Times New Roman" w:eastAsia="宋体" w:hAnsi="Times New Roman" w:cs="Times New Roman"/>
          <w:i/>
          <w:kern w:val="0"/>
          <w:szCs w:val="21"/>
          <w:lang w:eastAsia="en-US"/>
        </w:rPr>
        <w:t>of</w:t>
      </w:r>
      <w:r w:rsidRPr="000365F5">
        <w:rPr>
          <w:rFonts w:ascii="Times New Roman" w:eastAsia="宋体" w:hAnsi="Times New Roman" w:cs="Times New Roman"/>
          <w:i/>
          <w:spacing w:val="-5"/>
          <w:kern w:val="0"/>
          <w:szCs w:val="21"/>
          <w:lang w:eastAsia="en-US"/>
        </w:rPr>
        <w:t xml:space="preserve"> </w:t>
      </w:r>
      <w:r w:rsidRPr="000365F5">
        <w:rPr>
          <w:rFonts w:ascii="Times New Roman" w:eastAsia="宋体" w:hAnsi="Times New Roman" w:cs="Times New Roman" w:hint="eastAsia"/>
          <w:i/>
          <w:kern w:val="0"/>
          <w:szCs w:val="21"/>
          <w:u w:val="single"/>
        </w:rPr>
        <w:t xml:space="preserve">                                             </w:t>
      </w:r>
    </w:p>
    <w:sectPr>
      <w:footerReference w:type="default" r:id="rId1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方正小标宋简体">
    <w:altName w:val="Arial Unicode MS"/>
    <w:charset w:val="86"/>
    <w:family w:val="auto"/>
    <w:pitch w:val="variable"/>
    <w:sig w:usb0="00000000" w:usb1="080E0000" w:usb2="00000010" w:usb3="00000000" w:csb0="00040000" w:csb1="00000000"/>
  </w:font>
  <w:font w:name="PMingLiU">
    <w:altName w:val="新細明體"/>
    <w:panose1 w:val="02020500000000000000"/>
    <w:charset w:val="88"/>
    <w:family w:val="roman"/>
    <w:pitch w:val="variable"/>
    <w:sig w:usb0="A00002FF" w:usb1="28CFFCFA" w:usb2="00000016" w:usb3="00000000" w:csb0="00100001" w:csb1="00000000"/>
  </w:font>
  <w:font w:name="等线">
    <w:altName w:val="微软雅黑"/>
    <w:charset w:val="86"/>
    <w:family w:val="auto"/>
    <w:pitch w:val="default"/>
    <w:sig w:usb0="00000000" w:usb1="00000000" w:usb2="00000016" w:usb3="00000000" w:csb0="0004000F" w:csb1="00000000"/>
  </w:font>
  <w:font w:name="楷体_GB2312">
    <w:altName w:val="楷体"/>
    <w:charset w:val="86"/>
    <w:family w:val="modern"/>
    <w:pitch w:val="fixed"/>
    <w:sig w:usb0="00000000"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楷体">
    <w:panose1 w:val="02010609060101010101"/>
    <w:charset w:val="86"/>
    <w:family w:val="modern"/>
    <w:pitch w:val="fixed"/>
    <w:sig w:usb0="800002BF" w:usb1="38CF7CFA" w:usb2="00000016" w:usb3="00000000" w:csb0="00040001" w:csb1="00000000"/>
  </w:font>
  <w:font w:name="CenturyOldst BT">
    <w:altName w:val="Bookman Old Style"/>
    <w:charset w:val="00"/>
    <w:family w:val="roman"/>
    <w:pitch w:val="default"/>
    <w:sig w:usb0="00000000" w:usb1="00000000" w:usb2="00000000" w:usb3="00000000" w:csb0="0000001B" w:csb1="00000000"/>
  </w:font>
  <w:font w:name="方正书宋_GBK">
    <w:altName w:val="微软雅黑"/>
    <w:charset w:val="86"/>
    <w:family w:val="script"/>
    <w:pitch w:val="default"/>
    <w:sig w:usb0="00000001" w:usb1="080E0000" w:usb2="00000000" w:usb3="00000000" w:csb0="00040000" w:csb1="00000000"/>
  </w:font>
  <w:font w:name="MingLiU_HKSCS">
    <w:panose1 w:val="02020500000000000000"/>
    <w:charset w:val="88"/>
    <w:family w:val="roman"/>
    <w:pitch w:val="variable"/>
    <w:sig w:usb0="A00002FF" w:usb1="3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519235071"/>
      <w:docPartObj>
        <w:docPartGallery w:val="Page Numbers (Bottom of Page)"/>
        <w:docPartUnique/>
      </w:docPartObj>
    </w:sdtPr>
    <w:sdtContent>
      <w:p w:rsidR="00785B8F">
        <w:pPr>
          <w:pStyle w:val="Footer"/>
          <w:jc w:val="right"/>
        </w:pPr>
        <w:r>
          <w:fldChar w:fldCharType="begin"/>
        </w:r>
        <w:r>
          <w:instrText>PAGE   \* MERGEFORMAT</w:instrText>
        </w:r>
        <w:r>
          <w:fldChar w:fldCharType="separate"/>
        </w:r>
        <w:r w:rsidRPr="00B0115A" w:rsidR="00B0115A">
          <w:rPr>
            <w:noProof/>
            <w:lang w:val="zh-CN"/>
          </w:rPr>
          <w:t>1</w:t>
        </w:r>
        <w:r>
          <w:fldChar w:fldCharType="end"/>
        </w:r>
      </w:p>
    </w:sdtContent>
  </w:sdt>
  <w:p w:rsidR="00785B8F">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AB5CE3E3"/>
    <w:multiLevelType w:val="singleLevel"/>
    <w:tmpl w:val="AB5CE3E3"/>
    <w:lvl w:ilvl="0">
      <w:start w:val="1"/>
      <w:numFmt w:val="upperLetter"/>
      <w:suff w:val="space"/>
      <w:lvlText w:val="%1."/>
      <w:lvlJc w:val="left"/>
    </w:lvl>
  </w:abstractNum>
  <w:abstractNum w:abstractNumId="1">
    <w:nsid w:val="B5E306ED"/>
    <w:multiLevelType w:val="singleLevel"/>
    <w:tmpl w:val="B5E306ED"/>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en-US" w:eastAsia="en-US" w:bidi="en-US"/>
      </w:rPr>
    </w:lvl>
  </w:abstractNum>
  <w:abstractNum w:abstractNumId="2">
    <w:nsid w:val="BF205925"/>
    <w:multiLevelType w:val="singleLevel"/>
    <w:tmpl w:val="BF205925"/>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en-US" w:eastAsia="en-US" w:bidi="en-US"/>
      </w:rPr>
    </w:lvl>
  </w:abstractNum>
  <w:abstractNum w:abstractNumId="3">
    <w:nsid w:val="CF092B84"/>
    <w:multiLevelType w:val="singleLevel"/>
    <w:tmpl w:val="CF092B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en-US" w:eastAsia="en-US" w:bidi="en-US"/>
      </w:rPr>
    </w:lvl>
  </w:abstractNum>
  <w:abstractNum w:abstractNumId="4">
    <w:nsid w:val="D304C442"/>
    <w:multiLevelType w:val="singleLevel"/>
    <w:tmpl w:val="D304C442"/>
    <w:lvl w:ilvl="0">
      <w:start w:val="1"/>
      <w:numFmt w:val="upperLetter"/>
      <w:suff w:val="space"/>
      <w:lvlText w:val="%1."/>
      <w:lvlJc w:val="left"/>
    </w:lvl>
  </w:abstractNum>
  <w:abstractNum w:abstractNumId="5">
    <w:nsid w:val="E5318105"/>
    <w:multiLevelType w:val="singleLevel"/>
    <w:tmpl w:val="E5318105"/>
    <w:lvl w:ilvl="0">
      <w:start w:val="1"/>
      <w:numFmt w:val="upperLetter"/>
      <w:suff w:val="space"/>
      <w:lvlText w:val="%1."/>
      <w:lvlJc w:val="left"/>
    </w:lvl>
  </w:abstractNum>
  <w:abstractNum w:abstractNumId="6">
    <w:nsid w:val="0053208E"/>
    <w:multiLevelType w:val="singleLevel"/>
    <w:tmpl w:val="005320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en-US" w:eastAsia="en-US" w:bidi="en-US"/>
      </w:rPr>
    </w:lvl>
  </w:abstractNum>
  <w:abstractNum w:abstractNumId="7">
    <w:nsid w:val="0248C179"/>
    <w:multiLevelType w:val="singleLevel"/>
    <w:tmpl w:val="0248C179"/>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en-US" w:eastAsia="en-US" w:bidi="en-US"/>
      </w:rPr>
    </w:lvl>
  </w:abstractNum>
  <w:abstractNum w:abstractNumId="8">
    <w:nsid w:val="09A06AE8"/>
    <w:multiLevelType w:val="multilevel"/>
    <w:tmpl w:val="09A06AE8"/>
    <w:lvl w:ilvl="0">
      <w:start w:val="16"/>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100D662B"/>
    <w:multiLevelType w:val="multilevel"/>
    <w:tmpl w:val="100D662B"/>
    <w:lvl w:ilvl="0">
      <w:start w:val="1"/>
      <w:numFmt w:val="upperLetter"/>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25B654F3"/>
    <w:multiLevelType w:val="singleLevel"/>
    <w:tmpl w:val="25B654F3"/>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en-US" w:eastAsia="en-US" w:bidi="en-US"/>
      </w:rPr>
    </w:lvl>
  </w:abstractNum>
  <w:abstractNum w:abstractNumId="11">
    <w:nsid w:val="331C2ED3"/>
    <w:multiLevelType w:val="singleLevel"/>
    <w:tmpl w:val="331C2ED3"/>
    <w:lvl w:ilvl="0">
      <w:start w:val="46"/>
      <w:numFmt w:val="decimal"/>
      <w:suff w:val="space"/>
      <w:lvlText w:val="%1."/>
      <w:lvlJc w:val="left"/>
    </w:lvl>
  </w:abstractNum>
  <w:abstractNum w:abstractNumId="12">
    <w:nsid w:val="4A294A43"/>
    <w:multiLevelType w:val="multilevel"/>
    <w:tmpl w:val="4A294A43"/>
    <w:lvl w:ilvl="0">
      <w:start w:val="65"/>
      <w:numFmt w:val="decimal"/>
      <w:lvlText w:val="%1."/>
      <w:lvlJc w:val="left"/>
      <w:pPr>
        <w:ind w:left="360" w:hanging="360"/>
      </w:pPr>
      <w:rPr>
        <w:rFonts w:hAnsi="Calibri"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50FB6280"/>
    <w:multiLevelType w:val="multilevel"/>
    <w:tmpl w:val="50FB6280"/>
    <w:lvl w:ilvl="0">
      <w:start w:val="1"/>
      <w:numFmt w:val="upperLetter"/>
      <w:lvlText w:val="%1."/>
      <w:lvlJc w:val="left"/>
      <w:pPr>
        <w:ind w:left="1200" w:hanging="360"/>
      </w:pPr>
      <w:rPr>
        <w:rFonts w:hint="default"/>
        <w:color w:val="auto"/>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4">
    <w:nsid w:val="58711E37"/>
    <w:multiLevelType w:val="singleLevel"/>
    <w:tmpl w:val="58711E37"/>
    <w:lvl w:ilvl="0">
      <w:start w:val="51"/>
      <w:numFmt w:val="decimal"/>
      <w:suff w:val="space"/>
      <w:lvlText w:val="%1."/>
      <w:lvlJc w:val="left"/>
    </w:lvl>
  </w:abstractNum>
  <w:abstractNum w:abstractNumId="15">
    <w:nsid w:val="59A14025"/>
    <w:multiLevelType w:val="singleLevel"/>
    <w:tmpl w:val="59A14025"/>
    <w:lvl w:ilvl="0">
      <w:start w:val="1"/>
      <w:numFmt w:val="upperLetter"/>
      <w:suff w:val="space"/>
      <w:lvlText w:val="%1."/>
      <w:lvlJc w:val="left"/>
    </w:lvl>
  </w:abstractNum>
  <w:abstractNum w:abstractNumId="16">
    <w:nsid w:val="59ADCABA"/>
    <w:multiLevelType w:val="singleLevel"/>
    <w:tmpl w:val="59ADCABA"/>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en-US" w:eastAsia="en-US" w:bidi="en-US"/>
      </w:rPr>
    </w:lvl>
  </w:abstractNum>
  <w:abstractNum w:abstractNumId="17">
    <w:nsid w:val="5C946295"/>
    <w:multiLevelType w:val="singleLevel"/>
    <w:tmpl w:val="5C946295"/>
    <w:lvl w:ilvl="0">
      <w:start w:val="2"/>
      <w:numFmt w:val="chineseCounting"/>
      <w:suff w:val="space"/>
      <w:lvlText w:val="第%1节"/>
      <w:lvlJc w:val="left"/>
      <w:pPr>
        <w:ind w:left="0" w:firstLine="0"/>
      </w:pPr>
      <w:rPr>
        <w:rFonts w:ascii="宋体" w:hAnsi="宋体" w:hint="default"/>
        <w:w w:val="100"/>
      </w:rPr>
    </w:lvl>
  </w:abstractNum>
  <w:abstractNum w:abstractNumId="18">
    <w:nsid w:val="5C946297"/>
    <w:multiLevelType w:val="singleLevel"/>
    <w:tmpl w:val="5C946297"/>
    <w:lvl w:ilvl="0">
      <w:start w:val="66"/>
      <w:numFmt w:val="decimal"/>
      <w:lvlText w:val="%1."/>
      <w:lvlJc w:val="left"/>
      <w:pPr>
        <w:ind w:left="0" w:firstLine="0"/>
      </w:pPr>
      <w:rPr>
        <w:rFonts w:hint="default"/>
        <w:w w:val="100"/>
      </w:rPr>
    </w:lvl>
  </w:abstractNum>
  <w:abstractNum w:abstractNumId="19">
    <w:nsid w:val="5C946298"/>
    <w:multiLevelType w:val="singleLevel"/>
    <w:tmpl w:val="5C946298"/>
    <w:lvl w:ilvl="0">
      <w:start w:val="61"/>
      <w:numFmt w:val="decimal"/>
      <w:suff w:val="space"/>
      <w:lvlText w:val="%1."/>
      <w:lvlJc w:val="left"/>
      <w:pPr>
        <w:ind w:left="0" w:firstLine="0"/>
      </w:pPr>
      <w:rPr>
        <w:rFonts w:ascii="Times New Roman" w:eastAsia="宋体" w:hAnsi="Times New Roman" w:hint="default"/>
        <w:b/>
        <w:w w:val="100"/>
        <w:sz w:val="21"/>
      </w:rPr>
    </w:lvl>
  </w:abstractNum>
  <w:abstractNum w:abstractNumId="20">
    <w:nsid w:val="673D6B35"/>
    <w:multiLevelType w:val="singleLevel"/>
    <w:tmpl w:val="673D6B35"/>
    <w:lvl w:ilvl="0">
      <w:start w:val="1"/>
      <w:numFmt w:val="upperLetter"/>
      <w:suff w:val="space"/>
      <w:lvlText w:val="%1."/>
      <w:lvlJc w:val="left"/>
      <w:pPr>
        <w:ind w:left="945" w:firstLine="0"/>
      </w:pPr>
    </w:lvl>
  </w:abstractNum>
  <w:abstractNum w:abstractNumId="21">
    <w:nsid w:val="69677F5B"/>
    <w:multiLevelType w:val="singleLevel"/>
    <w:tmpl w:val="69677F5B"/>
    <w:lvl w:ilvl="0">
      <w:start w:val="1"/>
      <w:numFmt w:val="upperLetter"/>
      <w:suff w:val="space"/>
      <w:lvlText w:val="%1."/>
      <w:lvlJc w:val="left"/>
    </w:lvl>
  </w:abstractNum>
  <w:abstractNum w:abstractNumId="22">
    <w:nsid w:val="6C041AD3"/>
    <w:multiLevelType w:val="hybridMultilevel"/>
    <w:tmpl w:val="AE0484A0"/>
    <w:lvl w:ilvl="0">
      <w:start w:val="1"/>
      <w:numFmt w:val="upperLetter"/>
      <w:lvlText w:val="%1．"/>
      <w:lvlJc w:val="left"/>
      <w:pPr>
        <w:tabs>
          <w:tab w:val="num" w:pos="525"/>
        </w:tabs>
        <w:ind w:left="525" w:hanging="525"/>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23">
    <w:nsid w:val="72183CF9"/>
    <w:multiLevelType w:val="singleLevel"/>
    <w:tmpl w:val="72183CF9"/>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en-US" w:eastAsia="en-US" w:bidi="en-US"/>
      </w:rPr>
    </w:lvl>
  </w:abstractNum>
  <w:num w:numId="1">
    <w:abstractNumId w:val="22"/>
  </w:num>
  <w:num w:numId="2">
    <w:abstractNumId w:val="15"/>
  </w:num>
  <w:num w:numId="3">
    <w:abstractNumId w:val="8"/>
  </w:num>
  <w:num w:numId="4">
    <w:abstractNumId w:val="14"/>
  </w:num>
  <w:num w:numId="5">
    <w:abstractNumId w:val="17"/>
  </w:num>
  <w:num w:numId="6">
    <w:abstractNumId w:val="21"/>
  </w:num>
  <w:num w:numId="7">
    <w:abstractNumId w:val="13"/>
  </w:num>
  <w:num w:numId="8">
    <w:abstractNumId w:val="0"/>
  </w:num>
  <w:num w:numId="9">
    <w:abstractNumId w:val="5"/>
  </w:num>
  <w:num w:numId="10">
    <w:abstractNumId w:val="20"/>
  </w:num>
  <w:num w:numId="11">
    <w:abstractNumId w:val="4"/>
  </w:num>
  <w:num w:numId="12">
    <w:abstractNumId w:val="9"/>
  </w:num>
  <w:num w:numId="13">
    <w:abstractNumId w:val="12"/>
  </w:num>
  <w:num w:numId="14">
    <w:abstractNumId w:val="18"/>
  </w:num>
  <w:num w:numId="15">
    <w:abstractNumId w:val="19"/>
  </w:num>
  <w:num w:numId="16">
    <w:abstractNumId w:val="6"/>
  </w:num>
  <w:num w:numId="17">
    <w:abstractNumId w:val="3"/>
  </w:num>
  <w:num w:numId="18">
    <w:abstractNumId w:val="16"/>
  </w:num>
  <w:num w:numId="19">
    <w:abstractNumId w:val="2"/>
  </w:num>
  <w:num w:numId="20">
    <w:abstractNumId w:val="1"/>
  </w:num>
  <w:num w:numId="21">
    <w:abstractNumId w:val="10"/>
  </w:num>
  <w:num w:numId="22">
    <w:abstractNumId w:val="23"/>
  </w:num>
  <w:num w:numId="23">
    <w:abstractNumId w:val="7"/>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65F5"/>
    <w:rsid w:val="000365F5"/>
    <w:rsid w:val="000E2595"/>
    <w:rsid w:val="00113602"/>
    <w:rsid w:val="001B02CF"/>
    <w:rsid w:val="00437041"/>
    <w:rsid w:val="0046436A"/>
    <w:rsid w:val="00540485"/>
    <w:rsid w:val="005B16BB"/>
    <w:rsid w:val="00636BB1"/>
    <w:rsid w:val="00665406"/>
    <w:rsid w:val="006A4E5E"/>
    <w:rsid w:val="00785B8F"/>
    <w:rsid w:val="00934202"/>
    <w:rsid w:val="00941169"/>
    <w:rsid w:val="0095366F"/>
    <w:rsid w:val="009F151E"/>
    <w:rsid w:val="009F4E0D"/>
    <w:rsid w:val="00B0115A"/>
    <w:rsid w:val="00B12E20"/>
    <w:rsid w:val="00B15789"/>
    <w:rsid w:val="00B94D78"/>
    <w:rsid w:val="00BC3E12"/>
    <w:rsid w:val="00BD28CE"/>
    <w:rsid w:val="00C94FD0"/>
    <w:rsid w:val="00D700E7"/>
    <w:rsid w:val="00D9175D"/>
    <w:rsid w:val="00F548F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0" w:unhideWhenUsed="0" w:qFormat="1"/>
    <w:lsdException w:name="Block Text" w:qFormat="1"/>
    <w:lsdException w:name="Hyperlink" w:uiPriority="0"/>
    <w:lsdException w:name="Strong" w:semiHidden="0" w:uiPriority="0" w:unhideWhenUsed="0" w:qFormat="1"/>
    <w:lsdException w:name="Emphasis" w:semiHidden="0" w:uiPriority="0" w:unhideWhenUsed="0" w:qFormat="1"/>
    <w:lsdException w:name="Plain Text" w:uiPriority="0"/>
    <w:lsdException w:name="Normal (Web)"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
    <w:name w:val="Normal"/>
    <w:qFormat/>
    <w:pPr>
      <w:widowControl w:val="0"/>
      <w:jc w:val="both"/>
    </w:pPr>
  </w:style>
  <w:style w:type="paragraph" w:styleId="Heading1">
    <w:name w:val="heading 1"/>
    <w:next w:val="Normal"/>
    <w:link w:val="1Char"/>
    <w:qFormat/>
    <w:rsid w:val="000365F5"/>
    <w:pPr>
      <w:wordWrap w:val="0"/>
      <w:spacing w:after="160"/>
      <w:jc w:val="both"/>
      <w:outlineLvl w:val="0"/>
    </w:pPr>
    <w:rPr>
      <w:rFonts w:ascii="Calibri" w:eastAsia="宋体" w:hAnsi="Calibri" w:cs="Times New Roman"/>
      <w:kern w:val="0"/>
      <w:sz w:val="28"/>
      <w:szCs w:val="20"/>
    </w:rPr>
  </w:style>
  <w:style w:type="paragraph" w:styleId="Heading2">
    <w:name w:val="heading 2"/>
    <w:next w:val="Normal"/>
    <w:link w:val="2Char"/>
    <w:qFormat/>
    <w:rsid w:val="000365F5"/>
    <w:pPr>
      <w:wordWrap w:val="0"/>
      <w:spacing w:after="160"/>
      <w:jc w:val="both"/>
      <w:outlineLvl w:val="1"/>
    </w:pPr>
    <w:rPr>
      <w:rFonts w:ascii="Calibri" w:eastAsia="宋体" w:hAnsi="Calibri" w:cs="Times New Roman"/>
      <w:kern w:val="0"/>
      <w:szCs w:val="20"/>
    </w:rPr>
  </w:style>
  <w:style w:type="paragraph" w:styleId="Heading3">
    <w:name w:val="heading 3"/>
    <w:next w:val="Normal"/>
    <w:link w:val="3Char"/>
    <w:qFormat/>
    <w:rsid w:val="000365F5"/>
    <w:pPr>
      <w:wordWrap w:val="0"/>
      <w:spacing w:after="160"/>
      <w:ind w:left="1400" w:hanging="400"/>
      <w:jc w:val="both"/>
      <w:outlineLvl w:val="2"/>
    </w:pPr>
    <w:rPr>
      <w:rFonts w:ascii="Calibri" w:eastAsia="宋体" w:hAnsi="Calibri" w:cs="Times New Roman"/>
      <w:kern w:val="0"/>
      <w:szCs w:val="20"/>
    </w:rPr>
  </w:style>
  <w:style w:type="paragraph" w:styleId="Heading4">
    <w:name w:val="heading 4"/>
    <w:next w:val="Normal"/>
    <w:link w:val="4Char"/>
    <w:qFormat/>
    <w:rsid w:val="000365F5"/>
    <w:pPr>
      <w:wordWrap w:val="0"/>
      <w:spacing w:after="160"/>
      <w:ind w:left="1600" w:hanging="400"/>
      <w:jc w:val="both"/>
      <w:outlineLvl w:val="3"/>
    </w:pPr>
    <w:rPr>
      <w:rFonts w:ascii="Calibri" w:eastAsia="宋体" w:hAnsi="Calibri" w:cs="Times New Roman"/>
      <w:b/>
      <w:kern w:val="0"/>
      <w:szCs w:val="20"/>
    </w:rPr>
  </w:style>
  <w:style w:type="paragraph" w:styleId="Heading5">
    <w:name w:val="heading 5"/>
    <w:next w:val="Normal"/>
    <w:link w:val="5Char"/>
    <w:qFormat/>
    <w:rsid w:val="000365F5"/>
    <w:pPr>
      <w:wordWrap w:val="0"/>
      <w:spacing w:after="160"/>
      <w:ind w:left="1800" w:hanging="400"/>
      <w:jc w:val="both"/>
      <w:outlineLvl w:val="4"/>
    </w:pPr>
    <w:rPr>
      <w:rFonts w:ascii="Calibri" w:eastAsia="宋体" w:hAnsi="Calibri" w:cs="Times New Roman"/>
      <w:kern w:val="0"/>
      <w:szCs w:val="20"/>
    </w:rPr>
  </w:style>
  <w:style w:type="paragraph" w:styleId="Heading6">
    <w:name w:val="heading 6"/>
    <w:next w:val="Normal"/>
    <w:link w:val="6Char"/>
    <w:qFormat/>
    <w:rsid w:val="000365F5"/>
    <w:pPr>
      <w:wordWrap w:val="0"/>
      <w:spacing w:after="160"/>
      <w:ind w:left="2000" w:hanging="400"/>
      <w:jc w:val="both"/>
      <w:outlineLvl w:val="5"/>
    </w:pPr>
    <w:rPr>
      <w:rFonts w:ascii="Calibri" w:eastAsia="宋体" w:hAnsi="Calibri" w:cs="Times New Roman"/>
      <w:b/>
      <w:kern w:val="0"/>
      <w:szCs w:val="20"/>
    </w:rPr>
  </w:style>
  <w:style w:type="paragraph" w:styleId="Heading7">
    <w:name w:val="heading 7"/>
    <w:next w:val="Normal"/>
    <w:link w:val="7Char"/>
    <w:qFormat/>
    <w:rsid w:val="000365F5"/>
    <w:pPr>
      <w:wordWrap w:val="0"/>
      <w:spacing w:after="160"/>
      <w:ind w:left="2200" w:hanging="400"/>
      <w:jc w:val="both"/>
      <w:outlineLvl w:val="6"/>
    </w:pPr>
    <w:rPr>
      <w:rFonts w:ascii="Calibri" w:eastAsia="宋体" w:hAnsi="Calibri" w:cs="Times New Roman"/>
      <w:kern w:val="0"/>
      <w:szCs w:val="20"/>
    </w:rPr>
  </w:style>
  <w:style w:type="paragraph" w:styleId="Heading8">
    <w:name w:val="heading 8"/>
    <w:next w:val="Normal"/>
    <w:link w:val="8Char"/>
    <w:qFormat/>
    <w:rsid w:val="000365F5"/>
    <w:pPr>
      <w:wordWrap w:val="0"/>
      <w:spacing w:after="160"/>
      <w:ind w:left="2400" w:hanging="400"/>
      <w:jc w:val="both"/>
      <w:outlineLvl w:val="7"/>
    </w:pPr>
    <w:rPr>
      <w:rFonts w:ascii="Calibri" w:eastAsia="宋体" w:hAnsi="Calibri" w:cs="Times New Roman"/>
      <w:kern w:val="0"/>
      <w:szCs w:val="20"/>
    </w:rPr>
  </w:style>
  <w:style w:type="paragraph" w:styleId="Heading9">
    <w:name w:val="heading 9"/>
    <w:next w:val="Normal"/>
    <w:link w:val="9Char"/>
    <w:qFormat/>
    <w:rsid w:val="000365F5"/>
    <w:pPr>
      <w:wordWrap w:val="0"/>
      <w:spacing w:after="160"/>
      <w:ind w:left="2600" w:hanging="400"/>
      <w:jc w:val="both"/>
      <w:outlineLvl w:val="8"/>
    </w:pPr>
    <w:rPr>
      <w:rFonts w:ascii="Calibri" w:eastAsia="宋体" w:hAnsi="Calibri" w:cs="Times New Roman"/>
      <w:kern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Char">
    <w:name w:val="标题 1 Char"/>
    <w:basedOn w:val="DefaultParagraphFont"/>
    <w:link w:val="Heading1"/>
    <w:rsid w:val="000365F5"/>
    <w:rPr>
      <w:rFonts w:ascii="Calibri" w:eastAsia="宋体" w:hAnsi="Calibri" w:cs="Times New Roman"/>
      <w:kern w:val="0"/>
      <w:sz w:val="28"/>
      <w:szCs w:val="20"/>
    </w:rPr>
  </w:style>
  <w:style w:type="character" w:customStyle="1" w:styleId="2Char">
    <w:name w:val="标题 2 Char"/>
    <w:basedOn w:val="DefaultParagraphFont"/>
    <w:link w:val="Heading2"/>
    <w:rsid w:val="000365F5"/>
    <w:rPr>
      <w:rFonts w:ascii="Calibri" w:eastAsia="宋体" w:hAnsi="Calibri" w:cs="Times New Roman"/>
      <w:kern w:val="0"/>
      <w:szCs w:val="20"/>
    </w:rPr>
  </w:style>
  <w:style w:type="character" w:customStyle="1" w:styleId="3Char">
    <w:name w:val="标题 3 Char"/>
    <w:basedOn w:val="DefaultParagraphFont"/>
    <w:link w:val="Heading3"/>
    <w:rsid w:val="000365F5"/>
    <w:rPr>
      <w:rFonts w:ascii="Calibri" w:eastAsia="宋体" w:hAnsi="Calibri" w:cs="Times New Roman"/>
      <w:kern w:val="0"/>
      <w:szCs w:val="20"/>
    </w:rPr>
  </w:style>
  <w:style w:type="character" w:customStyle="1" w:styleId="4Char">
    <w:name w:val="标题 4 Char"/>
    <w:basedOn w:val="DefaultParagraphFont"/>
    <w:link w:val="Heading4"/>
    <w:rsid w:val="000365F5"/>
    <w:rPr>
      <w:rFonts w:ascii="Calibri" w:eastAsia="宋体" w:hAnsi="Calibri" w:cs="Times New Roman"/>
      <w:b/>
      <w:kern w:val="0"/>
      <w:szCs w:val="20"/>
    </w:rPr>
  </w:style>
  <w:style w:type="character" w:customStyle="1" w:styleId="5Char">
    <w:name w:val="标题 5 Char"/>
    <w:basedOn w:val="DefaultParagraphFont"/>
    <w:link w:val="Heading5"/>
    <w:rsid w:val="000365F5"/>
    <w:rPr>
      <w:rFonts w:ascii="Calibri" w:eastAsia="宋体" w:hAnsi="Calibri" w:cs="Times New Roman"/>
      <w:kern w:val="0"/>
      <w:szCs w:val="20"/>
    </w:rPr>
  </w:style>
  <w:style w:type="character" w:customStyle="1" w:styleId="6Char">
    <w:name w:val="标题 6 Char"/>
    <w:basedOn w:val="DefaultParagraphFont"/>
    <w:link w:val="Heading6"/>
    <w:rsid w:val="000365F5"/>
    <w:rPr>
      <w:rFonts w:ascii="Calibri" w:eastAsia="宋体" w:hAnsi="Calibri" w:cs="Times New Roman"/>
      <w:b/>
      <w:kern w:val="0"/>
      <w:szCs w:val="20"/>
    </w:rPr>
  </w:style>
  <w:style w:type="character" w:customStyle="1" w:styleId="7Char">
    <w:name w:val="标题 7 Char"/>
    <w:basedOn w:val="DefaultParagraphFont"/>
    <w:link w:val="Heading7"/>
    <w:rsid w:val="000365F5"/>
    <w:rPr>
      <w:rFonts w:ascii="Calibri" w:eastAsia="宋体" w:hAnsi="Calibri" w:cs="Times New Roman"/>
      <w:kern w:val="0"/>
      <w:szCs w:val="20"/>
    </w:rPr>
  </w:style>
  <w:style w:type="character" w:customStyle="1" w:styleId="8Char">
    <w:name w:val="标题 8 Char"/>
    <w:basedOn w:val="DefaultParagraphFont"/>
    <w:link w:val="Heading8"/>
    <w:rsid w:val="000365F5"/>
    <w:rPr>
      <w:rFonts w:ascii="Calibri" w:eastAsia="宋体" w:hAnsi="Calibri" w:cs="Times New Roman"/>
      <w:kern w:val="0"/>
      <w:szCs w:val="20"/>
    </w:rPr>
  </w:style>
  <w:style w:type="character" w:customStyle="1" w:styleId="9Char">
    <w:name w:val="标题 9 Char"/>
    <w:basedOn w:val="DefaultParagraphFont"/>
    <w:link w:val="Heading9"/>
    <w:rsid w:val="000365F5"/>
    <w:rPr>
      <w:rFonts w:ascii="Calibri" w:eastAsia="宋体" w:hAnsi="Calibri" w:cs="Times New Roman"/>
      <w:kern w:val="0"/>
      <w:szCs w:val="20"/>
    </w:rPr>
  </w:style>
  <w:style w:type="numbering" w:customStyle="1" w:styleId="1">
    <w:name w:val="无列表1"/>
    <w:next w:val="NoList"/>
    <w:uiPriority w:val="99"/>
    <w:semiHidden/>
    <w:unhideWhenUsed/>
    <w:rsid w:val="000365F5"/>
  </w:style>
  <w:style w:type="table" w:styleId="TableGrid">
    <w:name w:val="Table Grid"/>
    <w:basedOn w:val="TableNormal"/>
    <w:rsid w:val="000365F5"/>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Char"/>
    <w:uiPriority w:val="99"/>
    <w:semiHidden/>
    <w:unhideWhenUsed/>
    <w:rsid w:val="000365F5"/>
    <w:rPr>
      <w:rFonts w:ascii="Times New Roman" w:eastAsia="宋体" w:hAnsi="Times New Roman" w:cs="Times New Roman"/>
      <w:sz w:val="18"/>
      <w:szCs w:val="18"/>
    </w:rPr>
  </w:style>
  <w:style w:type="character" w:customStyle="1" w:styleId="Char">
    <w:name w:val="批注框文本 Char"/>
    <w:basedOn w:val="DefaultParagraphFont"/>
    <w:link w:val="BalloonText"/>
    <w:uiPriority w:val="99"/>
    <w:semiHidden/>
    <w:rsid w:val="000365F5"/>
    <w:rPr>
      <w:rFonts w:ascii="Times New Roman" w:eastAsia="宋体" w:hAnsi="Times New Roman" w:cs="Times New Roman"/>
      <w:sz w:val="18"/>
      <w:szCs w:val="18"/>
    </w:rPr>
  </w:style>
  <w:style w:type="character" w:customStyle="1" w:styleId="BT5">
    <w:name w:val="BT5"/>
    <w:rsid w:val="000365F5"/>
    <w:rPr>
      <w:rFonts w:eastAsia="黑体"/>
      <w:bCs/>
    </w:rPr>
  </w:style>
  <w:style w:type="paragraph" w:customStyle="1" w:styleId="BDDDDD">
    <w:name w:val="BDDDDD"/>
    <w:basedOn w:val="Normal"/>
    <w:rsid w:val="000365F5"/>
    <w:pPr>
      <w:jc w:val="center"/>
    </w:pPr>
    <w:rPr>
      <w:rFonts w:ascii="Times New Roman" w:eastAsia="宋体" w:hAnsi="Times New Roman" w:cs="宋体"/>
      <w:b/>
      <w:bCs/>
      <w:sz w:val="23"/>
      <w:szCs w:val="20"/>
    </w:rPr>
  </w:style>
  <w:style w:type="paragraph" w:customStyle="1" w:styleId="ListParagraph2">
    <w:name w:val="List Paragraph2"/>
    <w:basedOn w:val="Normal"/>
    <w:uiPriority w:val="99"/>
    <w:qFormat/>
    <w:rsid w:val="000365F5"/>
    <w:pPr>
      <w:ind w:firstLine="420" w:firstLineChars="200"/>
    </w:pPr>
    <w:rPr>
      <w:rFonts w:ascii="Calibri" w:eastAsia="宋体" w:hAnsi="Calibri" w:cs="Times New Roman"/>
    </w:rPr>
  </w:style>
  <w:style w:type="paragraph" w:styleId="ListParagraph">
    <w:name w:val="List Paragraph"/>
    <w:basedOn w:val="Normal"/>
    <w:qFormat/>
    <w:rsid w:val="000365F5"/>
    <w:pPr>
      <w:widowControl/>
      <w:adjustRightInd w:val="0"/>
      <w:snapToGrid w:val="0"/>
      <w:ind w:firstLine="420" w:firstLineChars="200"/>
      <w:jc w:val="left"/>
    </w:pPr>
    <w:rPr>
      <w:rFonts w:ascii="Tahoma" w:eastAsia="微软雅黑" w:hAnsi="Tahoma" w:cs="Times New Roman"/>
      <w:kern w:val="0"/>
      <w:sz w:val="22"/>
    </w:rPr>
  </w:style>
  <w:style w:type="paragraph" w:styleId="NormalWeb">
    <w:name w:val="Normal (Web)"/>
    <w:basedOn w:val="Normal"/>
    <w:link w:val="Char0"/>
    <w:uiPriority w:val="99"/>
    <w:qFormat/>
    <w:rsid w:val="000365F5"/>
    <w:pPr>
      <w:spacing w:before="100" w:beforeAutospacing="1" w:after="100" w:afterAutospacing="1"/>
      <w:jc w:val="left"/>
    </w:pPr>
    <w:rPr>
      <w:rFonts w:ascii="Times New Roman" w:eastAsia="宋体" w:hAnsi="Times New Roman" w:cs="Times New Roman"/>
      <w:kern w:val="0"/>
      <w:sz w:val="24"/>
    </w:rPr>
  </w:style>
  <w:style w:type="paragraph" w:styleId="BlockText">
    <w:name w:val="Block Text"/>
    <w:basedOn w:val="Normal"/>
    <w:uiPriority w:val="99"/>
    <w:qFormat/>
    <w:rsid w:val="000365F5"/>
    <w:pPr>
      <w:spacing w:after="120"/>
      <w:ind w:left="1440" w:right="1440" w:leftChars="700" w:rightChars="700"/>
    </w:pPr>
    <w:rPr>
      <w:rFonts w:ascii="Times New Roman" w:eastAsia="宋体" w:hAnsi="Times New Roman" w:cs="Times New Roman"/>
    </w:rPr>
  </w:style>
  <w:style w:type="character" w:customStyle="1" w:styleId="Char0">
    <w:name w:val="普通(网站) Char"/>
    <w:link w:val="NormalWeb"/>
    <w:uiPriority w:val="99"/>
    <w:locked/>
    <w:rsid w:val="000365F5"/>
    <w:rPr>
      <w:rFonts w:ascii="Times New Roman" w:eastAsia="宋体" w:hAnsi="Times New Roman" w:cs="Times New Roman"/>
      <w:kern w:val="0"/>
      <w:sz w:val="24"/>
    </w:rPr>
  </w:style>
  <w:style w:type="paragraph" w:styleId="NoSpacing">
    <w:name w:val="No Spacing"/>
    <w:uiPriority w:val="1"/>
    <w:qFormat/>
    <w:rsid w:val="000365F5"/>
    <w:pPr>
      <w:widowControl w:val="0"/>
      <w:jc w:val="both"/>
    </w:pPr>
    <w:rPr>
      <w:rFonts w:ascii="Times New Roman" w:eastAsia="宋体" w:hAnsi="Times New Roman" w:cs="Times New Roman"/>
      <w:szCs w:val="24"/>
    </w:rPr>
  </w:style>
  <w:style w:type="character" w:customStyle="1" w:styleId="5">
    <w:name w:val="5"/>
    <w:rsid w:val="000365F5"/>
    <w:rPr>
      <w:vanish w:val="0"/>
      <w:sz w:val="20"/>
    </w:rPr>
  </w:style>
  <w:style w:type="character" w:styleId="IntenseReference">
    <w:name w:val="Intense Reference"/>
    <w:qFormat/>
    <w:rsid w:val="000365F5"/>
    <w:rPr>
      <w:b/>
      <w:vanish w:val="0"/>
      <w:sz w:val="20"/>
    </w:rPr>
  </w:style>
  <w:style w:type="character" w:customStyle="1" w:styleId="4CharChar">
    <w:name w:val="4 Char Char"/>
    <w:rsid w:val="000365F5"/>
    <w:rPr>
      <w:vanish w:val="0"/>
      <w:sz w:val="20"/>
    </w:rPr>
  </w:style>
  <w:style w:type="character" w:styleId="IntenseEmphasis">
    <w:name w:val="Intense Emphasis"/>
    <w:qFormat/>
    <w:rsid w:val="000365F5"/>
    <w:rPr>
      <w:i/>
      <w:vanish w:val="0"/>
      <w:sz w:val="20"/>
    </w:rPr>
  </w:style>
  <w:style w:type="character" w:customStyle="1" w:styleId="Char1">
    <w:name w:val="正文文本 Char"/>
    <w:link w:val="BodyText"/>
    <w:uiPriority w:val="1"/>
    <w:rsid w:val="000365F5"/>
    <w:rPr>
      <w:rFonts w:ascii="Times New Roman" w:eastAsia="Times New Roman" w:hAnsi="Times New Roman"/>
      <w:szCs w:val="21"/>
    </w:rPr>
  </w:style>
  <w:style w:type="character" w:customStyle="1" w:styleId="level110">
    <w:name w:val="level110"/>
    <w:rsid w:val="000365F5"/>
    <w:rPr>
      <w:vanish w:val="0"/>
      <w:color w:val="256E16"/>
      <w:sz w:val="20"/>
    </w:rPr>
  </w:style>
  <w:style w:type="character" w:styleId="SubtleEmphasis">
    <w:name w:val="Subtle Emphasis"/>
    <w:qFormat/>
    <w:rsid w:val="000365F5"/>
    <w:rPr>
      <w:i/>
      <w:vanish w:val="0"/>
      <w:sz w:val="20"/>
    </w:rPr>
  </w:style>
  <w:style w:type="character" w:customStyle="1" w:styleId="apple-converted-space">
    <w:name w:val="apple-converted-space"/>
    <w:rsid w:val="000365F5"/>
    <w:rPr>
      <w:vanish w:val="0"/>
      <w:sz w:val="20"/>
    </w:rPr>
  </w:style>
  <w:style w:type="character" w:customStyle="1" w:styleId="hcdict">
    <w:name w:val="hcdict"/>
    <w:rsid w:val="000365F5"/>
    <w:rPr>
      <w:vanish w:val="0"/>
      <w:sz w:val="20"/>
    </w:rPr>
  </w:style>
  <w:style w:type="character" w:styleId="Emphasis">
    <w:name w:val="Emphasis"/>
    <w:qFormat/>
    <w:rsid w:val="000365F5"/>
    <w:rPr>
      <w:i/>
      <w:vanish w:val="0"/>
      <w:sz w:val="20"/>
    </w:rPr>
  </w:style>
  <w:style w:type="character" w:styleId="Hyperlink">
    <w:name w:val="Hyperlink"/>
    <w:rsid w:val="000365F5"/>
    <w:rPr>
      <w:vanish w:val="0"/>
      <w:color w:val="261CDC"/>
      <w:sz w:val="20"/>
      <w:u w:val="single"/>
    </w:rPr>
  </w:style>
  <w:style w:type="character" w:styleId="PageNumber">
    <w:name w:val="page number"/>
    <w:rsid w:val="000365F5"/>
    <w:rPr>
      <w:vanish w:val="0"/>
      <w:sz w:val="20"/>
    </w:rPr>
  </w:style>
  <w:style w:type="character" w:styleId="Strong">
    <w:name w:val="Strong"/>
    <w:qFormat/>
    <w:rsid w:val="000365F5"/>
    <w:rPr>
      <w:b/>
      <w:vanish w:val="0"/>
      <w:sz w:val="20"/>
    </w:rPr>
  </w:style>
  <w:style w:type="character" w:styleId="SubtleReference">
    <w:name w:val="Subtle Reference"/>
    <w:qFormat/>
    <w:rsid w:val="000365F5"/>
    <w:rPr>
      <w:vanish w:val="0"/>
      <w:sz w:val="20"/>
    </w:rPr>
  </w:style>
  <w:style w:type="character" w:styleId="BookTitle">
    <w:name w:val="Book Title"/>
    <w:qFormat/>
    <w:rsid w:val="000365F5"/>
    <w:rPr>
      <w:b/>
      <w:i/>
      <w:vanish w:val="0"/>
      <w:sz w:val="20"/>
    </w:rPr>
  </w:style>
  <w:style w:type="paragraph" w:customStyle="1" w:styleId="toc515">
    <w:name w:val="toc 515"/>
    <w:next w:val="Normal"/>
    <w:rsid w:val="000365F5"/>
    <w:pPr>
      <w:wordWrap w:val="0"/>
      <w:ind w:left="1700"/>
      <w:jc w:val="both"/>
    </w:pPr>
    <w:rPr>
      <w:rFonts w:ascii="Calibri" w:eastAsia="宋体" w:hAnsi="Calibri" w:cs="Times New Roman"/>
      <w:kern w:val="0"/>
      <w:szCs w:val="20"/>
    </w:rPr>
  </w:style>
  <w:style w:type="paragraph" w:customStyle="1" w:styleId="toc817">
    <w:name w:val="toc 817"/>
    <w:next w:val="Normal"/>
    <w:rsid w:val="000365F5"/>
    <w:pPr>
      <w:wordWrap w:val="0"/>
      <w:ind w:left="2975"/>
      <w:jc w:val="both"/>
    </w:pPr>
    <w:rPr>
      <w:rFonts w:ascii="Calibri" w:eastAsia="宋体" w:hAnsi="Calibri" w:cs="Times New Roman"/>
      <w:kern w:val="0"/>
      <w:szCs w:val="20"/>
    </w:rPr>
  </w:style>
  <w:style w:type="paragraph" w:customStyle="1" w:styleId="toc210">
    <w:name w:val="toc 210"/>
    <w:next w:val="Normal"/>
    <w:rsid w:val="000365F5"/>
    <w:pPr>
      <w:wordWrap w:val="0"/>
      <w:ind w:left="425"/>
      <w:jc w:val="both"/>
    </w:pPr>
    <w:rPr>
      <w:rFonts w:ascii="Calibri" w:eastAsia="宋体" w:hAnsi="Calibri" w:cs="Times New Roman"/>
      <w:kern w:val="0"/>
      <w:szCs w:val="20"/>
    </w:rPr>
  </w:style>
  <w:style w:type="paragraph" w:customStyle="1" w:styleId="toc38">
    <w:name w:val="toc 38"/>
    <w:next w:val="Normal"/>
    <w:rsid w:val="000365F5"/>
    <w:pPr>
      <w:wordWrap w:val="0"/>
      <w:ind w:left="850"/>
      <w:jc w:val="both"/>
    </w:pPr>
    <w:rPr>
      <w:rFonts w:ascii="Calibri" w:eastAsia="宋体" w:hAnsi="Calibri" w:cs="Times New Roman"/>
      <w:kern w:val="0"/>
      <w:szCs w:val="20"/>
    </w:rPr>
  </w:style>
  <w:style w:type="paragraph" w:customStyle="1" w:styleId="toc717">
    <w:name w:val="toc 717"/>
    <w:next w:val="Normal"/>
    <w:rsid w:val="000365F5"/>
    <w:pPr>
      <w:wordWrap w:val="0"/>
      <w:ind w:left="2550"/>
      <w:jc w:val="both"/>
    </w:pPr>
    <w:rPr>
      <w:rFonts w:ascii="Calibri" w:eastAsia="宋体" w:hAnsi="Calibri" w:cs="Times New Roman"/>
      <w:kern w:val="0"/>
      <w:szCs w:val="20"/>
    </w:rPr>
  </w:style>
  <w:style w:type="paragraph" w:customStyle="1" w:styleId="toc315">
    <w:name w:val="toc 315"/>
    <w:next w:val="Normal"/>
    <w:rsid w:val="000365F5"/>
    <w:pPr>
      <w:wordWrap w:val="0"/>
      <w:ind w:left="850"/>
      <w:jc w:val="both"/>
    </w:pPr>
    <w:rPr>
      <w:rFonts w:ascii="Calibri" w:eastAsia="宋体" w:hAnsi="Calibri" w:cs="Times New Roman"/>
      <w:kern w:val="0"/>
      <w:szCs w:val="20"/>
    </w:rPr>
  </w:style>
  <w:style w:type="paragraph" w:customStyle="1" w:styleId="toc214">
    <w:name w:val="toc 214"/>
    <w:next w:val="Normal"/>
    <w:rsid w:val="000365F5"/>
    <w:pPr>
      <w:wordWrap w:val="0"/>
      <w:ind w:left="425"/>
      <w:jc w:val="both"/>
    </w:pPr>
    <w:rPr>
      <w:rFonts w:ascii="Calibri" w:eastAsia="宋体" w:hAnsi="Calibri" w:cs="Times New Roman"/>
      <w:kern w:val="0"/>
      <w:szCs w:val="20"/>
    </w:rPr>
  </w:style>
  <w:style w:type="paragraph" w:customStyle="1" w:styleId="toc44">
    <w:name w:val="toc 44"/>
    <w:next w:val="Normal"/>
    <w:rsid w:val="000365F5"/>
    <w:pPr>
      <w:wordWrap w:val="0"/>
      <w:ind w:left="1275"/>
      <w:jc w:val="both"/>
    </w:pPr>
    <w:rPr>
      <w:rFonts w:ascii="Calibri" w:eastAsia="宋体" w:hAnsi="Calibri" w:cs="Times New Roman"/>
      <w:kern w:val="0"/>
      <w:szCs w:val="20"/>
    </w:rPr>
  </w:style>
  <w:style w:type="paragraph" w:customStyle="1" w:styleId="toc311">
    <w:name w:val="toc 311"/>
    <w:next w:val="Normal"/>
    <w:rsid w:val="000365F5"/>
    <w:pPr>
      <w:wordWrap w:val="0"/>
      <w:ind w:left="850"/>
      <w:jc w:val="both"/>
    </w:pPr>
    <w:rPr>
      <w:rFonts w:ascii="Calibri" w:eastAsia="宋体" w:hAnsi="Calibri" w:cs="Times New Roman"/>
      <w:kern w:val="0"/>
      <w:szCs w:val="20"/>
    </w:rPr>
  </w:style>
  <w:style w:type="paragraph" w:customStyle="1" w:styleId="toc68">
    <w:name w:val="toc 68"/>
    <w:next w:val="Normal"/>
    <w:rsid w:val="000365F5"/>
    <w:pPr>
      <w:wordWrap w:val="0"/>
      <w:ind w:left="2125"/>
      <w:jc w:val="both"/>
    </w:pPr>
    <w:rPr>
      <w:rFonts w:ascii="Calibri" w:eastAsia="宋体" w:hAnsi="Calibri" w:cs="Times New Roman"/>
      <w:kern w:val="0"/>
      <w:szCs w:val="20"/>
    </w:rPr>
  </w:style>
  <w:style w:type="paragraph" w:customStyle="1" w:styleId="TOCHeading14">
    <w:name w:val="TOC Heading14"/>
    <w:next w:val="Normal"/>
    <w:rsid w:val="000365F5"/>
    <w:pPr>
      <w:wordWrap w:val="0"/>
    </w:pPr>
    <w:rPr>
      <w:rFonts w:ascii="Calibri" w:eastAsia="宋体" w:hAnsi="Calibri" w:cs="Times New Roman"/>
      <w:kern w:val="0"/>
      <w:sz w:val="32"/>
      <w:szCs w:val="20"/>
    </w:rPr>
  </w:style>
  <w:style w:type="paragraph" w:customStyle="1" w:styleId="toc516">
    <w:name w:val="toc 516"/>
    <w:next w:val="Normal"/>
    <w:rsid w:val="000365F5"/>
    <w:pPr>
      <w:wordWrap w:val="0"/>
      <w:ind w:left="1700"/>
      <w:jc w:val="both"/>
    </w:pPr>
    <w:rPr>
      <w:rFonts w:ascii="Calibri" w:eastAsia="宋体" w:hAnsi="Calibri" w:cs="Times New Roman"/>
      <w:kern w:val="0"/>
      <w:szCs w:val="20"/>
    </w:rPr>
  </w:style>
  <w:style w:type="paragraph" w:customStyle="1" w:styleId="toc618">
    <w:name w:val="toc 618"/>
    <w:next w:val="Normal"/>
    <w:rsid w:val="000365F5"/>
    <w:pPr>
      <w:wordWrap w:val="0"/>
      <w:ind w:left="2125"/>
      <w:jc w:val="both"/>
    </w:pPr>
    <w:rPr>
      <w:rFonts w:ascii="Calibri" w:eastAsia="宋体" w:hAnsi="Calibri" w:cs="Times New Roman"/>
      <w:kern w:val="0"/>
      <w:szCs w:val="20"/>
    </w:rPr>
  </w:style>
  <w:style w:type="paragraph" w:customStyle="1" w:styleId="toc518">
    <w:name w:val="toc 518"/>
    <w:next w:val="Normal"/>
    <w:rsid w:val="000365F5"/>
    <w:pPr>
      <w:wordWrap w:val="0"/>
      <w:ind w:left="1700"/>
      <w:jc w:val="both"/>
    </w:pPr>
    <w:rPr>
      <w:rFonts w:ascii="Calibri" w:eastAsia="宋体" w:hAnsi="Calibri" w:cs="Times New Roman"/>
      <w:kern w:val="0"/>
      <w:szCs w:val="20"/>
    </w:rPr>
  </w:style>
  <w:style w:type="paragraph" w:customStyle="1" w:styleId="Char2">
    <w:name w:val="Char"/>
    <w:basedOn w:val="Normal"/>
    <w:next w:val="ListParagraph"/>
    <w:rsid w:val="000365F5"/>
    <w:pPr>
      <w:ind w:left="1442" w:hanging="960"/>
    </w:pPr>
    <w:rPr>
      <w:rFonts w:ascii="Calibri" w:eastAsia="宋体" w:hAnsi="Calibri" w:cs="Times New Roman"/>
      <w:kern w:val="0"/>
      <w:szCs w:val="20"/>
    </w:rPr>
  </w:style>
  <w:style w:type="paragraph" w:customStyle="1" w:styleId="toc417">
    <w:name w:val="toc 417"/>
    <w:next w:val="Normal"/>
    <w:rsid w:val="000365F5"/>
    <w:pPr>
      <w:wordWrap w:val="0"/>
      <w:ind w:left="1275"/>
      <w:jc w:val="both"/>
    </w:pPr>
    <w:rPr>
      <w:rFonts w:ascii="Calibri" w:eastAsia="宋体" w:hAnsi="Calibri" w:cs="Times New Roman"/>
      <w:kern w:val="0"/>
      <w:szCs w:val="20"/>
    </w:rPr>
  </w:style>
  <w:style w:type="paragraph" w:customStyle="1" w:styleId="CharCharCharCharCharCharCharCharCharCharCharCharCharCharCharCharCharCharChar">
    <w:name w:val="Char Char Char Char Char Char Char Char Char Char Char Char Char Char Char Char Char Char Char"/>
    <w:basedOn w:val="Normal"/>
    <w:next w:val="TOC5"/>
    <w:rsid w:val="000365F5"/>
    <w:pPr>
      <w:widowControl/>
      <w:spacing w:line="300" w:lineRule="auto"/>
      <w:ind w:firstLine="200"/>
    </w:pPr>
    <w:rPr>
      <w:rFonts w:ascii="Calibri" w:eastAsia="宋体" w:hAnsi="Calibri" w:cs="Times New Roman"/>
      <w:kern w:val="0"/>
      <w:szCs w:val="20"/>
    </w:rPr>
  </w:style>
  <w:style w:type="paragraph" w:customStyle="1" w:styleId="toc410">
    <w:name w:val="toc 410"/>
    <w:next w:val="Normal"/>
    <w:rsid w:val="000365F5"/>
    <w:pPr>
      <w:wordWrap w:val="0"/>
      <w:ind w:left="1275"/>
      <w:jc w:val="both"/>
    </w:pPr>
    <w:rPr>
      <w:rFonts w:ascii="Calibri" w:eastAsia="宋体" w:hAnsi="Calibri" w:cs="Times New Roman"/>
      <w:kern w:val="0"/>
      <w:szCs w:val="20"/>
    </w:rPr>
  </w:style>
  <w:style w:type="paragraph" w:customStyle="1" w:styleId="toc61">
    <w:name w:val="toc 61"/>
    <w:next w:val="Normal"/>
    <w:rsid w:val="000365F5"/>
    <w:pPr>
      <w:wordWrap w:val="0"/>
      <w:ind w:left="2125"/>
      <w:jc w:val="both"/>
    </w:pPr>
    <w:rPr>
      <w:rFonts w:ascii="Calibri" w:eastAsia="宋体" w:hAnsi="Calibri" w:cs="Times New Roman"/>
      <w:kern w:val="0"/>
      <w:szCs w:val="20"/>
    </w:rPr>
  </w:style>
  <w:style w:type="paragraph" w:customStyle="1" w:styleId="11">
    <w:name w:val="目录 11"/>
    <w:next w:val="Normal"/>
    <w:rsid w:val="000365F5"/>
    <w:pPr>
      <w:wordWrap w:val="0"/>
      <w:jc w:val="both"/>
    </w:pPr>
    <w:rPr>
      <w:rFonts w:ascii="Calibri" w:eastAsia="宋体" w:hAnsi="Calibri" w:cs="Times New Roman"/>
      <w:kern w:val="0"/>
      <w:szCs w:val="20"/>
    </w:rPr>
  </w:style>
  <w:style w:type="paragraph" w:customStyle="1" w:styleId="toc11">
    <w:name w:val="toc 11"/>
    <w:next w:val="Normal"/>
    <w:rsid w:val="000365F5"/>
    <w:pPr>
      <w:wordWrap w:val="0"/>
      <w:jc w:val="both"/>
    </w:pPr>
    <w:rPr>
      <w:rFonts w:ascii="Calibri" w:eastAsia="宋体" w:hAnsi="Calibri" w:cs="Times New Roman"/>
      <w:kern w:val="0"/>
      <w:szCs w:val="20"/>
    </w:rPr>
  </w:style>
  <w:style w:type="paragraph" w:customStyle="1" w:styleId="toc92">
    <w:name w:val="toc 92"/>
    <w:next w:val="Normal"/>
    <w:rsid w:val="000365F5"/>
    <w:pPr>
      <w:wordWrap w:val="0"/>
      <w:ind w:left="3400"/>
      <w:jc w:val="both"/>
    </w:pPr>
    <w:rPr>
      <w:rFonts w:ascii="Calibri" w:eastAsia="宋体" w:hAnsi="Calibri" w:cs="Times New Roman"/>
      <w:kern w:val="0"/>
      <w:szCs w:val="20"/>
    </w:rPr>
  </w:style>
  <w:style w:type="paragraph" w:customStyle="1" w:styleId="toc916">
    <w:name w:val="toc 916"/>
    <w:next w:val="Normal"/>
    <w:rsid w:val="000365F5"/>
    <w:pPr>
      <w:wordWrap w:val="0"/>
      <w:ind w:left="3400"/>
      <w:jc w:val="both"/>
    </w:pPr>
    <w:rPr>
      <w:rFonts w:ascii="Calibri" w:eastAsia="宋体" w:hAnsi="Calibri" w:cs="Times New Roman"/>
      <w:kern w:val="0"/>
      <w:szCs w:val="20"/>
    </w:rPr>
  </w:style>
  <w:style w:type="paragraph" w:customStyle="1" w:styleId="toc98">
    <w:name w:val="toc 98"/>
    <w:next w:val="Normal"/>
    <w:rsid w:val="000365F5"/>
    <w:pPr>
      <w:wordWrap w:val="0"/>
      <w:ind w:left="3400"/>
      <w:jc w:val="both"/>
    </w:pPr>
    <w:rPr>
      <w:rFonts w:ascii="Calibri" w:eastAsia="宋体" w:hAnsi="Calibri" w:cs="Times New Roman"/>
      <w:kern w:val="0"/>
      <w:szCs w:val="20"/>
    </w:rPr>
  </w:style>
  <w:style w:type="paragraph" w:customStyle="1" w:styleId="toc85">
    <w:name w:val="toc 85"/>
    <w:next w:val="Normal"/>
    <w:rsid w:val="000365F5"/>
    <w:pPr>
      <w:wordWrap w:val="0"/>
      <w:ind w:left="2975"/>
      <w:jc w:val="both"/>
    </w:pPr>
    <w:rPr>
      <w:rFonts w:ascii="Calibri" w:eastAsia="宋体" w:hAnsi="Calibri" w:cs="Times New Roman"/>
      <w:kern w:val="0"/>
      <w:szCs w:val="20"/>
    </w:rPr>
  </w:style>
  <w:style w:type="paragraph" w:customStyle="1" w:styleId="toc317">
    <w:name w:val="toc 317"/>
    <w:next w:val="Normal"/>
    <w:rsid w:val="000365F5"/>
    <w:pPr>
      <w:wordWrap w:val="0"/>
      <w:ind w:left="850"/>
      <w:jc w:val="both"/>
    </w:pPr>
    <w:rPr>
      <w:rFonts w:ascii="Calibri" w:eastAsia="宋体" w:hAnsi="Calibri" w:cs="Times New Roman"/>
      <w:kern w:val="0"/>
      <w:szCs w:val="20"/>
    </w:rPr>
  </w:style>
  <w:style w:type="paragraph" w:customStyle="1" w:styleId="toc48">
    <w:name w:val="toc 48"/>
    <w:next w:val="Normal"/>
    <w:rsid w:val="000365F5"/>
    <w:pPr>
      <w:wordWrap w:val="0"/>
      <w:ind w:left="1275"/>
      <w:jc w:val="both"/>
    </w:pPr>
    <w:rPr>
      <w:rFonts w:ascii="Calibri" w:eastAsia="宋体" w:hAnsi="Calibri" w:cs="Times New Roman"/>
      <w:kern w:val="0"/>
      <w:szCs w:val="20"/>
    </w:rPr>
  </w:style>
  <w:style w:type="paragraph" w:customStyle="1" w:styleId="toc63">
    <w:name w:val="toc 63"/>
    <w:next w:val="Normal"/>
    <w:rsid w:val="000365F5"/>
    <w:pPr>
      <w:wordWrap w:val="0"/>
      <w:ind w:left="2125"/>
      <w:jc w:val="both"/>
    </w:pPr>
    <w:rPr>
      <w:rFonts w:ascii="Calibri" w:eastAsia="宋体" w:hAnsi="Calibri" w:cs="Times New Roman"/>
      <w:kern w:val="0"/>
      <w:szCs w:val="20"/>
    </w:rPr>
  </w:style>
  <w:style w:type="paragraph" w:customStyle="1" w:styleId="toc414">
    <w:name w:val="toc 414"/>
    <w:next w:val="Normal"/>
    <w:rsid w:val="000365F5"/>
    <w:pPr>
      <w:wordWrap w:val="0"/>
      <w:ind w:left="1275"/>
      <w:jc w:val="both"/>
    </w:pPr>
    <w:rPr>
      <w:rFonts w:ascii="Calibri" w:eastAsia="宋体" w:hAnsi="Calibri" w:cs="Times New Roman"/>
      <w:kern w:val="0"/>
      <w:szCs w:val="20"/>
    </w:rPr>
  </w:style>
  <w:style w:type="paragraph" w:customStyle="1" w:styleId="toc13">
    <w:name w:val="toc 13"/>
    <w:next w:val="Normal"/>
    <w:rsid w:val="000365F5"/>
    <w:pPr>
      <w:wordWrap w:val="0"/>
      <w:jc w:val="both"/>
    </w:pPr>
    <w:rPr>
      <w:rFonts w:ascii="Calibri" w:eastAsia="宋体" w:hAnsi="Calibri" w:cs="Times New Roman"/>
      <w:kern w:val="0"/>
      <w:szCs w:val="20"/>
    </w:rPr>
  </w:style>
  <w:style w:type="paragraph" w:customStyle="1" w:styleId="toc812">
    <w:name w:val="toc 812"/>
    <w:next w:val="Normal"/>
    <w:rsid w:val="000365F5"/>
    <w:pPr>
      <w:wordWrap w:val="0"/>
      <w:ind w:left="2975"/>
      <w:jc w:val="both"/>
    </w:pPr>
    <w:rPr>
      <w:rFonts w:ascii="Calibri" w:eastAsia="宋体" w:hAnsi="Calibri" w:cs="Times New Roman"/>
      <w:kern w:val="0"/>
      <w:szCs w:val="20"/>
    </w:rPr>
  </w:style>
  <w:style w:type="paragraph" w:customStyle="1" w:styleId="toc99">
    <w:name w:val="toc 99"/>
    <w:next w:val="Normal"/>
    <w:rsid w:val="000365F5"/>
    <w:pPr>
      <w:wordWrap w:val="0"/>
      <w:ind w:left="3400"/>
      <w:jc w:val="both"/>
    </w:pPr>
    <w:rPr>
      <w:rFonts w:ascii="Calibri" w:eastAsia="宋体" w:hAnsi="Calibri" w:cs="Times New Roman"/>
      <w:kern w:val="0"/>
      <w:szCs w:val="20"/>
    </w:rPr>
  </w:style>
  <w:style w:type="paragraph" w:styleId="TOC7">
    <w:name w:val="toc 7"/>
    <w:next w:val="Normal"/>
    <w:rsid w:val="000365F5"/>
    <w:pPr>
      <w:wordWrap w:val="0"/>
      <w:ind w:left="2125"/>
      <w:jc w:val="both"/>
    </w:pPr>
    <w:rPr>
      <w:rFonts w:ascii="Calibri" w:eastAsia="宋体" w:hAnsi="Calibri" w:cs="Times New Roman"/>
      <w:kern w:val="0"/>
      <w:szCs w:val="20"/>
    </w:rPr>
  </w:style>
  <w:style w:type="paragraph" w:customStyle="1" w:styleId="toc83">
    <w:name w:val="toc 83"/>
    <w:next w:val="Normal"/>
    <w:rsid w:val="000365F5"/>
    <w:pPr>
      <w:wordWrap w:val="0"/>
      <w:ind w:left="2975"/>
      <w:jc w:val="both"/>
    </w:pPr>
    <w:rPr>
      <w:rFonts w:ascii="Calibri" w:eastAsia="宋体" w:hAnsi="Calibri" w:cs="Times New Roman"/>
      <w:kern w:val="0"/>
      <w:szCs w:val="20"/>
    </w:rPr>
  </w:style>
  <w:style w:type="paragraph" w:customStyle="1" w:styleId="toc216">
    <w:name w:val="toc 216"/>
    <w:next w:val="Normal"/>
    <w:rsid w:val="000365F5"/>
    <w:pPr>
      <w:wordWrap w:val="0"/>
      <w:ind w:left="425"/>
      <w:jc w:val="both"/>
    </w:pPr>
    <w:rPr>
      <w:rFonts w:ascii="Calibri" w:eastAsia="宋体" w:hAnsi="Calibri" w:cs="Times New Roman"/>
      <w:kern w:val="0"/>
      <w:szCs w:val="20"/>
    </w:rPr>
  </w:style>
  <w:style w:type="paragraph" w:customStyle="1" w:styleId="toc111">
    <w:name w:val="toc 111"/>
    <w:next w:val="Normal"/>
    <w:rsid w:val="000365F5"/>
    <w:pPr>
      <w:wordWrap w:val="0"/>
      <w:jc w:val="both"/>
    </w:pPr>
    <w:rPr>
      <w:rFonts w:ascii="Calibri" w:eastAsia="宋体" w:hAnsi="Calibri" w:cs="Times New Roman"/>
      <w:kern w:val="0"/>
      <w:szCs w:val="20"/>
    </w:rPr>
  </w:style>
  <w:style w:type="paragraph" w:customStyle="1" w:styleId="toc917">
    <w:name w:val="toc 917"/>
    <w:next w:val="Normal"/>
    <w:rsid w:val="000365F5"/>
    <w:pPr>
      <w:wordWrap w:val="0"/>
      <w:ind w:left="3400"/>
      <w:jc w:val="both"/>
    </w:pPr>
    <w:rPr>
      <w:rFonts w:ascii="Calibri" w:eastAsia="宋体" w:hAnsi="Calibri" w:cs="Times New Roman"/>
      <w:kern w:val="0"/>
      <w:szCs w:val="20"/>
    </w:rPr>
  </w:style>
  <w:style w:type="paragraph" w:customStyle="1" w:styleId="toc520">
    <w:name w:val="toc 520"/>
    <w:next w:val="Normal"/>
    <w:rsid w:val="000365F5"/>
    <w:pPr>
      <w:wordWrap w:val="0"/>
      <w:ind w:left="1700"/>
      <w:jc w:val="both"/>
    </w:pPr>
    <w:rPr>
      <w:rFonts w:ascii="Calibri" w:eastAsia="宋体" w:hAnsi="Calibri" w:cs="Times New Roman"/>
      <w:kern w:val="0"/>
      <w:szCs w:val="20"/>
    </w:rPr>
  </w:style>
  <w:style w:type="paragraph" w:customStyle="1" w:styleId="TOCHeading20">
    <w:name w:val="TOC Heading20"/>
    <w:next w:val="Normal"/>
    <w:rsid w:val="000365F5"/>
    <w:pPr>
      <w:wordWrap w:val="0"/>
    </w:pPr>
    <w:rPr>
      <w:rFonts w:ascii="Calibri" w:eastAsia="宋体" w:hAnsi="Calibri" w:cs="Times New Roman"/>
      <w:kern w:val="0"/>
      <w:sz w:val="32"/>
      <w:szCs w:val="20"/>
    </w:rPr>
  </w:style>
  <w:style w:type="paragraph" w:customStyle="1" w:styleId="toc69">
    <w:name w:val="toc 69"/>
    <w:next w:val="Normal"/>
    <w:rsid w:val="000365F5"/>
    <w:pPr>
      <w:wordWrap w:val="0"/>
      <w:ind w:left="2125"/>
      <w:jc w:val="both"/>
    </w:pPr>
    <w:rPr>
      <w:rFonts w:ascii="Calibri" w:eastAsia="宋体" w:hAnsi="Calibri" w:cs="Times New Roman"/>
      <w:kern w:val="0"/>
      <w:szCs w:val="20"/>
    </w:rPr>
  </w:style>
  <w:style w:type="paragraph" w:customStyle="1" w:styleId="TOCHeading2">
    <w:name w:val="TOC Heading2"/>
    <w:next w:val="Normal"/>
    <w:rsid w:val="000365F5"/>
    <w:pPr>
      <w:wordWrap w:val="0"/>
    </w:pPr>
    <w:rPr>
      <w:rFonts w:ascii="Calibri" w:eastAsia="宋体" w:hAnsi="Calibri" w:cs="Times New Roman"/>
      <w:kern w:val="0"/>
      <w:sz w:val="32"/>
      <w:szCs w:val="20"/>
    </w:rPr>
  </w:style>
  <w:style w:type="paragraph" w:customStyle="1" w:styleId="toc29">
    <w:name w:val="toc 29"/>
    <w:next w:val="Normal"/>
    <w:rsid w:val="000365F5"/>
    <w:pPr>
      <w:wordWrap w:val="0"/>
      <w:ind w:left="425"/>
      <w:jc w:val="both"/>
    </w:pPr>
    <w:rPr>
      <w:rFonts w:ascii="Calibri" w:eastAsia="宋体" w:hAnsi="Calibri" w:cs="Times New Roman"/>
      <w:kern w:val="0"/>
      <w:szCs w:val="20"/>
    </w:rPr>
  </w:style>
  <w:style w:type="paragraph" w:customStyle="1" w:styleId="51">
    <w:name w:val="目录 51"/>
    <w:next w:val="Normal"/>
    <w:rsid w:val="000365F5"/>
    <w:pPr>
      <w:wordWrap w:val="0"/>
      <w:ind w:left="1700"/>
      <w:jc w:val="both"/>
    </w:pPr>
    <w:rPr>
      <w:rFonts w:ascii="Calibri" w:eastAsia="宋体" w:hAnsi="Calibri" w:cs="Times New Roman"/>
      <w:kern w:val="0"/>
      <w:szCs w:val="20"/>
    </w:rPr>
  </w:style>
  <w:style w:type="paragraph" w:customStyle="1" w:styleId="toc110">
    <w:name w:val="toc 110"/>
    <w:next w:val="Normal"/>
    <w:rsid w:val="000365F5"/>
    <w:pPr>
      <w:wordWrap w:val="0"/>
      <w:jc w:val="both"/>
    </w:pPr>
    <w:rPr>
      <w:rFonts w:ascii="Calibri" w:eastAsia="宋体" w:hAnsi="Calibri" w:cs="Times New Roman"/>
      <w:kern w:val="0"/>
      <w:szCs w:val="20"/>
    </w:rPr>
  </w:style>
  <w:style w:type="paragraph" w:customStyle="1" w:styleId="toc72">
    <w:name w:val="toc 72"/>
    <w:next w:val="Normal"/>
    <w:rsid w:val="000365F5"/>
    <w:pPr>
      <w:wordWrap w:val="0"/>
      <w:ind w:left="2550"/>
      <w:jc w:val="both"/>
    </w:pPr>
    <w:rPr>
      <w:rFonts w:ascii="Calibri" w:eastAsia="宋体" w:hAnsi="Calibri" w:cs="Times New Roman"/>
      <w:kern w:val="0"/>
      <w:szCs w:val="20"/>
    </w:rPr>
  </w:style>
  <w:style w:type="paragraph" w:customStyle="1" w:styleId="toc79">
    <w:name w:val="toc 79"/>
    <w:next w:val="Normal"/>
    <w:rsid w:val="000365F5"/>
    <w:pPr>
      <w:wordWrap w:val="0"/>
      <w:ind w:left="2550"/>
      <w:jc w:val="both"/>
    </w:pPr>
    <w:rPr>
      <w:rFonts w:ascii="Calibri" w:eastAsia="宋体" w:hAnsi="Calibri" w:cs="Times New Roman"/>
      <w:kern w:val="0"/>
      <w:szCs w:val="20"/>
    </w:rPr>
  </w:style>
  <w:style w:type="paragraph" w:customStyle="1" w:styleId="toc720">
    <w:name w:val="toc 720"/>
    <w:next w:val="Normal"/>
    <w:rsid w:val="000365F5"/>
    <w:pPr>
      <w:wordWrap w:val="0"/>
      <w:ind w:left="2550"/>
      <w:jc w:val="both"/>
    </w:pPr>
    <w:rPr>
      <w:rFonts w:ascii="Calibri" w:eastAsia="宋体" w:hAnsi="Calibri" w:cs="Times New Roman"/>
      <w:kern w:val="0"/>
      <w:szCs w:val="20"/>
    </w:rPr>
  </w:style>
  <w:style w:type="paragraph" w:customStyle="1" w:styleId="toc519">
    <w:name w:val="toc 519"/>
    <w:next w:val="Normal"/>
    <w:rsid w:val="000365F5"/>
    <w:pPr>
      <w:wordWrap w:val="0"/>
      <w:ind w:left="1700"/>
      <w:jc w:val="both"/>
    </w:pPr>
    <w:rPr>
      <w:rFonts w:ascii="Calibri" w:eastAsia="宋体" w:hAnsi="Calibri" w:cs="Times New Roman"/>
      <w:kern w:val="0"/>
      <w:szCs w:val="20"/>
    </w:rPr>
  </w:style>
  <w:style w:type="paragraph" w:customStyle="1" w:styleId="toc75">
    <w:name w:val="toc 75"/>
    <w:next w:val="Normal"/>
    <w:rsid w:val="000365F5"/>
    <w:pPr>
      <w:wordWrap w:val="0"/>
      <w:ind w:left="2550"/>
      <w:jc w:val="both"/>
    </w:pPr>
    <w:rPr>
      <w:rFonts w:ascii="Calibri" w:eastAsia="宋体" w:hAnsi="Calibri" w:cs="Times New Roman"/>
      <w:kern w:val="0"/>
      <w:szCs w:val="20"/>
    </w:rPr>
  </w:style>
  <w:style w:type="paragraph" w:customStyle="1" w:styleId="61">
    <w:name w:val="目录 61"/>
    <w:next w:val="Normal"/>
    <w:rsid w:val="000365F5"/>
    <w:pPr>
      <w:wordWrap w:val="0"/>
      <w:ind w:left="2125"/>
      <w:jc w:val="both"/>
    </w:pPr>
    <w:rPr>
      <w:rFonts w:ascii="Calibri" w:eastAsia="宋体" w:hAnsi="Calibri" w:cs="Times New Roman"/>
      <w:kern w:val="0"/>
      <w:szCs w:val="20"/>
    </w:rPr>
  </w:style>
  <w:style w:type="paragraph" w:customStyle="1" w:styleId="toc510">
    <w:name w:val="toc 510"/>
    <w:next w:val="Normal"/>
    <w:rsid w:val="000365F5"/>
    <w:pPr>
      <w:wordWrap w:val="0"/>
      <w:ind w:left="1700"/>
      <w:jc w:val="both"/>
    </w:pPr>
    <w:rPr>
      <w:rFonts w:ascii="Calibri" w:eastAsia="宋体" w:hAnsi="Calibri" w:cs="Times New Roman"/>
      <w:kern w:val="0"/>
      <w:szCs w:val="20"/>
    </w:rPr>
  </w:style>
  <w:style w:type="paragraph" w:customStyle="1" w:styleId="toc36">
    <w:name w:val="toc 36"/>
    <w:next w:val="Normal"/>
    <w:rsid w:val="000365F5"/>
    <w:pPr>
      <w:wordWrap w:val="0"/>
      <w:ind w:left="850"/>
      <w:jc w:val="both"/>
    </w:pPr>
    <w:rPr>
      <w:rFonts w:ascii="Calibri" w:eastAsia="宋体" w:hAnsi="Calibri" w:cs="Times New Roman"/>
      <w:kern w:val="0"/>
      <w:szCs w:val="20"/>
    </w:rPr>
  </w:style>
  <w:style w:type="paragraph" w:customStyle="1" w:styleId="toc815">
    <w:name w:val="toc 815"/>
    <w:next w:val="Normal"/>
    <w:rsid w:val="000365F5"/>
    <w:pPr>
      <w:wordWrap w:val="0"/>
      <w:ind w:left="2975"/>
      <w:jc w:val="both"/>
    </w:pPr>
    <w:rPr>
      <w:rFonts w:ascii="Calibri" w:eastAsia="宋体" w:hAnsi="Calibri" w:cs="Times New Roman"/>
      <w:kern w:val="0"/>
      <w:szCs w:val="20"/>
    </w:rPr>
  </w:style>
  <w:style w:type="paragraph" w:customStyle="1" w:styleId="toc319">
    <w:name w:val="toc 319"/>
    <w:next w:val="Normal"/>
    <w:rsid w:val="000365F5"/>
    <w:pPr>
      <w:wordWrap w:val="0"/>
      <w:ind w:left="850"/>
      <w:jc w:val="both"/>
    </w:pPr>
    <w:rPr>
      <w:rFonts w:ascii="Calibri" w:eastAsia="宋体" w:hAnsi="Calibri" w:cs="Times New Roman"/>
      <w:kern w:val="0"/>
      <w:szCs w:val="20"/>
    </w:rPr>
  </w:style>
  <w:style w:type="paragraph" w:customStyle="1" w:styleId="toc312">
    <w:name w:val="toc 312"/>
    <w:next w:val="Normal"/>
    <w:rsid w:val="000365F5"/>
    <w:pPr>
      <w:wordWrap w:val="0"/>
      <w:ind w:left="850"/>
      <w:jc w:val="both"/>
    </w:pPr>
    <w:rPr>
      <w:rFonts w:ascii="Calibri" w:eastAsia="宋体" w:hAnsi="Calibri" w:cs="Times New Roman"/>
      <w:kern w:val="0"/>
      <w:szCs w:val="20"/>
    </w:rPr>
  </w:style>
  <w:style w:type="paragraph" w:customStyle="1" w:styleId="toc718">
    <w:name w:val="toc 718"/>
    <w:next w:val="Normal"/>
    <w:rsid w:val="000365F5"/>
    <w:pPr>
      <w:wordWrap w:val="0"/>
      <w:ind w:left="2550"/>
      <w:jc w:val="both"/>
    </w:pPr>
    <w:rPr>
      <w:rFonts w:ascii="Calibri" w:eastAsia="宋体" w:hAnsi="Calibri" w:cs="Times New Roman"/>
      <w:kern w:val="0"/>
      <w:szCs w:val="20"/>
    </w:rPr>
  </w:style>
  <w:style w:type="paragraph" w:customStyle="1" w:styleId="toc620">
    <w:name w:val="toc 620"/>
    <w:next w:val="Normal"/>
    <w:rsid w:val="000365F5"/>
    <w:pPr>
      <w:wordWrap w:val="0"/>
      <w:ind w:left="2125"/>
      <w:jc w:val="both"/>
    </w:pPr>
    <w:rPr>
      <w:rFonts w:ascii="Calibri" w:eastAsia="宋体" w:hAnsi="Calibri" w:cs="Times New Roman"/>
      <w:kern w:val="0"/>
      <w:szCs w:val="20"/>
    </w:rPr>
  </w:style>
  <w:style w:type="paragraph" w:customStyle="1" w:styleId="toc310">
    <w:name w:val="toc 310"/>
    <w:next w:val="Normal"/>
    <w:rsid w:val="000365F5"/>
    <w:pPr>
      <w:wordWrap w:val="0"/>
      <w:ind w:left="850"/>
      <w:jc w:val="both"/>
    </w:pPr>
    <w:rPr>
      <w:rFonts w:ascii="Calibri" w:eastAsia="宋体" w:hAnsi="Calibri" w:cs="Times New Roman"/>
      <w:kern w:val="0"/>
      <w:szCs w:val="20"/>
    </w:rPr>
  </w:style>
  <w:style w:type="paragraph" w:customStyle="1" w:styleId="toc913">
    <w:name w:val="toc 913"/>
    <w:next w:val="Normal"/>
    <w:rsid w:val="000365F5"/>
    <w:pPr>
      <w:wordWrap w:val="0"/>
      <w:ind w:left="3400"/>
      <w:jc w:val="both"/>
    </w:pPr>
    <w:rPr>
      <w:rFonts w:ascii="Calibri" w:eastAsia="宋体" w:hAnsi="Calibri" w:cs="Times New Roman"/>
      <w:kern w:val="0"/>
      <w:szCs w:val="20"/>
    </w:rPr>
  </w:style>
  <w:style w:type="paragraph" w:customStyle="1" w:styleId="toc78">
    <w:name w:val="toc 78"/>
    <w:next w:val="Normal"/>
    <w:rsid w:val="000365F5"/>
    <w:pPr>
      <w:wordWrap w:val="0"/>
      <w:ind w:left="2550"/>
      <w:jc w:val="both"/>
    </w:pPr>
    <w:rPr>
      <w:rFonts w:ascii="Calibri" w:eastAsia="宋体" w:hAnsi="Calibri" w:cs="Times New Roman"/>
      <w:kern w:val="0"/>
      <w:szCs w:val="20"/>
    </w:rPr>
  </w:style>
  <w:style w:type="paragraph" w:customStyle="1" w:styleId="toc19">
    <w:name w:val="toc 19"/>
    <w:next w:val="Normal"/>
    <w:rsid w:val="000365F5"/>
    <w:pPr>
      <w:wordWrap w:val="0"/>
      <w:jc w:val="both"/>
    </w:pPr>
    <w:rPr>
      <w:rFonts w:ascii="Calibri" w:eastAsia="宋体" w:hAnsi="Calibri" w:cs="Times New Roman"/>
      <w:kern w:val="0"/>
      <w:szCs w:val="20"/>
    </w:rPr>
  </w:style>
  <w:style w:type="paragraph" w:customStyle="1" w:styleId="toc814">
    <w:name w:val="toc 814"/>
    <w:next w:val="Normal"/>
    <w:rsid w:val="000365F5"/>
    <w:pPr>
      <w:wordWrap w:val="0"/>
      <w:ind w:left="2975"/>
      <w:jc w:val="both"/>
    </w:pPr>
    <w:rPr>
      <w:rFonts w:ascii="Calibri" w:eastAsia="宋体" w:hAnsi="Calibri" w:cs="Times New Roman"/>
      <w:kern w:val="0"/>
      <w:szCs w:val="20"/>
    </w:rPr>
  </w:style>
  <w:style w:type="paragraph" w:customStyle="1" w:styleId="toc218">
    <w:name w:val="toc 218"/>
    <w:next w:val="Normal"/>
    <w:rsid w:val="000365F5"/>
    <w:pPr>
      <w:wordWrap w:val="0"/>
      <w:ind w:left="425"/>
      <w:jc w:val="both"/>
    </w:pPr>
    <w:rPr>
      <w:rFonts w:ascii="Calibri" w:eastAsia="宋体" w:hAnsi="Calibri" w:cs="Times New Roman"/>
      <w:kern w:val="0"/>
      <w:szCs w:val="20"/>
    </w:rPr>
  </w:style>
  <w:style w:type="paragraph" w:customStyle="1" w:styleId="toc41">
    <w:name w:val="toc 41"/>
    <w:next w:val="Normal"/>
    <w:rsid w:val="000365F5"/>
    <w:pPr>
      <w:wordWrap w:val="0"/>
      <w:ind w:left="1275"/>
      <w:jc w:val="both"/>
    </w:pPr>
    <w:rPr>
      <w:rFonts w:ascii="Calibri" w:eastAsia="宋体" w:hAnsi="Calibri" w:cs="Times New Roman"/>
      <w:kern w:val="0"/>
      <w:szCs w:val="20"/>
    </w:rPr>
  </w:style>
  <w:style w:type="paragraph" w:customStyle="1" w:styleId="toc411">
    <w:name w:val="toc 411"/>
    <w:next w:val="Normal"/>
    <w:rsid w:val="000365F5"/>
    <w:pPr>
      <w:wordWrap w:val="0"/>
      <w:ind w:left="1275"/>
      <w:jc w:val="both"/>
    </w:pPr>
    <w:rPr>
      <w:rFonts w:ascii="Calibri" w:eastAsia="宋体" w:hAnsi="Calibri" w:cs="Times New Roman"/>
      <w:kern w:val="0"/>
      <w:szCs w:val="20"/>
    </w:rPr>
  </w:style>
  <w:style w:type="paragraph" w:customStyle="1" w:styleId="toc67">
    <w:name w:val="toc 67"/>
    <w:next w:val="Normal"/>
    <w:rsid w:val="000365F5"/>
    <w:pPr>
      <w:wordWrap w:val="0"/>
      <w:ind w:left="2125"/>
      <w:jc w:val="both"/>
    </w:pPr>
    <w:rPr>
      <w:rFonts w:ascii="Calibri" w:eastAsia="宋体" w:hAnsi="Calibri" w:cs="Times New Roman"/>
      <w:kern w:val="0"/>
      <w:szCs w:val="20"/>
    </w:rPr>
  </w:style>
  <w:style w:type="paragraph" w:customStyle="1" w:styleId="toc911">
    <w:name w:val="toc 911"/>
    <w:next w:val="Normal"/>
    <w:rsid w:val="000365F5"/>
    <w:pPr>
      <w:wordWrap w:val="0"/>
      <w:ind w:left="3400"/>
      <w:jc w:val="both"/>
    </w:pPr>
    <w:rPr>
      <w:rFonts w:ascii="Calibri" w:eastAsia="宋体" w:hAnsi="Calibri" w:cs="Times New Roman"/>
      <w:kern w:val="0"/>
      <w:szCs w:val="20"/>
    </w:rPr>
  </w:style>
  <w:style w:type="paragraph" w:customStyle="1" w:styleId="toc42">
    <w:name w:val="toc 42"/>
    <w:next w:val="Normal"/>
    <w:rsid w:val="000365F5"/>
    <w:pPr>
      <w:wordWrap w:val="0"/>
      <w:ind w:left="1275"/>
      <w:jc w:val="both"/>
    </w:pPr>
    <w:rPr>
      <w:rFonts w:ascii="Calibri" w:eastAsia="宋体" w:hAnsi="Calibri" w:cs="Times New Roman"/>
      <w:kern w:val="0"/>
      <w:szCs w:val="20"/>
    </w:rPr>
  </w:style>
  <w:style w:type="paragraph" w:styleId="IntenseQuote">
    <w:name w:val="Intense Quote"/>
    <w:next w:val="Normal"/>
    <w:link w:val="Char3"/>
    <w:qFormat/>
    <w:rsid w:val="000365F5"/>
    <w:pPr>
      <w:wordWrap w:val="0"/>
      <w:spacing w:before="360" w:after="360"/>
      <w:ind w:left="950" w:right="950"/>
      <w:jc w:val="center"/>
    </w:pPr>
    <w:rPr>
      <w:rFonts w:ascii="Calibri" w:eastAsia="宋体" w:hAnsi="Calibri" w:cs="Times New Roman"/>
      <w:i/>
      <w:kern w:val="0"/>
      <w:szCs w:val="20"/>
    </w:rPr>
  </w:style>
  <w:style w:type="character" w:customStyle="1" w:styleId="Char3">
    <w:name w:val="明显引用 Char"/>
    <w:basedOn w:val="DefaultParagraphFont"/>
    <w:link w:val="IntenseQuote"/>
    <w:rsid w:val="000365F5"/>
    <w:rPr>
      <w:rFonts w:ascii="Calibri" w:eastAsia="宋体" w:hAnsi="Calibri" w:cs="Times New Roman"/>
      <w:i/>
      <w:kern w:val="0"/>
      <w:szCs w:val="20"/>
    </w:rPr>
  </w:style>
  <w:style w:type="paragraph" w:customStyle="1" w:styleId="toc212">
    <w:name w:val="toc 212"/>
    <w:next w:val="Normal"/>
    <w:rsid w:val="000365F5"/>
    <w:pPr>
      <w:wordWrap w:val="0"/>
      <w:ind w:left="425"/>
      <w:jc w:val="both"/>
    </w:pPr>
    <w:rPr>
      <w:rFonts w:ascii="Calibri" w:eastAsia="宋体" w:hAnsi="Calibri" w:cs="Times New Roman"/>
      <w:kern w:val="0"/>
      <w:szCs w:val="20"/>
    </w:rPr>
  </w:style>
  <w:style w:type="paragraph" w:customStyle="1" w:styleId="toc115">
    <w:name w:val="toc 115"/>
    <w:next w:val="Normal"/>
    <w:rsid w:val="000365F5"/>
    <w:pPr>
      <w:wordWrap w:val="0"/>
      <w:jc w:val="both"/>
    </w:pPr>
    <w:rPr>
      <w:rFonts w:ascii="Calibri" w:eastAsia="宋体" w:hAnsi="Calibri" w:cs="Times New Roman"/>
      <w:kern w:val="0"/>
      <w:szCs w:val="20"/>
    </w:rPr>
  </w:style>
  <w:style w:type="paragraph" w:customStyle="1" w:styleId="toc34">
    <w:name w:val="toc 34"/>
    <w:next w:val="Normal"/>
    <w:rsid w:val="000365F5"/>
    <w:pPr>
      <w:wordWrap w:val="0"/>
      <w:ind w:left="850"/>
      <w:jc w:val="both"/>
    </w:pPr>
    <w:rPr>
      <w:rFonts w:ascii="Calibri" w:eastAsia="宋体" w:hAnsi="Calibri" w:cs="Times New Roman"/>
      <w:kern w:val="0"/>
      <w:szCs w:val="20"/>
    </w:rPr>
  </w:style>
  <w:style w:type="paragraph" w:styleId="TOC5">
    <w:name w:val="toc 5"/>
    <w:next w:val="Normal"/>
    <w:rsid w:val="000365F5"/>
    <w:pPr>
      <w:wordWrap w:val="0"/>
      <w:ind w:left="1275"/>
      <w:jc w:val="both"/>
    </w:pPr>
    <w:rPr>
      <w:rFonts w:ascii="Calibri" w:eastAsia="宋体" w:hAnsi="Calibri" w:cs="Times New Roman"/>
      <w:kern w:val="0"/>
      <w:szCs w:val="20"/>
    </w:rPr>
  </w:style>
  <w:style w:type="paragraph" w:customStyle="1" w:styleId="TOCHeading15">
    <w:name w:val="TOC Heading15"/>
    <w:next w:val="Normal"/>
    <w:rsid w:val="000365F5"/>
    <w:pPr>
      <w:wordWrap w:val="0"/>
    </w:pPr>
    <w:rPr>
      <w:rFonts w:ascii="Calibri" w:eastAsia="宋体" w:hAnsi="Calibri" w:cs="Times New Roman"/>
      <w:kern w:val="0"/>
      <w:sz w:val="32"/>
      <w:szCs w:val="20"/>
    </w:rPr>
  </w:style>
  <w:style w:type="paragraph" w:customStyle="1" w:styleId="toc920">
    <w:name w:val="toc 920"/>
    <w:next w:val="Normal"/>
    <w:rsid w:val="000365F5"/>
    <w:pPr>
      <w:wordWrap w:val="0"/>
      <w:ind w:left="3400"/>
      <w:jc w:val="both"/>
    </w:pPr>
    <w:rPr>
      <w:rFonts w:ascii="Calibri" w:eastAsia="宋体" w:hAnsi="Calibri" w:cs="Times New Roman"/>
      <w:kern w:val="0"/>
      <w:szCs w:val="20"/>
    </w:rPr>
  </w:style>
  <w:style w:type="paragraph" w:customStyle="1" w:styleId="toc64">
    <w:name w:val="toc 64"/>
    <w:next w:val="Normal"/>
    <w:rsid w:val="000365F5"/>
    <w:pPr>
      <w:wordWrap w:val="0"/>
      <w:ind w:left="2125"/>
      <w:jc w:val="both"/>
    </w:pPr>
    <w:rPr>
      <w:rFonts w:ascii="Calibri" w:eastAsia="宋体" w:hAnsi="Calibri" w:cs="Times New Roman"/>
      <w:kern w:val="0"/>
      <w:szCs w:val="20"/>
    </w:rPr>
  </w:style>
  <w:style w:type="paragraph" w:customStyle="1" w:styleId="toc619">
    <w:name w:val="toc 619"/>
    <w:next w:val="Normal"/>
    <w:rsid w:val="000365F5"/>
    <w:pPr>
      <w:wordWrap w:val="0"/>
      <w:ind w:left="2125"/>
      <w:jc w:val="both"/>
    </w:pPr>
    <w:rPr>
      <w:rFonts w:ascii="Calibri" w:eastAsia="宋体" w:hAnsi="Calibri" w:cs="Times New Roman"/>
      <w:kern w:val="0"/>
      <w:szCs w:val="20"/>
    </w:rPr>
  </w:style>
  <w:style w:type="paragraph" w:customStyle="1" w:styleId="toc513">
    <w:name w:val="toc 513"/>
    <w:next w:val="Normal"/>
    <w:rsid w:val="000365F5"/>
    <w:pPr>
      <w:wordWrap w:val="0"/>
      <w:ind w:left="1700"/>
      <w:jc w:val="both"/>
    </w:pPr>
    <w:rPr>
      <w:rFonts w:ascii="Calibri" w:eastAsia="宋体" w:hAnsi="Calibri" w:cs="Times New Roman"/>
      <w:kern w:val="0"/>
      <w:szCs w:val="20"/>
    </w:rPr>
  </w:style>
  <w:style w:type="paragraph" w:customStyle="1" w:styleId="toc87">
    <w:name w:val="toc 87"/>
    <w:next w:val="Normal"/>
    <w:rsid w:val="000365F5"/>
    <w:pPr>
      <w:wordWrap w:val="0"/>
      <w:ind w:left="2975"/>
      <w:jc w:val="both"/>
    </w:pPr>
    <w:rPr>
      <w:rFonts w:ascii="Calibri" w:eastAsia="宋体" w:hAnsi="Calibri" w:cs="Times New Roman"/>
      <w:kern w:val="0"/>
      <w:szCs w:val="20"/>
    </w:rPr>
  </w:style>
  <w:style w:type="paragraph" w:styleId="TOC3">
    <w:name w:val="toc 3"/>
    <w:next w:val="Normal"/>
    <w:rsid w:val="000365F5"/>
    <w:pPr>
      <w:wordWrap w:val="0"/>
      <w:ind w:left="425"/>
      <w:jc w:val="both"/>
    </w:pPr>
    <w:rPr>
      <w:rFonts w:ascii="Calibri" w:eastAsia="宋体" w:hAnsi="Calibri" w:cs="Times New Roman"/>
      <w:kern w:val="0"/>
      <w:szCs w:val="20"/>
    </w:rPr>
  </w:style>
  <w:style w:type="paragraph" w:customStyle="1" w:styleId="toc714">
    <w:name w:val="toc 714"/>
    <w:next w:val="Normal"/>
    <w:rsid w:val="000365F5"/>
    <w:pPr>
      <w:wordWrap w:val="0"/>
      <w:ind w:left="2550"/>
      <w:jc w:val="both"/>
    </w:pPr>
    <w:rPr>
      <w:rFonts w:ascii="Calibri" w:eastAsia="宋体" w:hAnsi="Calibri" w:cs="Times New Roman"/>
      <w:kern w:val="0"/>
      <w:szCs w:val="20"/>
    </w:rPr>
  </w:style>
  <w:style w:type="paragraph" w:customStyle="1" w:styleId="0">
    <w:name w:val="正文_0"/>
    <w:basedOn w:val="Normal"/>
    <w:qFormat/>
    <w:rsid w:val="000365F5"/>
    <w:rPr>
      <w:rFonts w:ascii="Calibri" w:eastAsia="宋体" w:hAnsi="Calibri" w:cs="Times New Roman"/>
      <w:szCs w:val="24"/>
    </w:rPr>
  </w:style>
  <w:style w:type="paragraph" w:customStyle="1" w:styleId="toc120">
    <w:name w:val="toc 120"/>
    <w:next w:val="Normal"/>
    <w:rsid w:val="000365F5"/>
    <w:pPr>
      <w:wordWrap w:val="0"/>
      <w:jc w:val="both"/>
    </w:pPr>
    <w:rPr>
      <w:rFonts w:ascii="Calibri" w:eastAsia="宋体" w:hAnsi="Calibri" w:cs="Times New Roman"/>
      <w:kern w:val="0"/>
      <w:szCs w:val="20"/>
    </w:rPr>
  </w:style>
  <w:style w:type="paragraph" w:customStyle="1" w:styleId="toc615">
    <w:name w:val="toc 615"/>
    <w:next w:val="Normal"/>
    <w:rsid w:val="000365F5"/>
    <w:pPr>
      <w:wordWrap w:val="0"/>
      <w:ind w:left="2125"/>
      <w:jc w:val="both"/>
    </w:pPr>
    <w:rPr>
      <w:rFonts w:ascii="Calibri" w:eastAsia="宋体" w:hAnsi="Calibri" w:cs="Times New Roman"/>
      <w:kern w:val="0"/>
      <w:szCs w:val="20"/>
    </w:rPr>
  </w:style>
  <w:style w:type="paragraph" w:customStyle="1" w:styleId="toc616">
    <w:name w:val="toc 616"/>
    <w:next w:val="Normal"/>
    <w:rsid w:val="000365F5"/>
    <w:pPr>
      <w:wordWrap w:val="0"/>
      <w:ind w:left="2125"/>
      <w:jc w:val="both"/>
    </w:pPr>
    <w:rPr>
      <w:rFonts w:ascii="Calibri" w:eastAsia="宋体" w:hAnsi="Calibri" w:cs="Times New Roman"/>
      <w:kern w:val="0"/>
      <w:szCs w:val="20"/>
    </w:rPr>
  </w:style>
  <w:style w:type="paragraph" w:customStyle="1" w:styleId="toc919">
    <w:name w:val="toc 919"/>
    <w:next w:val="Normal"/>
    <w:rsid w:val="000365F5"/>
    <w:pPr>
      <w:wordWrap w:val="0"/>
      <w:ind w:left="3400"/>
      <w:jc w:val="both"/>
    </w:pPr>
    <w:rPr>
      <w:rFonts w:ascii="Calibri" w:eastAsia="宋体" w:hAnsi="Calibri" w:cs="Times New Roman"/>
      <w:kern w:val="0"/>
      <w:szCs w:val="20"/>
    </w:rPr>
  </w:style>
  <w:style w:type="paragraph" w:customStyle="1" w:styleId="toc33">
    <w:name w:val="toc 33"/>
    <w:next w:val="Normal"/>
    <w:rsid w:val="000365F5"/>
    <w:pPr>
      <w:wordWrap w:val="0"/>
      <w:ind w:left="850"/>
      <w:jc w:val="both"/>
    </w:pPr>
    <w:rPr>
      <w:rFonts w:ascii="Calibri" w:eastAsia="宋体" w:hAnsi="Calibri" w:cs="Times New Roman"/>
      <w:kern w:val="0"/>
      <w:szCs w:val="20"/>
    </w:rPr>
  </w:style>
  <w:style w:type="paragraph" w:customStyle="1" w:styleId="toc517">
    <w:name w:val="toc 517"/>
    <w:next w:val="Normal"/>
    <w:rsid w:val="000365F5"/>
    <w:pPr>
      <w:wordWrap w:val="0"/>
      <w:ind w:left="1700"/>
      <w:jc w:val="both"/>
    </w:pPr>
    <w:rPr>
      <w:rFonts w:ascii="Calibri" w:eastAsia="宋体" w:hAnsi="Calibri" w:cs="Times New Roman"/>
      <w:kern w:val="0"/>
      <w:szCs w:val="20"/>
    </w:rPr>
  </w:style>
  <w:style w:type="paragraph" w:customStyle="1" w:styleId="TOCHeading16">
    <w:name w:val="TOC Heading16"/>
    <w:next w:val="Normal"/>
    <w:rsid w:val="000365F5"/>
    <w:pPr>
      <w:wordWrap w:val="0"/>
    </w:pPr>
    <w:rPr>
      <w:rFonts w:ascii="Calibri" w:eastAsia="宋体" w:hAnsi="Calibri" w:cs="Times New Roman"/>
      <w:kern w:val="0"/>
      <w:sz w:val="32"/>
      <w:szCs w:val="20"/>
    </w:rPr>
  </w:style>
  <w:style w:type="paragraph" w:customStyle="1" w:styleId="TOCHeading11">
    <w:name w:val="TOC Heading11"/>
    <w:next w:val="Normal"/>
    <w:rsid w:val="000365F5"/>
    <w:pPr>
      <w:wordWrap w:val="0"/>
    </w:pPr>
    <w:rPr>
      <w:rFonts w:ascii="Calibri" w:eastAsia="宋体" w:hAnsi="Calibri" w:cs="Times New Roman"/>
      <w:kern w:val="0"/>
      <w:sz w:val="32"/>
      <w:szCs w:val="20"/>
    </w:rPr>
  </w:style>
  <w:style w:type="paragraph" w:customStyle="1" w:styleId="001">
    <w:name w:val="样式 (中文) 黑体 加粗 悬挂缩进: 0.01 字符"/>
    <w:basedOn w:val="Normal"/>
    <w:next w:val="Normal"/>
    <w:rsid w:val="000365F5"/>
    <w:pPr>
      <w:ind w:hanging="1"/>
    </w:pPr>
    <w:rPr>
      <w:rFonts w:ascii="Calibri" w:eastAsia="黑体" w:hAnsi="Calibri" w:cs="Times New Roman"/>
      <w:kern w:val="0"/>
      <w:szCs w:val="20"/>
    </w:rPr>
  </w:style>
  <w:style w:type="paragraph" w:customStyle="1" w:styleId="TOCHeading5">
    <w:name w:val="TOC Heading5"/>
    <w:next w:val="Normal"/>
    <w:rsid w:val="000365F5"/>
    <w:pPr>
      <w:wordWrap w:val="0"/>
    </w:pPr>
    <w:rPr>
      <w:rFonts w:ascii="Calibri" w:eastAsia="宋体" w:hAnsi="Calibri" w:cs="Times New Roman"/>
      <w:kern w:val="0"/>
      <w:sz w:val="32"/>
      <w:szCs w:val="20"/>
    </w:rPr>
  </w:style>
  <w:style w:type="paragraph" w:customStyle="1" w:styleId="toc314">
    <w:name w:val="toc 314"/>
    <w:next w:val="Normal"/>
    <w:rsid w:val="000365F5"/>
    <w:pPr>
      <w:wordWrap w:val="0"/>
      <w:ind w:left="850"/>
      <w:jc w:val="both"/>
    </w:pPr>
    <w:rPr>
      <w:rFonts w:ascii="Calibri" w:eastAsia="宋体" w:hAnsi="Calibri" w:cs="Times New Roman"/>
      <w:kern w:val="0"/>
      <w:szCs w:val="20"/>
    </w:rPr>
  </w:style>
  <w:style w:type="paragraph" w:styleId="TOCHeading">
    <w:name w:val="TOC Heading"/>
    <w:next w:val="Normal"/>
    <w:qFormat/>
    <w:rsid w:val="000365F5"/>
    <w:pPr>
      <w:wordWrap w:val="0"/>
    </w:pPr>
    <w:rPr>
      <w:rFonts w:ascii="Calibri" w:eastAsia="宋体" w:hAnsi="Calibri" w:cs="Times New Roman"/>
      <w:kern w:val="0"/>
      <w:sz w:val="32"/>
      <w:szCs w:val="20"/>
    </w:rPr>
  </w:style>
  <w:style w:type="paragraph" w:customStyle="1" w:styleId="toc65">
    <w:name w:val="toc 65"/>
    <w:next w:val="Normal"/>
    <w:rsid w:val="000365F5"/>
    <w:pPr>
      <w:wordWrap w:val="0"/>
      <w:ind w:left="2125"/>
      <w:jc w:val="both"/>
    </w:pPr>
    <w:rPr>
      <w:rFonts w:ascii="Calibri" w:eastAsia="宋体" w:hAnsi="Calibri" w:cs="Times New Roman"/>
      <w:kern w:val="0"/>
      <w:szCs w:val="20"/>
    </w:rPr>
  </w:style>
  <w:style w:type="paragraph" w:customStyle="1" w:styleId="toc116">
    <w:name w:val="toc 116"/>
    <w:next w:val="Normal"/>
    <w:rsid w:val="000365F5"/>
    <w:pPr>
      <w:wordWrap w:val="0"/>
      <w:jc w:val="both"/>
    </w:pPr>
    <w:rPr>
      <w:rFonts w:ascii="Calibri" w:eastAsia="宋体" w:hAnsi="Calibri" w:cs="Times New Roman"/>
      <w:kern w:val="0"/>
      <w:szCs w:val="20"/>
    </w:rPr>
  </w:style>
  <w:style w:type="paragraph" w:customStyle="1" w:styleId="toc117">
    <w:name w:val="toc 117"/>
    <w:next w:val="Normal"/>
    <w:rsid w:val="000365F5"/>
    <w:pPr>
      <w:wordWrap w:val="0"/>
      <w:jc w:val="both"/>
    </w:pPr>
    <w:rPr>
      <w:rFonts w:ascii="Calibri" w:eastAsia="宋体" w:hAnsi="Calibri" w:cs="Times New Roman"/>
      <w:kern w:val="0"/>
      <w:szCs w:val="20"/>
    </w:rPr>
  </w:style>
  <w:style w:type="paragraph" w:customStyle="1" w:styleId="toc71">
    <w:name w:val="toc 71"/>
    <w:next w:val="Normal"/>
    <w:rsid w:val="000365F5"/>
    <w:pPr>
      <w:wordWrap w:val="0"/>
      <w:ind w:left="2550"/>
      <w:jc w:val="both"/>
    </w:pPr>
    <w:rPr>
      <w:rFonts w:ascii="Calibri" w:eastAsia="宋体" w:hAnsi="Calibri" w:cs="Times New Roman"/>
      <w:kern w:val="0"/>
      <w:szCs w:val="20"/>
    </w:rPr>
  </w:style>
  <w:style w:type="paragraph" w:customStyle="1" w:styleId="toc81">
    <w:name w:val="toc 81"/>
    <w:next w:val="Normal"/>
    <w:rsid w:val="000365F5"/>
    <w:pPr>
      <w:wordWrap w:val="0"/>
      <w:ind w:left="2975"/>
      <w:jc w:val="both"/>
    </w:pPr>
    <w:rPr>
      <w:rFonts w:ascii="Calibri" w:eastAsia="宋体" w:hAnsi="Calibri" w:cs="Times New Roman"/>
      <w:kern w:val="0"/>
      <w:szCs w:val="20"/>
    </w:rPr>
  </w:style>
  <w:style w:type="paragraph" w:customStyle="1" w:styleId="toc213">
    <w:name w:val="toc 213"/>
    <w:next w:val="Normal"/>
    <w:rsid w:val="000365F5"/>
    <w:pPr>
      <w:wordWrap w:val="0"/>
      <w:ind w:left="425"/>
      <w:jc w:val="both"/>
    </w:pPr>
    <w:rPr>
      <w:rFonts w:ascii="Calibri" w:eastAsia="宋体" w:hAnsi="Calibri" w:cs="Times New Roman"/>
      <w:kern w:val="0"/>
      <w:szCs w:val="20"/>
    </w:rPr>
  </w:style>
  <w:style w:type="paragraph" w:customStyle="1" w:styleId="toc91">
    <w:name w:val="toc 91"/>
    <w:next w:val="Normal"/>
    <w:rsid w:val="000365F5"/>
    <w:pPr>
      <w:wordWrap w:val="0"/>
      <w:ind w:left="3400"/>
      <w:jc w:val="both"/>
    </w:pPr>
    <w:rPr>
      <w:rFonts w:ascii="Calibri" w:eastAsia="宋体" w:hAnsi="Calibri" w:cs="Times New Roman"/>
      <w:kern w:val="0"/>
      <w:szCs w:val="20"/>
    </w:rPr>
  </w:style>
  <w:style w:type="paragraph" w:customStyle="1" w:styleId="TOCHeading17">
    <w:name w:val="TOC Heading17"/>
    <w:next w:val="Normal"/>
    <w:rsid w:val="000365F5"/>
    <w:pPr>
      <w:wordWrap w:val="0"/>
    </w:pPr>
    <w:rPr>
      <w:rFonts w:ascii="Calibri" w:eastAsia="宋体" w:hAnsi="Calibri" w:cs="Times New Roman"/>
      <w:kern w:val="0"/>
      <w:sz w:val="32"/>
      <w:szCs w:val="20"/>
    </w:rPr>
  </w:style>
  <w:style w:type="paragraph" w:customStyle="1" w:styleId="toc418">
    <w:name w:val="toc 418"/>
    <w:next w:val="Normal"/>
    <w:rsid w:val="000365F5"/>
    <w:pPr>
      <w:wordWrap w:val="0"/>
      <w:ind w:left="1275"/>
      <w:jc w:val="both"/>
    </w:pPr>
    <w:rPr>
      <w:rFonts w:ascii="Calibri" w:eastAsia="宋体" w:hAnsi="Calibri" w:cs="Times New Roman"/>
      <w:kern w:val="0"/>
      <w:szCs w:val="20"/>
    </w:rPr>
  </w:style>
  <w:style w:type="paragraph" w:customStyle="1" w:styleId="toc711">
    <w:name w:val="toc 711"/>
    <w:next w:val="Normal"/>
    <w:rsid w:val="000365F5"/>
    <w:pPr>
      <w:wordWrap w:val="0"/>
      <w:ind w:left="2550"/>
      <w:jc w:val="both"/>
    </w:pPr>
    <w:rPr>
      <w:rFonts w:ascii="Calibri" w:eastAsia="宋体" w:hAnsi="Calibri" w:cs="Times New Roman"/>
      <w:kern w:val="0"/>
      <w:szCs w:val="20"/>
    </w:rPr>
  </w:style>
  <w:style w:type="paragraph" w:customStyle="1" w:styleId="toc77">
    <w:name w:val="toc 77"/>
    <w:next w:val="Normal"/>
    <w:rsid w:val="000365F5"/>
    <w:pPr>
      <w:wordWrap w:val="0"/>
      <w:ind w:left="2550"/>
      <w:jc w:val="both"/>
    </w:pPr>
    <w:rPr>
      <w:rFonts w:ascii="Calibri" w:eastAsia="宋体" w:hAnsi="Calibri" w:cs="Times New Roman"/>
      <w:kern w:val="0"/>
      <w:szCs w:val="20"/>
    </w:rPr>
  </w:style>
  <w:style w:type="paragraph" w:customStyle="1" w:styleId="TOCHeading3">
    <w:name w:val="TOC Heading3"/>
    <w:next w:val="Normal"/>
    <w:rsid w:val="000365F5"/>
    <w:pPr>
      <w:wordWrap w:val="0"/>
    </w:pPr>
    <w:rPr>
      <w:rFonts w:ascii="Calibri" w:eastAsia="宋体" w:hAnsi="Calibri" w:cs="Times New Roman"/>
      <w:kern w:val="0"/>
      <w:sz w:val="32"/>
      <w:szCs w:val="20"/>
    </w:rPr>
  </w:style>
  <w:style w:type="paragraph" w:customStyle="1" w:styleId="toc320">
    <w:name w:val="toc 320"/>
    <w:next w:val="Normal"/>
    <w:rsid w:val="000365F5"/>
    <w:pPr>
      <w:wordWrap w:val="0"/>
      <w:ind w:left="850"/>
      <w:jc w:val="both"/>
    </w:pPr>
    <w:rPr>
      <w:rFonts w:ascii="Calibri" w:eastAsia="宋体" w:hAnsi="Calibri" w:cs="Times New Roman"/>
      <w:kern w:val="0"/>
      <w:szCs w:val="20"/>
    </w:rPr>
  </w:style>
  <w:style w:type="paragraph" w:customStyle="1" w:styleId="toc914">
    <w:name w:val="toc 914"/>
    <w:next w:val="Normal"/>
    <w:rsid w:val="000365F5"/>
    <w:pPr>
      <w:wordWrap w:val="0"/>
      <w:ind w:left="3400"/>
      <w:jc w:val="both"/>
    </w:pPr>
    <w:rPr>
      <w:rFonts w:ascii="Calibri" w:eastAsia="宋体" w:hAnsi="Calibri" w:cs="Times New Roman"/>
      <w:kern w:val="0"/>
      <w:szCs w:val="20"/>
    </w:rPr>
  </w:style>
  <w:style w:type="paragraph" w:customStyle="1" w:styleId="toc113">
    <w:name w:val="toc 113"/>
    <w:next w:val="Normal"/>
    <w:rsid w:val="000365F5"/>
    <w:pPr>
      <w:wordWrap w:val="0"/>
      <w:jc w:val="both"/>
    </w:pPr>
    <w:rPr>
      <w:rFonts w:ascii="Calibri" w:eastAsia="宋体" w:hAnsi="Calibri" w:cs="Times New Roman"/>
      <w:kern w:val="0"/>
      <w:szCs w:val="20"/>
    </w:rPr>
  </w:style>
  <w:style w:type="paragraph" w:customStyle="1" w:styleId="toc611">
    <w:name w:val="toc 611"/>
    <w:next w:val="Normal"/>
    <w:rsid w:val="000365F5"/>
    <w:pPr>
      <w:wordWrap w:val="0"/>
      <w:ind w:left="2125"/>
      <w:jc w:val="both"/>
    </w:pPr>
    <w:rPr>
      <w:rFonts w:ascii="Calibri" w:eastAsia="宋体" w:hAnsi="Calibri" w:cs="Times New Roman"/>
      <w:kern w:val="0"/>
      <w:szCs w:val="20"/>
    </w:rPr>
  </w:style>
  <w:style w:type="paragraph" w:customStyle="1" w:styleId="TOCHeading10">
    <w:name w:val="TOC Heading10"/>
    <w:next w:val="Normal"/>
    <w:rsid w:val="000365F5"/>
    <w:pPr>
      <w:wordWrap w:val="0"/>
    </w:pPr>
    <w:rPr>
      <w:rFonts w:ascii="Calibri" w:eastAsia="宋体" w:hAnsi="Calibri" w:cs="Times New Roman"/>
      <w:kern w:val="0"/>
      <w:sz w:val="32"/>
      <w:szCs w:val="20"/>
    </w:rPr>
  </w:style>
  <w:style w:type="paragraph" w:customStyle="1" w:styleId="toc118">
    <w:name w:val="toc 118"/>
    <w:next w:val="Normal"/>
    <w:rsid w:val="000365F5"/>
    <w:pPr>
      <w:wordWrap w:val="0"/>
      <w:jc w:val="both"/>
    </w:pPr>
    <w:rPr>
      <w:rFonts w:ascii="Calibri" w:eastAsia="宋体" w:hAnsi="Calibri" w:cs="Times New Roman"/>
      <w:kern w:val="0"/>
      <w:szCs w:val="20"/>
    </w:rPr>
  </w:style>
  <w:style w:type="paragraph" w:customStyle="1" w:styleId="toc915">
    <w:name w:val="toc 915"/>
    <w:next w:val="Normal"/>
    <w:rsid w:val="000365F5"/>
    <w:pPr>
      <w:wordWrap w:val="0"/>
      <w:ind w:left="3400"/>
      <w:jc w:val="both"/>
    </w:pPr>
    <w:rPr>
      <w:rFonts w:ascii="Calibri" w:eastAsia="宋体" w:hAnsi="Calibri" w:cs="Times New Roman"/>
      <w:kern w:val="0"/>
      <w:szCs w:val="20"/>
    </w:rPr>
  </w:style>
  <w:style w:type="paragraph" w:customStyle="1" w:styleId="toc610">
    <w:name w:val="toc 610"/>
    <w:next w:val="Normal"/>
    <w:rsid w:val="000365F5"/>
    <w:pPr>
      <w:wordWrap w:val="0"/>
      <w:ind w:left="2125"/>
      <w:jc w:val="both"/>
    </w:pPr>
    <w:rPr>
      <w:rFonts w:ascii="Calibri" w:eastAsia="宋体" w:hAnsi="Calibri" w:cs="Times New Roman"/>
      <w:kern w:val="0"/>
      <w:szCs w:val="20"/>
    </w:rPr>
  </w:style>
  <w:style w:type="paragraph" w:customStyle="1" w:styleId="content">
    <w:name w:val="content"/>
    <w:basedOn w:val="Normal"/>
    <w:rsid w:val="000365F5"/>
    <w:pPr>
      <w:widowControl/>
      <w:spacing w:before="100" w:beforeAutospacing="1" w:after="100" w:afterAutospacing="1"/>
      <w:jc w:val="left"/>
    </w:pPr>
    <w:rPr>
      <w:rFonts w:ascii="宋体" w:eastAsia="宋体" w:hAnsi="宋体" w:cs="宋体"/>
      <w:kern w:val="0"/>
      <w:sz w:val="24"/>
      <w:szCs w:val="24"/>
    </w:rPr>
  </w:style>
  <w:style w:type="paragraph" w:customStyle="1" w:styleId="toc25">
    <w:name w:val="toc 25"/>
    <w:next w:val="Normal"/>
    <w:rsid w:val="000365F5"/>
    <w:pPr>
      <w:wordWrap w:val="0"/>
      <w:ind w:left="425"/>
      <w:jc w:val="both"/>
    </w:pPr>
    <w:rPr>
      <w:rFonts w:ascii="Calibri" w:eastAsia="宋体" w:hAnsi="Calibri" w:cs="Times New Roman"/>
      <w:kern w:val="0"/>
      <w:szCs w:val="20"/>
    </w:rPr>
  </w:style>
  <w:style w:type="paragraph" w:customStyle="1" w:styleId="toc96">
    <w:name w:val="toc 96"/>
    <w:next w:val="Normal"/>
    <w:rsid w:val="000365F5"/>
    <w:pPr>
      <w:wordWrap w:val="0"/>
      <w:ind w:left="3400"/>
      <w:jc w:val="both"/>
    </w:pPr>
    <w:rPr>
      <w:rFonts w:ascii="Calibri" w:eastAsia="宋体" w:hAnsi="Calibri" w:cs="Times New Roman"/>
      <w:kern w:val="0"/>
      <w:szCs w:val="20"/>
    </w:rPr>
  </w:style>
  <w:style w:type="paragraph" w:customStyle="1" w:styleId="toc39">
    <w:name w:val="toc 39"/>
    <w:next w:val="Normal"/>
    <w:rsid w:val="000365F5"/>
    <w:pPr>
      <w:wordWrap w:val="0"/>
      <w:ind w:left="850"/>
      <w:jc w:val="both"/>
    </w:pPr>
    <w:rPr>
      <w:rFonts w:ascii="Calibri" w:eastAsia="宋体" w:hAnsi="Calibri" w:cs="Times New Roman"/>
      <w:kern w:val="0"/>
      <w:szCs w:val="20"/>
    </w:rPr>
  </w:style>
  <w:style w:type="paragraph" w:customStyle="1" w:styleId="toc27">
    <w:name w:val="toc 27"/>
    <w:next w:val="Normal"/>
    <w:rsid w:val="000365F5"/>
    <w:pPr>
      <w:wordWrap w:val="0"/>
      <w:ind w:left="425"/>
      <w:jc w:val="both"/>
    </w:pPr>
    <w:rPr>
      <w:rFonts w:ascii="Calibri" w:eastAsia="宋体" w:hAnsi="Calibri" w:cs="Times New Roman"/>
      <w:kern w:val="0"/>
      <w:szCs w:val="20"/>
    </w:rPr>
  </w:style>
  <w:style w:type="paragraph" w:customStyle="1" w:styleId="toc912">
    <w:name w:val="toc 912"/>
    <w:next w:val="Normal"/>
    <w:rsid w:val="000365F5"/>
    <w:pPr>
      <w:wordWrap w:val="0"/>
      <w:ind w:left="3400"/>
      <w:jc w:val="both"/>
    </w:pPr>
    <w:rPr>
      <w:rFonts w:ascii="Calibri" w:eastAsia="宋体" w:hAnsi="Calibri" w:cs="Times New Roman"/>
      <w:kern w:val="0"/>
      <w:szCs w:val="20"/>
    </w:rPr>
  </w:style>
  <w:style w:type="paragraph" w:customStyle="1" w:styleId="81">
    <w:name w:val="目录 81"/>
    <w:next w:val="Normal"/>
    <w:rsid w:val="000365F5"/>
    <w:pPr>
      <w:wordWrap w:val="0"/>
      <w:ind w:left="2975"/>
      <w:jc w:val="both"/>
    </w:pPr>
    <w:rPr>
      <w:rFonts w:ascii="Calibri" w:eastAsia="宋体" w:hAnsi="Calibri" w:cs="Times New Roman"/>
      <w:kern w:val="0"/>
      <w:szCs w:val="20"/>
    </w:rPr>
  </w:style>
  <w:style w:type="paragraph" w:customStyle="1" w:styleId="toc59">
    <w:name w:val="toc 59"/>
    <w:next w:val="Normal"/>
    <w:rsid w:val="000365F5"/>
    <w:pPr>
      <w:wordWrap w:val="0"/>
      <w:ind w:left="1700"/>
      <w:jc w:val="both"/>
    </w:pPr>
    <w:rPr>
      <w:rFonts w:ascii="Calibri" w:eastAsia="宋体" w:hAnsi="Calibri" w:cs="Times New Roman"/>
      <w:kern w:val="0"/>
      <w:szCs w:val="20"/>
    </w:rPr>
  </w:style>
  <w:style w:type="paragraph" w:customStyle="1" w:styleId="toc31">
    <w:name w:val="toc 31"/>
    <w:next w:val="Normal"/>
    <w:rsid w:val="000365F5"/>
    <w:pPr>
      <w:wordWrap w:val="0"/>
      <w:ind w:left="850"/>
      <w:jc w:val="both"/>
    </w:pPr>
    <w:rPr>
      <w:rFonts w:ascii="Calibri" w:eastAsia="宋体" w:hAnsi="Calibri" w:cs="Times New Roman"/>
      <w:kern w:val="0"/>
      <w:szCs w:val="20"/>
    </w:rPr>
  </w:style>
  <w:style w:type="paragraph" w:customStyle="1" w:styleId="TOCHeading4">
    <w:name w:val="TOC Heading4"/>
    <w:next w:val="Normal"/>
    <w:rsid w:val="000365F5"/>
    <w:pPr>
      <w:wordWrap w:val="0"/>
    </w:pPr>
    <w:rPr>
      <w:rFonts w:ascii="Calibri" w:eastAsia="宋体" w:hAnsi="Calibri" w:cs="Times New Roman"/>
      <w:kern w:val="0"/>
      <w:sz w:val="32"/>
      <w:szCs w:val="20"/>
    </w:rPr>
  </w:style>
  <w:style w:type="paragraph" w:customStyle="1" w:styleId="toc910">
    <w:name w:val="toc 910"/>
    <w:next w:val="Normal"/>
    <w:rsid w:val="000365F5"/>
    <w:pPr>
      <w:wordWrap w:val="0"/>
      <w:ind w:left="3400"/>
      <w:jc w:val="both"/>
    </w:pPr>
    <w:rPr>
      <w:rFonts w:ascii="Calibri" w:eastAsia="宋体" w:hAnsi="Calibri" w:cs="Times New Roman"/>
      <w:kern w:val="0"/>
      <w:szCs w:val="20"/>
    </w:rPr>
  </w:style>
  <w:style w:type="paragraph" w:customStyle="1" w:styleId="TOCHeading9">
    <w:name w:val="TOC Heading9"/>
    <w:next w:val="Normal"/>
    <w:rsid w:val="000365F5"/>
    <w:pPr>
      <w:wordWrap w:val="0"/>
    </w:pPr>
    <w:rPr>
      <w:rFonts w:ascii="Calibri" w:eastAsia="宋体" w:hAnsi="Calibri" w:cs="Times New Roman"/>
      <w:kern w:val="0"/>
      <w:sz w:val="32"/>
      <w:szCs w:val="20"/>
    </w:rPr>
  </w:style>
  <w:style w:type="paragraph" w:customStyle="1" w:styleId="toc419">
    <w:name w:val="toc 419"/>
    <w:next w:val="Normal"/>
    <w:rsid w:val="000365F5"/>
    <w:pPr>
      <w:wordWrap w:val="0"/>
      <w:ind w:left="1275"/>
      <w:jc w:val="both"/>
    </w:pPr>
    <w:rPr>
      <w:rFonts w:ascii="Calibri" w:eastAsia="宋体" w:hAnsi="Calibri" w:cs="Times New Roman"/>
      <w:kern w:val="0"/>
      <w:szCs w:val="20"/>
    </w:rPr>
  </w:style>
  <w:style w:type="paragraph" w:customStyle="1" w:styleId="toc15">
    <w:name w:val="toc 15"/>
    <w:next w:val="Normal"/>
    <w:rsid w:val="000365F5"/>
    <w:pPr>
      <w:wordWrap w:val="0"/>
      <w:jc w:val="both"/>
    </w:pPr>
    <w:rPr>
      <w:rFonts w:ascii="Calibri" w:eastAsia="宋体" w:hAnsi="Calibri" w:cs="Times New Roman"/>
      <w:kern w:val="0"/>
      <w:szCs w:val="20"/>
    </w:rPr>
  </w:style>
  <w:style w:type="paragraph" w:styleId="BodyText">
    <w:name w:val="Body Text"/>
    <w:basedOn w:val="Normal"/>
    <w:link w:val="Char1"/>
    <w:uiPriority w:val="1"/>
    <w:qFormat/>
    <w:rsid w:val="000365F5"/>
    <w:pPr>
      <w:ind w:left="118"/>
    </w:pPr>
    <w:rPr>
      <w:rFonts w:ascii="Times New Roman" w:eastAsia="Times New Roman" w:hAnsi="Times New Roman"/>
      <w:szCs w:val="21"/>
    </w:rPr>
  </w:style>
  <w:style w:type="character" w:customStyle="1" w:styleId="Char10">
    <w:name w:val="正文文本 Char1"/>
    <w:basedOn w:val="DefaultParagraphFont"/>
    <w:uiPriority w:val="99"/>
    <w:semiHidden/>
    <w:rsid w:val="000365F5"/>
  </w:style>
  <w:style w:type="paragraph" w:customStyle="1" w:styleId="31">
    <w:name w:val="目录 31"/>
    <w:next w:val="Normal"/>
    <w:rsid w:val="000365F5"/>
    <w:pPr>
      <w:wordWrap w:val="0"/>
      <w:ind w:left="850"/>
      <w:jc w:val="both"/>
    </w:pPr>
    <w:rPr>
      <w:rFonts w:ascii="Calibri" w:eastAsia="宋体" w:hAnsi="Calibri" w:cs="Times New Roman"/>
      <w:kern w:val="0"/>
      <w:szCs w:val="20"/>
    </w:rPr>
  </w:style>
  <w:style w:type="paragraph" w:customStyle="1" w:styleId="toc49">
    <w:name w:val="toc 49"/>
    <w:next w:val="Normal"/>
    <w:rsid w:val="000365F5"/>
    <w:pPr>
      <w:wordWrap w:val="0"/>
      <w:ind w:left="1275"/>
      <w:jc w:val="both"/>
    </w:pPr>
    <w:rPr>
      <w:rFonts w:ascii="Calibri" w:eastAsia="宋体" w:hAnsi="Calibri" w:cs="Times New Roman"/>
      <w:kern w:val="0"/>
      <w:szCs w:val="20"/>
    </w:rPr>
  </w:style>
  <w:style w:type="paragraph" w:customStyle="1" w:styleId="toc88">
    <w:name w:val="toc 88"/>
    <w:next w:val="Normal"/>
    <w:rsid w:val="000365F5"/>
    <w:pPr>
      <w:wordWrap w:val="0"/>
      <w:ind w:left="2975"/>
      <w:jc w:val="both"/>
    </w:pPr>
    <w:rPr>
      <w:rFonts w:ascii="Calibri" w:eastAsia="宋体" w:hAnsi="Calibri" w:cs="Times New Roman"/>
      <w:kern w:val="0"/>
      <w:szCs w:val="20"/>
    </w:rPr>
  </w:style>
  <w:style w:type="paragraph" w:customStyle="1" w:styleId="toc37">
    <w:name w:val="toc 37"/>
    <w:next w:val="Normal"/>
    <w:rsid w:val="000365F5"/>
    <w:pPr>
      <w:wordWrap w:val="0"/>
      <w:ind w:left="850"/>
      <w:jc w:val="both"/>
    </w:pPr>
    <w:rPr>
      <w:rFonts w:ascii="Calibri" w:eastAsia="宋体" w:hAnsi="Calibri" w:cs="Times New Roman"/>
      <w:kern w:val="0"/>
      <w:szCs w:val="20"/>
    </w:rPr>
  </w:style>
  <w:style w:type="paragraph" w:customStyle="1" w:styleId="toc94">
    <w:name w:val="toc 94"/>
    <w:next w:val="Normal"/>
    <w:rsid w:val="000365F5"/>
    <w:pPr>
      <w:wordWrap w:val="0"/>
      <w:ind w:left="3400"/>
      <w:jc w:val="both"/>
    </w:pPr>
    <w:rPr>
      <w:rFonts w:ascii="Calibri" w:eastAsia="宋体" w:hAnsi="Calibri" w:cs="Times New Roman"/>
      <w:kern w:val="0"/>
      <w:szCs w:val="20"/>
    </w:rPr>
  </w:style>
  <w:style w:type="paragraph" w:customStyle="1" w:styleId="toc412">
    <w:name w:val="toc 412"/>
    <w:next w:val="Normal"/>
    <w:rsid w:val="000365F5"/>
    <w:pPr>
      <w:wordWrap w:val="0"/>
      <w:ind w:left="1275"/>
      <w:jc w:val="both"/>
    </w:pPr>
    <w:rPr>
      <w:rFonts w:ascii="Calibri" w:eastAsia="宋体" w:hAnsi="Calibri" w:cs="Times New Roman"/>
      <w:kern w:val="0"/>
      <w:szCs w:val="20"/>
    </w:rPr>
  </w:style>
  <w:style w:type="paragraph" w:customStyle="1" w:styleId="toc114">
    <w:name w:val="toc 114"/>
    <w:next w:val="Normal"/>
    <w:rsid w:val="000365F5"/>
    <w:pPr>
      <w:wordWrap w:val="0"/>
      <w:jc w:val="both"/>
    </w:pPr>
    <w:rPr>
      <w:rFonts w:ascii="Calibri" w:eastAsia="宋体" w:hAnsi="Calibri" w:cs="Times New Roman"/>
      <w:kern w:val="0"/>
      <w:szCs w:val="20"/>
    </w:rPr>
  </w:style>
  <w:style w:type="paragraph" w:customStyle="1" w:styleId="toc54">
    <w:name w:val="toc 54"/>
    <w:next w:val="Normal"/>
    <w:rsid w:val="000365F5"/>
    <w:pPr>
      <w:wordWrap w:val="0"/>
      <w:ind w:left="1700"/>
      <w:jc w:val="both"/>
    </w:pPr>
    <w:rPr>
      <w:rFonts w:ascii="Calibri" w:eastAsia="宋体" w:hAnsi="Calibri" w:cs="Times New Roman"/>
      <w:kern w:val="0"/>
      <w:szCs w:val="20"/>
    </w:rPr>
  </w:style>
  <w:style w:type="paragraph" w:customStyle="1" w:styleId="toc24">
    <w:name w:val="toc 24"/>
    <w:next w:val="Normal"/>
    <w:rsid w:val="000365F5"/>
    <w:pPr>
      <w:wordWrap w:val="0"/>
      <w:ind w:left="425"/>
      <w:jc w:val="both"/>
    </w:pPr>
    <w:rPr>
      <w:rFonts w:ascii="Calibri" w:eastAsia="宋体" w:hAnsi="Calibri" w:cs="Times New Roman"/>
      <w:kern w:val="0"/>
      <w:szCs w:val="20"/>
    </w:rPr>
  </w:style>
  <w:style w:type="paragraph" w:customStyle="1" w:styleId="toc84">
    <w:name w:val="toc 84"/>
    <w:next w:val="Normal"/>
    <w:rsid w:val="000365F5"/>
    <w:pPr>
      <w:wordWrap w:val="0"/>
      <w:ind w:left="2975"/>
      <w:jc w:val="both"/>
    </w:pPr>
    <w:rPr>
      <w:rFonts w:ascii="Calibri" w:eastAsia="宋体" w:hAnsi="Calibri" w:cs="Times New Roman"/>
      <w:kern w:val="0"/>
      <w:szCs w:val="20"/>
    </w:rPr>
  </w:style>
  <w:style w:type="paragraph" w:customStyle="1" w:styleId="toc32">
    <w:name w:val="toc 32"/>
    <w:next w:val="Normal"/>
    <w:rsid w:val="000365F5"/>
    <w:pPr>
      <w:wordWrap w:val="0"/>
      <w:ind w:left="850"/>
      <w:jc w:val="both"/>
    </w:pPr>
    <w:rPr>
      <w:rFonts w:ascii="Calibri" w:eastAsia="宋体" w:hAnsi="Calibri" w:cs="Times New Roman"/>
      <w:kern w:val="0"/>
      <w:szCs w:val="20"/>
    </w:rPr>
  </w:style>
  <w:style w:type="paragraph" w:customStyle="1" w:styleId="toc818">
    <w:name w:val="toc 818"/>
    <w:next w:val="Normal"/>
    <w:rsid w:val="000365F5"/>
    <w:pPr>
      <w:wordWrap w:val="0"/>
      <w:ind w:left="2975"/>
      <w:jc w:val="both"/>
    </w:pPr>
    <w:rPr>
      <w:rFonts w:ascii="Calibri" w:eastAsia="宋体" w:hAnsi="Calibri" w:cs="Times New Roman"/>
      <w:kern w:val="0"/>
      <w:szCs w:val="20"/>
    </w:rPr>
  </w:style>
  <w:style w:type="paragraph" w:customStyle="1" w:styleId="toc318">
    <w:name w:val="toc 318"/>
    <w:next w:val="Normal"/>
    <w:rsid w:val="000365F5"/>
    <w:pPr>
      <w:wordWrap w:val="0"/>
      <w:ind w:left="850"/>
      <w:jc w:val="both"/>
    </w:pPr>
    <w:rPr>
      <w:rFonts w:ascii="Calibri" w:eastAsia="宋体" w:hAnsi="Calibri" w:cs="Times New Roman"/>
      <w:kern w:val="0"/>
      <w:szCs w:val="20"/>
    </w:rPr>
  </w:style>
  <w:style w:type="paragraph" w:customStyle="1" w:styleId="toc211">
    <w:name w:val="toc 211"/>
    <w:next w:val="Normal"/>
    <w:rsid w:val="000365F5"/>
    <w:pPr>
      <w:wordWrap w:val="0"/>
      <w:ind w:left="425"/>
      <w:jc w:val="both"/>
    </w:pPr>
    <w:rPr>
      <w:rFonts w:ascii="Calibri" w:eastAsia="宋体" w:hAnsi="Calibri" w:cs="Times New Roman"/>
      <w:kern w:val="0"/>
      <w:szCs w:val="20"/>
    </w:rPr>
  </w:style>
  <w:style w:type="paragraph" w:customStyle="1" w:styleId="toc710">
    <w:name w:val="toc 710"/>
    <w:next w:val="Normal"/>
    <w:rsid w:val="000365F5"/>
    <w:pPr>
      <w:wordWrap w:val="0"/>
      <w:ind w:left="2550"/>
      <w:jc w:val="both"/>
    </w:pPr>
    <w:rPr>
      <w:rFonts w:ascii="Calibri" w:eastAsia="宋体" w:hAnsi="Calibri" w:cs="Times New Roman"/>
      <w:kern w:val="0"/>
      <w:szCs w:val="20"/>
    </w:rPr>
  </w:style>
  <w:style w:type="paragraph" w:customStyle="1" w:styleId="TOCHeading12">
    <w:name w:val="TOC Heading12"/>
    <w:next w:val="Normal"/>
    <w:rsid w:val="000365F5"/>
    <w:pPr>
      <w:wordWrap w:val="0"/>
    </w:pPr>
    <w:rPr>
      <w:rFonts w:ascii="Calibri" w:eastAsia="宋体" w:hAnsi="Calibri" w:cs="Times New Roman"/>
      <w:kern w:val="0"/>
      <w:sz w:val="32"/>
      <w:szCs w:val="20"/>
    </w:rPr>
  </w:style>
  <w:style w:type="paragraph" w:styleId="NormalIndent">
    <w:name w:val="Normal Indent"/>
    <w:next w:val="Normal"/>
    <w:rsid w:val="000365F5"/>
    <w:pPr>
      <w:wordWrap w:val="0"/>
      <w:ind w:left="3400"/>
      <w:jc w:val="both"/>
    </w:pPr>
    <w:rPr>
      <w:rFonts w:ascii="Calibri" w:eastAsia="宋体" w:hAnsi="Calibri" w:cs="Times New Roman"/>
      <w:kern w:val="0"/>
      <w:szCs w:val="20"/>
    </w:rPr>
  </w:style>
  <w:style w:type="paragraph" w:customStyle="1" w:styleId="toc713">
    <w:name w:val="toc 713"/>
    <w:next w:val="Normal"/>
    <w:rsid w:val="000365F5"/>
    <w:pPr>
      <w:wordWrap w:val="0"/>
      <w:ind w:left="2550"/>
      <w:jc w:val="both"/>
    </w:pPr>
    <w:rPr>
      <w:rFonts w:ascii="Calibri" w:eastAsia="宋体" w:hAnsi="Calibri" w:cs="Times New Roman"/>
      <w:kern w:val="0"/>
      <w:szCs w:val="20"/>
    </w:rPr>
  </w:style>
  <w:style w:type="paragraph" w:customStyle="1" w:styleId="toc715">
    <w:name w:val="toc 715"/>
    <w:next w:val="Normal"/>
    <w:rsid w:val="000365F5"/>
    <w:pPr>
      <w:wordWrap w:val="0"/>
      <w:ind w:left="2550"/>
      <w:jc w:val="both"/>
    </w:pPr>
    <w:rPr>
      <w:rFonts w:ascii="Calibri" w:eastAsia="宋体" w:hAnsi="Calibri" w:cs="Times New Roman"/>
      <w:kern w:val="0"/>
      <w:szCs w:val="20"/>
    </w:rPr>
  </w:style>
  <w:style w:type="paragraph" w:customStyle="1" w:styleId="toc415">
    <w:name w:val="toc 415"/>
    <w:next w:val="Normal"/>
    <w:rsid w:val="000365F5"/>
    <w:pPr>
      <w:wordWrap w:val="0"/>
      <w:ind w:left="1275"/>
      <w:jc w:val="both"/>
    </w:pPr>
    <w:rPr>
      <w:rFonts w:ascii="Calibri" w:eastAsia="宋体" w:hAnsi="Calibri" w:cs="Times New Roman"/>
      <w:kern w:val="0"/>
      <w:szCs w:val="20"/>
    </w:rPr>
  </w:style>
  <w:style w:type="paragraph" w:customStyle="1" w:styleId="toc612">
    <w:name w:val="toc 612"/>
    <w:next w:val="Normal"/>
    <w:rsid w:val="000365F5"/>
    <w:pPr>
      <w:wordWrap w:val="0"/>
      <w:ind w:left="2125"/>
      <w:jc w:val="both"/>
    </w:pPr>
    <w:rPr>
      <w:rFonts w:ascii="Calibri" w:eastAsia="宋体" w:hAnsi="Calibri" w:cs="Times New Roman"/>
      <w:kern w:val="0"/>
      <w:szCs w:val="20"/>
    </w:rPr>
  </w:style>
  <w:style w:type="paragraph" w:customStyle="1" w:styleId="toc811">
    <w:name w:val="toc 811"/>
    <w:next w:val="Normal"/>
    <w:rsid w:val="000365F5"/>
    <w:pPr>
      <w:wordWrap w:val="0"/>
      <w:ind w:left="2975"/>
      <w:jc w:val="both"/>
    </w:pPr>
    <w:rPr>
      <w:rFonts w:ascii="Calibri" w:eastAsia="宋体" w:hAnsi="Calibri" w:cs="Times New Roman"/>
      <w:kern w:val="0"/>
      <w:szCs w:val="20"/>
    </w:rPr>
  </w:style>
  <w:style w:type="paragraph" w:customStyle="1" w:styleId="toc23">
    <w:name w:val="toc 23"/>
    <w:next w:val="Normal"/>
    <w:rsid w:val="000365F5"/>
    <w:pPr>
      <w:wordWrap w:val="0"/>
      <w:ind w:left="425"/>
      <w:jc w:val="both"/>
    </w:pPr>
    <w:rPr>
      <w:rFonts w:ascii="Calibri" w:eastAsia="宋体" w:hAnsi="Calibri" w:cs="Times New Roman"/>
      <w:kern w:val="0"/>
      <w:szCs w:val="20"/>
    </w:rPr>
  </w:style>
  <w:style w:type="paragraph" w:customStyle="1" w:styleId="71">
    <w:name w:val="目录 71"/>
    <w:next w:val="Normal"/>
    <w:rsid w:val="000365F5"/>
    <w:pPr>
      <w:wordWrap w:val="0"/>
      <w:ind w:left="2550"/>
      <w:jc w:val="both"/>
    </w:pPr>
    <w:rPr>
      <w:rFonts w:ascii="Calibri" w:eastAsia="宋体" w:hAnsi="Calibri" w:cs="Times New Roman"/>
      <w:kern w:val="0"/>
      <w:szCs w:val="20"/>
    </w:rPr>
  </w:style>
  <w:style w:type="paragraph" w:customStyle="1" w:styleId="toc716">
    <w:name w:val="toc 716"/>
    <w:next w:val="Normal"/>
    <w:rsid w:val="000365F5"/>
    <w:pPr>
      <w:wordWrap w:val="0"/>
      <w:ind w:left="2550"/>
      <w:jc w:val="both"/>
    </w:pPr>
    <w:rPr>
      <w:rFonts w:ascii="Calibri" w:eastAsia="宋体" w:hAnsi="Calibri" w:cs="Times New Roman"/>
      <w:kern w:val="0"/>
      <w:szCs w:val="20"/>
    </w:rPr>
  </w:style>
  <w:style w:type="paragraph" w:styleId="Header">
    <w:name w:val="header"/>
    <w:basedOn w:val="Normal"/>
    <w:next w:val="TOC3"/>
    <w:link w:val="Char4"/>
    <w:rsid w:val="000365F5"/>
    <w:pPr>
      <w:jc w:val="center"/>
    </w:pPr>
    <w:rPr>
      <w:rFonts w:ascii="Calibri" w:eastAsia="宋体" w:hAnsi="Calibri" w:cs="Times New Roman"/>
      <w:kern w:val="0"/>
      <w:sz w:val="18"/>
      <w:szCs w:val="20"/>
    </w:rPr>
  </w:style>
  <w:style w:type="character" w:customStyle="1" w:styleId="Char4">
    <w:name w:val="页眉 Char"/>
    <w:basedOn w:val="DefaultParagraphFont"/>
    <w:link w:val="Header"/>
    <w:rsid w:val="000365F5"/>
    <w:rPr>
      <w:rFonts w:ascii="Calibri" w:eastAsia="宋体" w:hAnsi="Calibri" w:cs="Times New Roman"/>
      <w:kern w:val="0"/>
      <w:sz w:val="18"/>
      <w:szCs w:val="20"/>
    </w:rPr>
  </w:style>
  <w:style w:type="paragraph" w:styleId="TOC2">
    <w:name w:val="toc 2"/>
    <w:next w:val="Normal"/>
    <w:rsid w:val="000365F5"/>
    <w:pPr>
      <w:wordWrap w:val="0"/>
      <w:jc w:val="both"/>
    </w:pPr>
    <w:rPr>
      <w:rFonts w:ascii="Calibri" w:eastAsia="宋体" w:hAnsi="Calibri" w:cs="Times New Roman"/>
      <w:kern w:val="0"/>
      <w:szCs w:val="20"/>
    </w:rPr>
  </w:style>
  <w:style w:type="paragraph" w:styleId="PlainText">
    <w:name w:val="Plain Text"/>
    <w:basedOn w:val="Normal"/>
    <w:next w:val="Normal"/>
    <w:link w:val="Char5"/>
    <w:rsid w:val="000365F5"/>
    <w:rPr>
      <w:rFonts w:ascii="宋体" w:eastAsia="宋体" w:hAnsi="Calibri" w:cs="Times New Roman"/>
      <w:kern w:val="0"/>
      <w:szCs w:val="20"/>
    </w:rPr>
  </w:style>
  <w:style w:type="character" w:customStyle="1" w:styleId="Char5">
    <w:name w:val="纯文本 Char"/>
    <w:basedOn w:val="DefaultParagraphFont"/>
    <w:link w:val="PlainText"/>
    <w:rsid w:val="000365F5"/>
    <w:rPr>
      <w:rFonts w:ascii="宋体" w:eastAsia="宋体" w:hAnsi="Calibri" w:cs="Times New Roman"/>
      <w:kern w:val="0"/>
      <w:szCs w:val="20"/>
    </w:rPr>
  </w:style>
  <w:style w:type="paragraph" w:styleId="TOC8">
    <w:name w:val="toc 8"/>
    <w:next w:val="Normal"/>
    <w:rsid w:val="000365F5"/>
    <w:pPr>
      <w:wordWrap w:val="0"/>
      <w:ind w:left="2550"/>
      <w:jc w:val="both"/>
    </w:pPr>
    <w:rPr>
      <w:rFonts w:ascii="Calibri" w:eastAsia="宋体" w:hAnsi="Calibri" w:cs="Times New Roman"/>
      <w:kern w:val="0"/>
      <w:szCs w:val="20"/>
    </w:rPr>
  </w:style>
  <w:style w:type="paragraph" w:styleId="HTMLPreformatted">
    <w:name w:val="HTML Preformatted"/>
    <w:basedOn w:val="Normal"/>
    <w:next w:val="TOCHeading"/>
    <w:link w:val="HTMLChar"/>
    <w:rsid w:val="000365F5"/>
    <w:pPr>
      <w:widowControl/>
      <w:spacing w:line="330" w:lineRule="atLeast"/>
    </w:pPr>
    <w:rPr>
      <w:rFonts w:ascii="Arial" w:eastAsia="宋体" w:hAnsi="Calibri" w:cs="Times New Roman"/>
      <w:kern w:val="0"/>
      <w:szCs w:val="20"/>
    </w:rPr>
  </w:style>
  <w:style w:type="character" w:customStyle="1" w:styleId="HTMLChar">
    <w:name w:val="HTML 预设格式 Char"/>
    <w:basedOn w:val="DefaultParagraphFont"/>
    <w:link w:val="HTMLPreformatted"/>
    <w:rsid w:val="000365F5"/>
    <w:rPr>
      <w:rFonts w:ascii="Arial" w:eastAsia="宋体" w:hAnsi="Calibri" w:cs="Times New Roman"/>
      <w:kern w:val="0"/>
      <w:szCs w:val="20"/>
    </w:rPr>
  </w:style>
  <w:style w:type="paragraph" w:styleId="Subtitle">
    <w:name w:val="Subtitle"/>
    <w:next w:val="Normal"/>
    <w:link w:val="Char6"/>
    <w:qFormat/>
    <w:rsid w:val="000365F5"/>
    <w:pPr>
      <w:wordWrap w:val="0"/>
      <w:spacing w:after="60"/>
      <w:jc w:val="center"/>
    </w:pPr>
    <w:rPr>
      <w:rFonts w:ascii="Calibri" w:eastAsia="宋体" w:hAnsi="Calibri" w:cs="Times New Roman"/>
      <w:kern w:val="0"/>
      <w:sz w:val="24"/>
      <w:szCs w:val="20"/>
    </w:rPr>
  </w:style>
  <w:style w:type="character" w:customStyle="1" w:styleId="Char6">
    <w:name w:val="副标题 Char"/>
    <w:basedOn w:val="DefaultParagraphFont"/>
    <w:link w:val="Subtitle"/>
    <w:rsid w:val="000365F5"/>
    <w:rPr>
      <w:rFonts w:ascii="Calibri" w:eastAsia="宋体" w:hAnsi="Calibri" w:cs="Times New Roman"/>
      <w:kern w:val="0"/>
      <w:sz w:val="24"/>
      <w:szCs w:val="20"/>
    </w:rPr>
  </w:style>
  <w:style w:type="paragraph" w:styleId="Footer">
    <w:name w:val="footer"/>
    <w:basedOn w:val="Normal"/>
    <w:next w:val="TOC2"/>
    <w:link w:val="Char7"/>
    <w:uiPriority w:val="99"/>
    <w:rsid w:val="000365F5"/>
    <w:rPr>
      <w:rFonts w:ascii="Calibri" w:eastAsia="宋体" w:hAnsi="Calibri" w:cs="Times New Roman"/>
      <w:kern w:val="0"/>
      <w:sz w:val="18"/>
      <w:szCs w:val="20"/>
    </w:rPr>
  </w:style>
  <w:style w:type="character" w:customStyle="1" w:styleId="Char7">
    <w:name w:val="页脚 Char"/>
    <w:basedOn w:val="DefaultParagraphFont"/>
    <w:link w:val="Footer"/>
    <w:uiPriority w:val="99"/>
    <w:rsid w:val="000365F5"/>
    <w:rPr>
      <w:rFonts w:ascii="Calibri" w:eastAsia="宋体" w:hAnsi="Calibri" w:cs="Times New Roman"/>
      <w:kern w:val="0"/>
      <w:sz w:val="18"/>
      <w:szCs w:val="20"/>
    </w:rPr>
  </w:style>
  <w:style w:type="paragraph" w:styleId="TOC4">
    <w:name w:val="toc 4"/>
    <w:next w:val="Normal"/>
    <w:rsid w:val="000365F5"/>
    <w:pPr>
      <w:wordWrap w:val="0"/>
      <w:ind w:left="850"/>
      <w:jc w:val="both"/>
    </w:pPr>
    <w:rPr>
      <w:rFonts w:ascii="Calibri" w:eastAsia="宋体" w:hAnsi="Calibri" w:cs="Times New Roman"/>
      <w:kern w:val="0"/>
      <w:szCs w:val="20"/>
    </w:rPr>
  </w:style>
  <w:style w:type="paragraph" w:styleId="TOC6">
    <w:name w:val="toc 6"/>
    <w:next w:val="Normal"/>
    <w:rsid w:val="000365F5"/>
    <w:pPr>
      <w:wordWrap w:val="0"/>
      <w:ind w:left="1700"/>
      <w:jc w:val="both"/>
    </w:pPr>
    <w:rPr>
      <w:rFonts w:ascii="Calibri" w:eastAsia="宋体" w:hAnsi="Calibri" w:cs="Times New Roman"/>
      <w:kern w:val="0"/>
      <w:szCs w:val="20"/>
    </w:rPr>
  </w:style>
  <w:style w:type="paragraph" w:styleId="TOC9">
    <w:name w:val="toc 9"/>
    <w:next w:val="Normal"/>
    <w:rsid w:val="000365F5"/>
    <w:pPr>
      <w:wordWrap w:val="0"/>
      <w:ind w:left="2975"/>
      <w:jc w:val="both"/>
    </w:pPr>
    <w:rPr>
      <w:rFonts w:ascii="Calibri" w:eastAsia="宋体" w:hAnsi="Calibri" w:cs="Times New Roman"/>
      <w:kern w:val="0"/>
      <w:szCs w:val="20"/>
    </w:rPr>
  </w:style>
  <w:style w:type="paragraph" w:customStyle="1" w:styleId="toc316">
    <w:name w:val="toc 316"/>
    <w:next w:val="Normal"/>
    <w:rsid w:val="000365F5"/>
    <w:pPr>
      <w:wordWrap w:val="0"/>
      <w:ind w:left="850"/>
      <w:jc w:val="both"/>
    </w:pPr>
    <w:rPr>
      <w:rFonts w:ascii="Calibri" w:eastAsia="宋体" w:hAnsi="Calibri" w:cs="Times New Roman"/>
      <w:kern w:val="0"/>
      <w:szCs w:val="20"/>
    </w:rPr>
  </w:style>
  <w:style w:type="paragraph" w:customStyle="1" w:styleId="toc62">
    <w:name w:val="toc 62"/>
    <w:next w:val="Normal"/>
    <w:rsid w:val="000365F5"/>
    <w:pPr>
      <w:wordWrap w:val="0"/>
      <w:ind w:left="2125"/>
      <w:jc w:val="both"/>
    </w:pPr>
    <w:rPr>
      <w:rFonts w:ascii="Calibri" w:eastAsia="宋体" w:hAnsi="Calibri" w:cs="Times New Roman"/>
      <w:kern w:val="0"/>
      <w:szCs w:val="20"/>
    </w:rPr>
  </w:style>
  <w:style w:type="paragraph" w:customStyle="1" w:styleId="toc28">
    <w:name w:val="toc 28"/>
    <w:next w:val="Normal"/>
    <w:rsid w:val="000365F5"/>
    <w:pPr>
      <w:wordWrap w:val="0"/>
      <w:ind w:left="425"/>
      <w:jc w:val="both"/>
    </w:pPr>
    <w:rPr>
      <w:rFonts w:ascii="Calibri" w:eastAsia="宋体" w:hAnsi="Calibri" w:cs="Times New Roman"/>
      <w:kern w:val="0"/>
      <w:szCs w:val="20"/>
    </w:rPr>
  </w:style>
  <w:style w:type="paragraph" w:customStyle="1" w:styleId="4">
    <w:name w:val="4"/>
    <w:basedOn w:val="Normal"/>
    <w:next w:val="TOC4"/>
    <w:rsid w:val="000365F5"/>
    <w:pPr>
      <w:jc w:val="center"/>
    </w:pPr>
    <w:rPr>
      <w:rFonts w:ascii="Calibri" w:eastAsia="方正小标宋简体" w:hAnsi="Calibri" w:cs="Times New Roman"/>
      <w:kern w:val="0"/>
      <w:sz w:val="29"/>
      <w:szCs w:val="20"/>
    </w:rPr>
  </w:style>
  <w:style w:type="paragraph" w:customStyle="1" w:styleId="91">
    <w:name w:val="目录 91"/>
    <w:next w:val="Normal"/>
    <w:rsid w:val="000365F5"/>
    <w:pPr>
      <w:wordWrap w:val="0"/>
      <w:ind w:left="3400"/>
      <w:jc w:val="both"/>
    </w:pPr>
    <w:rPr>
      <w:rFonts w:ascii="Calibri" w:eastAsia="宋体" w:hAnsi="Calibri" w:cs="Times New Roman"/>
      <w:kern w:val="0"/>
      <w:szCs w:val="20"/>
    </w:rPr>
  </w:style>
  <w:style w:type="paragraph" w:customStyle="1" w:styleId="toc76">
    <w:name w:val="toc 76"/>
    <w:next w:val="Normal"/>
    <w:rsid w:val="000365F5"/>
    <w:pPr>
      <w:wordWrap w:val="0"/>
      <w:ind w:left="2550"/>
      <w:jc w:val="both"/>
    </w:pPr>
    <w:rPr>
      <w:rFonts w:ascii="Calibri" w:eastAsia="宋体" w:hAnsi="Calibri" w:cs="Times New Roman"/>
      <w:kern w:val="0"/>
      <w:szCs w:val="20"/>
    </w:rPr>
  </w:style>
  <w:style w:type="paragraph" w:customStyle="1" w:styleId="toc217">
    <w:name w:val="toc 217"/>
    <w:next w:val="Normal"/>
    <w:rsid w:val="000365F5"/>
    <w:pPr>
      <w:wordWrap w:val="0"/>
      <w:ind w:left="425"/>
      <w:jc w:val="both"/>
    </w:pPr>
    <w:rPr>
      <w:rFonts w:ascii="Calibri" w:eastAsia="宋体" w:hAnsi="Calibri" w:cs="Times New Roman"/>
      <w:kern w:val="0"/>
      <w:szCs w:val="20"/>
    </w:rPr>
  </w:style>
  <w:style w:type="paragraph" w:customStyle="1" w:styleId="TOCHeading7">
    <w:name w:val="TOC Heading7"/>
    <w:next w:val="Normal"/>
    <w:rsid w:val="000365F5"/>
    <w:pPr>
      <w:wordWrap w:val="0"/>
    </w:pPr>
    <w:rPr>
      <w:rFonts w:ascii="Calibri" w:eastAsia="宋体" w:hAnsi="Calibri" w:cs="Times New Roman"/>
      <w:kern w:val="0"/>
      <w:sz w:val="32"/>
      <w:szCs w:val="20"/>
    </w:rPr>
  </w:style>
  <w:style w:type="paragraph" w:customStyle="1" w:styleId="toc220">
    <w:name w:val="toc 220"/>
    <w:next w:val="Normal"/>
    <w:rsid w:val="000365F5"/>
    <w:pPr>
      <w:wordWrap w:val="0"/>
      <w:ind w:left="425"/>
      <w:jc w:val="both"/>
    </w:pPr>
    <w:rPr>
      <w:rFonts w:ascii="Calibri" w:eastAsia="宋体" w:hAnsi="Calibri" w:cs="Times New Roman"/>
      <w:kern w:val="0"/>
      <w:szCs w:val="20"/>
    </w:rPr>
  </w:style>
  <w:style w:type="paragraph" w:customStyle="1" w:styleId="toc52">
    <w:name w:val="toc 52"/>
    <w:next w:val="Normal"/>
    <w:rsid w:val="000365F5"/>
    <w:pPr>
      <w:wordWrap w:val="0"/>
      <w:ind w:left="1700"/>
      <w:jc w:val="both"/>
    </w:pPr>
    <w:rPr>
      <w:rFonts w:ascii="Calibri" w:eastAsia="宋体" w:hAnsi="Calibri" w:cs="Times New Roman"/>
      <w:kern w:val="0"/>
      <w:szCs w:val="20"/>
    </w:rPr>
  </w:style>
  <w:style w:type="paragraph" w:customStyle="1" w:styleId="toc12">
    <w:name w:val="toc 12"/>
    <w:next w:val="Normal"/>
    <w:rsid w:val="000365F5"/>
    <w:pPr>
      <w:wordWrap w:val="0"/>
      <w:jc w:val="both"/>
    </w:pPr>
    <w:rPr>
      <w:rFonts w:ascii="Calibri" w:eastAsia="宋体" w:hAnsi="Calibri" w:cs="Times New Roman"/>
      <w:kern w:val="0"/>
      <w:szCs w:val="20"/>
    </w:rPr>
  </w:style>
  <w:style w:type="paragraph" w:customStyle="1" w:styleId="TOCHeading18">
    <w:name w:val="TOC Heading18"/>
    <w:next w:val="Normal"/>
    <w:rsid w:val="000365F5"/>
    <w:pPr>
      <w:wordWrap w:val="0"/>
    </w:pPr>
    <w:rPr>
      <w:rFonts w:ascii="Calibri" w:eastAsia="宋体" w:hAnsi="Calibri" w:cs="Times New Roman"/>
      <w:kern w:val="0"/>
      <w:sz w:val="32"/>
      <w:szCs w:val="20"/>
    </w:rPr>
  </w:style>
  <w:style w:type="paragraph" w:customStyle="1" w:styleId="toc26">
    <w:name w:val="toc 26"/>
    <w:next w:val="Normal"/>
    <w:rsid w:val="000365F5"/>
    <w:pPr>
      <w:wordWrap w:val="0"/>
      <w:ind w:left="425"/>
      <w:jc w:val="both"/>
    </w:pPr>
    <w:rPr>
      <w:rFonts w:ascii="Calibri" w:eastAsia="宋体" w:hAnsi="Calibri" w:cs="Times New Roman"/>
      <w:kern w:val="0"/>
      <w:szCs w:val="20"/>
    </w:rPr>
  </w:style>
  <w:style w:type="paragraph" w:customStyle="1" w:styleId="toc813">
    <w:name w:val="toc 813"/>
    <w:next w:val="Normal"/>
    <w:rsid w:val="000365F5"/>
    <w:pPr>
      <w:wordWrap w:val="0"/>
      <w:ind w:left="2975"/>
      <w:jc w:val="both"/>
    </w:pPr>
    <w:rPr>
      <w:rFonts w:ascii="Calibri" w:eastAsia="宋体" w:hAnsi="Calibri" w:cs="Times New Roman"/>
      <w:kern w:val="0"/>
      <w:szCs w:val="20"/>
    </w:rPr>
  </w:style>
  <w:style w:type="paragraph" w:customStyle="1" w:styleId="toc93">
    <w:name w:val="toc 93"/>
    <w:next w:val="Normal"/>
    <w:rsid w:val="000365F5"/>
    <w:pPr>
      <w:wordWrap w:val="0"/>
      <w:ind w:left="3400"/>
      <w:jc w:val="both"/>
    </w:pPr>
    <w:rPr>
      <w:rFonts w:ascii="Calibri" w:eastAsia="宋体" w:hAnsi="Calibri" w:cs="Times New Roman"/>
      <w:kern w:val="0"/>
      <w:szCs w:val="20"/>
    </w:rPr>
  </w:style>
  <w:style w:type="paragraph" w:customStyle="1" w:styleId="toc719">
    <w:name w:val="toc 719"/>
    <w:next w:val="Normal"/>
    <w:rsid w:val="000365F5"/>
    <w:pPr>
      <w:wordWrap w:val="0"/>
      <w:ind w:left="2550"/>
      <w:jc w:val="both"/>
    </w:pPr>
    <w:rPr>
      <w:rFonts w:ascii="Calibri" w:eastAsia="宋体" w:hAnsi="Calibri" w:cs="Times New Roman"/>
      <w:kern w:val="0"/>
      <w:szCs w:val="20"/>
    </w:rPr>
  </w:style>
  <w:style w:type="paragraph" w:customStyle="1" w:styleId="toc89">
    <w:name w:val="toc 89"/>
    <w:next w:val="Normal"/>
    <w:rsid w:val="000365F5"/>
    <w:pPr>
      <w:wordWrap w:val="0"/>
      <w:ind w:left="2975"/>
      <w:jc w:val="both"/>
    </w:pPr>
    <w:rPr>
      <w:rFonts w:ascii="Calibri" w:eastAsia="宋体" w:hAnsi="Calibri" w:cs="Times New Roman"/>
      <w:kern w:val="0"/>
      <w:szCs w:val="20"/>
    </w:rPr>
  </w:style>
  <w:style w:type="paragraph" w:customStyle="1" w:styleId="toc219">
    <w:name w:val="toc 219"/>
    <w:next w:val="Normal"/>
    <w:rsid w:val="000365F5"/>
    <w:pPr>
      <w:wordWrap w:val="0"/>
      <w:ind w:left="425"/>
      <w:jc w:val="both"/>
    </w:pPr>
    <w:rPr>
      <w:rFonts w:ascii="Calibri" w:eastAsia="宋体" w:hAnsi="Calibri" w:cs="Times New Roman"/>
      <w:kern w:val="0"/>
      <w:szCs w:val="20"/>
    </w:rPr>
  </w:style>
  <w:style w:type="paragraph" w:customStyle="1" w:styleId="toc14">
    <w:name w:val="toc 14"/>
    <w:next w:val="Normal"/>
    <w:rsid w:val="000365F5"/>
    <w:pPr>
      <w:wordWrap w:val="0"/>
      <w:jc w:val="both"/>
    </w:pPr>
    <w:rPr>
      <w:rFonts w:ascii="Calibri" w:eastAsia="宋体" w:hAnsi="Calibri" w:cs="Times New Roman"/>
      <w:kern w:val="0"/>
      <w:szCs w:val="20"/>
    </w:rPr>
  </w:style>
  <w:style w:type="paragraph" w:customStyle="1" w:styleId="toc511">
    <w:name w:val="toc 511"/>
    <w:next w:val="Normal"/>
    <w:rsid w:val="000365F5"/>
    <w:pPr>
      <w:wordWrap w:val="0"/>
      <w:ind w:left="1700"/>
      <w:jc w:val="both"/>
    </w:pPr>
    <w:rPr>
      <w:rFonts w:ascii="Calibri" w:eastAsia="宋体" w:hAnsi="Calibri" w:cs="Times New Roman"/>
      <w:kern w:val="0"/>
      <w:szCs w:val="20"/>
    </w:rPr>
  </w:style>
  <w:style w:type="paragraph" w:customStyle="1" w:styleId="toc16">
    <w:name w:val="toc 16"/>
    <w:next w:val="Normal"/>
    <w:rsid w:val="000365F5"/>
    <w:pPr>
      <w:wordWrap w:val="0"/>
      <w:jc w:val="both"/>
    </w:pPr>
    <w:rPr>
      <w:rFonts w:ascii="Calibri" w:eastAsia="宋体" w:hAnsi="Calibri" w:cs="Times New Roman"/>
      <w:kern w:val="0"/>
      <w:szCs w:val="20"/>
    </w:rPr>
  </w:style>
  <w:style w:type="paragraph" w:customStyle="1" w:styleId="toc74">
    <w:name w:val="toc 74"/>
    <w:next w:val="Normal"/>
    <w:rsid w:val="000365F5"/>
    <w:pPr>
      <w:wordWrap w:val="0"/>
      <w:ind w:left="2550"/>
      <w:jc w:val="both"/>
    </w:pPr>
    <w:rPr>
      <w:rFonts w:ascii="Calibri" w:eastAsia="宋体" w:hAnsi="Calibri" w:cs="Times New Roman"/>
      <w:kern w:val="0"/>
      <w:szCs w:val="20"/>
    </w:rPr>
  </w:style>
  <w:style w:type="paragraph" w:customStyle="1" w:styleId="toc95">
    <w:name w:val="toc 95"/>
    <w:next w:val="Normal"/>
    <w:rsid w:val="000365F5"/>
    <w:pPr>
      <w:wordWrap w:val="0"/>
      <w:ind w:left="3400"/>
      <w:jc w:val="both"/>
    </w:pPr>
    <w:rPr>
      <w:rFonts w:ascii="Calibri" w:eastAsia="宋体" w:hAnsi="Calibri" w:cs="Times New Roman"/>
      <w:kern w:val="0"/>
      <w:szCs w:val="20"/>
    </w:rPr>
  </w:style>
  <w:style w:type="paragraph" w:customStyle="1" w:styleId="toc35">
    <w:name w:val="toc 35"/>
    <w:next w:val="Normal"/>
    <w:rsid w:val="000365F5"/>
    <w:pPr>
      <w:wordWrap w:val="0"/>
      <w:ind w:left="850"/>
      <w:jc w:val="both"/>
    </w:pPr>
    <w:rPr>
      <w:rFonts w:ascii="Calibri" w:eastAsia="宋体" w:hAnsi="Calibri" w:cs="Times New Roman"/>
      <w:kern w:val="0"/>
      <w:szCs w:val="20"/>
    </w:rPr>
  </w:style>
  <w:style w:type="paragraph" w:customStyle="1" w:styleId="toc21">
    <w:name w:val="toc 21"/>
    <w:next w:val="Normal"/>
    <w:rsid w:val="000365F5"/>
    <w:pPr>
      <w:wordWrap w:val="0"/>
      <w:ind w:left="425"/>
      <w:jc w:val="both"/>
    </w:pPr>
    <w:rPr>
      <w:rFonts w:ascii="Calibri" w:eastAsia="宋体" w:hAnsi="Calibri" w:cs="Times New Roman"/>
      <w:kern w:val="0"/>
      <w:szCs w:val="20"/>
    </w:rPr>
  </w:style>
  <w:style w:type="paragraph" w:customStyle="1" w:styleId="TOCHeading19">
    <w:name w:val="TOC Heading19"/>
    <w:next w:val="Normal"/>
    <w:rsid w:val="000365F5"/>
    <w:pPr>
      <w:wordWrap w:val="0"/>
    </w:pPr>
    <w:rPr>
      <w:rFonts w:ascii="Calibri" w:eastAsia="宋体" w:hAnsi="Calibri" w:cs="Times New Roman"/>
      <w:kern w:val="0"/>
      <w:sz w:val="32"/>
      <w:szCs w:val="20"/>
    </w:rPr>
  </w:style>
  <w:style w:type="paragraph" w:customStyle="1" w:styleId="toc820">
    <w:name w:val="toc 820"/>
    <w:next w:val="Normal"/>
    <w:rsid w:val="000365F5"/>
    <w:pPr>
      <w:wordWrap w:val="0"/>
      <w:ind w:left="2975"/>
      <w:jc w:val="both"/>
    </w:pPr>
    <w:rPr>
      <w:rFonts w:ascii="Calibri" w:eastAsia="宋体" w:hAnsi="Calibri" w:cs="Times New Roman"/>
      <w:kern w:val="0"/>
      <w:szCs w:val="20"/>
    </w:rPr>
  </w:style>
  <w:style w:type="paragraph" w:customStyle="1" w:styleId="toc918">
    <w:name w:val="toc 918"/>
    <w:next w:val="Normal"/>
    <w:rsid w:val="000365F5"/>
    <w:pPr>
      <w:wordWrap w:val="0"/>
      <w:ind w:left="3400"/>
      <w:jc w:val="both"/>
    </w:pPr>
    <w:rPr>
      <w:rFonts w:ascii="Calibri" w:eastAsia="宋体" w:hAnsi="Calibri" w:cs="Times New Roman"/>
      <w:kern w:val="0"/>
      <w:szCs w:val="20"/>
    </w:rPr>
  </w:style>
  <w:style w:type="paragraph" w:customStyle="1" w:styleId="41">
    <w:name w:val="目录 41"/>
    <w:next w:val="Normal"/>
    <w:rsid w:val="000365F5"/>
    <w:pPr>
      <w:wordWrap w:val="0"/>
      <w:ind w:left="1275"/>
      <w:jc w:val="both"/>
    </w:pPr>
    <w:rPr>
      <w:rFonts w:ascii="Calibri" w:eastAsia="宋体" w:hAnsi="Calibri" w:cs="Times New Roman"/>
      <w:kern w:val="0"/>
      <w:szCs w:val="20"/>
    </w:rPr>
  </w:style>
  <w:style w:type="paragraph" w:customStyle="1" w:styleId="toc46">
    <w:name w:val="toc 46"/>
    <w:next w:val="Normal"/>
    <w:rsid w:val="000365F5"/>
    <w:pPr>
      <w:wordWrap w:val="0"/>
      <w:ind w:left="1275"/>
      <w:jc w:val="both"/>
    </w:pPr>
    <w:rPr>
      <w:rFonts w:ascii="Calibri" w:eastAsia="宋体" w:hAnsi="Calibri" w:cs="Times New Roman"/>
      <w:kern w:val="0"/>
      <w:szCs w:val="20"/>
    </w:rPr>
  </w:style>
  <w:style w:type="paragraph" w:customStyle="1" w:styleId="toc57">
    <w:name w:val="toc 57"/>
    <w:next w:val="Normal"/>
    <w:rsid w:val="000365F5"/>
    <w:pPr>
      <w:wordWrap w:val="0"/>
      <w:ind w:left="1700"/>
      <w:jc w:val="both"/>
    </w:pPr>
    <w:rPr>
      <w:rFonts w:ascii="Calibri" w:eastAsia="宋体" w:hAnsi="Calibri" w:cs="Times New Roman"/>
      <w:kern w:val="0"/>
      <w:szCs w:val="20"/>
    </w:rPr>
  </w:style>
  <w:style w:type="paragraph" w:customStyle="1" w:styleId="toc53">
    <w:name w:val="toc 53"/>
    <w:next w:val="Normal"/>
    <w:rsid w:val="000365F5"/>
    <w:pPr>
      <w:wordWrap w:val="0"/>
      <w:ind w:left="1700"/>
      <w:jc w:val="both"/>
    </w:pPr>
    <w:rPr>
      <w:rFonts w:ascii="Calibri" w:eastAsia="宋体" w:hAnsi="Calibri" w:cs="Times New Roman"/>
      <w:kern w:val="0"/>
      <w:szCs w:val="20"/>
    </w:rPr>
  </w:style>
  <w:style w:type="paragraph" w:customStyle="1" w:styleId="toc82">
    <w:name w:val="toc 82"/>
    <w:next w:val="Normal"/>
    <w:rsid w:val="000365F5"/>
    <w:pPr>
      <w:wordWrap w:val="0"/>
      <w:ind w:left="2975"/>
      <w:jc w:val="both"/>
    </w:pPr>
    <w:rPr>
      <w:rFonts w:ascii="Calibri" w:eastAsia="宋体" w:hAnsi="Calibri" w:cs="Times New Roman"/>
      <w:kern w:val="0"/>
      <w:szCs w:val="20"/>
    </w:rPr>
  </w:style>
  <w:style w:type="paragraph" w:customStyle="1" w:styleId="toc617">
    <w:name w:val="toc 617"/>
    <w:next w:val="Normal"/>
    <w:rsid w:val="000365F5"/>
    <w:pPr>
      <w:wordWrap w:val="0"/>
      <w:ind w:left="2125"/>
      <w:jc w:val="both"/>
    </w:pPr>
    <w:rPr>
      <w:rFonts w:ascii="Calibri" w:eastAsia="宋体" w:hAnsi="Calibri" w:cs="Times New Roman"/>
      <w:kern w:val="0"/>
      <w:szCs w:val="20"/>
    </w:rPr>
  </w:style>
  <w:style w:type="paragraph" w:customStyle="1" w:styleId="toc215">
    <w:name w:val="toc 215"/>
    <w:next w:val="Normal"/>
    <w:rsid w:val="000365F5"/>
    <w:pPr>
      <w:wordWrap w:val="0"/>
      <w:ind w:left="425"/>
      <w:jc w:val="both"/>
    </w:pPr>
    <w:rPr>
      <w:rFonts w:ascii="Calibri" w:eastAsia="宋体" w:hAnsi="Calibri" w:cs="Times New Roman"/>
      <w:kern w:val="0"/>
      <w:szCs w:val="20"/>
    </w:rPr>
  </w:style>
  <w:style w:type="paragraph" w:customStyle="1" w:styleId="TOCHeading1">
    <w:name w:val="TOC Heading1"/>
    <w:next w:val="Normal"/>
    <w:rsid w:val="000365F5"/>
    <w:pPr>
      <w:wordWrap w:val="0"/>
    </w:pPr>
    <w:rPr>
      <w:rFonts w:ascii="Calibri" w:eastAsia="宋体" w:hAnsi="Calibri" w:cs="Times New Roman"/>
      <w:kern w:val="0"/>
      <w:sz w:val="32"/>
      <w:szCs w:val="20"/>
    </w:rPr>
  </w:style>
  <w:style w:type="paragraph" w:customStyle="1" w:styleId="toc420">
    <w:name w:val="toc 420"/>
    <w:next w:val="Normal"/>
    <w:rsid w:val="000365F5"/>
    <w:pPr>
      <w:wordWrap w:val="0"/>
      <w:ind w:left="1275"/>
      <w:jc w:val="both"/>
    </w:pPr>
    <w:rPr>
      <w:rFonts w:ascii="Calibri" w:eastAsia="宋体" w:hAnsi="Calibri" w:cs="Times New Roman"/>
      <w:kern w:val="0"/>
      <w:szCs w:val="20"/>
    </w:rPr>
  </w:style>
  <w:style w:type="paragraph" w:customStyle="1" w:styleId="toc22">
    <w:name w:val="toc 22"/>
    <w:next w:val="Normal"/>
    <w:rsid w:val="000365F5"/>
    <w:pPr>
      <w:wordWrap w:val="0"/>
      <w:ind w:left="425"/>
      <w:jc w:val="both"/>
    </w:pPr>
    <w:rPr>
      <w:rFonts w:ascii="Calibri" w:eastAsia="宋体" w:hAnsi="Calibri" w:cs="Times New Roman"/>
      <w:kern w:val="0"/>
      <w:szCs w:val="20"/>
    </w:rPr>
  </w:style>
  <w:style w:type="paragraph" w:customStyle="1" w:styleId="toc66">
    <w:name w:val="toc 66"/>
    <w:next w:val="Normal"/>
    <w:rsid w:val="000365F5"/>
    <w:pPr>
      <w:wordWrap w:val="0"/>
      <w:ind w:left="2125"/>
      <w:jc w:val="both"/>
    </w:pPr>
    <w:rPr>
      <w:rFonts w:ascii="Calibri" w:eastAsia="宋体" w:hAnsi="Calibri" w:cs="Times New Roman"/>
      <w:kern w:val="0"/>
      <w:szCs w:val="20"/>
    </w:rPr>
  </w:style>
  <w:style w:type="paragraph" w:customStyle="1" w:styleId="toc86">
    <w:name w:val="toc 86"/>
    <w:next w:val="Normal"/>
    <w:rsid w:val="000365F5"/>
    <w:pPr>
      <w:wordWrap w:val="0"/>
      <w:ind w:left="2975"/>
      <w:jc w:val="both"/>
    </w:pPr>
    <w:rPr>
      <w:rFonts w:ascii="Calibri" w:eastAsia="宋体" w:hAnsi="Calibri" w:cs="Times New Roman"/>
      <w:kern w:val="0"/>
      <w:szCs w:val="20"/>
    </w:rPr>
  </w:style>
  <w:style w:type="paragraph" w:customStyle="1" w:styleId="toc512">
    <w:name w:val="toc 512"/>
    <w:next w:val="Normal"/>
    <w:rsid w:val="000365F5"/>
    <w:pPr>
      <w:wordWrap w:val="0"/>
      <w:ind w:left="1700"/>
      <w:jc w:val="both"/>
    </w:pPr>
    <w:rPr>
      <w:rFonts w:ascii="Calibri" w:eastAsia="宋体" w:hAnsi="Calibri" w:cs="Times New Roman"/>
      <w:kern w:val="0"/>
      <w:szCs w:val="20"/>
    </w:rPr>
  </w:style>
  <w:style w:type="paragraph" w:customStyle="1" w:styleId="toc313">
    <w:name w:val="toc 313"/>
    <w:next w:val="Normal"/>
    <w:rsid w:val="000365F5"/>
    <w:pPr>
      <w:wordWrap w:val="0"/>
      <w:ind w:left="850"/>
      <w:jc w:val="both"/>
    </w:pPr>
    <w:rPr>
      <w:rFonts w:ascii="Calibri" w:eastAsia="宋体" w:hAnsi="Calibri" w:cs="Times New Roman"/>
      <w:kern w:val="0"/>
      <w:szCs w:val="20"/>
    </w:rPr>
  </w:style>
  <w:style w:type="paragraph" w:customStyle="1" w:styleId="toc17">
    <w:name w:val="toc 17"/>
    <w:next w:val="Normal"/>
    <w:rsid w:val="000365F5"/>
    <w:pPr>
      <w:wordWrap w:val="0"/>
      <w:jc w:val="both"/>
    </w:pPr>
    <w:rPr>
      <w:rFonts w:ascii="Calibri" w:eastAsia="宋体" w:hAnsi="Calibri" w:cs="Times New Roman"/>
      <w:kern w:val="0"/>
      <w:szCs w:val="20"/>
    </w:rPr>
  </w:style>
  <w:style w:type="paragraph" w:customStyle="1" w:styleId="toc47">
    <w:name w:val="toc 47"/>
    <w:next w:val="Normal"/>
    <w:rsid w:val="000365F5"/>
    <w:pPr>
      <w:wordWrap w:val="0"/>
      <w:ind w:left="1275"/>
      <w:jc w:val="both"/>
    </w:pPr>
    <w:rPr>
      <w:rFonts w:ascii="Calibri" w:eastAsia="宋体" w:hAnsi="Calibri" w:cs="Times New Roman"/>
      <w:kern w:val="0"/>
      <w:szCs w:val="20"/>
    </w:rPr>
  </w:style>
  <w:style w:type="paragraph" w:styleId="Quote">
    <w:name w:val="Quote"/>
    <w:next w:val="Normal"/>
    <w:link w:val="Char8"/>
    <w:qFormat/>
    <w:rsid w:val="000365F5"/>
    <w:pPr>
      <w:wordWrap w:val="0"/>
      <w:spacing w:before="200" w:after="160"/>
      <w:ind w:left="864" w:right="864"/>
      <w:jc w:val="center"/>
    </w:pPr>
    <w:rPr>
      <w:rFonts w:ascii="Calibri" w:eastAsia="宋体" w:hAnsi="Calibri" w:cs="Times New Roman"/>
      <w:i/>
      <w:kern w:val="0"/>
      <w:szCs w:val="20"/>
    </w:rPr>
  </w:style>
  <w:style w:type="character" w:customStyle="1" w:styleId="Char8">
    <w:name w:val="引用 Char"/>
    <w:basedOn w:val="DefaultParagraphFont"/>
    <w:link w:val="Quote"/>
    <w:rsid w:val="000365F5"/>
    <w:rPr>
      <w:rFonts w:ascii="Calibri" w:eastAsia="宋体" w:hAnsi="Calibri" w:cs="Times New Roman"/>
      <w:i/>
      <w:kern w:val="0"/>
      <w:szCs w:val="20"/>
    </w:rPr>
  </w:style>
  <w:style w:type="paragraph" w:customStyle="1" w:styleId="toc712">
    <w:name w:val="toc 712"/>
    <w:next w:val="Normal"/>
    <w:rsid w:val="000365F5"/>
    <w:pPr>
      <w:wordWrap w:val="0"/>
      <w:ind w:left="2550"/>
      <w:jc w:val="both"/>
    </w:pPr>
    <w:rPr>
      <w:rFonts w:ascii="Calibri" w:eastAsia="宋体" w:hAnsi="Calibri" w:cs="Times New Roman"/>
      <w:kern w:val="0"/>
      <w:szCs w:val="20"/>
    </w:rPr>
  </w:style>
  <w:style w:type="paragraph" w:customStyle="1" w:styleId="toc58">
    <w:name w:val="toc 58"/>
    <w:next w:val="Normal"/>
    <w:rsid w:val="000365F5"/>
    <w:pPr>
      <w:wordWrap w:val="0"/>
      <w:ind w:left="1700"/>
      <w:jc w:val="both"/>
    </w:pPr>
    <w:rPr>
      <w:rFonts w:ascii="Calibri" w:eastAsia="宋体" w:hAnsi="Calibri" w:cs="Times New Roman"/>
      <w:kern w:val="0"/>
      <w:szCs w:val="20"/>
    </w:rPr>
  </w:style>
  <w:style w:type="paragraph" w:customStyle="1" w:styleId="toc97">
    <w:name w:val="toc 97"/>
    <w:next w:val="Normal"/>
    <w:rsid w:val="000365F5"/>
    <w:pPr>
      <w:wordWrap w:val="0"/>
      <w:ind w:left="3400"/>
      <w:jc w:val="both"/>
    </w:pPr>
    <w:rPr>
      <w:rFonts w:ascii="Calibri" w:eastAsia="宋体" w:hAnsi="Calibri" w:cs="Times New Roman"/>
      <w:kern w:val="0"/>
      <w:szCs w:val="20"/>
    </w:rPr>
  </w:style>
  <w:style w:type="paragraph" w:customStyle="1" w:styleId="TOCHeading8">
    <w:name w:val="TOC Heading8"/>
    <w:next w:val="Normal"/>
    <w:rsid w:val="000365F5"/>
    <w:pPr>
      <w:wordWrap w:val="0"/>
    </w:pPr>
    <w:rPr>
      <w:rFonts w:ascii="Calibri" w:eastAsia="宋体" w:hAnsi="Calibri" w:cs="Times New Roman"/>
      <w:kern w:val="0"/>
      <w:sz w:val="32"/>
      <w:szCs w:val="20"/>
    </w:rPr>
  </w:style>
  <w:style w:type="paragraph" w:customStyle="1" w:styleId="TOCHeading21">
    <w:name w:val="TOC Heading21"/>
    <w:next w:val="Normal"/>
    <w:rsid w:val="000365F5"/>
    <w:pPr>
      <w:wordWrap w:val="0"/>
    </w:pPr>
    <w:rPr>
      <w:rFonts w:ascii="Calibri" w:eastAsia="宋体" w:hAnsi="Calibri" w:cs="Times New Roman"/>
      <w:kern w:val="0"/>
      <w:sz w:val="32"/>
      <w:szCs w:val="20"/>
    </w:rPr>
  </w:style>
  <w:style w:type="paragraph" w:customStyle="1" w:styleId="21">
    <w:name w:val="目录 21"/>
    <w:next w:val="Normal"/>
    <w:rsid w:val="000365F5"/>
    <w:pPr>
      <w:wordWrap w:val="0"/>
      <w:ind w:left="425"/>
      <w:jc w:val="both"/>
    </w:pPr>
    <w:rPr>
      <w:rFonts w:ascii="Calibri" w:eastAsia="宋体" w:hAnsi="Calibri" w:cs="Times New Roman"/>
      <w:kern w:val="0"/>
      <w:szCs w:val="20"/>
    </w:rPr>
  </w:style>
  <w:style w:type="paragraph" w:customStyle="1" w:styleId="toc56">
    <w:name w:val="toc 56"/>
    <w:next w:val="Normal"/>
    <w:rsid w:val="000365F5"/>
    <w:pPr>
      <w:wordWrap w:val="0"/>
      <w:ind w:left="1700"/>
      <w:jc w:val="both"/>
    </w:pPr>
    <w:rPr>
      <w:rFonts w:ascii="Calibri" w:eastAsia="宋体" w:hAnsi="Calibri" w:cs="Times New Roman"/>
      <w:kern w:val="0"/>
      <w:szCs w:val="20"/>
    </w:rPr>
  </w:style>
  <w:style w:type="paragraph" w:customStyle="1" w:styleId="toc416">
    <w:name w:val="toc 416"/>
    <w:next w:val="Normal"/>
    <w:rsid w:val="000365F5"/>
    <w:pPr>
      <w:wordWrap w:val="0"/>
      <w:ind w:left="1275"/>
      <w:jc w:val="both"/>
    </w:pPr>
    <w:rPr>
      <w:rFonts w:ascii="Calibri" w:eastAsia="宋体" w:hAnsi="Calibri" w:cs="Times New Roman"/>
      <w:kern w:val="0"/>
      <w:szCs w:val="20"/>
    </w:rPr>
  </w:style>
  <w:style w:type="paragraph" w:customStyle="1" w:styleId="toc112">
    <w:name w:val="toc 112"/>
    <w:next w:val="Normal"/>
    <w:rsid w:val="000365F5"/>
    <w:pPr>
      <w:wordWrap w:val="0"/>
      <w:jc w:val="both"/>
    </w:pPr>
    <w:rPr>
      <w:rFonts w:ascii="Calibri" w:eastAsia="宋体" w:hAnsi="Calibri" w:cs="Times New Roman"/>
      <w:kern w:val="0"/>
      <w:szCs w:val="20"/>
    </w:rPr>
  </w:style>
  <w:style w:type="paragraph" w:customStyle="1" w:styleId="TOCHeading6">
    <w:name w:val="TOC Heading6"/>
    <w:next w:val="Normal"/>
    <w:rsid w:val="000365F5"/>
    <w:pPr>
      <w:wordWrap w:val="0"/>
    </w:pPr>
    <w:rPr>
      <w:rFonts w:ascii="Calibri" w:eastAsia="宋体" w:hAnsi="Calibri" w:cs="Times New Roman"/>
      <w:kern w:val="0"/>
      <w:sz w:val="32"/>
      <w:szCs w:val="20"/>
    </w:rPr>
  </w:style>
  <w:style w:type="paragraph" w:customStyle="1" w:styleId="toc810">
    <w:name w:val="toc 810"/>
    <w:next w:val="Normal"/>
    <w:rsid w:val="000365F5"/>
    <w:pPr>
      <w:wordWrap w:val="0"/>
      <w:ind w:left="2975"/>
      <w:jc w:val="both"/>
    </w:pPr>
    <w:rPr>
      <w:rFonts w:ascii="Calibri" w:eastAsia="宋体" w:hAnsi="Calibri" w:cs="Times New Roman"/>
      <w:kern w:val="0"/>
      <w:szCs w:val="20"/>
    </w:rPr>
  </w:style>
  <w:style w:type="paragraph" w:customStyle="1" w:styleId="toc73">
    <w:name w:val="toc 73"/>
    <w:next w:val="Normal"/>
    <w:rsid w:val="000365F5"/>
    <w:pPr>
      <w:wordWrap w:val="0"/>
      <w:ind w:left="2550"/>
      <w:jc w:val="both"/>
    </w:pPr>
    <w:rPr>
      <w:rFonts w:ascii="Calibri" w:eastAsia="宋体" w:hAnsi="Calibri" w:cs="Times New Roman"/>
      <w:kern w:val="0"/>
      <w:szCs w:val="20"/>
    </w:rPr>
  </w:style>
  <w:style w:type="paragraph" w:customStyle="1" w:styleId="toc18">
    <w:name w:val="toc 18"/>
    <w:next w:val="Normal"/>
    <w:rsid w:val="000365F5"/>
    <w:pPr>
      <w:wordWrap w:val="0"/>
      <w:jc w:val="both"/>
    </w:pPr>
    <w:rPr>
      <w:rFonts w:ascii="Calibri" w:eastAsia="宋体" w:hAnsi="Calibri" w:cs="Times New Roman"/>
      <w:kern w:val="0"/>
      <w:szCs w:val="20"/>
    </w:rPr>
  </w:style>
  <w:style w:type="paragraph" w:customStyle="1" w:styleId="toc614">
    <w:name w:val="toc 614"/>
    <w:next w:val="Normal"/>
    <w:rsid w:val="000365F5"/>
    <w:pPr>
      <w:wordWrap w:val="0"/>
      <w:ind w:left="2125"/>
      <w:jc w:val="both"/>
    </w:pPr>
    <w:rPr>
      <w:rFonts w:ascii="Calibri" w:eastAsia="宋体" w:hAnsi="Calibri" w:cs="Times New Roman"/>
      <w:kern w:val="0"/>
      <w:szCs w:val="20"/>
    </w:rPr>
  </w:style>
  <w:style w:type="paragraph" w:customStyle="1" w:styleId="toc43">
    <w:name w:val="toc 43"/>
    <w:next w:val="Normal"/>
    <w:rsid w:val="000365F5"/>
    <w:pPr>
      <w:wordWrap w:val="0"/>
      <w:ind w:left="1275"/>
      <w:jc w:val="both"/>
    </w:pPr>
    <w:rPr>
      <w:rFonts w:ascii="Calibri" w:eastAsia="宋体" w:hAnsi="Calibri" w:cs="Times New Roman"/>
      <w:kern w:val="0"/>
      <w:szCs w:val="20"/>
    </w:rPr>
  </w:style>
  <w:style w:type="paragraph" w:customStyle="1" w:styleId="toc55">
    <w:name w:val="toc 55"/>
    <w:next w:val="Normal"/>
    <w:rsid w:val="000365F5"/>
    <w:pPr>
      <w:wordWrap w:val="0"/>
      <w:ind w:left="1700"/>
      <w:jc w:val="both"/>
    </w:pPr>
    <w:rPr>
      <w:rFonts w:ascii="Calibri" w:eastAsia="宋体" w:hAnsi="Calibri" w:cs="Times New Roman"/>
      <w:kern w:val="0"/>
      <w:szCs w:val="20"/>
    </w:rPr>
  </w:style>
  <w:style w:type="paragraph" w:customStyle="1" w:styleId="toc119">
    <w:name w:val="toc 119"/>
    <w:next w:val="Normal"/>
    <w:rsid w:val="000365F5"/>
    <w:pPr>
      <w:wordWrap w:val="0"/>
      <w:jc w:val="both"/>
    </w:pPr>
    <w:rPr>
      <w:rFonts w:ascii="Calibri" w:eastAsia="宋体" w:hAnsi="Calibri" w:cs="Times New Roman"/>
      <w:kern w:val="0"/>
      <w:szCs w:val="20"/>
    </w:rPr>
  </w:style>
  <w:style w:type="paragraph" w:customStyle="1" w:styleId="toc45">
    <w:name w:val="toc 45"/>
    <w:next w:val="Normal"/>
    <w:rsid w:val="000365F5"/>
    <w:pPr>
      <w:wordWrap w:val="0"/>
      <w:ind w:left="1275"/>
      <w:jc w:val="both"/>
    </w:pPr>
    <w:rPr>
      <w:rFonts w:ascii="Calibri" w:eastAsia="宋体" w:hAnsi="Calibri" w:cs="Times New Roman"/>
      <w:kern w:val="0"/>
      <w:szCs w:val="20"/>
    </w:rPr>
  </w:style>
  <w:style w:type="paragraph" w:customStyle="1" w:styleId="toc613">
    <w:name w:val="toc 613"/>
    <w:next w:val="Normal"/>
    <w:rsid w:val="000365F5"/>
    <w:pPr>
      <w:wordWrap w:val="0"/>
      <w:ind w:left="2125"/>
      <w:jc w:val="both"/>
    </w:pPr>
    <w:rPr>
      <w:rFonts w:ascii="Calibri" w:eastAsia="宋体" w:hAnsi="Calibri" w:cs="Times New Roman"/>
      <w:kern w:val="0"/>
      <w:szCs w:val="20"/>
    </w:rPr>
  </w:style>
  <w:style w:type="paragraph" w:customStyle="1" w:styleId="TOCHeading13">
    <w:name w:val="TOC Heading13"/>
    <w:next w:val="Normal"/>
    <w:rsid w:val="000365F5"/>
    <w:pPr>
      <w:wordWrap w:val="0"/>
    </w:pPr>
    <w:rPr>
      <w:rFonts w:ascii="Calibri" w:eastAsia="宋体" w:hAnsi="Calibri" w:cs="Times New Roman"/>
      <w:kern w:val="0"/>
      <w:sz w:val="32"/>
      <w:szCs w:val="20"/>
    </w:rPr>
  </w:style>
  <w:style w:type="paragraph" w:customStyle="1" w:styleId="toc413">
    <w:name w:val="toc 413"/>
    <w:next w:val="Normal"/>
    <w:rsid w:val="000365F5"/>
    <w:pPr>
      <w:wordWrap w:val="0"/>
      <w:ind w:left="1275"/>
      <w:jc w:val="both"/>
    </w:pPr>
    <w:rPr>
      <w:rFonts w:ascii="Calibri" w:eastAsia="宋体" w:hAnsi="Calibri" w:cs="Times New Roman"/>
      <w:kern w:val="0"/>
      <w:szCs w:val="20"/>
    </w:rPr>
  </w:style>
  <w:style w:type="paragraph" w:customStyle="1" w:styleId="toc514">
    <w:name w:val="toc 514"/>
    <w:next w:val="Normal"/>
    <w:rsid w:val="000365F5"/>
    <w:pPr>
      <w:wordWrap w:val="0"/>
      <w:ind w:left="1700"/>
      <w:jc w:val="both"/>
    </w:pPr>
    <w:rPr>
      <w:rFonts w:ascii="Calibri" w:eastAsia="宋体" w:hAnsi="Calibri" w:cs="Times New Roman"/>
      <w:kern w:val="0"/>
      <w:szCs w:val="20"/>
    </w:rPr>
  </w:style>
  <w:style w:type="paragraph" w:customStyle="1" w:styleId="toc816">
    <w:name w:val="toc 816"/>
    <w:next w:val="Normal"/>
    <w:rsid w:val="000365F5"/>
    <w:pPr>
      <w:wordWrap w:val="0"/>
      <w:ind w:left="2975"/>
      <w:jc w:val="both"/>
    </w:pPr>
    <w:rPr>
      <w:rFonts w:ascii="Calibri" w:eastAsia="宋体" w:hAnsi="Calibri" w:cs="Times New Roman"/>
      <w:kern w:val="0"/>
      <w:szCs w:val="20"/>
    </w:rPr>
  </w:style>
  <w:style w:type="paragraph" w:customStyle="1" w:styleId="toc819">
    <w:name w:val="toc 819"/>
    <w:next w:val="Normal"/>
    <w:rsid w:val="000365F5"/>
    <w:pPr>
      <w:wordWrap w:val="0"/>
      <w:ind w:left="2975"/>
      <w:jc w:val="both"/>
    </w:pPr>
    <w:rPr>
      <w:rFonts w:ascii="Calibri" w:eastAsia="宋体" w:hAnsi="Calibri" w:cs="Times New Roman"/>
      <w:kern w:val="0"/>
      <w:szCs w:val="20"/>
    </w:rPr>
  </w:style>
  <w:style w:type="paragraph" w:customStyle="1" w:styleId="toc51">
    <w:name w:val="toc 51"/>
    <w:next w:val="Normal"/>
    <w:rsid w:val="000365F5"/>
    <w:pPr>
      <w:wordWrap w:val="0"/>
      <w:ind w:left="1700"/>
      <w:jc w:val="both"/>
    </w:pPr>
    <w:rPr>
      <w:rFonts w:ascii="Calibri" w:eastAsia="宋体" w:hAnsi="Calibri" w:cs="Times New Roman"/>
      <w:kern w:val="0"/>
      <w:szCs w:val="20"/>
    </w:rPr>
  </w:style>
  <w:style w:type="character" w:customStyle="1" w:styleId="Bodytext5">
    <w:name w:val="Body text|5_"/>
    <w:link w:val="Bodytext50"/>
    <w:rsid w:val="000365F5"/>
    <w:rPr>
      <w:rFonts w:ascii="PMingLiU" w:eastAsia="PMingLiU" w:hAnsi="PMingLiU" w:cs="PMingLiU"/>
      <w:color w:val="000000"/>
      <w:sz w:val="17"/>
      <w:szCs w:val="17"/>
      <w:shd w:val="clear" w:color="auto" w:fill="FFFFFF"/>
      <w:lang w:val="zh-CN" w:bidi="zh-CN"/>
    </w:rPr>
  </w:style>
  <w:style w:type="character" w:customStyle="1" w:styleId="Bodytext5TimesNewRoman">
    <w:name w:val="Body text|5 + Times New Roman"/>
    <w:unhideWhenUsed/>
    <w:rsid w:val="000365F5"/>
    <w:rPr>
      <w:rFonts w:ascii="Times New Roman" w:eastAsia="Times New Roman" w:hAnsi="Times New Roman" w:cs="Times New Roman"/>
      <w:color w:val="000000"/>
      <w:sz w:val="17"/>
      <w:szCs w:val="17"/>
      <w:shd w:val="clear" w:color="auto" w:fill="FFFFFF"/>
      <w:lang w:val="en-US" w:eastAsia="en-US" w:bidi="en-US"/>
    </w:rPr>
  </w:style>
  <w:style w:type="character" w:customStyle="1" w:styleId="Heading51">
    <w:name w:val="Heading #5|1_"/>
    <w:link w:val="Heading510"/>
    <w:qFormat/>
    <w:rsid w:val="000365F5"/>
    <w:rPr>
      <w:rFonts w:ascii="PMingLiU" w:eastAsia="PMingLiU" w:hAnsi="PMingLiU" w:cs="PMingLiU"/>
      <w:color w:val="000000"/>
      <w:spacing w:val="30"/>
      <w:sz w:val="22"/>
      <w:shd w:val="clear" w:color="auto" w:fill="FFFFFF"/>
      <w:lang w:val="zh-CN" w:bidi="zh-CN"/>
    </w:rPr>
  </w:style>
  <w:style w:type="character" w:customStyle="1" w:styleId="Bodytext2">
    <w:name w:val="Body text|2_"/>
    <w:link w:val="Bodytext211"/>
    <w:qFormat/>
    <w:rsid w:val="000365F5"/>
    <w:rPr>
      <w:rFonts w:ascii="Times New Roman" w:eastAsia="Times New Roman" w:hAnsi="Times New Roman"/>
      <w:color w:val="000000"/>
      <w:sz w:val="17"/>
      <w:szCs w:val="17"/>
      <w:shd w:val="clear" w:color="auto" w:fill="FFFFFF"/>
      <w:lang w:eastAsia="en-US" w:bidi="en-US"/>
    </w:rPr>
  </w:style>
  <w:style w:type="character" w:customStyle="1" w:styleId="Headerorfooter1">
    <w:name w:val="Header or footer|1_"/>
    <w:link w:val="Headerorfooter11"/>
    <w:rsid w:val="000365F5"/>
    <w:rPr>
      <w:rFonts w:ascii="Times New Roman" w:eastAsia="Times New Roman" w:hAnsi="Times New Roman"/>
      <w:color w:val="000000"/>
      <w:spacing w:val="10"/>
      <w:sz w:val="18"/>
      <w:szCs w:val="18"/>
      <w:shd w:val="clear" w:color="auto" w:fill="FFFFFF"/>
      <w:lang w:eastAsia="en-US" w:bidi="en-US"/>
    </w:rPr>
  </w:style>
  <w:style w:type="character" w:customStyle="1" w:styleId="Bodytext7">
    <w:name w:val="Body text|7_"/>
    <w:link w:val="Bodytext70"/>
    <w:qFormat/>
    <w:rsid w:val="000365F5"/>
    <w:rPr>
      <w:rFonts w:ascii="PMingLiU" w:eastAsia="PMingLiU" w:hAnsi="PMingLiU" w:cs="PMingLiU"/>
      <w:color w:val="000000"/>
      <w:sz w:val="15"/>
      <w:szCs w:val="15"/>
      <w:shd w:val="clear" w:color="auto" w:fill="FFFFFF"/>
      <w:lang w:val="zh-CN" w:bidi="zh-CN"/>
    </w:rPr>
  </w:style>
  <w:style w:type="character" w:customStyle="1" w:styleId="Headerorfooter10">
    <w:name w:val="Header or footer|1"/>
    <w:basedOn w:val="Headerorfooter1"/>
    <w:unhideWhenUsed/>
    <w:rsid w:val="000365F5"/>
    <w:rPr>
      <w:rFonts w:ascii="Times New Roman" w:eastAsia="Times New Roman" w:hAnsi="Times New Roman"/>
      <w:color w:val="000000"/>
      <w:spacing w:val="10"/>
      <w:sz w:val="18"/>
      <w:szCs w:val="18"/>
      <w:shd w:val="clear" w:color="auto" w:fill="FFFFFF"/>
      <w:lang w:eastAsia="en-US" w:bidi="en-US"/>
    </w:rPr>
  </w:style>
  <w:style w:type="character" w:customStyle="1" w:styleId="Bodytext9">
    <w:name w:val="Body text|9_"/>
    <w:link w:val="Bodytext90"/>
    <w:rsid w:val="000365F5"/>
    <w:rPr>
      <w:rFonts w:ascii="Times New Roman" w:eastAsia="Times New Roman" w:hAnsi="Times New Roman"/>
      <w:color w:val="000000"/>
      <w:sz w:val="8"/>
      <w:szCs w:val="8"/>
      <w:shd w:val="clear" w:color="auto" w:fill="FFFFFF"/>
      <w:lang w:val="zh-CN" w:bidi="zh-CN"/>
    </w:rPr>
  </w:style>
  <w:style w:type="character" w:customStyle="1" w:styleId="Bodytext6SmallCaps">
    <w:name w:val="Body text|6 + Small Caps"/>
    <w:unhideWhenUsed/>
    <w:qFormat/>
    <w:rsid w:val="000365F5"/>
    <w:rPr>
      <w:rFonts w:ascii="Times New Roman" w:eastAsia="Times New Roman" w:hAnsi="Times New Roman" w:cs="Times New Roman"/>
      <w:b w:val="0"/>
      <w:bCs w:val="0"/>
      <w:i w:val="0"/>
      <w:iCs w:val="0"/>
      <w:smallCaps/>
      <w:strike w:val="0"/>
      <w:color w:val="000000"/>
      <w:spacing w:val="0"/>
      <w:w w:val="100"/>
      <w:position w:val="0"/>
      <w:sz w:val="8"/>
      <w:szCs w:val="8"/>
      <w:u w:val="none"/>
      <w:lang w:val="en-US" w:eastAsia="en-US" w:bidi="en-US"/>
    </w:rPr>
  </w:style>
  <w:style w:type="character" w:customStyle="1" w:styleId="Headerorfooter14pt">
    <w:name w:val="Header or footer|1 + 4 pt"/>
    <w:aliases w:val="Spacing 0 pt"/>
    <w:unhideWhenUsed/>
    <w:rsid w:val="000365F5"/>
    <w:rPr>
      <w:rFonts w:ascii="Times New Roman" w:eastAsia="Times New Roman" w:hAnsi="Times New Roman"/>
      <w:color w:val="000000"/>
      <w:spacing w:val="0"/>
      <w:sz w:val="8"/>
      <w:szCs w:val="8"/>
      <w:shd w:val="clear" w:color="auto" w:fill="FFFFFF"/>
      <w:lang w:eastAsia="en-US" w:bidi="en-US"/>
    </w:rPr>
  </w:style>
  <w:style w:type="character" w:customStyle="1" w:styleId="Bodytext5SimSun">
    <w:name w:val="Body text|5 + SimSun"/>
    <w:unhideWhenUsed/>
    <w:rsid w:val="000365F5"/>
    <w:rPr>
      <w:rFonts w:ascii="宋体" w:eastAsia="宋体" w:hAnsi="宋体" w:cs="宋体"/>
      <w:color w:val="000000"/>
      <w:sz w:val="17"/>
      <w:szCs w:val="17"/>
      <w:shd w:val="clear" w:color="auto" w:fill="FFFFFF"/>
      <w:lang w:val="en-US" w:eastAsia="en-US" w:bidi="en-US"/>
    </w:rPr>
  </w:style>
  <w:style w:type="character" w:customStyle="1" w:styleId="Bodytext8">
    <w:name w:val="Body text|8_"/>
    <w:link w:val="Bodytext80"/>
    <w:rsid w:val="000365F5"/>
    <w:rPr>
      <w:rFonts w:ascii="Times New Roman" w:eastAsia="Times New Roman" w:hAnsi="Times New Roman"/>
      <w:color w:val="000000"/>
      <w:sz w:val="8"/>
      <w:szCs w:val="8"/>
      <w:shd w:val="clear" w:color="auto" w:fill="FFFFFF"/>
      <w:lang w:eastAsia="en-US" w:bidi="en-US"/>
    </w:rPr>
  </w:style>
  <w:style w:type="character" w:customStyle="1" w:styleId="Bodytext4">
    <w:name w:val="Body text|4_"/>
    <w:link w:val="Bodytext40"/>
    <w:rsid w:val="000365F5"/>
    <w:rPr>
      <w:rFonts w:ascii="PMingLiU" w:eastAsia="PMingLiU" w:hAnsi="PMingLiU" w:cs="PMingLiU"/>
      <w:color w:val="000000"/>
      <w:sz w:val="18"/>
      <w:szCs w:val="18"/>
      <w:shd w:val="clear" w:color="auto" w:fill="FFFFFF"/>
      <w:lang w:val="zh-CN" w:bidi="zh-CN"/>
    </w:rPr>
  </w:style>
  <w:style w:type="character" w:customStyle="1" w:styleId="Bodytext9PMingLiU">
    <w:name w:val="Body text|9 + PMingLiU"/>
    <w:aliases w:val="5.5 pt_0,Scaling 120%"/>
    <w:unhideWhenUsed/>
    <w:rsid w:val="000365F5"/>
    <w:rPr>
      <w:rFonts w:ascii="PMingLiU" w:eastAsia="PMingLiU" w:hAnsi="PMingLiU" w:cs="PMingLiU"/>
      <w:color w:val="000000"/>
      <w:w w:val="120"/>
      <w:sz w:val="11"/>
      <w:szCs w:val="11"/>
      <w:shd w:val="clear" w:color="auto" w:fill="FFFFFF"/>
      <w:lang w:val="zh-CN" w:bidi="zh-CN"/>
    </w:rPr>
  </w:style>
  <w:style w:type="paragraph" w:customStyle="1" w:styleId="Bodytext50">
    <w:name w:val="Body text|5"/>
    <w:basedOn w:val="Normal"/>
    <w:link w:val="Bodytext5"/>
    <w:rsid w:val="000365F5"/>
    <w:pPr>
      <w:shd w:val="clear" w:color="auto" w:fill="FFFFFF"/>
      <w:spacing w:line="297" w:lineRule="exact"/>
      <w:ind w:hanging="720"/>
      <w:jc w:val="left"/>
    </w:pPr>
    <w:rPr>
      <w:rFonts w:ascii="PMingLiU" w:eastAsia="PMingLiU" w:hAnsi="PMingLiU" w:cs="PMingLiU"/>
      <w:color w:val="000000"/>
      <w:sz w:val="17"/>
      <w:szCs w:val="17"/>
      <w:lang w:val="zh-CN" w:bidi="zh-CN"/>
    </w:rPr>
  </w:style>
  <w:style w:type="paragraph" w:customStyle="1" w:styleId="Bodytext70">
    <w:name w:val="Body text|7"/>
    <w:basedOn w:val="Normal"/>
    <w:link w:val="Bodytext7"/>
    <w:rsid w:val="000365F5"/>
    <w:pPr>
      <w:shd w:val="clear" w:color="auto" w:fill="FFFFFF"/>
      <w:spacing w:line="325" w:lineRule="exact"/>
      <w:ind w:firstLine="420"/>
      <w:jc w:val="left"/>
    </w:pPr>
    <w:rPr>
      <w:rFonts w:ascii="PMingLiU" w:eastAsia="PMingLiU" w:hAnsi="PMingLiU" w:cs="PMingLiU"/>
      <w:color w:val="000000"/>
      <w:sz w:val="15"/>
      <w:szCs w:val="15"/>
      <w:lang w:val="zh-CN" w:bidi="zh-CN"/>
    </w:rPr>
  </w:style>
  <w:style w:type="paragraph" w:customStyle="1" w:styleId="Bodytext90">
    <w:name w:val="Body text|9"/>
    <w:basedOn w:val="Normal"/>
    <w:link w:val="Bodytext9"/>
    <w:rsid w:val="000365F5"/>
    <w:pPr>
      <w:shd w:val="clear" w:color="auto" w:fill="FFFFFF"/>
      <w:spacing w:after="140" w:line="110" w:lineRule="exact"/>
    </w:pPr>
    <w:rPr>
      <w:rFonts w:ascii="Times New Roman" w:eastAsia="Times New Roman" w:hAnsi="Times New Roman"/>
      <w:color w:val="000000"/>
      <w:sz w:val="8"/>
      <w:szCs w:val="8"/>
      <w:lang w:val="zh-CN" w:bidi="zh-CN"/>
    </w:rPr>
  </w:style>
  <w:style w:type="paragraph" w:customStyle="1" w:styleId="Bodytext40">
    <w:name w:val="Body text|4"/>
    <w:basedOn w:val="Normal"/>
    <w:link w:val="Bodytext4"/>
    <w:rsid w:val="000365F5"/>
    <w:pPr>
      <w:shd w:val="clear" w:color="auto" w:fill="FFFFFF"/>
      <w:spacing w:line="297" w:lineRule="exact"/>
      <w:ind w:hanging="320"/>
      <w:jc w:val="left"/>
    </w:pPr>
    <w:rPr>
      <w:rFonts w:ascii="PMingLiU" w:eastAsia="PMingLiU" w:hAnsi="PMingLiU" w:cs="PMingLiU"/>
      <w:color w:val="000000"/>
      <w:sz w:val="18"/>
      <w:szCs w:val="18"/>
      <w:lang w:val="zh-CN" w:bidi="zh-CN"/>
    </w:rPr>
  </w:style>
  <w:style w:type="paragraph" w:customStyle="1" w:styleId="Bodytext211">
    <w:name w:val="Body text|211"/>
    <w:basedOn w:val="Normal"/>
    <w:link w:val="Bodytext2"/>
    <w:qFormat/>
    <w:rsid w:val="000365F5"/>
    <w:pPr>
      <w:shd w:val="clear" w:color="auto" w:fill="FFFFFF"/>
      <w:spacing w:line="325" w:lineRule="exact"/>
      <w:ind w:hanging="720"/>
      <w:jc w:val="left"/>
    </w:pPr>
    <w:rPr>
      <w:rFonts w:ascii="Times New Roman" w:eastAsia="Times New Roman" w:hAnsi="Times New Roman"/>
      <w:color w:val="000000"/>
      <w:sz w:val="17"/>
      <w:szCs w:val="17"/>
      <w:lang w:eastAsia="en-US" w:bidi="en-US"/>
    </w:rPr>
  </w:style>
  <w:style w:type="paragraph" w:customStyle="1" w:styleId="Bodytext80">
    <w:name w:val="Body text|8"/>
    <w:basedOn w:val="Normal"/>
    <w:link w:val="Bodytext8"/>
    <w:rsid w:val="000365F5"/>
    <w:pPr>
      <w:shd w:val="clear" w:color="auto" w:fill="FFFFFF"/>
      <w:spacing w:line="325" w:lineRule="exact"/>
      <w:ind w:firstLine="420"/>
      <w:jc w:val="left"/>
    </w:pPr>
    <w:rPr>
      <w:rFonts w:ascii="Times New Roman" w:eastAsia="Times New Roman" w:hAnsi="Times New Roman"/>
      <w:color w:val="000000"/>
      <w:sz w:val="8"/>
      <w:szCs w:val="8"/>
      <w:lang w:eastAsia="en-US" w:bidi="en-US"/>
    </w:rPr>
  </w:style>
  <w:style w:type="paragraph" w:customStyle="1" w:styleId="Heading510">
    <w:name w:val="Heading #5|1"/>
    <w:basedOn w:val="Normal"/>
    <w:link w:val="Heading51"/>
    <w:qFormat/>
    <w:rsid w:val="000365F5"/>
    <w:pPr>
      <w:shd w:val="clear" w:color="auto" w:fill="FFFFFF"/>
      <w:spacing w:before="420" w:after="120" w:line="220" w:lineRule="exact"/>
      <w:ind w:hanging="320"/>
      <w:jc w:val="left"/>
      <w:outlineLvl w:val="4"/>
    </w:pPr>
    <w:rPr>
      <w:rFonts w:ascii="PMingLiU" w:eastAsia="PMingLiU" w:hAnsi="PMingLiU" w:cs="PMingLiU"/>
      <w:color w:val="000000"/>
      <w:spacing w:val="30"/>
      <w:sz w:val="22"/>
      <w:lang w:val="zh-CN" w:bidi="zh-CN"/>
    </w:rPr>
  </w:style>
  <w:style w:type="paragraph" w:customStyle="1" w:styleId="Headerorfooter11">
    <w:name w:val="Header or footer|11"/>
    <w:basedOn w:val="Normal"/>
    <w:link w:val="Headerorfooter1"/>
    <w:qFormat/>
    <w:rsid w:val="000365F5"/>
    <w:pPr>
      <w:shd w:val="clear" w:color="auto" w:fill="FFFFFF"/>
      <w:spacing w:line="200" w:lineRule="exact"/>
      <w:jc w:val="left"/>
    </w:pPr>
    <w:rPr>
      <w:rFonts w:ascii="Times New Roman" w:eastAsia="Times New Roman" w:hAnsi="Times New Roman"/>
      <w:color w:val="000000"/>
      <w:spacing w:val="10"/>
      <w:sz w:val="18"/>
      <w:szCs w:val="18"/>
      <w:lang w:eastAsia="en-US" w:bidi="en-US"/>
    </w:rPr>
  </w:style>
  <w:style w:type="paragraph" w:customStyle="1" w:styleId="10">
    <w:name w:val="列出段落1"/>
    <w:basedOn w:val="Normal"/>
    <w:qFormat/>
    <w:rsid w:val="000365F5"/>
    <w:pPr>
      <w:ind w:firstLine="420" w:firstLineChars="200"/>
    </w:pPr>
    <w:rPr>
      <w:rFonts w:ascii="Times New Roman" w:eastAsia="宋体" w:hAnsi="Times New Roman" w:cs="Times New Roman"/>
      <w:szCs w:val="24"/>
    </w:rPr>
  </w:style>
  <w:style w:type="table" w:customStyle="1" w:styleId="12">
    <w:name w:val="网格型1"/>
    <w:basedOn w:val="TableNormal"/>
    <w:next w:val="TableGrid"/>
    <w:uiPriority w:val="59"/>
    <w:rsid w:val="000365F5"/>
    <w:rPr>
      <w:rFonts w:ascii="等线" w:eastAsia="等线" w:hAnsi="等线"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
    <w:name w:val="网格型2"/>
    <w:basedOn w:val="TableNormal"/>
    <w:next w:val="TableGrid"/>
    <w:rsid w:val="000365F5"/>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网格型3"/>
    <w:basedOn w:val="TableNormal"/>
    <w:next w:val="TableGrid"/>
    <w:uiPriority w:val="59"/>
    <w:rsid w:val="000365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tif" /><Relationship Id="rId12" Type="http://schemas.openxmlformats.org/officeDocument/2006/relationships/image" Target="media/image8.jpeg" /><Relationship Id="rId13" Type="http://schemas.openxmlformats.org/officeDocument/2006/relationships/image" Target="https://i03piccdn.sogoucdn.com/827ca46a5502b59c" TargetMode="External" /><Relationship Id="rId14" Type="http://schemas.openxmlformats.org/officeDocument/2006/relationships/footer" Target="footer1.xml" /><Relationship Id="rId15" Type="http://schemas.openxmlformats.org/officeDocument/2006/relationships/theme" Target="theme/theme1.xml" /><Relationship Id="rId16" Type="http://schemas.openxmlformats.org/officeDocument/2006/relationships/numbering" Target="numbering.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45B82B-62C2-4745-8FBC-F24793CAF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7</Pages>
  <Words>2264</Words>
  <Characters>12906</Characters>
  <Application>Microsoft Office Word</Application>
  <DocSecurity>0</DocSecurity>
  <Lines>107</Lines>
  <Paragraphs>30</Paragraphs>
  <ScaleCrop>false</ScaleCrop>
  <Company/>
  <LinksUpToDate>false</LinksUpToDate>
  <CharactersWithSpaces>15140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mashuyu</dc:creator>
  <cp:lastModifiedBy>PC</cp:lastModifiedBy>
  <cp:revision>25</cp:revision>
  <dcterms:created xsi:type="dcterms:W3CDTF">2019-12-08T14:58:00Z</dcterms:created>
  <dcterms:modified xsi:type="dcterms:W3CDTF">2020-04-21T19:03:00Z</dcterms:modified>
</cp:coreProperties>
</file>