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0BA0F" w14:textId="5FF5784E" w:rsidR="00087B70" w:rsidRDefault="00107DFB">
      <w:pPr>
        <w:pStyle w:val="a3"/>
        <w:tabs>
          <w:tab w:val="left" w:pos="2160"/>
        </w:tabs>
        <w:spacing w:before="36"/>
        <w:ind w:right="78"/>
        <w:jc w:val="center"/>
        <w:rPr>
          <w:rFonts w:ascii="黑体" w:eastAsia="黑体"/>
        </w:rPr>
      </w:pPr>
      <w:r>
        <w:rPr>
          <w:rFonts w:ascii="黑体" w:eastAsia="黑体" w:hint="eastAsia"/>
        </w:rPr>
        <w:t>类文阅读</w:t>
      </w:r>
      <w:r>
        <w:rPr>
          <w:rFonts w:ascii="黑体" w:eastAsia="黑体" w:hint="eastAsia"/>
        </w:rPr>
        <w:t>-</w:t>
      </w:r>
      <w:r>
        <w:rPr>
          <w:rFonts w:ascii="黑体" w:eastAsia="黑体" w:hint="eastAsia"/>
          <w:lang w:val="en-US"/>
        </w:rPr>
        <w:t>9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>短诗三首</w:t>
      </w:r>
    </w:p>
    <w:p w14:paraId="12EE7947" w14:textId="77777777" w:rsidR="00087B70" w:rsidRDefault="00107DFB">
      <w:pPr>
        <w:pStyle w:val="1"/>
        <w:spacing w:before="163"/>
        <w:ind w:right="81"/>
      </w:pPr>
      <w:r>
        <w:t>繁星（十）</w:t>
      </w:r>
    </w:p>
    <w:p w14:paraId="61AF4DE1" w14:textId="77777777" w:rsidR="00087B70" w:rsidRDefault="00087B70">
      <w:pPr>
        <w:pStyle w:val="a3"/>
        <w:spacing w:before="11"/>
        <w:rPr>
          <w:b/>
          <w:sz w:val="8"/>
        </w:rPr>
      </w:pPr>
    </w:p>
    <w:p w14:paraId="1D4B91F6" w14:textId="77777777" w:rsidR="00087B70" w:rsidRDefault="00107DFB">
      <w:pPr>
        <w:pStyle w:val="a3"/>
        <w:tabs>
          <w:tab w:val="left" w:pos="2273"/>
        </w:tabs>
        <w:spacing w:before="49" w:line="324" w:lineRule="auto"/>
        <w:ind w:left="833" w:right="605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</w:t>
      </w:r>
      <w:r>
        <w:rPr>
          <w:rFonts w:ascii="楷体" w:eastAsia="楷体" w:hAnsi="楷体" w:hint="eastAsia"/>
        </w:rPr>
        <w:tab/>
      </w:r>
      <w:r>
        <w:rPr>
          <w:rFonts w:ascii="楷体" w:eastAsia="楷体" w:hAnsi="楷体" w:hint="eastAsia"/>
        </w:rPr>
        <w:t>）的芽儿和青年说</w:t>
      </w:r>
      <w:r>
        <w:rPr>
          <w:rFonts w:ascii="楷体" w:eastAsia="楷体" w:hAnsi="楷体" w:hint="eastAsia"/>
        </w:rPr>
        <w:t xml:space="preserve">        </w:t>
      </w:r>
      <w:r>
        <w:rPr>
          <w:rFonts w:ascii="楷体" w:eastAsia="楷体" w:hAnsi="楷体" w:hint="eastAsia"/>
          <w:spacing w:val="-2"/>
        </w:rPr>
        <w:t>“发展你自己！</w:t>
      </w:r>
      <w:r>
        <w:rPr>
          <w:rFonts w:ascii="楷体" w:eastAsia="楷体" w:hAnsi="楷体" w:hint="eastAsia"/>
          <w:spacing w:val="-2"/>
        </w:rPr>
        <w:t xml:space="preserve"> </w:t>
      </w:r>
      <w:r>
        <w:rPr>
          <w:rFonts w:ascii="楷体" w:eastAsia="楷体" w:hAnsi="楷体" w:hint="eastAsia"/>
          <w:spacing w:val="-2"/>
        </w:rPr>
        <w:t>”</w:t>
      </w:r>
    </w:p>
    <w:p w14:paraId="772B44A9" w14:textId="77777777" w:rsidR="00087B70" w:rsidRDefault="00107DFB">
      <w:pPr>
        <w:pStyle w:val="a3"/>
        <w:tabs>
          <w:tab w:val="left" w:pos="2273"/>
        </w:tabs>
        <w:spacing w:before="4" w:line="324" w:lineRule="auto"/>
        <w:ind w:left="833" w:right="605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</w:t>
      </w:r>
      <w:r>
        <w:rPr>
          <w:rFonts w:ascii="楷体" w:eastAsia="楷体" w:hAnsi="楷体" w:hint="eastAsia"/>
        </w:rPr>
        <w:tab/>
      </w:r>
      <w:r>
        <w:rPr>
          <w:rFonts w:ascii="楷体" w:eastAsia="楷体" w:hAnsi="楷体" w:hint="eastAsia"/>
        </w:rPr>
        <w:t>）的花儿和青年说</w:t>
      </w:r>
      <w:r>
        <w:rPr>
          <w:rFonts w:ascii="楷体" w:eastAsia="楷体" w:hAnsi="楷体" w:hint="eastAsia"/>
        </w:rPr>
        <w:t xml:space="preserve">        </w:t>
      </w:r>
      <w:r>
        <w:rPr>
          <w:rFonts w:ascii="楷体" w:eastAsia="楷体" w:hAnsi="楷体" w:hint="eastAsia"/>
          <w:spacing w:val="-2"/>
        </w:rPr>
        <w:t>“贡献你自己！</w:t>
      </w:r>
      <w:r>
        <w:rPr>
          <w:rFonts w:ascii="楷体" w:eastAsia="楷体" w:hAnsi="楷体" w:hint="eastAsia"/>
          <w:spacing w:val="-2"/>
        </w:rPr>
        <w:t xml:space="preserve"> </w:t>
      </w:r>
      <w:r>
        <w:rPr>
          <w:rFonts w:ascii="楷体" w:eastAsia="楷体" w:hAnsi="楷体" w:hint="eastAsia"/>
          <w:spacing w:val="-2"/>
        </w:rPr>
        <w:t>”</w:t>
      </w:r>
    </w:p>
    <w:p w14:paraId="51F5ED5F" w14:textId="77777777" w:rsidR="00087B70" w:rsidRDefault="00107DFB">
      <w:pPr>
        <w:pStyle w:val="a3"/>
        <w:tabs>
          <w:tab w:val="left" w:pos="2273"/>
        </w:tabs>
        <w:spacing w:before="5" w:line="324" w:lineRule="auto"/>
        <w:ind w:left="833" w:right="623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</w:t>
      </w:r>
      <w:r>
        <w:rPr>
          <w:rFonts w:ascii="楷体" w:eastAsia="楷体" w:hAnsi="楷体" w:hint="eastAsia"/>
        </w:rPr>
        <w:tab/>
      </w:r>
      <w:r>
        <w:rPr>
          <w:rFonts w:ascii="楷体" w:eastAsia="楷体" w:hAnsi="楷体" w:hint="eastAsia"/>
        </w:rPr>
        <w:t>）</w:t>
      </w:r>
      <w:r>
        <w:rPr>
          <w:rFonts w:ascii="楷体" w:eastAsia="楷体" w:hAnsi="楷体" w:hint="eastAsia"/>
          <w:spacing w:val="-6"/>
        </w:rPr>
        <w:t>的果儿</w:t>
      </w:r>
      <w:r>
        <w:rPr>
          <w:rFonts w:ascii="楷体" w:eastAsia="楷体" w:hAnsi="楷体" w:hint="eastAsia"/>
        </w:rPr>
        <w:t>和青年说</w:t>
      </w:r>
      <w:r>
        <w:rPr>
          <w:rFonts w:ascii="楷体" w:eastAsia="楷体" w:hAnsi="楷体" w:hint="eastAsia"/>
        </w:rPr>
        <w:t xml:space="preserve">       </w:t>
      </w:r>
      <w:r>
        <w:rPr>
          <w:rFonts w:ascii="楷体" w:eastAsia="楷体" w:hAnsi="楷体" w:hint="eastAsia"/>
          <w:spacing w:val="-3"/>
        </w:rPr>
        <w:t>“牺牲你自己！”</w:t>
      </w:r>
    </w:p>
    <w:p w14:paraId="62A03797" w14:textId="77777777" w:rsidR="00087B70" w:rsidRDefault="00107DFB">
      <w:pPr>
        <w:pStyle w:val="a3"/>
        <w:spacing w:before="4"/>
        <w:ind w:left="2732"/>
        <w:rPr>
          <w:rFonts w:ascii="楷体" w:eastAsia="楷体"/>
        </w:rPr>
      </w:pPr>
      <w:r>
        <w:rPr>
          <w:rFonts w:ascii="楷体" w:eastAsia="楷体" w:hint="eastAsia"/>
        </w:rPr>
        <w:t>（选自《繁星</w:t>
      </w:r>
      <w:r>
        <w:rPr>
          <w:rFonts w:ascii="楷体" w:eastAsia="楷体" w:hint="eastAsia"/>
        </w:rPr>
        <w:t xml:space="preserve"> </w:t>
      </w:r>
      <w:r>
        <w:rPr>
          <w:rFonts w:ascii="楷体" w:eastAsia="楷体" w:hint="eastAsia"/>
        </w:rPr>
        <w:t>春水》西南师范大学出版社）</w:t>
      </w:r>
    </w:p>
    <w:p w14:paraId="37819324" w14:textId="77777777" w:rsidR="00087B70" w:rsidRDefault="00107DFB">
      <w:pPr>
        <w:pStyle w:val="a4"/>
        <w:numPr>
          <w:ilvl w:val="0"/>
          <w:numId w:val="1"/>
        </w:numPr>
        <w:tabs>
          <w:tab w:val="left" w:pos="1195"/>
          <w:tab w:val="left" w:pos="1913"/>
          <w:tab w:val="left" w:pos="2993"/>
        </w:tabs>
        <w:spacing w:line="324" w:lineRule="auto"/>
        <w:ind w:right="2990" w:firstLine="0"/>
        <w:rPr>
          <w:sz w:val="36"/>
        </w:rPr>
      </w:pPr>
      <w:r>
        <w:rPr>
          <w:sz w:val="36"/>
        </w:rPr>
        <w:t>选择恰当的词语填在文中的括号里</w:t>
      </w:r>
      <w:r>
        <w:rPr>
          <w:spacing w:val="-16"/>
          <w:sz w:val="36"/>
        </w:rPr>
        <w:t>。</w:t>
      </w:r>
      <w:r>
        <w:rPr>
          <w:sz w:val="36"/>
        </w:rPr>
        <w:t>淡白</w:t>
      </w:r>
      <w:r>
        <w:rPr>
          <w:sz w:val="36"/>
        </w:rPr>
        <w:tab/>
      </w:r>
      <w:r>
        <w:rPr>
          <w:sz w:val="36"/>
        </w:rPr>
        <w:t>嫩绿</w:t>
      </w:r>
      <w:r>
        <w:rPr>
          <w:sz w:val="36"/>
        </w:rPr>
        <w:tab/>
      </w:r>
      <w:r>
        <w:rPr>
          <w:sz w:val="36"/>
        </w:rPr>
        <w:t>深红</w:t>
      </w:r>
    </w:p>
    <w:p w14:paraId="00F6AC84" w14:textId="77777777" w:rsidR="00087B70" w:rsidRDefault="00107DFB">
      <w:pPr>
        <w:pStyle w:val="a4"/>
        <w:numPr>
          <w:ilvl w:val="0"/>
          <w:numId w:val="1"/>
        </w:numPr>
        <w:tabs>
          <w:tab w:val="left" w:pos="1314"/>
          <w:tab w:val="left" w:pos="7254"/>
          <w:tab w:val="left" w:pos="9235"/>
          <w:tab w:val="left" w:pos="9393"/>
        </w:tabs>
        <w:spacing w:before="2" w:line="324" w:lineRule="auto"/>
        <w:ind w:right="190" w:firstLine="0"/>
        <w:rPr>
          <w:sz w:val="36"/>
        </w:rPr>
      </w:pPr>
      <w:r>
        <w:rPr>
          <w:sz w:val="36"/>
        </w:rPr>
        <w:t>这首诗中运用的修辞手法有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</w:rPr>
        <w:t>和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</w:rPr>
        <w:t>。</w:t>
      </w:r>
      <w:r>
        <w:rPr>
          <w:sz w:val="36"/>
        </w:rPr>
        <w:t>3</w:t>
      </w:r>
      <w:r>
        <w:rPr>
          <w:spacing w:val="-135"/>
          <w:sz w:val="36"/>
        </w:rPr>
        <w:t>.</w:t>
      </w:r>
      <w:r>
        <w:rPr>
          <w:sz w:val="36"/>
        </w:rPr>
        <w:t>“</w:t>
      </w:r>
      <w:r>
        <w:rPr>
          <w:sz w:val="36"/>
        </w:rPr>
        <w:t>芽儿</w:t>
      </w:r>
      <w:r>
        <w:rPr>
          <w:spacing w:val="-269"/>
          <w:sz w:val="36"/>
        </w:rPr>
        <w:t>”</w:t>
      </w:r>
      <w:r>
        <w:rPr>
          <w:sz w:val="36"/>
        </w:rPr>
        <w:t>“</w:t>
      </w:r>
      <w:r>
        <w:rPr>
          <w:spacing w:val="2"/>
          <w:sz w:val="36"/>
        </w:rPr>
        <w:t>花</w:t>
      </w:r>
      <w:r>
        <w:rPr>
          <w:sz w:val="36"/>
        </w:rPr>
        <w:t>儿</w:t>
      </w:r>
      <w:r>
        <w:rPr>
          <w:spacing w:val="-269"/>
          <w:sz w:val="36"/>
        </w:rPr>
        <w:t>”</w:t>
      </w:r>
      <w:r>
        <w:rPr>
          <w:sz w:val="36"/>
        </w:rPr>
        <w:t>“</w:t>
      </w:r>
      <w:r>
        <w:rPr>
          <w:sz w:val="36"/>
        </w:rPr>
        <w:t>果儿</w:t>
      </w:r>
      <w:r>
        <w:rPr>
          <w:spacing w:val="-135"/>
          <w:sz w:val="36"/>
        </w:rPr>
        <w:t>”</w:t>
      </w:r>
      <w:r>
        <w:rPr>
          <w:spacing w:val="2"/>
          <w:sz w:val="36"/>
        </w:rPr>
        <w:t>象</w:t>
      </w:r>
      <w:r>
        <w:rPr>
          <w:sz w:val="36"/>
        </w:rPr>
        <w:t>征人的成长阶段</w:t>
      </w:r>
      <w:r>
        <w:rPr>
          <w:spacing w:val="2"/>
          <w:sz w:val="36"/>
        </w:rPr>
        <w:t>从</w:t>
      </w:r>
      <w:r>
        <w:rPr>
          <w:rFonts w:ascii="Times New Roman" w:eastAsia="Times New Roman" w:hAnsi="Times New Roman"/>
          <w:sz w:val="36"/>
          <w:u w:val="single"/>
        </w:rPr>
        <w:t xml:space="preserve"> </w:t>
      </w:r>
      <w:r>
        <w:rPr>
          <w:rFonts w:ascii="Times New Roman" w:eastAsia="Times New Roman" w:hAnsi="Times New Roman"/>
          <w:sz w:val="36"/>
          <w:u w:val="single"/>
        </w:rPr>
        <w:tab/>
      </w:r>
      <w:r>
        <w:rPr>
          <w:rFonts w:ascii="Times New Roman" w:eastAsia="Times New Roman" w:hAnsi="Times New Roman"/>
          <w:sz w:val="36"/>
          <w:u w:val="single"/>
        </w:rPr>
        <w:tab/>
      </w:r>
      <w:r>
        <w:rPr>
          <w:spacing w:val="-17"/>
          <w:sz w:val="36"/>
        </w:rPr>
        <w:t>到</w:t>
      </w:r>
    </w:p>
    <w:p w14:paraId="1244EEAA" w14:textId="77777777" w:rsidR="00087B70" w:rsidRDefault="00107DFB">
      <w:pPr>
        <w:pStyle w:val="a3"/>
        <w:tabs>
          <w:tab w:val="left" w:pos="1553"/>
        </w:tabs>
        <w:spacing w:before="3"/>
        <w:ind w:left="113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14:paraId="7984B7C3" w14:textId="77777777" w:rsidR="00087B70" w:rsidRDefault="00107DFB">
      <w:pPr>
        <w:pStyle w:val="a4"/>
        <w:numPr>
          <w:ilvl w:val="0"/>
          <w:numId w:val="2"/>
        </w:numPr>
        <w:tabs>
          <w:tab w:val="left" w:pos="1195"/>
        </w:tabs>
        <w:ind w:hanging="362"/>
        <w:jc w:val="left"/>
        <w:rPr>
          <w:sz w:val="36"/>
        </w:rPr>
      </w:pPr>
      <w:r>
        <w:rPr>
          <w:sz w:val="36"/>
        </w:rPr>
        <w:t>理解诗歌，完成填空。</w:t>
      </w:r>
    </w:p>
    <w:p w14:paraId="738AAE88" w14:textId="77777777" w:rsidR="00087B70" w:rsidRDefault="00107DFB">
      <w:pPr>
        <w:pStyle w:val="a3"/>
        <w:tabs>
          <w:tab w:val="left" w:pos="9838"/>
        </w:tabs>
        <w:ind w:left="833"/>
        <w:rPr>
          <w:rFonts w:ascii="Times New Roman" w:eastAsia="Times New Roman"/>
        </w:rPr>
      </w:pPr>
      <w:r>
        <w:t>当你还是芽儿时，要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2A569536" w14:textId="77777777" w:rsidR="00087B70" w:rsidRDefault="00107DFB">
      <w:pPr>
        <w:pStyle w:val="a3"/>
        <w:tabs>
          <w:tab w:val="left" w:pos="5694"/>
        </w:tabs>
        <w:ind w:left="113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14:paraId="56A7118E" w14:textId="77777777" w:rsidR="00087B70" w:rsidRDefault="00107DFB">
      <w:pPr>
        <w:pStyle w:val="a3"/>
        <w:tabs>
          <w:tab w:val="left" w:pos="9838"/>
        </w:tabs>
        <w:ind w:left="833"/>
        <w:rPr>
          <w:rFonts w:ascii="Times New Roman" w:eastAsia="Times New Roman"/>
        </w:rPr>
      </w:pPr>
      <w:r>
        <w:t>当你开出花儿时，要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625965BA" w14:textId="77777777" w:rsidR="00087B70" w:rsidRDefault="00107DFB">
      <w:pPr>
        <w:pStyle w:val="a3"/>
        <w:tabs>
          <w:tab w:val="left" w:pos="5514"/>
        </w:tabs>
        <w:spacing w:before="162"/>
        <w:ind w:left="113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14:paraId="1AA0750D" w14:textId="77777777" w:rsidR="00087B70" w:rsidRDefault="00107DFB">
      <w:pPr>
        <w:pStyle w:val="a3"/>
        <w:tabs>
          <w:tab w:val="left" w:pos="9838"/>
        </w:tabs>
        <w:ind w:left="833"/>
        <w:rPr>
          <w:rFonts w:ascii="Times New Roman" w:eastAsia="Times New Roman"/>
        </w:rPr>
      </w:pPr>
      <w:r>
        <w:t>当你成了果儿时，要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18B73D74" w14:textId="77777777" w:rsidR="00087B70" w:rsidRDefault="00087B70">
      <w:pPr>
        <w:rPr>
          <w:rFonts w:ascii="Times New Roman" w:eastAsia="Times New Roman"/>
        </w:rPr>
        <w:sectPr w:rsidR="00087B70">
          <w:type w:val="continuous"/>
          <w:pgSz w:w="11910" w:h="16840"/>
          <w:pgMar w:top="1160" w:right="940" w:bottom="280" w:left="1020" w:header="720" w:footer="720" w:gutter="0"/>
          <w:cols w:space="720"/>
        </w:sectPr>
      </w:pPr>
    </w:p>
    <w:p w14:paraId="48BD5ACA" w14:textId="77777777" w:rsidR="00087B70" w:rsidRDefault="00107DFB">
      <w:pPr>
        <w:pStyle w:val="a3"/>
        <w:tabs>
          <w:tab w:val="left" w:pos="5694"/>
        </w:tabs>
        <w:spacing w:before="36"/>
        <w:ind w:left="113"/>
      </w:pPr>
      <w:r>
        <w:rPr>
          <w:rFonts w:ascii="Times New Roman" w:eastAsia="Times New Roman"/>
          <w:u w:val="single"/>
        </w:rPr>
        <w:lastRenderedPageBreak/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14:paraId="2350D472" w14:textId="77777777" w:rsidR="00087B70" w:rsidRDefault="00107DFB">
      <w:pPr>
        <w:pStyle w:val="a4"/>
        <w:numPr>
          <w:ilvl w:val="0"/>
          <w:numId w:val="2"/>
        </w:numPr>
        <w:tabs>
          <w:tab w:val="left" w:pos="1134"/>
        </w:tabs>
        <w:spacing w:line="324" w:lineRule="auto"/>
        <w:ind w:left="113" w:right="190" w:firstLine="480"/>
        <w:jc w:val="left"/>
        <w:rPr>
          <w:sz w:val="36"/>
        </w:rPr>
      </w:pPr>
      <w:r>
        <w:rPr>
          <w:spacing w:val="-5"/>
          <w:sz w:val="36"/>
        </w:rPr>
        <w:t>小朋友，觉得自己正处于芽儿、花儿、果儿的哪个成长</w:t>
      </w:r>
      <w:r>
        <w:rPr>
          <w:sz w:val="36"/>
        </w:rPr>
        <w:t>阶段</w:t>
      </w:r>
      <w:r>
        <w:rPr>
          <w:sz w:val="36"/>
        </w:rPr>
        <w:t>?</w:t>
      </w:r>
      <w:r>
        <w:rPr>
          <w:sz w:val="36"/>
        </w:rPr>
        <w:t>这时最应该做的是什么呢？</w:t>
      </w:r>
    </w:p>
    <w:p w14:paraId="6EF2E3D1" w14:textId="77777777" w:rsidR="00087B70" w:rsidRDefault="00107DFB">
      <w:pPr>
        <w:pStyle w:val="a3"/>
        <w:spacing w:before="10"/>
        <w:rPr>
          <w:sz w:val="28"/>
        </w:rPr>
      </w:pPr>
      <w:r>
        <w:pict w14:anchorId="3D259ED7">
          <v:line id="_x0000_s1026" style="position:absolute;z-index:-251658240;mso-wrap-distance-top:0;mso-wrap-distance-bottom:0;mso-position-horizontal-relative:page;mso-width-relative:page;mso-height-relative:page" from="80.65pt,20.85pt" to="538.65pt,20.85pt" strokeweight=".96pt">
            <w10:wrap type="topAndBottom" anchorx="page"/>
          </v:line>
        </w:pict>
      </w:r>
    </w:p>
    <w:p w14:paraId="771AB0EC" w14:textId="77777777" w:rsidR="00087B70" w:rsidRDefault="00087B70">
      <w:pPr>
        <w:pStyle w:val="a3"/>
        <w:spacing w:before="0"/>
        <w:rPr>
          <w:sz w:val="20"/>
        </w:rPr>
      </w:pPr>
    </w:p>
    <w:p w14:paraId="5602526E" w14:textId="77777777" w:rsidR="00087B70" w:rsidRDefault="00107DFB">
      <w:pPr>
        <w:pStyle w:val="a3"/>
        <w:spacing w:before="10"/>
        <w:rPr>
          <w:sz w:val="21"/>
        </w:rPr>
      </w:pPr>
      <w:r>
        <w:pict w14:anchorId="674B6DD4">
          <v:line id="_x0000_s1027" style="position:absolute;z-index:-251657216;mso-wrap-distance-top:0;mso-wrap-distance-bottom:0;mso-position-horizontal-relative:page;mso-width-relative:page;mso-height-relative:page" from="56.65pt,16.4pt" to="538.65pt,16.4pt" strokeweight=".96pt">
            <w10:wrap type="topAndBottom" anchorx="page"/>
          </v:line>
        </w:pict>
      </w:r>
    </w:p>
    <w:p w14:paraId="32213A2D" w14:textId="77777777" w:rsidR="00087B70" w:rsidRDefault="00087B70">
      <w:pPr>
        <w:pStyle w:val="a3"/>
        <w:spacing w:before="5"/>
        <w:rPr>
          <w:sz w:val="9"/>
        </w:rPr>
      </w:pPr>
    </w:p>
    <w:p w14:paraId="3FC19F9F" w14:textId="77777777" w:rsidR="00087B70" w:rsidRDefault="00107DFB">
      <w:pPr>
        <w:pStyle w:val="a3"/>
        <w:spacing w:before="49"/>
        <w:ind w:left="113"/>
      </w:pPr>
      <w:r>
        <w:t>【参考答案】</w:t>
      </w:r>
    </w:p>
    <w:p w14:paraId="02157759" w14:textId="77777777" w:rsidR="00087B70" w:rsidRDefault="00107DFB">
      <w:pPr>
        <w:pStyle w:val="a4"/>
        <w:numPr>
          <w:ilvl w:val="0"/>
          <w:numId w:val="3"/>
        </w:numPr>
        <w:tabs>
          <w:tab w:val="left" w:pos="1136"/>
          <w:tab w:val="left" w:pos="2215"/>
          <w:tab w:val="left" w:pos="3296"/>
        </w:tabs>
        <w:spacing w:before="164"/>
        <w:rPr>
          <w:sz w:val="36"/>
        </w:rPr>
      </w:pPr>
      <w:r>
        <w:rPr>
          <w:sz w:val="36"/>
        </w:rPr>
        <w:t>嫩绿</w:t>
      </w:r>
      <w:r>
        <w:rPr>
          <w:sz w:val="36"/>
        </w:rPr>
        <w:tab/>
      </w:r>
      <w:r>
        <w:rPr>
          <w:sz w:val="36"/>
        </w:rPr>
        <w:t>淡白</w:t>
      </w:r>
      <w:r>
        <w:rPr>
          <w:sz w:val="36"/>
        </w:rPr>
        <w:tab/>
      </w:r>
      <w:r>
        <w:rPr>
          <w:sz w:val="36"/>
        </w:rPr>
        <w:t>深红</w:t>
      </w:r>
    </w:p>
    <w:p w14:paraId="0C9049FB" w14:textId="77777777" w:rsidR="00087B70" w:rsidRDefault="00107DFB">
      <w:pPr>
        <w:pStyle w:val="a4"/>
        <w:numPr>
          <w:ilvl w:val="0"/>
          <w:numId w:val="3"/>
        </w:numPr>
        <w:tabs>
          <w:tab w:val="left" w:pos="1134"/>
          <w:tab w:val="left" w:pos="2213"/>
        </w:tabs>
        <w:spacing w:before="162"/>
        <w:ind w:left="1133" w:hanging="541"/>
        <w:rPr>
          <w:sz w:val="36"/>
        </w:rPr>
      </w:pPr>
      <w:r>
        <w:rPr>
          <w:sz w:val="36"/>
        </w:rPr>
        <w:t>拟人</w:t>
      </w:r>
      <w:r>
        <w:rPr>
          <w:sz w:val="36"/>
        </w:rPr>
        <w:tab/>
      </w:r>
      <w:r>
        <w:rPr>
          <w:sz w:val="36"/>
        </w:rPr>
        <w:t>排比</w:t>
      </w:r>
    </w:p>
    <w:p w14:paraId="1672E1F4" w14:textId="77777777" w:rsidR="00087B70" w:rsidRDefault="00107DFB">
      <w:pPr>
        <w:pStyle w:val="a4"/>
        <w:numPr>
          <w:ilvl w:val="0"/>
          <w:numId w:val="3"/>
        </w:numPr>
        <w:tabs>
          <w:tab w:val="left" w:pos="1074"/>
          <w:tab w:val="left" w:pos="2153"/>
        </w:tabs>
        <w:ind w:left="1073" w:hanging="481"/>
        <w:rPr>
          <w:sz w:val="36"/>
        </w:rPr>
      </w:pPr>
      <w:r>
        <w:rPr>
          <w:sz w:val="36"/>
        </w:rPr>
        <w:t>稚嫩</w:t>
      </w:r>
      <w:r>
        <w:rPr>
          <w:sz w:val="36"/>
        </w:rPr>
        <w:tab/>
      </w:r>
      <w:r>
        <w:rPr>
          <w:sz w:val="36"/>
        </w:rPr>
        <w:t>成熟</w:t>
      </w:r>
    </w:p>
    <w:p w14:paraId="505307DA" w14:textId="77777777" w:rsidR="00087B70" w:rsidRDefault="00107DFB">
      <w:pPr>
        <w:pStyle w:val="a4"/>
        <w:numPr>
          <w:ilvl w:val="0"/>
          <w:numId w:val="3"/>
        </w:numPr>
        <w:tabs>
          <w:tab w:val="left" w:pos="1134"/>
          <w:tab w:val="left" w:pos="3353"/>
          <w:tab w:val="left" w:pos="9033"/>
        </w:tabs>
        <w:spacing w:line="324" w:lineRule="auto"/>
        <w:ind w:left="113" w:right="190" w:firstLine="480"/>
        <w:rPr>
          <w:sz w:val="36"/>
        </w:rPr>
      </w:pPr>
      <w:r>
        <w:rPr>
          <w:sz w:val="36"/>
        </w:rPr>
        <w:t>尽量吸收养分</w:t>
      </w:r>
      <w:r>
        <w:rPr>
          <w:spacing w:val="-8"/>
          <w:sz w:val="36"/>
        </w:rPr>
        <w:t>，</w:t>
      </w:r>
      <w:r>
        <w:rPr>
          <w:sz w:val="36"/>
        </w:rPr>
        <w:t>捕捉阳光</w:t>
      </w:r>
      <w:r>
        <w:rPr>
          <w:spacing w:val="-8"/>
          <w:sz w:val="36"/>
        </w:rPr>
        <w:t>，</w:t>
      </w:r>
      <w:r>
        <w:rPr>
          <w:sz w:val="36"/>
        </w:rPr>
        <w:t>发展自己</w:t>
      </w:r>
      <w:r>
        <w:rPr>
          <w:spacing w:val="-8"/>
          <w:sz w:val="36"/>
        </w:rPr>
        <w:t>，</w:t>
      </w:r>
      <w:r>
        <w:rPr>
          <w:sz w:val="36"/>
        </w:rPr>
        <w:t>充实自己</w:t>
      </w:r>
      <w:r>
        <w:rPr>
          <w:sz w:val="36"/>
        </w:rPr>
        <w:tab/>
      </w:r>
      <w:r>
        <w:rPr>
          <w:sz w:val="36"/>
        </w:rPr>
        <w:t>用</w:t>
      </w:r>
      <w:r>
        <w:rPr>
          <w:spacing w:val="-17"/>
          <w:sz w:val="36"/>
        </w:rPr>
        <w:t>自</w:t>
      </w:r>
      <w:r>
        <w:rPr>
          <w:sz w:val="36"/>
        </w:rPr>
        <w:t>己的芳香愉悦世界</w:t>
      </w:r>
      <w:r>
        <w:rPr>
          <w:sz w:val="36"/>
        </w:rPr>
        <w:tab/>
      </w:r>
      <w:r>
        <w:rPr>
          <w:sz w:val="36"/>
        </w:rPr>
        <w:t>回报社会，为世界献出你的甘甜</w:t>
      </w:r>
    </w:p>
    <w:p w14:paraId="1C6105F5" w14:textId="77777777" w:rsidR="00087B70" w:rsidRDefault="00107DFB">
      <w:pPr>
        <w:pStyle w:val="a4"/>
        <w:numPr>
          <w:ilvl w:val="0"/>
          <w:numId w:val="3"/>
        </w:numPr>
        <w:tabs>
          <w:tab w:val="left" w:pos="1074"/>
        </w:tabs>
        <w:spacing w:before="2"/>
        <w:ind w:left="1073" w:hanging="481"/>
        <w:rPr>
          <w:sz w:val="36"/>
        </w:rPr>
      </w:pPr>
      <w:r>
        <w:rPr>
          <w:sz w:val="36"/>
        </w:rPr>
        <w:t>略</w:t>
      </w:r>
    </w:p>
    <w:p w14:paraId="512E5C5F" w14:textId="77777777" w:rsidR="00087B70" w:rsidRDefault="00087B70">
      <w:pPr>
        <w:pStyle w:val="a3"/>
        <w:spacing w:before="0"/>
        <w:rPr>
          <w:sz w:val="20"/>
        </w:rPr>
      </w:pPr>
    </w:p>
    <w:p w14:paraId="7A9A9694" w14:textId="77777777" w:rsidR="00087B70" w:rsidRDefault="00087B70">
      <w:pPr>
        <w:pStyle w:val="a3"/>
        <w:spacing w:before="0"/>
        <w:rPr>
          <w:sz w:val="20"/>
        </w:rPr>
      </w:pPr>
    </w:p>
    <w:p w14:paraId="178FA574" w14:textId="77777777" w:rsidR="00087B70" w:rsidRDefault="00087B70">
      <w:pPr>
        <w:pStyle w:val="a3"/>
        <w:spacing w:before="0"/>
        <w:rPr>
          <w:sz w:val="20"/>
        </w:rPr>
      </w:pPr>
    </w:p>
    <w:p w14:paraId="7CCB0603" w14:textId="77777777" w:rsidR="00087B70" w:rsidRDefault="00087B70">
      <w:pPr>
        <w:pStyle w:val="a3"/>
        <w:spacing w:before="0"/>
        <w:rPr>
          <w:sz w:val="20"/>
        </w:rPr>
      </w:pPr>
    </w:p>
    <w:p w14:paraId="13B2AE1C" w14:textId="77777777" w:rsidR="00087B70" w:rsidRDefault="00087B70">
      <w:pPr>
        <w:pStyle w:val="a3"/>
        <w:spacing w:before="4"/>
        <w:rPr>
          <w:sz w:val="26"/>
        </w:rPr>
      </w:pPr>
    </w:p>
    <w:p w14:paraId="48CE15F4" w14:textId="77777777" w:rsidR="00087B70" w:rsidRDefault="00107DFB">
      <w:pPr>
        <w:pStyle w:val="1"/>
        <w:ind w:left="174"/>
      </w:pPr>
      <w:r>
        <w:t>繁星（一五）</w:t>
      </w:r>
    </w:p>
    <w:p w14:paraId="252D0ACF" w14:textId="77777777" w:rsidR="00087B70" w:rsidRDefault="00107DFB">
      <w:pPr>
        <w:pStyle w:val="a3"/>
        <w:ind w:left="833"/>
        <w:rPr>
          <w:rFonts w:ascii="楷体" w:eastAsia="楷体"/>
        </w:rPr>
      </w:pPr>
      <w:r>
        <w:rPr>
          <w:rFonts w:ascii="楷体" w:eastAsia="楷体" w:hint="eastAsia"/>
        </w:rPr>
        <w:t>小孩子</w:t>
      </w:r>
      <w:r>
        <w:rPr>
          <w:rFonts w:ascii="楷体" w:eastAsia="楷体" w:hint="eastAsia"/>
        </w:rPr>
        <w:t>!</w:t>
      </w:r>
    </w:p>
    <w:p w14:paraId="4C046085" w14:textId="77777777" w:rsidR="00087B70" w:rsidRDefault="00107DFB">
      <w:pPr>
        <w:pStyle w:val="a3"/>
        <w:ind w:left="833"/>
        <w:rPr>
          <w:rFonts w:ascii="楷体" w:eastAsia="楷体"/>
        </w:rPr>
      </w:pPr>
      <w:r>
        <w:rPr>
          <w:rFonts w:ascii="楷体" w:eastAsia="楷体" w:hint="eastAsia"/>
        </w:rPr>
        <w:t>你可以进我的园，</w:t>
      </w:r>
    </w:p>
    <w:p w14:paraId="5EF7A66E" w14:textId="77777777" w:rsidR="00087B70" w:rsidRDefault="00087B70">
      <w:pPr>
        <w:pStyle w:val="a3"/>
        <w:spacing w:before="11"/>
        <w:rPr>
          <w:rFonts w:ascii="楷体"/>
          <w:sz w:val="8"/>
        </w:rPr>
      </w:pPr>
    </w:p>
    <w:p w14:paraId="5DB8BB2D" w14:textId="77777777" w:rsidR="00087B70" w:rsidRDefault="00107DFB">
      <w:pPr>
        <w:pStyle w:val="a3"/>
        <w:spacing w:before="49" w:line="324" w:lineRule="auto"/>
        <w:ind w:left="833" w:right="5870"/>
        <w:rPr>
          <w:rFonts w:ascii="楷体" w:eastAsia="楷体" w:hAnsi="楷体"/>
        </w:rPr>
      </w:pPr>
      <w:r>
        <w:rPr>
          <w:rFonts w:ascii="楷体" w:eastAsia="楷体" w:hAnsi="楷体" w:hint="eastAsia"/>
          <w:spacing w:val="-3"/>
        </w:rPr>
        <w:t>你</w:t>
      </w:r>
      <w:proofErr w:type="gramStart"/>
      <w:r>
        <w:rPr>
          <w:rFonts w:ascii="楷体" w:eastAsia="楷体" w:hAnsi="楷体" w:hint="eastAsia"/>
          <w:spacing w:val="-3"/>
        </w:rPr>
        <w:t>不要摘我的</w:t>
      </w:r>
      <w:proofErr w:type="gramEnd"/>
      <w:r>
        <w:rPr>
          <w:rFonts w:ascii="楷体" w:eastAsia="楷体" w:hAnsi="楷体" w:hint="eastAsia"/>
          <w:spacing w:val="-3"/>
        </w:rPr>
        <w:t>花——</w:t>
      </w:r>
      <w:r>
        <w:rPr>
          <w:rFonts w:ascii="楷体" w:eastAsia="楷体" w:hAnsi="楷体" w:hint="eastAsia"/>
          <w:spacing w:val="-3"/>
        </w:rPr>
        <w:t xml:space="preserve"> </w:t>
      </w:r>
      <w:r>
        <w:rPr>
          <w:rFonts w:ascii="楷体" w:eastAsia="楷体" w:hAnsi="楷体" w:hint="eastAsia"/>
        </w:rPr>
        <w:t>看玫瑰的刺儿，</w:t>
      </w:r>
    </w:p>
    <w:p w14:paraId="12F198CC" w14:textId="77777777" w:rsidR="00087B70" w:rsidRDefault="00107DFB">
      <w:pPr>
        <w:pStyle w:val="a3"/>
        <w:spacing w:before="3"/>
        <w:ind w:left="833"/>
        <w:rPr>
          <w:rFonts w:ascii="楷体" w:eastAsia="楷体"/>
        </w:rPr>
      </w:pPr>
      <w:r>
        <w:rPr>
          <w:rFonts w:ascii="楷体" w:eastAsia="楷体" w:hint="eastAsia"/>
        </w:rPr>
        <w:t>刺伤了你的手。</w:t>
      </w:r>
    </w:p>
    <w:p w14:paraId="597F8FB7" w14:textId="77777777" w:rsidR="00087B70" w:rsidRDefault="00107DFB">
      <w:pPr>
        <w:pStyle w:val="a3"/>
        <w:ind w:left="2732"/>
        <w:rPr>
          <w:rFonts w:ascii="楷体" w:eastAsia="楷体"/>
        </w:rPr>
      </w:pPr>
      <w:r>
        <w:rPr>
          <w:rFonts w:ascii="楷体" w:eastAsia="楷体" w:hint="eastAsia"/>
        </w:rPr>
        <w:t>（选自《繁星</w:t>
      </w:r>
      <w:r>
        <w:rPr>
          <w:rFonts w:ascii="楷体" w:eastAsia="楷体" w:hint="eastAsia"/>
        </w:rPr>
        <w:t xml:space="preserve"> </w:t>
      </w:r>
      <w:r>
        <w:rPr>
          <w:rFonts w:ascii="楷体" w:eastAsia="楷体" w:hint="eastAsia"/>
        </w:rPr>
        <w:t>春水》西南师范大学出版社）</w:t>
      </w:r>
    </w:p>
    <w:p w14:paraId="0DB955DF" w14:textId="77777777" w:rsidR="00087B70" w:rsidRDefault="00107DFB">
      <w:pPr>
        <w:pStyle w:val="a4"/>
        <w:numPr>
          <w:ilvl w:val="1"/>
          <w:numId w:val="3"/>
        </w:numPr>
        <w:tabs>
          <w:tab w:val="left" w:pos="1130"/>
          <w:tab w:val="left" w:pos="5629"/>
        </w:tabs>
        <w:ind w:hanging="362"/>
        <w:rPr>
          <w:sz w:val="36"/>
        </w:rPr>
      </w:pPr>
      <w:r>
        <w:rPr>
          <w:sz w:val="36"/>
        </w:rPr>
        <w:t>“</w:t>
      </w:r>
      <w:r>
        <w:rPr>
          <w:sz w:val="36"/>
        </w:rPr>
        <w:t>摘</w:t>
      </w:r>
      <w:r>
        <w:rPr>
          <w:sz w:val="36"/>
        </w:rPr>
        <w:t>”</w:t>
      </w:r>
      <w:r>
        <w:rPr>
          <w:sz w:val="36"/>
        </w:rPr>
        <w:t>在诗中的意思是（</w:t>
      </w:r>
      <w:r>
        <w:rPr>
          <w:sz w:val="36"/>
        </w:rPr>
        <w:tab/>
      </w:r>
      <w:r>
        <w:rPr>
          <w:sz w:val="36"/>
        </w:rPr>
        <w:t>）</w:t>
      </w:r>
    </w:p>
    <w:p w14:paraId="1A1FFF31" w14:textId="77777777" w:rsidR="00087B70" w:rsidRDefault="00107DFB">
      <w:pPr>
        <w:pStyle w:val="a3"/>
        <w:tabs>
          <w:tab w:val="left" w:pos="2028"/>
          <w:tab w:val="left" w:pos="3648"/>
        </w:tabs>
        <w:ind w:left="768"/>
      </w:pPr>
      <w:r>
        <w:t>①</w:t>
      </w:r>
      <w:r>
        <w:t>取</w:t>
      </w:r>
      <w:r>
        <w:tab/>
        <w:t>②</w:t>
      </w:r>
      <w:r>
        <w:t>选取</w:t>
      </w:r>
      <w:r>
        <w:tab/>
      </w:r>
      <w:r>
        <w:t>③</w:t>
      </w:r>
      <w:r>
        <w:t>摘借</w:t>
      </w:r>
    </w:p>
    <w:p w14:paraId="588DB099" w14:textId="77777777" w:rsidR="00087B70" w:rsidRDefault="00087B70">
      <w:pPr>
        <w:sectPr w:rsidR="00087B70">
          <w:pgSz w:w="11910" w:h="16840"/>
          <w:pgMar w:top="1160" w:right="940" w:bottom="280" w:left="1020" w:header="720" w:footer="720" w:gutter="0"/>
          <w:cols w:space="720"/>
        </w:sectPr>
      </w:pPr>
    </w:p>
    <w:p w14:paraId="4EBCC775" w14:textId="77777777" w:rsidR="00087B70" w:rsidRDefault="00107DFB">
      <w:pPr>
        <w:pStyle w:val="a4"/>
        <w:numPr>
          <w:ilvl w:val="1"/>
          <w:numId w:val="3"/>
        </w:numPr>
        <w:tabs>
          <w:tab w:val="left" w:pos="1130"/>
          <w:tab w:val="left" w:pos="9838"/>
        </w:tabs>
        <w:spacing w:before="36"/>
        <w:ind w:hanging="362"/>
        <w:rPr>
          <w:rFonts w:ascii="Times New Roman" w:eastAsia="Times New Roman"/>
          <w:sz w:val="36"/>
        </w:rPr>
      </w:pPr>
      <w:r>
        <w:rPr>
          <w:sz w:val="36"/>
        </w:rPr>
        <w:lastRenderedPageBreak/>
        <w:t>诗中表现对小孩子的热诚欢迎的句子是</w:t>
      </w:r>
      <w:r>
        <w:rPr>
          <w:rFonts w:ascii="Times New Roman" w:eastAsia="Times New Roman"/>
          <w:sz w:val="36"/>
          <w:u w:val="single"/>
        </w:rPr>
        <w:t xml:space="preserve"> </w:t>
      </w:r>
      <w:r>
        <w:rPr>
          <w:rFonts w:ascii="Times New Roman" w:eastAsia="Times New Roman"/>
          <w:sz w:val="36"/>
          <w:u w:val="single"/>
        </w:rPr>
        <w:tab/>
      </w:r>
    </w:p>
    <w:p w14:paraId="3B3CA03B" w14:textId="77777777" w:rsidR="00087B70" w:rsidRDefault="00107DFB">
      <w:pPr>
        <w:pStyle w:val="a3"/>
        <w:tabs>
          <w:tab w:val="left" w:pos="1013"/>
          <w:tab w:val="left" w:pos="9115"/>
        </w:tabs>
        <w:spacing w:line="324" w:lineRule="auto"/>
        <w:ind w:left="768" w:right="188" w:hanging="656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t>，表达殷切叮嘱的句子是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  <w:r>
        <w:t>3.</w:t>
      </w:r>
      <w:r>
        <w:t>这首小诗虽然浅显易懂</w:t>
      </w:r>
      <w:r>
        <w:rPr>
          <w:spacing w:val="-8"/>
        </w:rPr>
        <w:t>，</w:t>
      </w:r>
      <w:r>
        <w:t>但哲理深刻</w:t>
      </w:r>
      <w:r>
        <w:rPr>
          <w:spacing w:val="-6"/>
        </w:rPr>
        <w:t>。</w:t>
      </w:r>
      <w:r>
        <w:t>你从中明白了</w:t>
      </w:r>
      <w:r>
        <w:rPr>
          <w:spacing w:val="-15"/>
        </w:rPr>
        <w:t>什</w:t>
      </w:r>
    </w:p>
    <w:p w14:paraId="1FDBD146" w14:textId="77777777" w:rsidR="00087B70" w:rsidRDefault="00107DFB">
      <w:pPr>
        <w:pStyle w:val="a3"/>
        <w:spacing w:before="2"/>
        <w:ind w:left="113"/>
      </w:pPr>
      <w:r>
        <w:t>么道理呢？</w:t>
      </w:r>
    </w:p>
    <w:p w14:paraId="4EF83C1A" w14:textId="77777777" w:rsidR="00087B70" w:rsidRDefault="00087B70">
      <w:pPr>
        <w:pStyle w:val="a3"/>
        <w:spacing w:before="0"/>
        <w:rPr>
          <w:sz w:val="20"/>
        </w:rPr>
      </w:pPr>
    </w:p>
    <w:p w14:paraId="24268AD6" w14:textId="77777777" w:rsidR="00087B70" w:rsidRDefault="00107DFB">
      <w:pPr>
        <w:pStyle w:val="a3"/>
        <w:spacing w:before="12"/>
        <w:rPr>
          <w:sz w:val="20"/>
        </w:rPr>
      </w:pPr>
      <w:r>
        <w:pict w14:anchorId="53C1420B">
          <v:line id="_x0000_s1028" style="position:absolute;z-index:-251656192;mso-wrap-distance-top:0;mso-wrap-distance-bottom:0;mso-position-horizontal-relative:page;mso-width-relative:page;mso-height-relative:page" from="89.4pt,15.6pt" to="530.4pt,15.6pt" strokeweight=".14606mm">
            <w10:wrap type="topAndBottom" anchorx="page"/>
          </v:line>
        </w:pict>
      </w:r>
    </w:p>
    <w:p w14:paraId="75A901F7" w14:textId="77777777" w:rsidR="00087B70" w:rsidRDefault="00087B70">
      <w:pPr>
        <w:pStyle w:val="a3"/>
        <w:spacing w:before="0"/>
        <w:rPr>
          <w:sz w:val="20"/>
        </w:rPr>
      </w:pPr>
    </w:p>
    <w:p w14:paraId="6FBD52D8" w14:textId="77777777" w:rsidR="00087B70" w:rsidRDefault="00107DFB">
      <w:pPr>
        <w:pStyle w:val="a3"/>
        <w:spacing w:before="7"/>
        <w:rPr>
          <w:sz w:val="22"/>
        </w:rPr>
      </w:pPr>
      <w:r>
        <w:pict w14:anchorId="380F8CA5">
          <v:group id="_x0000_s1029" style="position:absolute;margin-left:56.65pt;margin-top:16.45pt;width:468.1pt;height:1.2pt;z-index:-251655168;mso-position-horizontal-relative:page" coordorigin="1133,330" coordsize="9362,24">
            <v:line id="_x0000_s1030" style="position:absolute" from="1133,334" to="2933,334" strokeweight=".14606mm"/>
            <v:line id="_x0000_s1031" style="position:absolute" from="9415,334" to="10495,334" strokeweight=".14606mm"/>
            <v:line id="_x0000_s1032" style="position:absolute" from="1133,344" to="9415,344" strokeweight=".96pt"/>
            <w10:wrap type="topAndBottom" anchorx="page"/>
          </v:group>
        </w:pict>
      </w:r>
    </w:p>
    <w:p w14:paraId="4D201AE2" w14:textId="77777777" w:rsidR="00087B70" w:rsidRDefault="00087B70">
      <w:pPr>
        <w:pStyle w:val="a3"/>
        <w:spacing w:before="5"/>
        <w:rPr>
          <w:sz w:val="9"/>
        </w:rPr>
      </w:pPr>
    </w:p>
    <w:p w14:paraId="63B43806" w14:textId="77777777" w:rsidR="00087B70" w:rsidRDefault="00107DFB">
      <w:pPr>
        <w:pStyle w:val="a3"/>
        <w:spacing w:before="50"/>
        <w:ind w:left="768"/>
      </w:pPr>
      <w:r>
        <w:t>4.</w:t>
      </w:r>
      <w:r>
        <w:t>你还读过《繁星》中的哪些诗呢？写出一首吧。</w:t>
      </w:r>
    </w:p>
    <w:p w14:paraId="13D63BEA" w14:textId="77777777" w:rsidR="00087B70" w:rsidRDefault="00087B70">
      <w:pPr>
        <w:pStyle w:val="a3"/>
        <w:spacing w:before="0"/>
        <w:rPr>
          <w:sz w:val="20"/>
        </w:rPr>
      </w:pPr>
    </w:p>
    <w:p w14:paraId="1CC52B8B" w14:textId="77777777" w:rsidR="00087B70" w:rsidRDefault="00107DFB">
      <w:pPr>
        <w:pStyle w:val="a3"/>
        <w:spacing w:before="3"/>
        <w:rPr>
          <w:sz w:val="21"/>
        </w:rPr>
      </w:pPr>
      <w:r>
        <w:pict w14:anchorId="479357F4">
          <v:line id="_x0000_s1033" style="position:absolute;z-index:-251654144;mso-wrap-distance-top:0;mso-wrap-distance-bottom:0;mso-position-horizontal-relative:page;mso-width-relative:page;mso-height-relative:page" from="92.65pt,16.05pt" to="538.65pt,16.05pt" strokeweight=".96pt">
            <w10:wrap type="topAndBottom" anchorx="page"/>
          </v:line>
        </w:pict>
      </w:r>
    </w:p>
    <w:p w14:paraId="53243B6D" w14:textId="77777777" w:rsidR="00087B70" w:rsidRDefault="00087B70">
      <w:pPr>
        <w:pStyle w:val="a3"/>
        <w:spacing w:before="0"/>
        <w:rPr>
          <w:sz w:val="20"/>
        </w:rPr>
      </w:pPr>
    </w:p>
    <w:p w14:paraId="3008ACD3" w14:textId="77777777" w:rsidR="00087B70" w:rsidRDefault="00107DFB">
      <w:pPr>
        <w:pStyle w:val="a3"/>
        <w:spacing w:before="10"/>
        <w:rPr>
          <w:sz w:val="21"/>
        </w:rPr>
      </w:pPr>
      <w:r>
        <w:pict w14:anchorId="7AA20673">
          <v:line id="_x0000_s1034" style="position:absolute;z-index:-251653120;mso-wrap-distance-top:0;mso-wrap-distance-bottom:0;mso-position-horizontal-relative:page;mso-width-relative:page;mso-height-relative:page" from="56.65pt,16.4pt" to="538.65pt,16.4pt" strokeweight=".96pt">
            <w10:wrap type="topAndBottom" anchorx="page"/>
          </v:line>
        </w:pict>
      </w:r>
    </w:p>
    <w:p w14:paraId="57DAE787" w14:textId="77777777" w:rsidR="00087B70" w:rsidRDefault="00087B70">
      <w:pPr>
        <w:pStyle w:val="a3"/>
        <w:spacing w:before="5"/>
        <w:rPr>
          <w:sz w:val="9"/>
        </w:rPr>
      </w:pPr>
    </w:p>
    <w:p w14:paraId="03F10DD3" w14:textId="77777777" w:rsidR="00087B70" w:rsidRDefault="00107DFB">
      <w:pPr>
        <w:pStyle w:val="a3"/>
        <w:spacing w:before="49" w:line="324" w:lineRule="auto"/>
        <w:ind w:left="833" w:right="7671" w:hanging="720"/>
      </w:pPr>
      <w:r>
        <w:t>【参考答案】</w:t>
      </w:r>
      <w:r>
        <w:t>1.①</w:t>
      </w:r>
    </w:p>
    <w:p w14:paraId="51ABFAB8" w14:textId="77777777" w:rsidR="00087B70" w:rsidRDefault="00107DFB">
      <w:pPr>
        <w:pStyle w:val="a4"/>
        <w:numPr>
          <w:ilvl w:val="0"/>
          <w:numId w:val="4"/>
        </w:numPr>
        <w:tabs>
          <w:tab w:val="left" w:pos="1195"/>
          <w:tab w:val="left" w:pos="4073"/>
        </w:tabs>
        <w:spacing w:before="3"/>
        <w:ind w:hanging="362"/>
        <w:rPr>
          <w:sz w:val="36"/>
        </w:rPr>
      </w:pPr>
      <w:r>
        <w:rPr>
          <w:sz w:val="36"/>
        </w:rPr>
        <w:t>你可以进我的园</w:t>
      </w:r>
      <w:r>
        <w:rPr>
          <w:sz w:val="36"/>
        </w:rPr>
        <w:tab/>
      </w:r>
      <w:r>
        <w:rPr>
          <w:sz w:val="36"/>
        </w:rPr>
        <w:t>你</w:t>
      </w:r>
      <w:proofErr w:type="gramStart"/>
      <w:r>
        <w:rPr>
          <w:sz w:val="36"/>
        </w:rPr>
        <w:t>不要摘我的</w:t>
      </w:r>
      <w:proofErr w:type="gramEnd"/>
      <w:r>
        <w:rPr>
          <w:sz w:val="36"/>
        </w:rPr>
        <w:t>花</w:t>
      </w:r>
    </w:p>
    <w:p w14:paraId="4DBE3EFB" w14:textId="77777777" w:rsidR="00087B70" w:rsidRDefault="00107DFB">
      <w:pPr>
        <w:pStyle w:val="a4"/>
        <w:numPr>
          <w:ilvl w:val="0"/>
          <w:numId w:val="4"/>
        </w:numPr>
        <w:tabs>
          <w:tab w:val="left" w:pos="1195"/>
        </w:tabs>
        <w:spacing w:line="324" w:lineRule="auto"/>
        <w:ind w:left="113" w:right="192" w:firstLine="720"/>
        <w:rPr>
          <w:sz w:val="36"/>
        </w:rPr>
      </w:pPr>
      <w:r>
        <w:rPr>
          <w:spacing w:val="-11"/>
          <w:sz w:val="36"/>
        </w:rPr>
        <w:t>示例：对美的东西要学会欣赏，企图占有的想法常常是</w:t>
      </w:r>
      <w:r>
        <w:rPr>
          <w:sz w:val="36"/>
        </w:rPr>
        <w:t>有害的。</w:t>
      </w:r>
    </w:p>
    <w:p w14:paraId="168310BB" w14:textId="77777777" w:rsidR="00087B70" w:rsidRDefault="00107DFB">
      <w:pPr>
        <w:pStyle w:val="a4"/>
        <w:numPr>
          <w:ilvl w:val="0"/>
          <w:numId w:val="4"/>
        </w:numPr>
        <w:tabs>
          <w:tab w:val="left" w:pos="1195"/>
        </w:tabs>
        <w:spacing w:before="3" w:line="324" w:lineRule="auto"/>
        <w:ind w:left="113" w:right="190" w:firstLine="720"/>
        <w:rPr>
          <w:sz w:val="36"/>
        </w:rPr>
      </w:pPr>
      <w:r>
        <w:rPr>
          <w:spacing w:val="-11"/>
          <w:sz w:val="36"/>
        </w:rPr>
        <w:t>示例：母亲呵</w:t>
      </w:r>
      <w:r>
        <w:rPr>
          <w:spacing w:val="-11"/>
          <w:sz w:val="36"/>
        </w:rPr>
        <w:t>!</w:t>
      </w:r>
      <w:r>
        <w:rPr>
          <w:spacing w:val="-11"/>
          <w:sz w:val="36"/>
        </w:rPr>
        <w:t>撇开你的忧愁，容我沉酣在你的怀里</w:t>
      </w:r>
      <w:r>
        <w:rPr>
          <w:spacing w:val="-11"/>
          <w:sz w:val="36"/>
        </w:rPr>
        <w:t>,</w:t>
      </w:r>
      <w:r>
        <w:rPr>
          <w:spacing w:val="-11"/>
          <w:sz w:val="36"/>
        </w:rPr>
        <w:t>只</w:t>
      </w:r>
      <w:r>
        <w:rPr>
          <w:sz w:val="36"/>
        </w:rPr>
        <w:t>有你是我灵魂的安顿。</w:t>
      </w:r>
    </w:p>
    <w:sectPr w:rsidR="00087B70">
      <w:pgSz w:w="11910" w:h="16840"/>
      <w:pgMar w:top="1160" w:right="9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F205925"/>
    <w:multiLevelType w:val="multilevel"/>
    <w:tmpl w:val="BF205925"/>
    <w:lvl w:ilvl="0">
      <w:start w:val="2"/>
      <w:numFmt w:val="decimal"/>
      <w:lvlText w:val="%1."/>
      <w:lvlJc w:val="left"/>
      <w:pPr>
        <w:ind w:left="1194" w:hanging="361"/>
        <w:jc w:val="left"/>
      </w:pPr>
      <w:rPr>
        <w:rFonts w:ascii="宋体" w:eastAsia="宋体" w:hAnsi="宋体" w:cs="宋体" w:hint="default"/>
        <w:spacing w:val="-1"/>
        <w:w w:val="100"/>
        <w:sz w:val="34"/>
        <w:szCs w:val="34"/>
        <w:lang w:val="zh-CN" w:eastAsia="zh-CN" w:bidi="zh-CN"/>
      </w:rPr>
    </w:lvl>
    <w:lvl w:ilvl="1">
      <w:numFmt w:val="bullet"/>
      <w:lvlText w:val="•"/>
      <w:lvlJc w:val="left"/>
      <w:pPr>
        <w:ind w:left="2074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49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23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98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573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47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322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97" w:hanging="361"/>
      </w:pPr>
      <w:rPr>
        <w:rFonts w:hint="default"/>
        <w:lang w:val="zh-CN" w:eastAsia="zh-CN" w:bidi="zh-CN"/>
      </w:rPr>
    </w:lvl>
  </w:abstractNum>
  <w:abstractNum w:abstractNumId="1" w15:restartNumberingAfterBreak="0">
    <w:nsid w:val="CF092B84"/>
    <w:multiLevelType w:val="multilevel"/>
    <w:tmpl w:val="CF092B84"/>
    <w:lvl w:ilvl="0">
      <w:start w:val="4"/>
      <w:numFmt w:val="decimal"/>
      <w:lvlText w:val="%1."/>
      <w:lvlJc w:val="left"/>
      <w:pPr>
        <w:ind w:left="1194" w:hanging="361"/>
        <w:jc w:val="right"/>
      </w:pPr>
      <w:rPr>
        <w:rFonts w:ascii="宋体" w:eastAsia="宋体" w:hAnsi="宋体" w:cs="宋体" w:hint="default"/>
        <w:spacing w:val="-1"/>
        <w:w w:val="100"/>
        <w:sz w:val="34"/>
        <w:szCs w:val="34"/>
        <w:lang w:val="zh-CN" w:eastAsia="zh-CN" w:bidi="zh-CN"/>
      </w:rPr>
    </w:lvl>
    <w:lvl w:ilvl="1">
      <w:numFmt w:val="bullet"/>
      <w:lvlText w:val="•"/>
      <w:lvlJc w:val="left"/>
      <w:pPr>
        <w:ind w:left="2074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49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23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98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573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47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322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97" w:hanging="361"/>
      </w:pPr>
      <w:rPr>
        <w:rFonts w:hint="default"/>
        <w:lang w:val="zh-CN" w:eastAsia="zh-CN" w:bidi="zh-CN"/>
      </w:rPr>
    </w:lvl>
  </w:abstractNum>
  <w:abstractNum w:abstractNumId="2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833" w:hanging="361"/>
        <w:jc w:val="left"/>
      </w:pPr>
      <w:rPr>
        <w:rFonts w:ascii="宋体" w:eastAsia="宋体" w:hAnsi="宋体" w:cs="宋体" w:hint="default"/>
        <w:spacing w:val="-1"/>
        <w:w w:val="100"/>
        <w:sz w:val="34"/>
        <w:szCs w:val="34"/>
        <w:lang w:val="zh-CN" w:eastAsia="zh-CN" w:bidi="zh-CN"/>
      </w:rPr>
    </w:lvl>
    <w:lvl w:ilvl="1">
      <w:numFmt w:val="bullet"/>
      <w:lvlText w:val="•"/>
      <w:lvlJc w:val="left"/>
      <w:pPr>
        <w:ind w:left="1750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661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71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82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93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03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14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25" w:hanging="361"/>
      </w:pPr>
      <w:rPr>
        <w:rFonts w:hint="default"/>
        <w:lang w:val="zh-CN" w:eastAsia="zh-CN" w:bidi="zh-CN"/>
      </w:rPr>
    </w:lvl>
  </w:abstractNum>
  <w:abstractNum w:abstractNumId="3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1135" w:hanging="543"/>
        <w:jc w:val="left"/>
      </w:pPr>
      <w:rPr>
        <w:rFonts w:ascii="宋体" w:eastAsia="宋体" w:hAnsi="宋体" w:cs="宋体" w:hint="default"/>
        <w:w w:val="100"/>
        <w:sz w:val="36"/>
        <w:szCs w:val="36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129" w:hanging="361"/>
        <w:jc w:val="left"/>
      </w:pPr>
      <w:rPr>
        <w:rFonts w:ascii="宋体" w:eastAsia="宋体" w:hAnsi="宋体" w:cs="宋体" w:hint="default"/>
        <w:spacing w:val="-1"/>
        <w:w w:val="100"/>
        <w:sz w:val="34"/>
        <w:szCs w:val="34"/>
        <w:lang w:val="zh-CN" w:eastAsia="zh-CN" w:bidi="zh-CN"/>
      </w:rPr>
    </w:lvl>
    <w:lvl w:ilvl="2">
      <w:numFmt w:val="bullet"/>
      <w:lvlText w:val="•"/>
      <w:lvlJc w:val="left"/>
      <w:pPr>
        <w:ind w:left="2118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096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75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53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32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10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89" w:hanging="36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B70"/>
    <w:rsid w:val="00087B70"/>
    <w:rsid w:val="00107DFB"/>
    <w:rsid w:val="1646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546F0A1A"/>
  <w15:docId w15:val="{D1542DD6-B395-4361-9CF8-0B8FFC665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49"/>
      <w:ind w:right="78"/>
      <w:jc w:val="center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3"/>
    </w:pPr>
    <w:rPr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163"/>
      <w:ind w:left="113" w:hanging="36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AAAAA</dc:creator>
  <cp:lastModifiedBy>dong min</cp:lastModifiedBy>
  <cp:revision>2</cp:revision>
  <dcterms:created xsi:type="dcterms:W3CDTF">2019-11-02T00:39:00Z</dcterms:created>
  <dcterms:modified xsi:type="dcterms:W3CDTF">2020-06-25T09:22:00Z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