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94B637" w14:textId="77777777" w:rsidR="00044E89" w:rsidRDefault="00B11AB8">
      <w:pPr>
        <w:tabs>
          <w:tab w:val="left" w:pos="2090"/>
        </w:tabs>
        <w:spacing w:before="27"/>
        <w:ind w:right="135"/>
        <w:jc w:val="center"/>
        <w:rPr>
          <w:rFonts w:ascii="黑体" w:eastAsia="黑体"/>
          <w:b/>
          <w:sz w:val="32"/>
        </w:rPr>
      </w:pPr>
      <w:r>
        <w:rPr>
          <w:rFonts w:ascii="黑体" w:eastAsia="黑体" w:hint="eastAsia"/>
          <w:b/>
          <w:sz w:val="32"/>
        </w:rPr>
        <w:t>类文阅读</w:t>
      </w:r>
      <w:r>
        <w:rPr>
          <w:rFonts w:ascii="黑体" w:eastAsia="黑体" w:hint="eastAsia"/>
          <w:b/>
          <w:sz w:val="32"/>
        </w:rPr>
        <w:t>-1</w:t>
      </w:r>
      <w:r>
        <w:rPr>
          <w:rFonts w:ascii="黑体" w:eastAsia="黑体" w:hint="eastAsia"/>
          <w:b/>
          <w:sz w:val="32"/>
          <w:lang w:val="en-US"/>
        </w:rPr>
        <w:t>6</w:t>
      </w:r>
      <w:r>
        <w:rPr>
          <w:rFonts w:ascii="黑体" w:eastAsia="黑体" w:hint="eastAsia"/>
          <w:b/>
          <w:sz w:val="32"/>
        </w:rPr>
        <w:tab/>
      </w:r>
      <w:r>
        <w:rPr>
          <w:rFonts w:ascii="黑体" w:eastAsia="黑体" w:hint="eastAsia"/>
          <w:b/>
          <w:sz w:val="32"/>
        </w:rPr>
        <w:t>跳水</w:t>
      </w:r>
    </w:p>
    <w:p w14:paraId="5C1F4D6C" w14:textId="77777777" w:rsidR="00044E89" w:rsidRDefault="00B11AB8">
      <w:pPr>
        <w:pStyle w:val="a3"/>
        <w:spacing w:before="242"/>
        <w:ind w:left="555" w:right="135"/>
        <w:jc w:val="center"/>
        <w:rPr>
          <w:rFonts w:ascii="黑体" w:eastAsia="黑体"/>
        </w:rPr>
      </w:pPr>
      <w:r>
        <w:rPr>
          <w:rFonts w:ascii="黑体" w:eastAsia="黑体" w:hint="eastAsia"/>
        </w:rPr>
        <w:t>被人相信是一种幸福</w:t>
      </w:r>
    </w:p>
    <w:p w14:paraId="37EA0239" w14:textId="77777777" w:rsidR="00044E89" w:rsidRDefault="00044E89">
      <w:pPr>
        <w:pStyle w:val="a3"/>
        <w:spacing w:before="8"/>
        <w:rPr>
          <w:rFonts w:ascii="黑体"/>
          <w:sz w:val="20"/>
        </w:rPr>
      </w:pPr>
    </w:p>
    <w:p w14:paraId="27642451" w14:textId="77777777" w:rsidR="00044E89" w:rsidRDefault="00B11AB8">
      <w:pPr>
        <w:pStyle w:val="a3"/>
        <w:spacing w:before="1" w:line="417" w:lineRule="auto"/>
        <w:ind w:left="120" w:right="165" w:firstLine="559"/>
      </w:pPr>
      <w:r>
        <w:t>一艘货轮在烟波浩渺的大西洋上行驶。一个在船尾搞勤杂的黑人小孩不慎掉进了波涛滚滚的大西洋。孩子大喊救命，无奈风大浪急，</w:t>
      </w:r>
      <w:r>
        <w:t xml:space="preserve"> </w:t>
      </w:r>
      <w:r>
        <w:t>船上的人谁也没有听见，他眼睁睁地看着货轮拖着浪花越来越远</w:t>
      </w:r>
      <w:r>
        <w:t>……</w:t>
      </w:r>
    </w:p>
    <w:p w14:paraId="47D20893" w14:textId="77777777" w:rsidR="00044E89" w:rsidRDefault="00B11AB8">
      <w:pPr>
        <w:pStyle w:val="a3"/>
        <w:spacing w:line="417" w:lineRule="auto"/>
        <w:ind w:left="120" w:right="165" w:firstLine="559"/>
      </w:pPr>
      <w:r>
        <w:t>求生的本能使孩子在冷冰的水里拼命地游，他用全身的力气挥动着瘦小的双臂，努力使头伸出水面，睁大眼睛盯着轮船远去的方向。</w:t>
      </w:r>
    </w:p>
    <w:p w14:paraId="5F9FBE60" w14:textId="77777777" w:rsidR="00044E89" w:rsidRDefault="00B11AB8">
      <w:pPr>
        <w:pStyle w:val="a3"/>
        <w:spacing w:line="417" w:lineRule="auto"/>
        <w:ind w:left="120" w:right="116" w:firstLine="559"/>
      </w:pPr>
      <w:r>
        <w:rPr>
          <w:spacing w:val="-9"/>
        </w:rPr>
        <w:t>船越来越远，船身越来越小，到后来，什么都看不见了，只剩下</w:t>
      </w:r>
      <w:r>
        <w:rPr>
          <w:spacing w:val="-12"/>
        </w:rPr>
        <w:t>一望无际的汪洋。孩子力气也快用完了，实在游不动了，他觉得自己</w:t>
      </w:r>
      <w:r>
        <w:rPr>
          <w:spacing w:val="-13"/>
        </w:rPr>
        <w:t>要沉下去了。放弃吧，他对自己说。这时候，他想起了老船长那张慈</w:t>
      </w:r>
      <w:r>
        <w:rPr>
          <w:spacing w:val="-20"/>
        </w:rPr>
        <w:t>祥的脸和友善的眼神。不，船长知道我掉进海里后，一定会来救我的！</w:t>
      </w:r>
      <w:r>
        <w:rPr>
          <w:spacing w:val="-20"/>
        </w:rPr>
        <w:t xml:space="preserve"> </w:t>
      </w:r>
      <w:r>
        <w:rPr>
          <w:spacing w:val="-3"/>
        </w:rPr>
        <w:t>想到这里，孩子鼓足勇气用生命的最后力量又朝前游去</w:t>
      </w:r>
      <w:r>
        <w:rPr>
          <w:spacing w:val="-3"/>
        </w:rPr>
        <w:t>……</w:t>
      </w:r>
    </w:p>
    <w:p w14:paraId="0E5753F3" w14:textId="77777777" w:rsidR="00044E89" w:rsidRDefault="00B11AB8">
      <w:pPr>
        <w:pStyle w:val="a3"/>
        <w:spacing w:line="417" w:lineRule="auto"/>
        <w:ind w:left="120" w:right="165" w:firstLine="559"/>
        <w:jc w:val="both"/>
      </w:pPr>
      <w:r>
        <w:rPr>
          <w:spacing w:val="-4"/>
        </w:rPr>
        <w:t>船长终于发现那黑人孩子失踪了，当他断定孩子是掉进海里后，</w:t>
      </w:r>
      <w:r>
        <w:rPr>
          <w:spacing w:val="-4"/>
        </w:rPr>
        <w:t xml:space="preserve"> </w:t>
      </w:r>
      <w:r>
        <w:rPr>
          <w:spacing w:val="-11"/>
        </w:rPr>
        <w:t>便下令返航。这时，有人规劝：</w:t>
      </w:r>
      <w:r>
        <w:rPr>
          <w:spacing w:val="-11"/>
        </w:rPr>
        <w:t>“</w:t>
      </w:r>
      <w:r>
        <w:rPr>
          <w:spacing w:val="-11"/>
        </w:rPr>
        <w:t>这么长时间了，就是没有被淹死，</w:t>
      </w:r>
      <w:r>
        <w:rPr>
          <w:spacing w:val="-6"/>
        </w:rPr>
        <w:t>也让鲨鱼吃了</w:t>
      </w:r>
      <w:r>
        <w:rPr>
          <w:spacing w:val="-6"/>
        </w:rPr>
        <w:t>……”</w:t>
      </w:r>
    </w:p>
    <w:p w14:paraId="473C5A68" w14:textId="77777777" w:rsidR="00044E89" w:rsidRDefault="00B11AB8">
      <w:pPr>
        <w:pStyle w:val="a3"/>
        <w:spacing w:line="417" w:lineRule="auto"/>
        <w:ind w:left="120" w:right="259" w:firstLine="559"/>
      </w:pPr>
      <w:r>
        <w:rPr>
          <w:spacing w:val="-8"/>
        </w:rPr>
        <w:t>船长犹豫了一下，还是决定回去找。又有人说：</w:t>
      </w:r>
      <w:r>
        <w:rPr>
          <w:spacing w:val="-8"/>
        </w:rPr>
        <w:t>“</w:t>
      </w:r>
      <w:r>
        <w:rPr>
          <w:spacing w:val="-8"/>
        </w:rPr>
        <w:t>为一个黑奴孩</w:t>
      </w:r>
      <w:r>
        <w:rPr>
          <w:spacing w:val="-20"/>
        </w:rPr>
        <w:t>子，值得吗？</w:t>
      </w:r>
      <w:r>
        <w:rPr>
          <w:spacing w:val="-20"/>
        </w:rPr>
        <w:t>”</w:t>
      </w:r>
      <w:r>
        <w:rPr>
          <w:spacing w:val="-20"/>
        </w:rPr>
        <w:t>船长大喝一声：</w:t>
      </w:r>
      <w:r>
        <w:rPr>
          <w:spacing w:val="-20"/>
        </w:rPr>
        <w:t>“</w:t>
      </w:r>
      <w:r>
        <w:rPr>
          <w:spacing w:val="-20"/>
        </w:rPr>
        <w:t>住嘴！</w:t>
      </w:r>
      <w:r>
        <w:rPr>
          <w:spacing w:val="-20"/>
        </w:rPr>
        <w:t>”</w:t>
      </w:r>
    </w:p>
    <w:p w14:paraId="71652C68" w14:textId="77777777" w:rsidR="00044E89" w:rsidRDefault="00B11AB8">
      <w:pPr>
        <w:pStyle w:val="a3"/>
        <w:spacing w:line="417" w:lineRule="auto"/>
        <w:ind w:left="120" w:right="258" w:firstLine="559"/>
      </w:pPr>
      <w:r>
        <w:rPr>
          <w:spacing w:val="-12"/>
        </w:rPr>
        <w:t>终于，在那孩子就要沉下去的最后一刻，船长</w:t>
      </w:r>
      <w:r>
        <w:rPr>
          <w:spacing w:val="-12"/>
        </w:rPr>
        <w:t>赶到了，救起了孩</w:t>
      </w:r>
      <w:r>
        <w:t>子。</w:t>
      </w:r>
    </w:p>
    <w:p w14:paraId="51658FCF" w14:textId="77777777" w:rsidR="00044E89" w:rsidRDefault="00B11AB8">
      <w:pPr>
        <w:pStyle w:val="a3"/>
        <w:spacing w:line="417" w:lineRule="auto"/>
        <w:ind w:left="120" w:right="258" w:firstLine="559"/>
      </w:pPr>
      <w:r>
        <w:rPr>
          <w:spacing w:val="-11"/>
        </w:rPr>
        <w:t>当孩子苏醒过来之后，跪在地上感谢船长的救命之恩时，船长扶</w:t>
      </w:r>
      <w:r>
        <w:rPr>
          <w:spacing w:val="-14"/>
        </w:rPr>
        <w:t>起孩子问：</w:t>
      </w:r>
      <w:r>
        <w:rPr>
          <w:spacing w:val="-14"/>
        </w:rPr>
        <w:t>“</w:t>
      </w:r>
      <w:r>
        <w:rPr>
          <w:spacing w:val="-14"/>
        </w:rPr>
        <w:t>孩子，你怎么能坚持这么长时间？</w:t>
      </w:r>
      <w:r>
        <w:rPr>
          <w:spacing w:val="-14"/>
        </w:rPr>
        <w:t>”</w:t>
      </w:r>
    </w:p>
    <w:p w14:paraId="404AE61F" w14:textId="77777777" w:rsidR="00044E89" w:rsidRDefault="00B11AB8">
      <w:pPr>
        <w:pStyle w:val="a3"/>
        <w:spacing w:line="358" w:lineRule="exact"/>
        <w:ind w:left="679"/>
      </w:pPr>
      <w:r>
        <w:rPr>
          <w:spacing w:val="-20"/>
        </w:rPr>
        <w:t>孩子回答：</w:t>
      </w:r>
      <w:r>
        <w:rPr>
          <w:spacing w:val="-20"/>
        </w:rPr>
        <w:t>“</w:t>
      </w:r>
      <w:r>
        <w:rPr>
          <w:spacing w:val="-20"/>
        </w:rPr>
        <w:t>我知道你会来救我的，一定会的！</w:t>
      </w:r>
      <w:r>
        <w:rPr>
          <w:spacing w:val="-20"/>
        </w:rPr>
        <w:t>”</w:t>
      </w:r>
    </w:p>
    <w:p w14:paraId="146AF8A6" w14:textId="77777777" w:rsidR="00044E89" w:rsidRDefault="00044E89">
      <w:pPr>
        <w:spacing w:line="358" w:lineRule="exact"/>
        <w:sectPr w:rsidR="00044E89">
          <w:type w:val="continuous"/>
          <w:pgSz w:w="11910" w:h="16840"/>
          <w:pgMar w:top="1500" w:right="1540" w:bottom="280" w:left="1680" w:header="720" w:footer="720" w:gutter="0"/>
          <w:cols w:space="720"/>
        </w:sectPr>
      </w:pPr>
    </w:p>
    <w:p w14:paraId="66D1B36C" w14:textId="77777777" w:rsidR="00044E89" w:rsidRDefault="00B11AB8">
      <w:pPr>
        <w:pStyle w:val="a3"/>
        <w:spacing w:before="34" w:line="417" w:lineRule="auto"/>
        <w:ind w:left="679" w:right="3791"/>
      </w:pPr>
      <w:r>
        <w:lastRenderedPageBreak/>
        <w:t>“</w:t>
      </w:r>
      <w:r>
        <w:t>怎么知道我一定会来救你的？</w:t>
      </w:r>
      <w:r>
        <w:t xml:space="preserve">” </w:t>
      </w:r>
      <w:r>
        <w:t>“</w:t>
      </w:r>
      <w:r>
        <w:t>因为我知道您是那样的人！</w:t>
      </w:r>
      <w:r>
        <w:t>”</w:t>
      </w:r>
    </w:p>
    <w:p w14:paraId="15DD1C24" w14:textId="77777777" w:rsidR="00044E89" w:rsidRDefault="00B11AB8">
      <w:pPr>
        <w:pStyle w:val="a3"/>
        <w:spacing w:line="417" w:lineRule="auto"/>
        <w:ind w:left="120" w:right="254" w:firstLine="559"/>
        <w:jc w:val="both"/>
      </w:pPr>
      <w:r>
        <w:rPr>
          <w:spacing w:val="-10"/>
        </w:rPr>
        <w:t>听到这里，白发苍苍的船长扑通一声跪在黑人孩子面前，泪流满</w:t>
      </w:r>
      <w:r>
        <w:rPr>
          <w:spacing w:val="-14"/>
        </w:rPr>
        <w:t>面：</w:t>
      </w:r>
      <w:r>
        <w:rPr>
          <w:spacing w:val="-14"/>
        </w:rPr>
        <w:t>“</w:t>
      </w:r>
      <w:r>
        <w:rPr>
          <w:spacing w:val="-14"/>
        </w:rPr>
        <w:t>孩子，不是我救了你，而是你救了我啊！我为我在那一刻的犹</w:t>
      </w:r>
      <w:r>
        <w:rPr>
          <w:spacing w:val="-1"/>
        </w:rPr>
        <w:t>豫而耻辱</w:t>
      </w:r>
      <w:r>
        <w:rPr>
          <w:spacing w:val="-1"/>
        </w:rPr>
        <w:t>……”</w:t>
      </w:r>
    </w:p>
    <w:p w14:paraId="5E8D45C0" w14:textId="77777777" w:rsidR="00044E89" w:rsidRDefault="00B11AB8">
      <w:pPr>
        <w:pStyle w:val="a3"/>
        <w:spacing w:line="417" w:lineRule="auto"/>
        <w:ind w:left="120" w:right="258" w:firstLine="559"/>
      </w:pPr>
      <w:r>
        <w:rPr>
          <w:spacing w:val="-9"/>
        </w:rPr>
        <w:t>一个人能被他人相信也是一种幸福。他人在绝望时想起你，相信</w:t>
      </w:r>
      <w:r>
        <w:rPr>
          <w:spacing w:val="-3"/>
        </w:rPr>
        <w:t>你会给予拯救更是一种幸福。</w:t>
      </w:r>
    </w:p>
    <w:p w14:paraId="6CB9CB30" w14:textId="77777777" w:rsidR="00044E89" w:rsidRDefault="00044E89">
      <w:pPr>
        <w:pStyle w:val="a3"/>
        <w:spacing w:before="8"/>
        <w:rPr>
          <w:sz w:val="20"/>
        </w:rPr>
      </w:pPr>
    </w:p>
    <w:p w14:paraId="2EB4D49E" w14:textId="77777777" w:rsidR="00044E89" w:rsidRDefault="00B11AB8">
      <w:pPr>
        <w:pStyle w:val="a4"/>
        <w:numPr>
          <w:ilvl w:val="0"/>
          <w:numId w:val="1"/>
        </w:numPr>
        <w:tabs>
          <w:tab w:val="left" w:pos="1040"/>
        </w:tabs>
        <w:spacing w:before="1"/>
        <w:ind w:hanging="361"/>
        <w:rPr>
          <w:sz w:val="28"/>
        </w:rPr>
      </w:pPr>
      <w:r>
        <w:rPr>
          <w:spacing w:val="-3"/>
          <w:sz w:val="28"/>
        </w:rPr>
        <w:t>解释</w:t>
      </w:r>
      <w:proofErr w:type="gramStart"/>
      <w:r>
        <w:rPr>
          <w:spacing w:val="-3"/>
          <w:sz w:val="28"/>
        </w:rPr>
        <w:t>下面词</w:t>
      </w:r>
      <w:proofErr w:type="gramEnd"/>
      <w:r>
        <w:rPr>
          <w:spacing w:val="-3"/>
          <w:sz w:val="28"/>
        </w:rPr>
        <w:t>的意思。</w:t>
      </w:r>
    </w:p>
    <w:p w14:paraId="6A4D85B1" w14:textId="77777777" w:rsidR="00044E89" w:rsidRDefault="00044E89">
      <w:pPr>
        <w:pStyle w:val="a3"/>
        <w:spacing w:before="8"/>
        <w:rPr>
          <w:rFonts w:ascii="宋体"/>
          <w:sz w:val="20"/>
        </w:rPr>
      </w:pPr>
    </w:p>
    <w:p w14:paraId="3B0EBE67" w14:textId="77777777" w:rsidR="00044E89" w:rsidRDefault="00B11AB8">
      <w:pPr>
        <w:pStyle w:val="a3"/>
        <w:tabs>
          <w:tab w:val="left" w:pos="7887"/>
        </w:tabs>
        <w:spacing w:before="1"/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不慎</w:t>
      </w:r>
      <w:r>
        <w:rPr>
          <w:rFonts w:ascii="宋体" w:eastAsia="宋体" w:hint="eastAsia"/>
          <w:spacing w:val="-3"/>
        </w:rPr>
        <w:t>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3FAB4CDC" w14:textId="77777777" w:rsidR="00044E89" w:rsidRDefault="00044E89">
      <w:pPr>
        <w:pStyle w:val="a3"/>
        <w:spacing w:before="10"/>
        <w:rPr>
          <w:rFonts w:ascii="Times New Roman"/>
          <w:sz w:val="16"/>
        </w:rPr>
      </w:pPr>
    </w:p>
    <w:p w14:paraId="29B06CCA" w14:textId="77777777" w:rsidR="00044E89" w:rsidRDefault="00B11AB8">
      <w:pPr>
        <w:pStyle w:val="a3"/>
        <w:tabs>
          <w:tab w:val="left" w:pos="7888"/>
        </w:tabs>
        <w:spacing w:before="71"/>
        <w:ind w:left="679"/>
        <w:rPr>
          <w:rFonts w:ascii="Times New Roman" w:eastAsia="Times New Roman"/>
        </w:rPr>
      </w:pPr>
      <w:r>
        <w:rPr>
          <w:rFonts w:ascii="宋体" w:eastAsia="宋体" w:hint="eastAsia"/>
        </w:rPr>
        <w:t>犹豫：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 w14:paraId="704A4531" w14:textId="77777777" w:rsidR="00044E89" w:rsidRDefault="00044E89">
      <w:pPr>
        <w:pStyle w:val="a3"/>
        <w:spacing w:before="8"/>
        <w:rPr>
          <w:rFonts w:ascii="Times New Roman"/>
          <w:sz w:val="17"/>
        </w:rPr>
      </w:pPr>
    </w:p>
    <w:p w14:paraId="6C4D5166" w14:textId="77777777" w:rsidR="00044E89" w:rsidRDefault="00B11AB8">
      <w:pPr>
        <w:pStyle w:val="a4"/>
        <w:numPr>
          <w:ilvl w:val="0"/>
          <w:numId w:val="1"/>
        </w:numPr>
        <w:tabs>
          <w:tab w:val="left" w:pos="963"/>
        </w:tabs>
        <w:spacing w:before="62"/>
        <w:ind w:left="962" w:hanging="284"/>
        <w:rPr>
          <w:sz w:val="28"/>
        </w:rPr>
      </w:pPr>
      <w:r>
        <w:rPr>
          <w:spacing w:val="-3"/>
          <w:sz w:val="28"/>
        </w:rPr>
        <w:t>试着写出事情的起因、发展和结局。</w:t>
      </w:r>
    </w:p>
    <w:p w14:paraId="6D38A5C5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313C702D" w14:textId="77777777" w:rsidR="00044E89" w:rsidRDefault="00B11AB8">
      <w:pPr>
        <w:pStyle w:val="a3"/>
        <w:tabs>
          <w:tab w:val="left" w:pos="3668"/>
          <w:tab w:val="left" w:pos="7549"/>
        </w:tabs>
        <w:ind w:left="679"/>
        <w:rPr>
          <w:rFonts w:ascii="宋体" w:eastAsia="宋体" w:hAnsi="宋体"/>
        </w:rPr>
      </w:pPr>
      <w:r>
        <w:rPr>
          <w:rFonts w:ascii="宋体" w:eastAsia="宋体" w:hAnsi="宋体" w:hint="eastAsia"/>
        </w:rPr>
        <w:t>（</w:t>
      </w:r>
      <w:r>
        <w:rPr>
          <w:rFonts w:ascii="宋体" w:eastAsia="宋体" w:hAnsi="宋体" w:hint="eastAsia"/>
        </w:rPr>
        <w:tab/>
      </w:r>
      <w:r>
        <w:rPr>
          <w:rFonts w:ascii="宋体" w:eastAsia="宋体" w:hAnsi="宋体" w:hint="eastAsia"/>
          <w:spacing w:val="13"/>
        </w:rPr>
        <w:t>）——（</w:t>
      </w:r>
      <w:r>
        <w:rPr>
          <w:rFonts w:ascii="宋体" w:eastAsia="宋体" w:hAnsi="宋体" w:hint="eastAsia"/>
          <w:spacing w:val="13"/>
        </w:rPr>
        <w:tab/>
      </w:r>
      <w:r>
        <w:rPr>
          <w:rFonts w:ascii="宋体" w:eastAsia="宋体" w:hAnsi="宋体" w:hint="eastAsia"/>
          <w:spacing w:val="17"/>
        </w:rPr>
        <w:t>）——</w:t>
      </w:r>
    </w:p>
    <w:p w14:paraId="76A840B1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2FC6B80B" w14:textId="77777777" w:rsidR="00044E89" w:rsidRDefault="00B11AB8">
      <w:pPr>
        <w:pStyle w:val="a3"/>
        <w:tabs>
          <w:tab w:val="left" w:pos="2782"/>
        </w:tabs>
        <w:ind w:left="120"/>
        <w:rPr>
          <w:rFonts w:ascii="宋体" w:eastAsia="宋体"/>
        </w:rPr>
      </w:pPr>
      <w:r>
        <w:rPr>
          <w:rFonts w:ascii="宋体" w:eastAsia="宋体" w:hint="eastAsia"/>
        </w:rPr>
        <w:t>（</w:t>
      </w:r>
      <w:r>
        <w:rPr>
          <w:rFonts w:ascii="宋体" w:eastAsia="宋体" w:hint="eastAsia"/>
        </w:rPr>
        <w:tab/>
      </w:r>
      <w:r>
        <w:rPr>
          <w:rFonts w:ascii="宋体" w:eastAsia="宋体" w:hint="eastAsia"/>
        </w:rPr>
        <w:t>）</w:t>
      </w:r>
    </w:p>
    <w:p w14:paraId="758F4DA4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15A29001" w14:textId="77777777" w:rsidR="00044E89" w:rsidRDefault="00B11AB8">
      <w:pPr>
        <w:pStyle w:val="a4"/>
        <w:numPr>
          <w:ilvl w:val="0"/>
          <w:numId w:val="1"/>
        </w:numPr>
        <w:tabs>
          <w:tab w:val="left" w:pos="963"/>
        </w:tabs>
        <w:ind w:left="962" w:hanging="284"/>
        <w:rPr>
          <w:sz w:val="28"/>
        </w:rPr>
      </w:pPr>
      <w:r>
        <w:rPr>
          <w:spacing w:val="-3"/>
          <w:sz w:val="28"/>
        </w:rPr>
        <w:t>第四五自然段中写其他人的话有什么作用？</w:t>
      </w:r>
    </w:p>
    <w:p w14:paraId="187B40EB" w14:textId="77777777" w:rsidR="00044E89" w:rsidRDefault="00044E89">
      <w:pPr>
        <w:pStyle w:val="a3"/>
        <w:rPr>
          <w:rFonts w:ascii="宋体"/>
          <w:sz w:val="20"/>
        </w:rPr>
      </w:pPr>
    </w:p>
    <w:p w14:paraId="4B7646F2" w14:textId="77777777" w:rsidR="00044E89" w:rsidRDefault="00B11AB8">
      <w:pPr>
        <w:pStyle w:val="a3"/>
        <w:spacing w:before="3"/>
        <w:rPr>
          <w:rFonts w:ascii="宋体"/>
          <w:sz w:val="22"/>
        </w:rPr>
      </w:pPr>
      <w:r>
        <w:pict w14:anchorId="17006A5B">
          <v:line id="_x0000_s1026" style="position:absolute;z-index:-251658240;mso-wrap-distance-top:0;mso-wrap-distance-bottom:0;mso-position-horizontal-relative:page;mso-width-relative:page;mso-height-relative:page" from="117.95pt,16.6pt" to="461.1pt,16.6pt" strokeweight=".72pt">
            <w10:wrap type="topAndBottom" anchorx="page"/>
          </v:line>
        </w:pict>
      </w:r>
    </w:p>
    <w:p w14:paraId="138C8802" w14:textId="77777777" w:rsidR="00044E89" w:rsidRDefault="00044E89">
      <w:pPr>
        <w:pStyle w:val="a3"/>
        <w:spacing w:before="10"/>
        <w:rPr>
          <w:rFonts w:ascii="宋体"/>
          <w:sz w:val="15"/>
        </w:rPr>
      </w:pPr>
    </w:p>
    <w:p w14:paraId="114A8341" w14:textId="77777777" w:rsidR="00044E89" w:rsidRDefault="00B11AB8">
      <w:pPr>
        <w:pStyle w:val="a4"/>
        <w:numPr>
          <w:ilvl w:val="0"/>
          <w:numId w:val="1"/>
        </w:numPr>
        <w:tabs>
          <w:tab w:val="left" w:pos="963"/>
          <w:tab w:val="left" w:pos="5720"/>
        </w:tabs>
        <w:spacing w:before="61" w:line="417" w:lineRule="auto"/>
        <w:ind w:left="120" w:right="253" w:firstLine="559"/>
        <w:rPr>
          <w:sz w:val="28"/>
        </w:rPr>
      </w:pPr>
      <w:r>
        <w:rPr>
          <w:spacing w:val="-3"/>
          <w:sz w:val="28"/>
        </w:rPr>
        <w:t>“</w:t>
      </w:r>
      <w:r>
        <w:rPr>
          <w:sz w:val="28"/>
        </w:rPr>
        <w:t>孩子</w:t>
      </w:r>
      <w:r>
        <w:rPr>
          <w:spacing w:val="-27"/>
          <w:sz w:val="28"/>
        </w:rPr>
        <w:t>，</w:t>
      </w:r>
      <w:r>
        <w:rPr>
          <w:sz w:val="28"/>
        </w:rPr>
        <w:t>不是</w:t>
      </w:r>
      <w:r>
        <w:rPr>
          <w:spacing w:val="-3"/>
          <w:sz w:val="28"/>
        </w:rPr>
        <w:t>我</w:t>
      </w:r>
      <w:r>
        <w:rPr>
          <w:sz w:val="28"/>
        </w:rPr>
        <w:t>救了你</w:t>
      </w:r>
      <w:r>
        <w:rPr>
          <w:spacing w:val="-24"/>
          <w:sz w:val="28"/>
        </w:rPr>
        <w:t>，</w:t>
      </w:r>
      <w:r>
        <w:rPr>
          <w:spacing w:val="-3"/>
          <w:sz w:val="28"/>
        </w:rPr>
        <w:t>而</w:t>
      </w:r>
      <w:r>
        <w:rPr>
          <w:sz w:val="28"/>
        </w:rPr>
        <w:t>是你</w:t>
      </w:r>
      <w:r>
        <w:rPr>
          <w:spacing w:val="-3"/>
          <w:sz w:val="28"/>
        </w:rPr>
        <w:t>救</w:t>
      </w:r>
      <w:r>
        <w:rPr>
          <w:sz w:val="28"/>
        </w:rPr>
        <w:t>了我啊</w:t>
      </w:r>
      <w:r>
        <w:rPr>
          <w:spacing w:val="-24"/>
          <w:sz w:val="28"/>
        </w:rPr>
        <w:t>！</w:t>
      </w:r>
      <w:r>
        <w:rPr>
          <w:spacing w:val="-3"/>
          <w:sz w:val="28"/>
        </w:rPr>
        <w:t>我</w:t>
      </w:r>
      <w:r>
        <w:rPr>
          <w:sz w:val="28"/>
        </w:rPr>
        <w:t>为我</w:t>
      </w:r>
      <w:r>
        <w:rPr>
          <w:spacing w:val="-3"/>
          <w:sz w:val="28"/>
        </w:rPr>
        <w:t>在</w:t>
      </w:r>
      <w:r>
        <w:rPr>
          <w:sz w:val="28"/>
        </w:rPr>
        <w:t>那一刻</w:t>
      </w:r>
      <w:r>
        <w:rPr>
          <w:sz w:val="28"/>
        </w:rPr>
        <w:t xml:space="preserve"> </w:t>
      </w:r>
      <w:r>
        <w:rPr>
          <w:spacing w:val="-4"/>
          <w:sz w:val="28"/>
        </w:rPr>
        <w:t>的犹豫而耻</w:t>
      </w:r>
      <w:r>
        <w:rPr>
          <w:spacing w:val="-4"/>
          <w:w w:val="130"/>
          <w:sz w:val="28"/>
        </w:rPr>
        <w:t>辱</w:t>
      </w:r>
      <w:r>
        <w:rPr>
          <w:spacing w:val="-4"/>
          <w:w w:val="130"/>
          <w:sz w:val="28"/>
        </w:rPr>
        <w:t>„„”</w:t>
      </w:r>
      <w:r>
        <w:rPr>
          <w:spacing w:val="-4"/>
          <w:sz w:val="28"/>
        </w:rPr>
        <w:t>船长这一席话的意思是（</w:t>
      </w:r>
      <w:r>
        <w:rPr>
          <w:spacing w:val="-4"/>
          <w:sz w:val="28"/>
        </w:rPr>
        <w:tab/>
      </w:r>
      <w:r>
        <w:rPr>
          <w:spacing w:val="-142"/>
          <w:sz w:val="28"/>
        </w:rPr>
        <w:t>）</w:t>
      </w:r>
      <w:r>
        <w:rPr>
          <w:spacing w:val="-140"/>
          <w:sz w:val="28"/>
        </w:rPr>
        <w:t>。</w:t>
      </w:r>
      <w:r>
        <w:rPr>
          <w:sz w:val="28"/>
        </w:rPr>
        <w:t>（</w:t>
      </w:r>
      <w:r>
        <w:rPr>
          <w:spacing w:val="-3"/>
          <w:sz w:val="28"/>
        </w:rPr>
        <w:t>多选</w:t>
      </w:r>
      <w:r>
        <w:rPr>
          <w:sz w:val="28"/>
        </w:rPr>
        <w:t>）</w:t>
      </w:r>
    </w:p>
    <w:p w14:paraId="729A15E0" w14:textId="77777777" w:rsidR="00044E89" w:rsidRDefault="00B11AB8">
      <w:pPr>
        <w:pStyle w:val="a3"/>
        <w:spacing w:line="417" w:lineRule="auto"/>
        <w:ind w:left="679" w:right="2683"/>
        <w:rPr>
          <w:rFonts w:ascii="宋体" w:eastAsia="宋体"/>
        </w:rPr>
      </w:pPr>
      <w:r>
        <w:rPr>
          <w:rFonts w:ascii="宋体" w:eastAsia="宋体" w:hint="eastAsia"/>
        </w:rPr>
        <w:t>A.</w:t>
      </w:r>
      <w:r>
        <w:rPr>
          <w:rFonts w:ascii="宋体" w:eastAsia="宋体" w:hint="eastAsia"/>
        </w:rPr>
        <w:t>是孩子对船长的信任让船长感到耻辱的。</w:t>
      </w:r>
      <w:r>
        <w:rPr>
          <w:rFonts w:ascii="宋体" w:eastAsia="宋体" w:hint="eastAsia"/>
        </w:rPr>
        <w:t>B.</w:t>
      </w:r>
      <w:r>
        <w:rPr>
          <w:rFonts w:ascii="宋体" w:eastAsia="宋体" w:hint="eastAsia"/>
        </w:rPr>
        <w:t>实际上并不是船长救的这个孩子。</w:t>
      </w:r>
    </w:p>
    <w:p w14:paraId="0755C11A" w14:textId="5189159B" w:rsidR="00044E89" w:rsidRDefault="00B11AB8" w:rsidP="00B11AB8">
      <w:pPr>
        <w:pStyle w:val="a3"/>
        <w:spacing w:line="417" w:lineRule="auto"/>
        <w:ind w:left="679" w:right="165"/>
        <w:rPr>
          <w:rFonts w:ascii="宋体"/>
          <w:sz w:val="22"/>
        </w:rPr>
      </w:pPr>
      <w:r>
        <w:rPr>
          <w:rFonts w:ascii="宋体" w:eastAsia="宋体" w:hint="eastAsia"/>
        </w:rPr>
        <w:t>C.</w:t>
      </w:r>
      <w:r>
        <w:rPr>
          <w:rFonts w:ascii="宋体" w:eastAsia="宋体" w:hint="eastAsia"/>
        </w:rPr>
        <w:t>如果当时船长毫不犹豫地去拯救小男孩，他就不会感到耻辱。</w:t>
      </w:r>
      <w:r>
        <w:rPr>
          <w:rFonts w:ascii="宋体" w:eastAsia="宋体" w:hint="eastAsia"/>
        </w:rPr>
        <w:t>5.</w:t>
      </w:r>
      <w:r>
        <w:rPr>
          <w:rFonts w:ascii="宋体" w:eastAsia="宋体" w:hint="eastAsia"/>
        </w:rPr>
        <w:t>你觉得船长是一个怎样的人？</w:t>
      </w:r>
    </w:p>
    <w:p w14:paraId="7FDDCA26" w14:textId="77777777" w:rsidR="00044E89" w:rsidRDefault="00B11AB8">
      <w:pPr>
        <w:pStyle w:val="a3"/>
        <w:spacing w:line="20" w:lineRule="exact"/>
        <w:ind w:left="671"/>
        <w:rPr>
          <w:rFonts w:ascii="宋体"/>
          <w:sz w:val="2"/>
        </w:rPr>
      </w:pPr>
      <w:r>
        <w:rPr>
          <w:rFonts w:ascii="宋体"/>
          <w:sz w:val="2"/>
        </w:rPr>
      </w:r>
      <w:r>
        <w:rPr>
          <w:rFonts w:ascii="宋体"/>
          <w:sz w:val="2"/>
        </w:rPr>
        <w:pict w14:anchorId="53224DE0">
          <v:group id="_x0000_s1027" style="width:385.2pt;height:.75pt;mso-position-horizontal-relative:char;mso-position-vertical-relative:line" coordsize="7704,15">
            <v:line id="_x0000_s1028" style="position:absolute" from="0,7" to="7704,7" strokeweight=".72pt"/>
            <w10:anchorlock/>
          </v:group>
        </w:pict>
      </w:r>
    </w:p>
    <w:p w14:paraId="7AA10D7C" w14:textId="130EBC58" w:rsidR="00044E89" w:rsidRDefault="00044E89">
      <w:pPr>
        <w:pStyle w:val="a3"/>
        <w:spacing w:before="9"/>
        <w:rPr>
          <w:rFonts w:ascii="宋体"/>
          <w:sz w:val="17"/>
        </w:rPr>
      </w:pPr>
    </w:p>
    <w:p w14:paraId="375C3810" w14:textId="67DF8B36" w:rsidR="00B11AB8" w:rsidRDefault="00B11AB8">
      <w:pPr>
        <w:pStyle w:val="a3"/>
        <w:spacing w:before="9"/>
        <w:rPr>
          <w:rFonts w:ascii="宋体"/>
          <w:sz w:val="17"/>
        </w:rPr>
      </w:pPr>
    </w:p>
    <w:p w14:paraId="05EC88D0" w14:textId="5E494025" w:rsidR="00B11AB8" w:rsidRDefault="00B11AB8">
      <w:pPr>
        <w:pStyle w:val="a3"/>
        <w:spacing w:before="9"/>
        <w:rPr>
          <w:rFonts w:ascii="宋体"/>
          <w:sz w:val="17"/>
        </w:rPr>
      </w:pPr>
    </w:p>
    <w:p w14:paraId="3B2EA834" w14:textId="07F7A7CA" w:rsidR="00B11AB8" w:rsidRDefault="00B11AB8">
      <w:pPr>
        <w:pStyle w:val="a3"/>
        <w:spacing w:before="9"/>
        <w:rPr>
          <w:rFonts w:ascii="宋体"/>
          <w:sz w:val="17"/>
        </w:rPr>
      </w:pPr>
    </w:p>
    <w:p w14:paraId="42EC9C24" w14:textId="77777777" w:rsidR="00B11AB8" w:rsidRDefault="00B11AB8">
      <w:pPr>
        <w:pStyle w:val="a3"/>
        <w:spacing w:before="9"/>
        <w:rPr>
          <w:rFonts w:ascii="宋体" w:hint="eastAsia"/>
          <w:sz w:val="17"/>
        </w:rPr>
      </w:pPr>
    </w:p>
    <w:p w14:paraId="0F8F4DA7" w14:textId="77777777" w:rsidR="00044E89" w:rsidRDefault="00B11AB8">
      <w:pPr>
        <w:pStyle w:val="a3"/>
        <w:spacing w:before="62"/>
        <w:ind w:left="679"/>
        <w:rPr>
          <w:rFonts w:ascii="宋体" w:eastAsia="宋体"/>
        </w:rPr>
      </w:pPr>
      <w:r>
        <w:rPr>
          <w:rFonts w:ascii="宋体" w:eastAsia="宋体" w:hint="eastAsia"/>
        </w:rPr>
        <w:lastRenderedPageBreak/>
        <w:t>答案：</w:t>
      </w:r>
    </w:p>
    <w:p w14:paraId="07A2C009" w14:textId="77777777" w:rsidR="00044E89" w:rsidRDefault="00044E89">
      <w:pPr>
        <w:pStyle w:val="a3"/>
        <w:spacing w:before="8"/>
        <w:rPr>
          <w:rFonts w:ascii="宋体"/>
          <w:sz w:val="20"/>
        </w:rPr>
      </w:pPr>
    </w:p>
    <w:p w14:paraId="09ADCDDF" w14:textId="77777777" w:rsidR="00044E89" w:rsidRDefault="00B11AB8">
      <w:pPr>
        <w:pStyle w:val="a4"/>
        <w:numPr>
          <w:ilvl w:val="0"/>
          <w:numId w:val="2"/>
        </w:numPr>
        <w:tabs>
          <w:tab w:val="left" w:pos="963"/>
          <w:tab w:val="left" w:pos="2501"/>
        </w:tabs>
        <w:spacing w:before="1"/>
        <w:ind w:hanging="284"/>
        <w:rPr>
          <w:sz w:val="28"/>
        </w:rPr>
      </w:pPr>
      <w:r>
        <w:rPr>
          <w:sz w:val="28"/>
        </w:rPr>
        <w:t>不小</w:t>
      </w:r>
      <w:r>
        <w:rPr>
          <w:spacing w:val="-3"/>
          <w:sz w:val="28"/>
        </w:rPr>
        <w:t>心</w:t>
      </w:r>
      <w:r>
        <w:rPr>
          <w:sz w:val="28"/>
        </w:rPr>
        <w:t>。</w:t>
      </w:r>
      <w:r>
        <w:rPr>
          <w:sz w:val="28"/>
        </w:rPr>
        <w:tab/>
      </w:r>
      <w:r>
        <w:rPr>
          <w:sz w:val="28"/>
        </w:rPr>
        <w:t>拿</w:t>
      </w:r>
      <w:r>
        <w:rPr>
          <w:spacing w:val="-3"/>
          <w:sz w:val="28"/>
        </w:rPr>
        <w:t>不</w:t>
      </w:r>
      <w:r>
        <w:rPr>
          <w:sz w:val="28"/>
        </w:rPr>
        <w:t>定主意。</w:t>
      </w:r>
    </w:p>
    <w:p w14:paraId="6BBFAB1E" w14:textId="77777777" w:rsidR="00044E89" w:rsidRDefault="00044E89">
      <w:pPr>
        <w:pStyle w:val="a3"/>
        <w:spacing w:before="8"/>
        <w:rPr>
          <w:rFonts w:ascii="宋体"/>
          <w:sz w:val="20"/>
        </w:rPr>
      </w:pPr>
    </w:p>
    <w:p w14:paraId="33148633" w14:textId="77777777" w:rsidR="00044E89" w:rsidRDefault="00B11AB8">
      <w:pPr>
        <w:pStyle w:val="a4"/>
        <w:numPr>
          <w:ilvl w:val="0"/>
          <w:numId w:val="2"/>
        </w:numPr>
        <w:tabs>
          <w:tab w:val="left" w:pos="962"/>
          <w:tab w:val="left" w:pos="963"/>
          <w:tab w:val="left" w:pos="3077"/>
        </w:tabs>
        <w:spacing w:before="1" w:line="417" w:lineRule="auto"/>
        <w:ind w:left="120" w:right="255" w:firstLine="559"/>
        <w:rPr>
          <w:sz w:val="28"/>
        </w:rPr>
      </w:pPr>
      <w:r>
        <w:rPr>
          <w:sz w:val="28"/>
        </w:rPr>
        <w:t>孩子掉入海中</w:t>
      </w:r>
      <w:r>
        <w:rPr>
          <w:sz w:val="28"/>
        </w:rPr>
        <w:tab/>
      </w:r>
      <w:r>
        <w:rPr>
          <w:sz w:val="28"/>
        </w:rPr>
        <w:t>孩子拼命求生，船长发现孩子失踪，决定</w:t>
      </w:r>
      <w:r>
        <w:rPr>
          <w:spacing w:val="-15"/>
          <w:sz w:val="28"/>
        </w:rPr>
        <w:t>返</w:t>
      </w:r>
      <w:r>
        <w:rPr>
          <w:sz w:val="28"/>
        </w:rPr>
        <w:t>航</w:t>
      </w:r>
      <w:r>
        <w:rPr>
          <w:sz w:val="28"/>
        </w:rPr>
        <w:tab/>
      </w:r>
      <w:r>
        <w:rPr>
          <w:spacing w:val="-3"/>
          <w:sz w:val="28"/>
        </w:rPr>
        <w:t>船</w:t>
      </w:r>
      <w:r>
        <w:rPr>
          <w:sz w:val="28"/>
        </w:rPr>
        <w:t>长救</w:t>
      </w:r>
      <w:r>
        <w:rPr>
          <w:spacing w:val="-3"/>
          <w:sz w:val="28"/>
        </w:rPr>
        <w:t>起了</w:t>
      </w:r>
      <w:r>
        <w:rPr>
          <w:sz w:val="28"/>
        </w:rPr>
        <w:t>孩子</w:t>
      </w:r>
    </w:p>
    <w:p w14:paraId="356D2660" w14:textId="77777777" w:rsidR="00044E89" w:rsidRDefault="00B11AB8">
      <w:pPr>
        <w:pStyle w:val="a4"/>
        <w:numPr>
          <w:ilvl w:val="0"/>
          <w:numId w:val="2"/>
        </w:numPr>
        <w:tabs>
          <w:tab w:val="left" w:pos="963"/>
        </w:tabs>
        <w:spacing w:line="358" w:lineRule="exact"/>
        <w:ind w:hanging="284"/>
        <w:rPr>
          <w:sz w:val="28"/>
        </w:rPr>
      </w:pPr>
      <w:r>
        <w:rPr>
          <w:spacing w:val="-3"/>
          <w:sz w:val="28"/>
        </w:rPr>
        <w:t>通过对比，反衬船长的善良和负责任。</w:t>
      </w:r>
    </w:p>
    <w:p w14:paraId="3765EE2B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5C6EB16D" w14:textId="77777777" w:rsidR="00044E89" w:rsidRDefault="00B11AB8">
      <w:pPr>
        <w:pStyle w:val="a4"/>
        <w:numPr>
          <w:ilvl w:val="0"/>
          <w:numId w:val="2"/>
        </w:numPr>
        <w:tabs>
          <w:tab w:val="left" w:pos="963"/>
        </w:tabs>
        <w:ind w:hanging="284"/>
        <w:rPr>
          <w:sz w:val="28"/>
        </w:rPr>
      </w:pPr>
      <w:r>
        <w:rPr>
          <w:sz w:val="28"/>
        </w:rPr>
        <w:t>AC</w:t>
      </w:r>
    </w:p>
    <w:p w14:paraId="1D997938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23CC0BEC" w14:textId="77777777" w:rsidR="00044E89" w:rsidRDefault="00B11AB8">
      <w:pPr>
        <w:pStyle w:val="a4"/>
        <w:numPr>
          <w:ilvl w:val="0"/>
          <w:numId w:val="2"/>
        </w:numPr>
        <w:tabs>
          <w:tab w:val="left" w:pos="963"/>
        </w:tabs>
        <w:ind w:hanging="284"/>
        <w:rPr>
          <w:sz w:val="28"/>
        </w:rPr>
      </w:pPr>
      <w:r>
        <w:rPr>
          <w:spacing w:val="-3"/>
          <w:sz w:val="28"/>
        </w:rPr>
        <w:t>他是一个慈祥、善良、负责的人。</w:t>
      </w:r>
    </w:p>
    <w:p w14:paraId="65F22783" w14:textId="77777777" w:rsidR="00044E89" w:rsidRDefault="00044E89">
      <w:pPr>
        <w:pStyle w:val="a3"/>
        <w:rPr>
          <w:rFonts w:ascii="宋体"/>
        </w:rPr>
      </w:pPr>
    </w:p>
    <w:p w14:paraId="15E2B112" w14:textId="77777777" w:rsidR="00044E89" w:rsidRDefault="00044E89">
      <w:pPr>
        <w:pStyle w:val="a3"/>
        <w:spacing w:before="5"/>
        <w:rPr>
          <w:rFonts w:ascii="宋体"/>
          <w:sz w:val="41"/>
        </w:rPr>
      </w:pPr>
    </w:p>
    <w:p w14:paraId="34AFC945" w14:textId="77777777" w:rsidR="00044E89" w:rsidRDefault="00B11AB8">
      <w:pPr>
        <w:pStyle w:val="a3"/>
        <w:ind w:left="556" w:right="135"/>
        <w:jc w:val="center"/>
        <w:rPr>
          <w:rFonts w:ascii="黑体" w:eastAsia="黑体"/>
        </w:rPr>
      </w:pPr>
      <w:r>
        <w:rPr>
          <w:rFonts w:ascii="黑体" w:eastAsia="黑体" w:hint="eastAsia"/>
        </w:rPr>
        <w:t>温暖的雪书</w:t>
      </w:r>
    </w:p>
    <w:p w14:paraId="56C92BB7" w14:textId="77777777" w:rsidR="00044E89" w:rsidRDefault="00044E89">
      <w:pPr>
        <w:pStyle w:val="a3"/>
        <w:spacing w:before="9"/>
        <w:rPr>
          <w:rFonts w:ascii="黑体"/>
          <w:sz w:val="20"/>
        </w:rPr>
      </w:pPr>
    </w:p>
    <w:p w14:paraId="7E9EE88A" w14:textId="77777777" w:rsidR="00044E89" w:rsidRDefault="00B11AB8">
      <w:pPr>
        <w:pStyle w:val="a3"/>
        <w:spacing w:line="417" w:lineRule="auto"/>
        <w:ind w:left="120" w:right="257" w:firstLine="559"/>
      </w:pPr>
      <w:r>
        <w:rPr>
          <w:spacing w:val="-12"/>
        </w:rPr>
        <w:t>清晨出门，才惊喜地发现，昨夜下了一场大雪，地上积起了厚厚</w:t>
      </w:r>
      <w:r>
        <w:t>的一层。</w:t>
      </w:r>
    </w:p>
    <w:p w14:paraId="314BE6E7" w14:textId="77777777" w:rsidR="00044E89" w:rsidRDefault="00B11AB8">
      <w:pPr>
        <w:pStyle w:val="a3"/>
        <w:spacing w:line="417" w:lineRule="auto"/>
        <w:ind w:left="120" w:right="253" w:firstLine="559"/>
      </w:pPr>
      <w:r>
        <w:rPr>
          <w:spacing w:val="-11"/>
        </w:rPr>
        <w:t>这几年，杭州难得下雪，即使下雪，落地就融化了。这场意外的</w:t>
      </w:r>
      <w:r>
        <w:rPr>
          <w:spacing w:val="-3"/>
        </w:rPr>
        <w:t>大雪，立即引起了早起的人们一阵</w:t>
      </w:r>
      <w:proofErr w:type="gramStart"/>
      <w:r>
        <w:rPr>
          <w:spacing w:val="-3"/>
        </w:rPr>
        <w:t>阵</w:t>
      </w:r>
      <w:proofErr w:type="gramEnd"/>
      <w:r>
        <w:rPr>
          <w:spacing w:val="-3"/>
        </w:rPr>
        <w:t>的惊呼。</w:t>
      </w:r>
    </w:p>
    <w:p w14:paraId="47E5EDA1" w14:textId="77777777" w:rsidR="00044E89" w:rsidRDefault="00B11AB8">
      <w:pPr>
        <w:pStyle w:val="a3"/>
        <w:spacing w:line="417" w:lineRule="auto"/>
        <w:ind w:left="120" w:right="253" w:firstLine="559"/>
        <w:jc w:val="both"/>
      </w:pPr>
      <w:r>
        <w:rPr>
          <w:spacing w:val="-12"/>
        </w:rPr>
        <w:t>雪景很美，可是，一出门，我开始担心起来，路上的积雪已经冻结，很滑，不知道汽车还能不能开。开了几年车，还从没有在雪地上</w:t>
      </w:r>
      <w:r>
        <w:rPr>
          <w:spacing w:val="-3"/>
        </w:rPr>
        <w:t>行驶过，我担心自己的技术和安全。</w:t>
      </w:r>
    </w:p>
    <w:p w14:paraId="5ADA1ECA" w14:textId="77777777" w:rsidR="00044E89" w:rsidRDefault="00B11AB8">
      <w:pPr>
        <w:pStyle w:val="a3"/>
        <w:spacing w:line="417" w:lineRule="auto"/>
        <w:ind w:left="120" w:right="165" w:firstLine="559"/>
        <w:jc w:val="both"/>
      </w:pPr>
      <w:r>
        <w:rPr>
          <w:spacing w:val="-11"/>
        </w:rPr>
        <w:t>小区外，停在室外的汽车上，都堆积了厚厚的积雪，就像覆盖着</w:t>
      </w:r>
      <w:r>
        <w:rPr>
          <w:spacing w:val="-7"/>
        </w:rPr>
        <w:t>一床厚实的棉絮。</w:t>
      </w:r>
      <w:r>
        <w:rPr>
          <w:spacing w:val="-7"/>
        </w:rPr>
        <w:t xml:space="preserve"> </w:t>
      </w:r>
      <w:r>
        <w:rPr>
          <w:spacing w:val="-7"/>
        </w:rPr>
        <w:t>找到自己的小车，挡风玻璃上，也都积上了一层</w:t>
      </w:r>
      <w:r>
        <w:rPr>
          <w:spacing w:val="-11"/>
        </w:rPr>
        <w:t>厚雪，必须先将积雪铲掉。忽然发现，我的车前挡风玻璃上，有人在</w:t>
      </w:r>
      <w:r>
        <w:rPr>
          <w:spacing w:val="-14"/>
        </w:rPr>
        <w:t>积雪上写了一个字，细细</w:t>
      </w:r>
      <w:r>
        <w:rPr>
          <w:spacing w:val="-14"/>
        </w:rPr>
        <w:t>分辨，是个</w:t>
      </w:r>
      <w:r>
        <w:rPr>
          <w:spacing w:val="-14"/>
        </w:rPr>
        <w:t>“</w:t>
      </w:r>
      <w:r>
        <w:rPr>
          <w:spacing w:val="-14"/>
        </w:rPr>
        <w:t>慢</w:t>
      </w:r>
      <w:r>
        <w:rPr>
          <w:spacing w:val="-14"/>
        </w:rPr>
        <w:t>”</w:t>
      </w:r>
      <w:r>
        <w:rPr>
          <w:spacing w:val="-14"/>
        </w:rPr>
        <w:t>字。字写得歪歪扭扭，估</w:t>
      </w:r>
      <w:r>
        <w:rPr>
          <w:spacing w:val="-9"/>
        </w:rPr>
        <w:t>计是用树枝写的。他是在提醒我吗？他会是谁呢？我的心里暖暖的。</w:t>
      </w:r>
    </w:p>
    <w:p w14:paraId="7CDC1B66" w14:textId="77777777" w:rsidR="00044E89" w:rsidRDefault="00044E89">
      <w:pPr>
        <w:spacing w:line="417" w:lineRule="auto"/>
        <w:jc w:val="both"/>
        <w:sectPr w:rsidR="00044E89">
          <w:pgSz w:w="11910" w:h="16840"/>
          <w:pgMar w:top="1580" w:right="1540" w:bottom="280" w:left="1680" w:header="720" w:footer="720" w:gutter="0"/>
          <w:cols w:space="720"/>
        </w:sectPr>
      </w:pPr>
    </w:p>
    <w:p w14:paraId="2314071A" w14:textId="77777777" w:rsidR="00044E89" w:rsidRDefault="00B11AB8">
      <w:pPr>
        <w:pStyle w:val="a3"/>
        <w:spacing w:before="34" w:line="417" w:lineRule="auto"/>
        <w:ind w:left="120" w:right="253" w:firstLine="559"/>
      </w:pPr>
      <w:r>
        <w:rPr>
          <w:spacing w:val="-10"/>
        </w:rPr>
        <w:lastRenderedPageBreak/>
        <w:t>我发动了车子，打开暖气。乘预热的时间，将车上的积雪，一点</w:t>
      </w:r>
      <w:proofErr w:type="gramStart"/>
      <w:r>
        <w:rPr>
          <w:spacing w:val="-1"/>
        </w:rPr>
        <w:t>一点</w:t>
      </w:r>
      <w:proofErr w:type="gramEnd"/>
      <w:r>
        <w:rPr>
          <w:spacing w:val="-1"/>
        </w:rPr>
        <w:t>慢慢铲除。</w:t>
      </w:r>
    </w:p>
    <w:p w14:paraId="52612B6A" w14:textId="77777777" w:rsidR="00044E89" w:rsidRDefault="00B11AB8">
      <w:pPr>
        <w:pStyle w:val="a3"/>
        <w:spacing w:line="358" w:lineRule="exact"/>
        <w:ind w:left="679"/>
      </w:pPr>
      <w:r>
        <w:t>这时候，小区里陆续有人走出来。</w:t>
      </w:r>
    </w:p>
    <w:p w14:paraId="74CB5979" w14:textId="77777777" w:rsidR="00044E89" w:rsidRDefault="00044E89">
      <w:pPr>
        <w:pStyle w:val="a3"/>
        <w:spacing w:before="9"/>
        <w:rPr>
          <w:sz w:val="20"/>
        </w:rPr>
      </w:pPr>
    </w:p>
    <w:p w14:paraId="38345A3D" w14:textId="77777777" w:rsidR="00044E89" w:rsidRDefault="00B11AB8">
      <w:pPr>
        <w:pStyle w:val="a3"/>
        <w:spacing w:before="1" w:line="417" w:lineRule="auto"/>
        <w:ind w:left="120" w:right="114" w:firstLine="559"/>
      </w:pPr>
      <w:r>
        <w:rPr>
          <w:spacing w:val="-9"/>
        </w:rPr>
        <w:t>身后忽然传来一声惊呼，谁在我的车上画画了，回头一看，是停</w:t>
      </w:r>
      <w:r>
        <w:rPr>
          <w:spacing w:val="-12"/>
        </w:rPr>
        <w:t>在我后面的一辆车。我好奇地走过去，只见她的车前挡风玻璃上，画</w:t>
      </w:r>
      <w:r>
        <w:rPr>
          <w:spacing w:val="-20"/>
        </w:rPr>
        <w:t>着一幅画，是一座房子，还有一只高高的烟囱。女车主不解地看着画，</w:t>
      </w:r>
      <w:r>
        <w:rPr>
          <w:spacing w:val="-20"/>
        </w:rPr>
        <w:t xml:space="preserve"> </w:t>
      </w:r>
      <w:r>
        <w:rPr>
          <w:spacing w:val="-8"/>
        </w:rPr>
        <w:t>这是什么意思啊？联想起我车上的那个</w:t>
      </w:r>
      <w:r>
        <w:rPr>
          <w:spacing w:val="-8"/>
        </w:rPr>
        <w:t>“</w:t>
      </w:r>
      <w:r>
        <w:rPr>
          <w:spacing w:val="-8"/>
        </w:rPr>
        <w:t>慢</w:t>
      </w:r>
      <w:r>
        <w:rPr>
          <w:spacing w:val="-8"/>
        </w:rPr>
        <w:t>”</w:t>
      </w:r>
      <w:r>
        <w:rPr>
          <w:spacing w:val="-8"/>
        </w:rPr>
        <w:t>字，我笑着对她说，这</w:t>
      </w:r>
      <w:r>
        <w:rPr>
          <w:spacing w:val="-12"/>
        </w:rPr>
        <w:t>是一座房子，一个家，画画的人可能是要提</w:t>
      </w:r>
      <w:r>
        <w:rPr>
          <w:spacing w:val="-12"/>
        </w:rPr>
        <w:t>醒你小心开车吧。女车主</w:t>
      </w:r>
      <w:r>
        <w:rPr>
          <w:spacing w:val="-7"/>
        </w:rPr>
        <w:t>也笑了笑，对对，是得慢点。</w:t>
      </w:r>
    </w:p>
    <w:p w14:paraId="4B76A390" w14:textId="77777777" w:rsidR="00044E89" w:rsidRDefault="00B11AB8">
      <w:pPr>
        <w:pStyle w:val="a3"/>
        <w:spacing w:line="358" w:lineRule="exact"/>
        <w:ind w:left="679"/>
      </w:pPr>
      <w:r>
        <w:t>会不会还有其他的字或者画，我突然很想知道。</w:t>
      </w:r>
    </w:p>
    <w:p w14:paraId="216D9724" w14:textId="77777777" w:rsidR="00044E89" w:rsidRDefault="00044E89">
      <w:pPr>
        <w:pStyle w:val="a3"/>
        <w:spacing w:before="8"/>
        <w:rPr>
          <w:sz w:val="20"/>
        </w:rPr>
      </w:pPr>
    </w:p>
    <w:p w14:paraId="044C1307" w14:textId="77777777" w:rsidR="00044E89" w:rsidRDefault="00B11AB8">
      <w:pPr>
        <w:pStyle w:val="a3"/>
        <w:spacing w:line="417" w:lineRule="auto"/>
        <w:ind w:left="120" w:right="253" w:firstLine="559"/>
        <w:jc w:val="both"/>
      </w:pPr>
      <w:r>
        <w:rPr>
          <w:spacing w:val="-10"/>
        </w:rPr>
        <w:t>一辆辆车看过去，果然，每辆车的前挡风玻璃的积雪上，都被写</w:t>
      </w:r>
      <w:r>
        <w:rPr>
          <w:spacing w:val="-14"/>
        </w:rPr>
        <w:t>上了字，诸如小心、慢、</w:t>
      </w:r>
      <w:proofErr w:type="gramStart"/>
      <w:r>
        <w:rPr>
          <w:spacing w:val="-14"/>
        </w:rPr>
        <w:t>安这些</w:t>
      </w:r>
      <w:proofErr w:type="gramEnd"/>
      <w:r>
        <w:rPr>
          <w:spacing w:val="-14"/>
        </w:rPr>
        <w:t>字；有的车上，画着一座房子、一颗</w:t>
      </w:r>
      <w:r>
        <w:rPr>
          <w:spacing w:val="-3"/>
        </w:rPr>
        <w:t>心、一个孩童什么的；还有一辆车上，画着几个大大的惊叹号。</w:t>
      </w:r>
    </w:p>
    <w:p w14:paraId="7582A9F0" w14:textId="77777777" w:rsidR="00044E89" w:rsidRDefault="00B11AB8">
      <w:pPr>
        <w:pStyle w:val="a3"/>
        <w:spacing w:line="358" w:lineRule="exact"/>
        <w:ind w:left="679"/>
      </w:pPr>
      <w:r>
        <w:t>这个人，他是在提醒我们啊。</w:t>
      </w:r>
    </w:p>
    <w:p w14:paraId="30BE5772" w14:textId="77777777" w:rsidR="00044E89" w:rsidRDefault="00044E89">
      <w:pPr>
        <w:pStyle w:val="a3"/>
        <w:spacing w:before="9"/>
        <w:rPr>
          <w:sz w:val="20"/>
        </w:rPr>
      </w:pPr>
    </w:p>
    <w:p w14:paraId="112D829D" w14:textId="77777777" w:rsidR="00044E89" w:rsidRDefault="00B11AB8">
      <w:pPr>
        <w:pStyle w:val="a3"/>
        <w:spacing w:line="417" w:lineRule="auto"/>
        <w:ind w:left="120" w:right="256" w:firstLine="559"/>
      </w:pPr>
      <w:r>
        <w:rPr>
          <w:spacing w:val="-12"/>
        </w:rPr>
        <w:t>大家就此议论开来，猜着那个写字画画的人，会是谁呢？我们的</w:t>
      </w:r>
      <w:r>
        <w:rPr>
          <w:spacing w:val="-3"/>
        </w:rPr>
        <w:t>一位邻居？社区里的保安？晨练的老人？路过的行人？</w:t>
      </w:r>
    </w:p>
    <w:p w14:paraId="19F87E7B" w14:textId="77777777" w:rsidR="00044E89" w:rsidRDefault="00B11AB8">
      <w:pPr>
        <w:pStyle w:val="a3"/>
        <w:spacing w:line="417" w:lineRule="auto"/>
        <w:ind w:left="120" w:right="257" w:firstLine="559"/>
        <w:jc w:val="both"/>
      </w:pPr>
      <w:r>
        <w:rPr>
          <w:spacing w:val="-12"/>
        </w:rPr>
        <w:t>猜不透。大家恍然明白，是谁其实并不重要，重要的是他的提醒</w:t>
      </w:r>
      <w:r>
        <w:rPr>
          <w:spacing w:val="-13"/>
        </w:rPr>
        <w:t>和问候，是大家的安全啊。一个有经验的老驾驶员，告诉我们雪天开</w:t>
      </w:r>
      <w:r>
        <w:rPr>
          <w:spacing w:val="-3"/>
        </w:rPr>
        <w:t>车的注意事项，大家听了直点头。</w:t>
      </w:r>
    </w:p>
    <w:p w14:paraId="6D18E60F" w14:textId="77777777" w:rsidR="00044E89" w:rsidRDefault="00B11AB8">
      <w:pPr>
        <w:pStyle w:val="a3"/>
        <w:spacing w:line="417" w:lineRule="auto"/>
        <w:ind w:left="120" w:right="258" w:firstLine="559"/>
      </w:pPr>
      <w:r>
        <w:rPr>
          <w:spacing w:val="-10"/>
        </w:rPr>
        <w:t>这是我搬到这个小区以来，第一次感受到大家离得这么近，是大</w:t>
      </w:r>
      <w:r>
        <w:rPr>
          <w:spacing w:val="-3"/>
        </w:rPr>
        <w:t>雪拉近了我们的距离啊。</w:t>
      </w:r>
    </w:p>
    <w:p w14:paraId="6F3EC22F" w14:textId="77777777" w:rsidR="00044E89" w:rsidRDefault="00B11AB8">
      <w:pPr>
        <w:pStyle w:val="a3"/>
        <w:spacing w:line="358" w:lineRule="exact"/>
        <w:ind w:left="679"/>
      </w:pPr>
      <w:r>
        <w:rPr>
          <w:spacing w:val="-18"/>
        </w:rPr>
        <w:t>启动车子，缓慢地驶离小区，赶往单位。车前挡风玻璃上的</w:t>
      </w:r>
      <w:r>
        <w:rPr>
          <w:spacing w:val="-18"/>
        </w:rPr>
        <w:t>“</w:t>
      </w:r>
      <w:r>
        <w:rPr>
          <w:spacing w:val="-18"/>
        </w:rPr>
        <w:t>慢</w:t>
      </w:r>
      <w:r>
        <w:rPr>
          <w:spacing w:val="-18"/>
        </w:rPr>
        <w:t>”</w:t>
      </w:r>
    </w:p>
    <w:p w14:paraId="55AC8547" w14:textId="77777777" w:rsidR="00044E89" w:rsidRDefault="00044E89">
      <w:pPr>
        <w:spacing w:line="358" w:lineRule="exact"/>
        <w:sectPr w:rsidR="00044E89">
          <w:pgSz w:w="11910" w:h="16840"/>
          <w:pgMar w:top="1520" w:right="1540" w:bottom="280" w:left="1680" w:header="720" w:footer="720" w:gutter="0"/>
          <w:cols w:space="720"/>
        </w:sectPr>
      </w:pPr>
    </w:p>
    <w:p w14:paraId="5681C68A" w14:textId="77777777" w:rsidR="00044E89" w:rsidRDefault="00B11AB8">
      <w:pPr>
        <w:pStyle w:val="a3"/>
        <w:spacing w:before="34" w:line="417" w:lineRule="auto"/>
        <w:ind w:left="120" w:right="255"/>
      </w:pPr>
      <w:r>
        <w:rPr>
          <w:spacing w:val="-11"/>
        </w:rPr>
        <w:lastRenderedPageBreak/>
        <w:t>字和积雪，都已经消融，可是，一个陌生人无声的问候，暖暖地，留</w:t>
      </w:r>
      <w:r>
        <w:rPr>
          <w:spacing w:val="-1"/>
        </w:rPr>
        <w:t>在了我的心里。</w:t>
      </w:r>
    </w:p>
    <w:p w14:paraId="4BAA7C7D" w14:textId="77777777" w:rsidR="00044E89" w:rsidRDefault="00B11AB8">
      <w:pPr>
        <w:pStyle w:val="a4"/>
        <w:numPr>
          <w:ilvl w:val="0"/>
          <w:numId w:val="3"/>
        </w:numPr>
        <w:tabs>
          <w:tab w:val="left" w:pos="893"/>
        </w:tabs>
        <w:spacing w:line="358" w:lineRule="exact"/>
        <w:ind w:hanging="214"/>
        <w:rPr>
          <w:sz w:val="28"/>
        </w:rPr>
      </w:pPr>
      <w:r>
        <w:rPr>
          <w:spacing w:val="-3"/>
          <w:sz w:val="28"/>
        </w:rPr>
        <w:t>这篇短文讲了一个什么故事？用自己的话概括。</w:t>
      </w:r>
    </w:p>
    <w:p w14:paraId="6676B7E0" w14:textId="77777777" w:rsidR="00044E89" w:rsidRDefault="00044E89">
      <w:pPr>
        <w:pStyle w:val="a3"/>
        <w:rPr>
          <w:rFonts w:ascii="宋体"/>
          <w:sz w:val="20"/>
        </w:rPr>
      </w:pPr>
    </w:p>
    <w:p w14:paraId="7378FEDD" w14:textId="77777777" w:rsidR="00044E89" w:rsidRDefault="00B11AB8">
      <w:pPr>
        <w:pStyle w:val="a3"/>
        <w:spacing w:before="7"/>
        <w:rPr>
          <w:rFonts w:ascii="宋体"/>
          <w:sz w:val="21"/>
        </w:rPr>
      </w:pPr>
      <w:r>
        <w:pict w14:anchorId="6612755F">
          <v:line id="_x0000_s1029" style="position:absolute;z-index:-251656192;mso-wrap-distance-top:0;mso-wrap-distance-bottom:0;mso-position-horizontal-relative:page;mso-width-relative:page;mso-height-relative:page" from="117.95pt,16.15pt" to="468.15pt,16.15pt" strokeweight=".72pt">
            <w10:wrap type="topAndBottom" anchorx="page"/>
          </v:line>
        </w:pict>
      </w:r>
    </w:p>
    <w:p w14:paraId="03D6531C" w14:textId="77777777" w:rsidR="00044E89" w:rsidRDefault="00044E89">
      <w:pPr>
        <w:pStyle w:val="a3"/>
        <w:spacing w:before="10"/>
        <w:rPr>
          <w:rFonts w:ascii="宋体"/>
          <w:sz w:val="15"/>
        </w:rPr>
      </w:pPr>
    </w:p>
    <w:p w14:paraId="503EFF29" w14:textId="77777777" w:rsidR="00044E89" w:rsidRDefault="00B11AB8">
      <w:pPr>
        <w:pStyle w:val="a4"/>
        <w:numPr>
          <w:ilvl w:val="0"/>
          <w:numId w:val="3"/>
        </w:numPr>
        <w:tabs>
          <w:tab w:val="left" w:pos="905"/>
        </w:tabs>
        <w:spacing w:before="71" w:line="417" w:lineRule="auto"/>
        <w:ind w:left="120" w:right="222" w:firstLine="571"/>
        <w:jc w:val="both"/>
        <w:rPr>
          <w:sz w:val="28"/>
        </w:rPr>
      </w:pPr>
      <w:r>
        <w:rPr>
          <w:spacing w:val="-4"/>
          <w:sz w:val="28"/>
        </w:rPr>
        <w:t>对于车前挡风玻璃上的</w:t>
      </w:r>
      <w:r>
        <w:rPr>
          <w:spacing w:val="-4"/>
          <w:sz w:val="28"/>
        </w:rPr>
        <w:t>‘</w:t>
      </w:r>
      <w:r>
        <w:rPr>
          <w:spacing w:val="-4"/>
          <w:sz w:val="28"/>
        </w:rPr>
        <w:t>慢</w:t>
      </w:r>
      <w:r>
        <w:rPr>
          <w:spacing w:val="-4"/>
          <w:sz w:val="28"/>
        </w:rPr>
        <w:t>’</w:t>
      </w:r>
      <w:r>
        <w:rPr>
          <w:spacing w:val="-4"/>
          <w:sz w:val="28"/>
        </w:rPr>
        <w:t>字和积雪，都已经消融，可是，</w:t>
      </w:r>
      <w:r>
        <w:rPr>
          <w:spacing w:val="-4"/>
          <w:sz w:val="28"/>
        </w:rPr>
        <w:t xml:space="preserve"> </w:t>
      </w:r>
      <w:r>
        <w:rPr>
          <w:spacing w:val="-10"/>
          <w:sz w:val="28"/>
        </w:rPr>
        <w:t>一个陌生人无声的问候，暖暖地，留在了我的心里</w:t>
      </w:r>
      <w:proofErr w:type="gramStart"/>
      <w:r>
        <w:rPr>
          <w:spacing w:val="-10"/>
          <w:sz w:val="28"/>
        </w:rPr>
        <w:t>”</w:t>
      </w:r>
      <w:proofErr w:type="gramEnd"/>
      <w:r>
        <w:rPr>
          <w:spacing w:val="-10"/>
          <w:sz w:val="28"/>
        </w:rPr>
        <w:t>这句话理解正确的</w:t>
      </w:r>
      <w:r>
        <w:rPr>
          <w:spacing w:val="-10"/>
          <w:sz w:val="28"/>
        </w:rPr>
        <w:t xml:space="preserve"> </w:t>
      </w:r>
      <w:r>
        <w:rPr>
          <w:spacing w:val="-10"/>
          <w:sz w:val="28"/>
        </w:rPr>
        <w:t>是</w:t>
      </w:r>
      <w:r>
        <w:rPr>
          <w:spacing w:val="-10"/>
          <w:sz w:val="28"/>
        </w:rPr>
        <w:t xml:space="preserve"> </w:t>
      </w:r>
      <w:r>
        <w:rPr>
          <w:spacing w:val="-10"/>
          <w:sz w:val="28"/>
        </w:rPr>
        <w:t>（</w:t>
      </w:r>
      <w:r>
        <w:rPr>
          <w:spacing w:val="136"/>
          <w:sz w:val="28"/>
        </w:rPr>
        <w:t xml:space="preserve"> </w:t>
      </w:r>
      <w:r>
        <w:rPr>
          <w:spacing w:val="-140"/>
          <w:sz w:val="28"/>
        </w:rPr>
        <w:t>）。</w:t>
      </w:r>
    </w:p>
    <w:p w14:paraId="1BCFA542" w14:textId="77777777" w:rsidR="00044E89" w:rsidRDefault="00B11AB8">
      <w:pPr>
        <w:pStyle w:val="a3"/>
        <w:spacing w:line="417" w:lineRule="auto"/>
        <w:ind w:left="691" w:right="441"/>
        <w:rPr>
          <w:rFonts w:ascii="宋体" w:eastAsia="宋体" w:hAnsi="宋体"/>
        </w:rPr>
      </w:pPr>
      <w:r>
        <w:rPr>
          <w:rFonts w:ascii="Times New Roman" w:eastAsia="Times New Roman" w:hAnsi="Times New Roman"/>
        </w:rPr>
        <w:t>A.</w:t>
      </w:r>
      <w:r>
        <w:rPr>
          <w:rFonts w:ascii="宋体" w:eastAsia="宋体" w:hAnsi="宋体" w:hint="eastAsia"/>
        </w:rPr>
        <w:t>这件事情令“我”和邻居的关系更加亲近，令人难以忘怀。</w:t>
      </w:r>
      <w:r>
        <w:rPr>
          <w:rFonts w:ascii="Times New Roman" w:eastAsia="Times New Roman" w:hAnsi="Times New Roman"/>
        </w:rPr>
        <w:t>B.</w:t>
      </w:r>
      <w:r>
        <w:rPr>
          <w:rFonts w:ascii="宋体" w:eastAsia="宋体" w:hAnsi="宋体" w:hint="eastAsia"/>
        </w:rPr>
        <w:t>这件事情是“我”从来不曾遇到过的，让“我”难以忘怀</w:t>
      </w:r>
    </w:p>
    <w:p w14:paraId="080394E5" w14:textId="77777777" w:rsidR="00044E89" w:rsidRDefault="00B11AB8">
      <w:pPr>
        <w:pStyle w:val="a3"/>
        <w:spacing w:line="417" w:lineRule="auto"/>
        <w:ind w:left="120" w:right="260" w:firstLine="571"/>
        <w:rPr>
          <w:rFonts w:ascii="宋体" w:eastAsia="宋体" w:hAnsi="宋体"/>
        </w:rPr>
      </w:pPr>
      <w:r>
        <w:rPr>
          <w:rFonts w:ascii="Times New Roman" w:eastAsia="Times New Roman" w:hAnsi="Times New Roman"/>
        </w:rPr>
        <w:t>C.</w:t>
      </w:r>
      <w:r>
        <w:rPr>
          <w:rFonts w:ascii="宋体" w:eastAsia="宋体" w:hAnsi="宋体" w:hint="eastAsia"/>
        </w:rPr>
        <w:t>那些写在雪上</w:t>
      </w:r>
      <w:proofErr w:type="gramStart"/>
      <w:r>
        <w:rPr>
          <w:rFonts w:ascii="宋体" w:eastAsia="宋体" w:hAnsi="宋体" w:hint="eastAsia"/>
        </w:rPr>
        <w:t>的字随积雪</w:t>
      </w:r>
      <w:proofErr w:type="gramEnd"/>
      <w:r>
        <w:rPr>
          <w:rFonts w:ascii="宋体" w:eastAsia="宋体" w:hAnsi="宋体" w:hint="eastAsia"/>
        </w:rPr>
        <w:t>消融，但善意提醒传达的关爱却给“我”和其他人留下了深深的感动，永远难以忘怀。</w:t>
      </w:r>
    </w:p>
    <w:p w14:paraId="0C73C659" w14:textId="77777777" w:rsidR="00044E89" w:rsidRDefault="00B11AB8">
      <w:pPr>
        <w:pStyle w:val="a4"/>
        <w:numPr>
          <w:ilvl w:val="0"/>
          <w:numId w:val="3"/>
        </w:numPr>
        <w:tabs>
          <w:tab w:val="left" w:pos="1115"/>
          <w:tab w:val="left" w:pos="7821"/>
        </w:tabs>
        <w:spacing w:line="417" w:lineRule="auto"/>
        <w:ind w:left="120" w:right="253" w:firstLine="571"/>
        <w:rPr>
          <w:sz w:val="28"/>
        </w:rPr>
      </w:pPr>
      <w:r>
        <w:rPr>
          <w:spacing w:val="-3"/>
          <w:sz w:val="28"/>
        </w:rPr>
        <w:t>“</w:t>
      </w:r>
      <w:r>
        <w:rPr>
          <w:sz w:val="28"/>
        </w:rPr>
        <w:t>小区</w:t>
      </w:r>
      <w:r>
        <w:rPr>
          <w:spacing w:val="-3"/>
          <w:sz w:val="28"/>
        </w:rPr>
        <w:t>外</w:t>
      </w:r>
      <w:r>
        <w:rPr>
          <w:spacing w:val="-27"/>
          <w:sz w:val="28"/>
        </w:rPr>
        <w:t>，</w:t>
      </w:r>
      <w:r>
        <w:rPr>
          <w:sz w:val="28"/>
        </w:rPr>
        <w:t>停</w:t>
      </w:r>
      <w:r>
        <w:rPr>
          <w:spacing w:val="-3"/>
          <w:sz w:val="28"/>
        </w:rPr>
        <w:t>在</w:t>
      </w:r>
      <w:r>
        <w:rPr>
          <w:sz w:val="28"/>
        </w:rPr>
        <w:t>室外的</w:t>
      </w:r>
      <w:r>
        <w:rPr>
          <w:spacing w:val="-3"/>
          <w:sz w:val="28"/>
        </w:rPr>
        <w:t>汽</w:t>
      </w:r>
      <w:r>
        <w:rPr>
          <w:sz w:val="28"/>
        </w:rPr>
        <w:t>车上</w:t>
      </w:r>
      <w:r>
        <w:rPr>
          <w:spacing w:val="-27"/>
          <w:sz w:val="28"/>
        </w:rPr>
        <w:t>，</w:t>
      </w:r>
      <w:r>
        <w:rPr>
          <w:spacing w:val="-3"/>
          <w:sz w:val="28"/>
        </w:rPr>
        <w:t>都</w:t>
      </w:r>
      <w:r>
        <w:rPr>
          <w:sz w:val="28"/>
        </w:rPr>
        <w:t>堆积了</w:t>
      </w:r>
      <w:r>
        <w:rPr>
          <w:spacing w:val="-3"/>
          <w:sz w:val="28"/>
        </w:rPr>
        <w:t>厚</w:t>
      </w:r>
      <w:r>
        <w:rPr>
          <w:sz w:val="28"/>
        </w:rPr>
        <w:t>厚的</w:t>
      </w:r>
      <w:r>
        <w:rPr>
          <w:spacing w:val="-3"/>
          <w:sz w:val="28"/>
        </w:rPr>
        <w:t>积雪</w:t>
      </w:r>
      <w:r>
        <w:rPr>
          <w:spacing w:val="-27"/>
          <w:sz w:val="28"/>
        </w:rPr>
        <w:t>，</w:t>
      </w:r>
      <w:r>
        <w:rPr>
          <w:sz w:val="28"/>
        </w:rPr>
        <w:t>就像</w:t>
      </w:r>
      <w:r>
        <w:rPr>
          <w:spacing w:val="-11"/>
          <w:sz w:val="28"/>
        </w:rPr>
        <w:t>覆</w:t>
      </w:r>
      <w:r>
        <w:rPr>
          <w:sz w:val="28"/>
        </w:rPr>
        <w:t>盖着一</w:t>
      </w:r>
      <w:r>
        <w:rPr>
          <w:spacing w:val="-3"/>
          <w:sz w:val="28"/>
        </w:rPr>
        <w:t>床</w:t>
      </w:r>
      <w:r>
        <w:rPr>
          <w:sz w:val="28"/>
        </w:rPr>
        <w:t>厚实</w:t>
      </w:r>
      <w:r>
        <w:rPr>
          <w:spacing w:val="-3"/>
          <w:sz w:val="28"/>
        </w:rPr>
        <w:t>的棉</w:t>
      </w:r>
      <w:r>
        <w:rPr>
          <w:sz w:val="28"/>
        </w:rPr>
        <w:t>絮</w:t>
      </w:r>
      <w:r>
        <w:rPr>
          <w:spacing w:val="-140"/>
          <w:sz w:val="28"/>
        </w:rPr>
        <w:t>。</w:t>
      </w:r>
      <w:r>
        <w:rPr>
          <w:spacing w:val="-3"/>
          <w:sz w:val="28"/>
        </w:rPr>
        <w:t>”</w:t>
      </w:r>
      <w:r>
        <w:rPr>
          <w:sz w:val="28"/>
        </w:rPr>
        <w:t>这句话的作</w:t>
      </w:r>
      <w:r>
        <w:rPr>
          <w:spacing w:val="-3"/>
          <w:sz w:val="28"/>
        </w:rPr>
        <w:t>用</w:t>
      </w:r>
      <w:r>
        <w:rPr>
          <w:sz w:val="28"/>
        </w:rPr>
        <w:t>是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。</w:t>
      </w:r>
    </w:p>
    <w:p w14:paraId="508CFDCD" w14:textId="77777777" w:rsidR="00044E89" w:rsidRDefault="00B11AB8">
      <w:pPr>
        <w:pStyle w:val="a4"/>
        <w:numPr>
          <w:ilvl w:val="0"/>
          <w:numId w:val="3"/>
        </w:numPr>
        <w:tabs>
          <w:tab w:val="left" w:pos="905"/>
        </w:tabs>
        <w:spacing w:line="358" w:lineRule="exact"/>
        <w:ind w:left="904" w:hanging="214"/>
        <w:rPr>
          <w:sz w:val="28"/>
        </w:rPr>
      </w:pPr>
      <w:r>
        <w:rPr>
          <w:spacing w:val="-6"/>
          <w:sz w:val="28"/>
        </w:rPr>
        <w:t>发挥想象补充最后</w:t>
      </w:r>
      <w:proofErr w:type="gramStart"/>
      <w:r>
        <w:rPr>
          <w:spacing w:val="-6"/>
          <w:sz w:val="28"/>
        </w:rPr>
        <w:t>一</w:t>
      </w:r>
      <w:proofErr w:type="gramEnd"/>
      <w:r>
        <w:rPr>
          <w:spacing w:val="-6"/>
          <w:sz w:val="28"/>
        </w:rPr>
        <w:t>自然段</w:t>
      </w:r>
      <w:r>
        <w:rPr>
          <w:spacing w:val="-6"/>
          <w:sz w:val="28"/>
        </w:rPr>
        <w:t>“</w:t>
      </w:r>
      <w:r>
        <w:rPr>
          <w:spacing w:val="-6"/>
          <w:sz w:val="28"/>
        </w:rPr>
        <w:t>我</w:t>
      </w:r>
      <w:r>
        <w:rPr>
          <w:spacing w:val="-6"/>
          <w:sz w:val="28"/>
        </w:rPr>
        <w:t>”</w:t>
      </w:r>
      <w:r>
        <w:rPr>
          <w:spacing w:val="-6"/>
          <w:sz w:val="28"/>
        </w:rPr>
        <w:t>的心理活动，不少于</w:t>
      </w:r>
      <w:r>
        <w:rPr>
          <w:spacing w:val="-6"/>
          <w:sz w:val="28"/>
        </w:rPr>
        <w:t xml:space="preserve"> </w:t>
      </w:r>
      <w:r>
        <w:rPr>
          <w:rFonts w:ascii="Times New Roman" w:eastAsia="Times New Roman" w:hAnsi="Times New Roman"/>
          <w:sz w:val="28"/>
        </w:rPr>
        <w:t>30</w:t>
      </w:r>
      <w:r>
        <w:rPr>
          <w:rFonts w:ascii="Times New Roman" w:eastAsia="Times New Roman" w:hAnsi="Times New Roman"/>
          <w:spacing w:val="9"/>
          <w:sz w:val="28"/>
        </w:rPr>
        <w:t xml:space="preserve"> </w:t>
      </w:r>
      <w:r>
        <w:rPr>
          <w:sz w:val="28"/>
        </w:rPr>
        <w:t>字</w:t>
      </w:r>
    </w:p>
    <w:p w14:paraId="4BF18786" w14:textId="77777777" w:rsidR="00044E89" w:rsidRDefault="00044E89">
      <w:pPr>
        <w:pStyle w:val="a3"/>
        <w:rPr>
          <w:rFonts w:ascii="宋体"/>
          <w:sz w:val="20"/>
        </w:rPr>
      </w:pPr>
    </w:p>
    <w:p w14:paraId="0BE908A8" w14:textId="77777777" w:rsidR="00044E89" w:rsidRDefault="00B11AB8">
      <w:pPr>
        <w:pStyle w:val="a3"/>
        <w:spacing w:before="12"/>
        <w:rPr>
          <w:rFonts w:ascii="宋体"/>
          <w:sz w:val="22"/>
        </w:rPr>
      </w:pPr>
      <w:r>
        <w:pict w14:anchorId="6D2DA609">
          <v:line id="_x0000_s1030" style="position:absolute;z-index:-251655168;mso-wrap-distance-top:0;mso-wrap-distance-bottom:0;mso-position-horizontal-relative:page;mso-width-relative:page;mso-height-relative:page" from="90pt,16.95pt" to="468.05pt,16.95pt" strokeweight=".19811mm">
            <w10:wrap type="topAndBottom" anchorx="page"/>
          </v:line>
        </w:pict>
      </w:r>
    </w:p>
    <w:p w14:paraId="05FDDADE" w14:textId="77777777" w:rsidR="00044E89" w:rsidRDefault="00044E89">
      <w:pPr>
        <w:pStyle w:val="a3"/>
        <w:spacing w:before="5"/>
        <w:rPr>
          <w:rFonts w:ascii="宋体"/>
          <w:sz w:val="15"/>
        </w:rPr>
      </w:pPr>
    </w:p>
    <w:p w14:paraId="76C23536" w14:textId="77777777" w:rsidR="00044E89" w:rsidRDefault="00B11AB8">
      <w:pPr>
        <w:pStyle w:val="a3"/>
        <w:spacing w:before="61"/>
        <w:ind w:left="679"/>
        <w:rPr>
          <w:rFonts w:ascii="宋体" w:eastAsia="宋体"/>
        </w:rPr>
      </w:pPr>
      <w:r>
        <w:rPr>
          <w:rFonts w:ascii="宋体" w:eastAsia="宋体" w:hint="eastAsia"/>
        </w:rPr>
        <w:t>答案：</w:t>
      </w:r>
    </w:p>
    <w:p w14:paraId="13804C29" w14:textId="77777777" w:rsidR="00044E89" w:rsidRDefault="00044E89">
      <w:pPr>
        <w:pStyle w:val="a3"/>
        <w:spacing w:before="9"/>
        <w:rPr>
          <w:rFonts w:ascii="宋体"/>
          <w:sz w:val="20"/>
        </w:rPr>
      </w:pPr>
    </w:p>
    <w:p w14:paraId="3BF677F8" w14:textId="77777777" w:rsidR="00044E89" w:rsidRDefault="00B11AB8">
      <w:pPr>
        <w:pStyle w:val="a3"/>
        <w:spacing w:line="417" w:lineRule="auto"/>
        <w:ind w:left="120" w:right="209"/>
        <w:rPr>
          <w:rFonts w:ascii="宋体" w:eastAsia="宋体"/>
        </w:rPr>
      </w:pPr>
      <w:r>
        <w:rPr>
          <w:rFonts w:ascii="Times New Roman" w:eastAsia="Times New Roman"/>
        </w:rPr>
        <w:t>1.</w:t>
      </w:r>
      <w:r>
        <w:rPr>
          <w:rFonts w:ascii="宋体" w:eastAsia="宋体" w:hint="eastAsia"/>
        </w:rPr>
        <w:t>一个雪天，不知名的人在每辆车上提醒和问候大家注意安全，温暖了人们的心。</w:t>
      </w:r>
    </w:p>
    <w:p w14:paraId="79652BF9" w14:textId="77777777" w:rsidR="00044E89" w:rsidRDefault="00B11AB8">
      <w:pPr>
        <w:pStyle w:val="a3"/>
        <w:spacing w:before="14"/>
        <w:ind w:left="120"/>
        <w:rPr>
          <w:rFonts w:ascii="Times New Roman"/>
        </w:rPr>
      </w:pPr>
      <w:r>
        <w:rPr>
          <w:rFonts w:ascii="Times New Roman"/>
        </w:rPr>
        <w:t>2.C</w:t>
      </w:r>
    </w:p>
    <w:p w14:paraId="3954E937" w14:textId="77777777" w:rsidR="00044E89" w:rsidRDefault="00044E89">
      <w:pPr>
        <w:pStyle w:val="a3"/>
        <w:spacing w:before="1"/>
        <w:rPr>
          <w:rFonts w:ascii="Times New Roman"/>
          <w:sz w:val="25"/>
        </w:rPr>
      </w:pPr>
    </w:p>
    <w:p w14:paraId="0983C344" w14:textId="77777777" w:rsidR="00044E89" w:rsidRDefault="00B11AB8">
      <w:pPr>
        <w:pStyle w:val="a4"/>
        <w:numPr>
          <w:ilvl w:val="0"/>
          <w:numId w:val="4"/>
        </w:numPr>
        <w:tabs>
          <w:tab w:val="left" w:pos="334"/>
        </w:tabs>
        <w:ind w:hanging="214"/>
        <w:rPr>
          <w:sz w:val="28"/>
        </w:rPr>
      </w:pPr>
      <w:r>
        <w:rPr>
          <w:spacing w:val="-3"/>
          <w:sz w:val="28"/>
        </w:rPr>
        <w:t>说明雪大的环境，为后面的故事做铺垫</w:t>
      </w:r>
    </w:p>
    <w:p w14:paraId="1EE6CAD7" w14:textId="77777777" w:rsidR="00044E89" w:rsidRDefault="00B11AB8">
      <w:pPr>
        <w:pStyle w:val="a4"/>
        <w:numPr>
          <w:ilvl w:val="0"/>
          <w:numId w:val="4"/>
        </w:numPr>
        <w:tabs>
          <w:tab w:val="left" w:pos="334"/>
        </w:tabs>
        <w:spacing w:before="265" w:line="417" w:lineRule="auto"/>
        <w:ind w:left="120" w:right="256" w:firstLine="0"/>
        <w:rPr>
          <w:sz w:val="28"/>
        </w:rPr>
      </w:pPr>
      <w:r>
        <w:rPr>
          <w:spacing w:val="-6"/>
          <w:sz w:val="28"/>
        </w:rPr>
        <w:t>我们的生活是如此美好，我们的社会是如此的和谐。我一定要珍惜</w:t>
      </w:r>
      <w:r>
        <w:rPr>
          <w:spacing w:val="-3"/>
          <w:sz w:val="28"/>
        </w:rPr>
        <w:t>这周围美好的一切啊！</w:t>
      </w:r>
    </w:p>
    <w:sectPr w:rsidR="00044E89">
      <w:pgSz w:w="11910" w:h="16840"/>
      <w:pgMar w:top="1520" w:right="1540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BF205925"/>
    <w:multiLevelType w:val="multilevel"/>
    <w:tmpl w:val="BF205925"/>
    <w:lvl w:ilvl="0">
      <w:start w:val="3"/>
      <w:numFmt w:val="decimal"/>
      <w:lvlText w:val="%1."/>
      <w:lvlJc w:val="left"/>
      <w:pPr>
        <w:ind w:left="333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174" w:hanging="21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009" w:hanging="21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43" w:hanging="21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678" w:hanging="21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513" w:hanging="21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347" w:hanging="21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182" w:hanging="21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017" w:hanging="213"/>
      </w:pPr>
      <w:rPr>
        <w:rFonts w:hint="default"/>
        <w:lang w:val="zh-CN" w:eastAsia="zh-CN" w:bidi="zh-CN"/>
      </w:rPr>
    </w:lvl>
  </w:abstractNum>
  <w:abstractNum w:abstractNumId="1" w15:restartNumberingAfterBreak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62" w:hanging="283"/>
        <w:jc w:val="left"/>
      </w:pPr>
      <w:rPr>
        <w:rFonts w:ascii="宋体" w:eastAsia="宋体" w:hAnsi="宋体" w:cs="宋体" w:hint="default"/>
        <w:spacing w:val="-2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732" w:hanging="28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05" w:hanging="28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77" w:hanging="28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50" w:hanging="28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23" w:hanging="28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95" w:hanging="28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68" w:hanging="28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41" w:hanging="283"/>
      </w:pPr>
      <w:rPr>
        <w:rFonts w:hint="default"/>
        <w:lang w:val="zh-CN" w:eastAsia="zh-CN" w:bidi="zh-CN"/>
      </w:rPr>
    </w:lvl>
  </w:abstractNum>
  <w:abstractNum w:abstractNumId="2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1039" w:hanging="360"/>
        <w:jc w:val="left"/>
      </w:pPr>
      <w:rPr>
        <w:rFonts w:ascii="宋体" w:eastAsia="宋体" w:hAnsi="宋体" w:cs="宋体" w:hint="default"/>
        <w:spacing w:val="0"/>
        <w:w w:val="100"/>
        <w:sz w:val="28"/>
        <w:szCs w:val="28"/>
        <w:lang w:val="zh-CN" w:eastAsia="zh-CN" w:bidi="zh-CN"/>
      </w:rPr>
    </w:lvl>
    <w:lvl w:ilvl="1">
      <w:numFmt w:val="bullet"/>
      <w:lvlText w:val="•"/>
      <w:lvlJc w:val="left"/>
      <w:pPr>
        <w:ind w:left="1804" w:hanging="360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569" w:hanging="360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333" w:hanging="360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98" w:hanging="360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863" w:hanging="360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627" w:hanging="360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92" w:hanging="360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57" w:hanging="360"/>
      </w:pPr>
      <w:rPr>
        <w:rFonts w:hint="default"/>
        <w:lang w:val="zh-CN" w:eastAsia="zh-CN" w:bidi="zh-CN"/>
      </w:rPr>
    </w:lvl>
  </w:abstractNum>
  <w:abstractNum w:abstractNumId="3" w15:restartNumberingAfterBreak="0">
    <w:nsid w:val="59ADCABA"/>
    <w:multiLevelType w:val="multilevel"/>
    <w:tmpl w:val="59ADCABA"/>
    <w:lvl w:ilvl="0">
      <w:start w:val="1"/>
      <w:numFmt w:val="decimal"/>
      <w:lvlText w:val="%1."/>
      <w:lvlJc w:val="left"/>
      <w:pPr>
        <w:ind w:left="892" w:hanging="21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6"/>
        <w:szCs w:val="26"/>
        <w:lang w:val="zh-CN" w:eastAsia="zh-CN" w:bidi="zh-CN"/>
      </w:rPr>
    </w:lvl>
    <w:lvl w:ilvl="1">
      <w:numFmt w:val="bullet"/>
      <w:lvlText w:val="•"/>
      <w:lvlJc w:val="left"/>
      <w:pPr>
        <w:ind w:left="1678" w:hanging="21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457" w:hanging="21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235" w:hanging="21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014" w:hanging="21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93" w:hanging="21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1" w:hanging="21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350" w:hanging="21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129" w:hanging="213"/>
      </w:pPr>
      <w:rPr>
        <w:rFonts w:hint="default"/>
        <w:lang w:val="zh-CN" w:eastAsia="zh-CN" w:bidi="zh-C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4E89"/>
    <w:rsid w:val="00044E89"/>
    <w:rsid w:val="00B11AB8"/>
    <w:rsid w:val="2236767A"/>
    <w:rsid w:val="2A814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  <w14:docId w14:val="536CE742"/>
  <w15:docId w15:val="{D4481451-1619-43C7-9702-879E939C3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楷体" w:eastAsia="楷体" w:hAnsi="楷体" w:cs="楷体"/>
      <w:sz w:val="22"/>
      <w:szCs w:val="22"/>
      <w:lang w:val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962" w:hanging="284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/>
    <customShpInfo spid="_x0000_s1028"/>
    <customShpInfo spid="_x0000_s1027"/>
    <customShpInfo spid="_x0000_s1029"/>
    <customShpInfo spid="_x0000_s103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AAAAA</dc:creator>
  <cp:lastModifiedBy>dong min</cp:lastModifiedBy>
  <cp:revision>2</cp:revision>
  <dcterms:created xsi:type="dcterms:W3CDTF">2019-11-02T08:31:00Z</dcterms:created>
  <dcterms:modified xsi:type="dcterms:W3CDTF">2020-06-28T09:29:00Z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