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w w:val="88"/>
          <w:kern w:val="0"/>
          <w:sz w:val="40"/>
          <w:szCs w:val="40"/>
          <w:lang w:val="en-US" w:eastAsia="zh-CN" w:bidi="ar-SA"/>
        </w:rPr>
        <w:pict>
          <v:shape id="_x0000_s1025" o:spid="_x0000_s1025" o:spt="75" type="#_x0000_t75" style="position:absolute;left:0pt;margin-left:879pt;margin-top:868pt;height:26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w w:val="88"/>
          <w:kern w:val="0"/>
          <w:sz w:val="40"/>
          <w:szCs w:val="40"/>
          <w:lang w:val="en-US" w:eastAsia="zh-CN" w:bidi="ar-SA"/>
        </w:rPr>
        <w:t>麻城市2019-2020学年度第一学期期末教学质量检查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outlineLvl w:val="9"/>
        <w:rPr>
          <w:rFonts w:hint="eastAsia" w:ascii="方正黑体简体" w:hAnsi="方正黑体简体" w:eastAsia="方正黑体简体" w:cs="方正黑体简体"/>
          <w:color w:val="000000" w:themeColor="text1"/>
          <w:kern w:val="0"/>
          <w:sz w:val="52"/>
          <w:szCs w:val="52"/>
          <w:lang w:val="en-US" w:eastAsia="zh-CN" w:bidi="ar-SA"/>
        </w:rPr>
      </w:pPr>
      <w:r>
        <w:rPr>
          <w:rFonts w:hint="eastAsia" w:ascii="方正黑体简体" w:hAnsi="方正黑体简体" w:eastAsia="方正黑体简体" w:cs="方正黑体简体"/>
          <w:color w:val="000000" w:themeColor="text1"/>
          <w:kern w:val="0"/>
          <w:sz w:val="52"/>
          <w:szCs w:val="52"/>
          <w:lang w:val="en-US" w:eastAsia="zh-CN" w:bidi="ar-SA"/>
        </w:rPr>
        <w:t>九年级数学试卷</w:t>
      </w:r>
    </w:p>
    <w:p>
      <w:pPr>
        <w:spacing w:line="240" w:lineRule="auto"/>
        <w:jc w:val="center"/>
        <w:rPr>
          <w:rFonts w:hint="eastAsia"/>
        </w:rPr>
      </w:pPr>
    </w:p>
    <w:p>
      <w:pPr>
        <w:spacing w:line="240" w:lineRule="auto"/>
        <w:jc w:val="center"/>
      </w:pPr>
      <w:r>
        <w:rPr>
          <w:rFonts w:hint="eastAsia"/>
        </w:rPr>
        <w:t>考试时间  120分钟           满分120分</w:t>
      </w:r>
    </w:p>
    <w:p>
      <w:pPr>
        <w:spacing w:line="240" w:lineRule="auto"/>
        <w:rPr>
          <w:rFonts w:hint="eastAsia" w:asciiTheme="majorEastAsia" w:hAnsiTheme="majorEastAsia" w:eastAsiaTheme="majorEastAsia"/>
          <w:b/>
          <w:bCs/>
          <w:lang w:eastAsia="zh-CN"/>
        </w:rPr>
      </w:pPr>
      <w:r>
        <w:rPr>
          <w:rFonts w:asciiTheme="majorEastAsia" w:hAnsiTheme="majorEastAsia" w:eastAsiaTheme="majorEastAsia"/>
          <w:b/>
          <w:bCs/>
        </w:rPr>
        <w:t>一、选择题（下列各题的备选答案中</w:t>
      </w:r>
      <w:r>
        <w:rPr>
          <w:rFonts w:hint="eastAsia" w:asciiTheme="majorEastAsia" w:hAnsiTheme="majorEastAsia" w:eastAsiaTheme="majorEastAsia"/>
          <w:b/>
          <w:bCs/>
        </w:rPr>
        <w:t>，</w:t>
      </w:r>
      <w:r>
        <w:rPr>
          <w:rFonts w:asciiTheme="majorEastAsia" w:hAnsiTheme="majorEastAsia" w:eastAsiaTheme="majorEastAsia"/>
          <w:b/>
          <w:bCs/>
        </w:rPr>
        <w:t>有且只有一个答案是正确的</w:t>
      </w:r>
      <w:r>
        <w:rPr>
          <w:rFonts w:hint="eastAsia" w:asciiTheme="majorEastAsia" w:hAnsiTheme="majorEastAsia" w:eastAsiaTheme="majorEastAsia"/>
          <w:b/>
          <w:bCs/>
        </w:rPr>
        <w:t>，每小题3分，</w:t>
      </w:r>
      <w:r>
        <w:rPr>
          <w:rFonts w:asciiTheme="majorEastAsia" w:hAnsiTheme="majorEastAsia" w:eastAsiaTheme="majorEastAsia"/>
          <w:b/>
          <w:bCs/>
        </w:rPr>
        <w:t>共</w:t>
      </w:r>
      <w:r>
        <w:rPr>
          <w:rFonts w:hint="eastAsia" w:asciiTheme="majorEastAsia" w:hAnsiTheme="majorEastAsia" w:eastAsiaTheme="majorEastAsia"/>
          <w:b/>
          <w:bCs/>
        </w:rPr>
        <w:t>2</w:t>
      </w:r>
      <w:r>
        <w:rPr>
          <w:rFonts w:asciiTheme="majorEastAsia" w:hAnsiTheme="majorEastAsia" w:eastAsiaTheme="majorEastAsia"/>
          <w:b/>
          <w:bCs/>
        </w:rPr>
        <w:t>4分）</w:t>
      </w:r>
      <w:r>
        <w:rPr>
          <w:rFonts w:hint="eastAsia" w:asciiTheme="majorEastAsia" w:hAnsiTheme="majorEastAsia" w:eastAsiaTheme="majorEastAsia"/>
          <w:b/>
          <w:bCs/>
          <w:color w:val="FFFFFF"/>
          <w:sz w:val="4"/>
          <w:lang w:eastAsia="zh-CN"/>
        </w:rPr>
        <w:t>[来源:Zxxk.Com]</w:t>
      </w:r>
    </w:p>
    <w:p>
      <w:pPr>
        <w:pStyle w:val="194"/>
        <w:spacing w:line="240" w:lineRule="auto"/>
        <w:ind w:left="514" w:hanging="233"/>
      </w:pPr>
      <w:r>
        <w:t xml:space="preserve"> </w:t>
      </w:r>
      <w:r>
        <w:rPr>
          <w:rFonts w:hint="eastAsia"/>
        </w:rPr>
        <w:t>1</w:t>
      </w:r>
      <w:r>
        <w:t xml:space="preserve">. 下列图形中，是中心对称图形，但不是轴对称图形的是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97"/>
        <w:spacing w:line="240" w:lineRule="auto"/>
      </w:pPr>
      <w:r>
        <w:tab/>
      </w:r>
      <w:r>
        <w:t xml:space="preserve">A. </w:t>
      </w:r>
      <w:r>
        <w:rPr>
          <w:position w:val="-50"/>
        </w:rPr>
        <w:drawing>
          <wp:inline distT="0" distB="0" distL="0" distR="0">
            <wp:extent cx="762000" cy="762000"/>
            <wp:effectExtent l="0" t="0" r="0" b="0"/>
            <wp:docPr id="24" name="Picture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</w:t>
      </w:r>
      <w:r>
        <w:t xml:space="preserve">B. </w:t>
      </w:r>
      <w:r>
        <w:rPr>
          <w:position w:val="-50"/>
        </w:rPr>
        <w:drawing>
          <wp:inline distT="0" distB="0" distL="0" distR="0">
            <wp:extent cx="762000" cy="762000"/>
            <wp:effectExtent l="0" t="0" r="0" b="0"/>
            <wp:docPr id="25" name="Picture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t xml:space="preserve">C. </w:t>
      </w:r>
      <w:r>
        <w:rPr>
          <w:position w:val="-48"/>
        </w:rPr>
        <w:drawing>
          <wp:inline distT="0" distB="0" distL="0" distR="0">
            <wp:extent cx="762000" cy="737870"/>
            <wp:effectExtent l="0" t="0" r="0" b="0"/>
            <wp:docPr id="26" name="Picture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38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t xml:space="preserve">D. </w:t>
      </w:r>
      <w:r>
        <w:rPr>
          <w:position w:val="-50"/>
        </w:rPr>
        <w:drawing>
          <wp:inline distT="0" distB="0" distL="0" distR="0">
            <wp:extent cx="762000" cy="762000"/>
            <wp:effectExtent l="0" t="0" r="0" b="0"/>
            <wp:docPr id="27" name="Picture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2"/>
        <w:spacing w:line="240" w:lineRule="auto"/>
      </w:pPr>
    </w:p>
    <w:p>
      <w:pPr>
        <w:pStyle w:val="194"/>
        <w:spacing w:line="240" w:lineRule="auto"/>
        <w:ind w:left="514" w:hanging="233"/>
      </w:pPr>
      <w:r>
        <w:rPr>
          <w:rFonts w:hint="eastAsia"/>
        </w:rPr>
        <w:t>2</w:t>
      </w:r>
      <w:r>
        <w:t xml:space="preserve">. 从标号分别为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 xml:space="preserve"> 的 </w:t>
      </w:r>
      <m:oMath>
        <m:r>
          <w:rPr>
            <w:rFonts w:ascii="Cambria Math" w:hAnsi="Cambria Math"/>
          </w:rPr>
          <m:t>5</m:t>
        </m:r>
      </m:oMath>
      <w:r>
        <w:t xml:space="preserve"> 张卡片中，随机抽取 </w:t>
      </w:r>
      <m:oMath>
        <m:r>
          <w:rPr>
            <w:rFonts w:ascii="Cambria Math" w:hAnsi="Cambria Math"/>
          </w:rPr>
          <m:t>1</m:t>
        </m:r>
      </m:oMath>
      <w:r>
        <w:t xml:space="preserve"> 张．下列事件中，必然事件是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96"/>
        <w:spacing w:line="240" w:lineRule="auto"/>
      </w:pPr>
      <w:r>
        <w:tab/>
      </w:r>
      <w:r>
        <w:t xml:space="preserve">A. 标号小于 </w:t>
      </w:r>
      <m:oMath>
        <m:r>
          <w:rPr>
            <w:rFonts w:ascii="Cambria Math" w:hAnsi="Cambria Math"/>
          </w:rPr>
          <m:t>6</m:t>
        </m:r>
      </m:oMath>
      <w:r>
        <w:tab/>
      </w:r>
      <w:r>
        <w:t xml:space="preserve">B. 标号大于 </w:t>
      </w:r>
      <m:oMath>
        <m:r>
          <w:rPr>
            <w:rFonts w:ascii="Cambria Math" w:hAnsi="Cambria Math"/>
          </w:rPr>
          <m:t>6</m:t>
        </m:r>
      </m:oMath>
      <w:r>
        <w:tab/>
      </w:r>
      <w:r>
        <w:t>C. 标号是奇数</w:t>
      </w:r>
      <w:r>
        <w:tab/>
      </w:r>
      <w:r>
        <w:t xml:space="preserve">D. 标号是 </w:t>
      </w:r>
      <m:oMath>
        <m:r>
          <w:rPr>
            <w:rFonts w:ascii="Cambria Math" w:hAnsi="Cambria Math"/>
          </w:rPr>
          <m:t>3</m:t>
        </m:r>
      </m:oMath>
    </w:p>
    <w:p>
      <w:pPr>
        <w:pStyle w:val="194"/>
        <w:spacing w:line="240" w:lineRule="auto"/>
        <w:ind w:left="514" w:hanging="233"/>
      </w:pPr>
      <w:r>
        <w:t xml:space="preserve">  </w:t>
      </w:r>
      <w:r>
        <w:rPr>
          <w:rFonts w:hint="eastAsia"/>
        </w:rPr>
        <w:t>3</w:t>
      </w:r>
      <w:r>
        <w:t xml:space="preserve">. 如果反比例函数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m+1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在各自象限内，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的增大而减小，那么 </w:t>
      </w:r>
      <m:oMath>
        <m:r>
          <w:rPr>
            <w:rFonts w:ascii="Cambria Math" w:hAnsi="Cambria Math"/>
          </w:rPr>
          <m:t>m</m:t>
        </m:r>
      </m:oMath>
      <w:r>
        <w:t xml:space="preserve"> 的取值范围是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96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m&lt;0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m&gt;0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m&lt;-1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m&gt;-1</m:t>
        </m:r>
      </m:oMath>
    </w:p>
    <w:p>
      <w:pPr>
        <w:pStyle w:val="194"/>
        <w:spacing w:line="240" w:lineRule="auto"/>
        <w:ind w:left="514" w:hanging="233"/>
      </w:pPr>
      <w:r>
        <w:rPr>
          <w:rFonts w:hint="eastAsia"/>
        </w:rPr>
        <w:t>4</w:t>
      </w:r>
      <w:r>
        <w:t xml:space="preserve">. 如图，在边长为 </w:t>
      </w:r>
      <m:oMath>
        <m:r>
          <w:rPr>
            <w:rFonts w:ascii="Cambria Math" w:hAnsi="Cambria Math"/>
          </w:rPr>
          <m:t>4</m:t>
        </m:r>
      </m:oMath>
      <w:r>
        <w:t xml:space="preserve"> 的正方形 </w:t>
      </w:r>
      <m:oMath>
        <m:r>
          <w:rPr>
            <w:rFonts w:ascii="Cambria Math" w:hAnsi="Cambria Math"/>
          </w:rPr>
          <m:t>ABCD</m:t>
        </m:r>
      </m:oMath>
      <w:r>
        <w:t xml:space="preserve"> 中，以点 </w:t>
      </w:r>
      <m:oMath>
        <m:r>
          <w:rPr>
            <w:rFonts w:ascii="Cambria Math" w:hAnsi="Cambria Math"/>
          </w:rPr>
          <m:t>B</m:t>
        </m:r>
      </m:oMath>
      <w:r>
        <w:t xml:space="preserve"> 为圆心，</w:t>
      </w:r>
      <m:oMath>
        <m:r>
          <w:rPr>
            <w:rFonts w:ascii="Cambria Math" w:hAnsi="Cambria Math"/>
          </w:rPr>
          <m:t>AB</m:t>
        </m:r>
      </m:oMath>
      <w:r>
        <w:t xml:space="preserve"> 为半径画弧，交对角线 </w:t>
      </w:r>
      <m:oMath>
        <m:r>
          <w:rPr>
            <w:rFonts w:ascii="Cambria Math" w:hAnsi="Cambria Math"/>
          </w:rPr>
          <m:t>BD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 xml:space="preserve">，则图中阴影部分的面积是（结果保留 </w:t>
      </w:r>
      <m:oMath>
        <m:r>
          <m:rPr>
            <m:sty m:val="p"/>
          </m:rPr>
          <w:rPr>
            <w:rFonts w:ascii="Cambria Math" w:hAnsi="Cambria Math"/>
          </w:rPr>
          <m:t>π</m:t>
        </m:r>
      </m:oMath>
      <w:r>
        <w:t>）</w:t>
      </w:r>
      <m:oMath>
        <m:r>
          <w:rPr>
            <w:rFonts w:ascii="Cambria Math" w:hAnsi="Cambria Math"/>
          </w:rPr>
          <m:t>(  )</m:t>
        </m:r>
      </m:oMath>
      <w:r>
        <w:t xml:space="preserve"> </w:t>
      </w:r>
    </w:p>
    <w:p>
      <w:pPr>
        <w:pStyle w:val="196"/>
        <w:spacing w:line="240" w:lineRule="auto"/>
      </w:pPr>
      <w:r>
        <w:rPr>
          <w:position w:val="-9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3157220</wp:posOffset>
            </wp:positionH>
            <wp:positionV relativeFrom="paragraph">
              <wp:posOffset>285115</wp:posOffset>
            </wp:positionV>
            <wp:extent cx="1209675" cy="1076325"/>
            <wp:effectExtent l="0" t="0" r="0" b="0"/>
            <wp:wrapTight wrapText="bothSides">
              <wp:wrapPolygon>
                <wp:start x="0" y="0"/>
                <wp:lineTo x="0" y="21409"/>
                <wp:lineTo x="21430" y="21409"/>
                <wp:lineTo x="21430" y="0"/>
                <wp:lineTo x="0" y="0"/>
              </wp:wrapPolygon>
            </wp:wrapTight>
            <wp:docPr id="5" name="Picture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 t="9489" r="7638" b="802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763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position w:val="-66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661670</wp:posOffset>
            </wp:positionH>
            <wp:positionV relativeFrom="paragraph">
              <wp:posOffset>285115</wp:posOffset>
            </wp:positionV>
            <wp:extent cx="1038225" cy="971550"/>
            <wp:effectExtent l="0" t="0" r="0" b="0"/>
            <wp:wrapTight wrapText="bothSides">
              <wp:wrapPolygon>
                <wp:start x="0" y="0"/>
                <wp:lineTo x="0" y="21176"/>
                <wp:lineTo x="21402" y="21176"/>
                <wp:lineTo x="21402" y="0"/>
                <wp:lineTo x="0" y="0"/>
              </wp:wrapPolygon>
            </wp:wrapTight>
            <wp:docPr id="6" name="Picture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 xml:space="preserve">A. </w:t>
      </w:r>
      <m:oMath>
        <m:r>
          <w:rPr>
            <w:rFonts w:ascii="Cambria Math" w:hAnsi="Cambria Math"/>
          </w:rPr>
          <m:t>8-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16-2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8-2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8-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π</m:t>
        </m:r>
      </m:oMath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4"/>
        <w:spacing w:line="240" w:lineRule="auto"/>
        <w:ind w:left="514" w:hanging="233"/>
        <w:rPr>
          <w:rFonts w:hint="eastAsia"/>
        </w:rPr>
      </w:pPr>
    </w:p>
    <w:p>
      <w:pPr>
        <w:pStyle w:val="194"/>
        <w:spacing w:line="240" w:lineRule="auto"/>
        <w:ind w:left="0" w:leftChars="0" w:firstLine="0" w:firstLineChars="0"/>
        <w:rPr>
          <w:rFonts w:hint="eastAsia"/>
        </w:rPr>
      </w:pPr>
    </w:p>
    <w:p>
      <w:pPr>
        <w:pStyle w:val="194"/>
        <w:spacing w:line="240" w:lineRule="auto"/>
        <w:ind w:left="514" w:hanging="233"/>
        <w:rPr>
          <w:rFonts w:hint="eastAsia"/>
        </w:rPr>
      </w:pPr>
      <w:r>
        <w:rPr>
          <w:rFonts w:hint="eastAsia"/>
        </w:rPr>
        <w:pict>
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61.95pt;margin-top:1.3pt;height:21pt;width:60.3pt;z-index:251670528;mso-width-relative:margin;mso-height-relative:margin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第5题图</w:t>
                  </w:r>
                </w:p>
              </w:txbxContent>
            </v:textbox>
          </v:shape>
        </w:pict>
      </w:r>
      <w:r>
        <w:pict>
          <v:shape id="_x0000_s1027" o:spid="_x0000_s1027" o:spt="202" alt="学科网(www.zxxk.com)--教育资源门户，提供试卷、教案、课件、论文、素材及各类教学资源下载，还有大量而丰富的教学相关资讯！" type="#_x0000_t202" style="position:absolute;left:0pt;margin-left:60.5pt;margin-top:1.3pt;height:21pt;width:60.3pt;z-index:251669504;mso-width-relative:margin;mso-height-relative:margin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第4题图</w:t>
                  </w:r>
                </w:p>
              </w:txbxContent>
            </v:textbox>
          </v:shape>
        </w:pict>
      </w:r>
    </w:p>
    <w:p>
      <w:pPr>
        <w:spacing w:line="240" w:lineRule="auto"/>
        <w:rPr>
          <w:rFonts w:hint="eastAsia"/>
        </w:rPr>
      </w:pPr>
    </w:p>
    <w:p>
      <w:pPr>
        <w:pStyle w:val="194"/>
        <w:spacing w:line="240" w:lineRule="auto"/>
        <w:ind w:left="514" w:hanging="233"/>
        <w:rPr>
          <w:rFonts w:hint="eastAsia"/>
        </w:rPr>
      </w:pPr>
      <w:r>
        <w:rPr>
          <w:rFonts w:hint="eastAsia"/>
        </w:rPr>
        <w:t>5</w:t>
      </w:r>
      <w:r>
        <w:t xml:space="preserve">. 如图，正方形 </w:t>
      </w:r>
      <m:oMath>
        <m:r>
          <w:rPr>
            <w:rFonts w:ascii="Cambria Math" w:hAnsi="Cambria Math"/>
          </w:rPr>
          <m:t>OABC</m:t>
        </m:r>
      </m:oMath>
      <w:r>
        <w:t xml:space="preserve"> 的两边 </w:t>
      </w:r>
      <m:oMath>
        <m:r>
          <w:rPr>
            <w:rFonts w:ascii="Cambria Math" w:hAnsi="Cambria Math"/>
          </w:rPr>
          <m:t>OA</m:t>
        </m:r>
      </m:oMath>
      <w:r>
        <w:t xml:space="preserve"> 、 </w:t>
      </w:r>
      <m:oMath>
        <m:r>
          <w:rPr>
            <w:rFonts w:ascii="Cambria Math" w:hAnsi="Cambria Math"/>
          </w:rPr>
          <m:t>OC</m:t>
        </m:r>
      </m:oMath>
      <w:r>
        <w:t xml:space="preserve"> 分别在 </w:t>
      </w:r>
      <m:oMath>
        <m:r>
          <w:rPr>
            <w:rFonts w:ascii="Cambria Math" w:hAnsi="Cambria Math"/>
          </w:rPr>
          <m:t>x</m:t>
        </m:r>
      </m:oMath>
      <w:r>
        <w:t xml:space="preserve"> 轴、 </w:t>
      </w:r>
      <m:oMath>
        <m:r>
          <w:rPr>
            <w:rFonts w:ascii="Cambria Math" w:hAnsi="Cambria Math"/>
          </w:rPr>
          <m:t>y</m:t>
        </m:r>
      </m:oMath>
      <w:r>
        <w:t xml:space="preserve"> 轴上，点 </w:t>
      </w: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5,3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在边 </w:t>
      </w:r>
      <m:oMath>
        <m:r>
          <w:rPr>
            <w:rFonts w:ascii="Cambria Math" w:hAnsi="Cambria Math"/>
          </w:rPr>
          <m:t>AB</m:t>
        </m:r>
      </m:oMath>
      <w:r>
        <w:t xml:space="preserve"> 上，以 </w:t>
      </w:r>
      <m:oMath>
        <m:r>
          <w:rPr>
            <w:rFonts w:ascii="Cambria Math" w:hAnsi="Cambria Math"/>
          </w:rPr>
          <m:t>C</m:t>
        </m:r>
      </m:oMath>
      <w:r>
        <w:t xml:space="preserve"> 为中心，把 </w:t>
      </w:r>
      <m:oMath>
        <m:r>
          <w:rPr>
            <w:rFonts w:ascii="Cambria Math" w:hAnsi="Cambria Math"/>
          </w:rPr>
          <m:t>△CDB</m:t>
        </m:r>
      </m:oMath>
      <w:r>
        <w:t xml:space="preserve"> 旋转</w:t>
      </w:r>
      <w:r>
        <w:drawing>
          <wp:inline distT="0" distB="0" distL="114300" distR="114300">
            <wp:extent cx="2413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，则旋转后点 </w:t>
      </w:r>
      <m:oMath>
        <m:r>
          <w:rPr>
            <w:rFonts w:ascii="Cambria Math" w:hAnsi="Cambria Math"/>
          </w:rPr>
          <m:t>D</m:t>
        </m:r>
      </m:oMath>
      <w:r>
        <w:t xml:space="preserve"> 的对应点 </w:t>
      </w:r>
      <m:oMath>
        <m:r>
          <w:rPr>
            <w:rFonts w:ascii="Cambria Math" w:hAnsi="Cambria Math"/>
          </w:rPr>
          <m:t>Dʹ</m:t>
        </m:r>
      </m:oMath>
      <w:r>
        <w:t xml:space="preserve"> 的坐标是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97"/>
        <w:tabs>
          <w:tab w:val="left" w:pos="4215"/>
          <w:tab w:val="clear" w:pos="5055"/>
        </w:tabs>
        <w:spacing w:line="240" w:lineRule="auto"/>
        <w:rPr>
          <w:rFonts w:hint="eastAsia"/>
        </w:rPr>
      </w:pPr>
      <w:r>
        <w:tab/>
      </w:r>
      <w:r>
        <w:t xml:space="preserve">A.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2,10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/>
        </w:rPr>
        <w:t xml:space="preserve">                                                                  </w:t>
      </w:r>
      <w:r>
        <w:t xml:space="preserve">B.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-2,0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/>
        </w:rPr>
        <w:t xml:space="preserve">            </w:t>
      </w:r>
    </w:p>
    <w:p>
      <w:pPr>
        <w:pStyle w:val="197"/>
        <w:tabs>
          <w:tab w:val="left" w:pos="4215"/>
          <w:tab w:val="clear" w:pos="5055"/>
        </w:tabs>
        <w:spacing w:line="24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</w:t>
      </w:r>
      <w:r>
        <w:t xml:space="preserve">C.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2,10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或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-2,0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/>
        </w:rPr>
        <w:t xml:space="preserve">                                                 </w:t>
      </w:r>
      <w:r>
        <w:t xml:space="preserve">D.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10,2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或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-2,0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4"/>
        <w:spacing w:line="240" w:lineRule="auto"/>
        <w:ind w:left="514" w:hanging="233"/>
      </w:pPr>
      <w:r>
        <w:rPr>
          <w:rFonts w:hint="eastAsia"/>
        </w:rPr>
        <w:t>6</w:t>
      </w:r>
      <w:r>
        <w:t xml:space="preserve">. 菱形 </w:t>
      </w:r>
      <m:oMath>
        <m:r>
          <w:rPr>
            <w:rFonts w:ascii="Cambria Math" w:hAnsi="Cambria Math"/>
          </w:rPr>
          <m:t>ABCD</m:t>
        </m:r>
      </m:oMath>
      <w:r>
        <w:t xml:space="preserve"> 的一条对角线长为 </w:t>
      </w:r>
      <m:oMath>
        <m:r>
          <w:rPr>
            <w:rFonts w:ascii="Cambria Math" w:hAnsi="Cambria Math"/>
          </w:rPr>
          <m:t>6</m:t>
        </m:r>
      </m:oMath>
      <w:r>
        <w:t xml:space="preserve">，边 </w:t>
      </w:r>
      <m:oMath>
        <m:r>
          <w:rPr>
            <w:rFonts w:ascii="Cambria Math" w:hAnsi="Cambria Math"/>
          </w:rPr>
          <m:t>AB</m:t>
        </m:r>
      </m:oMath>
      <w:r>
        <w:t xml:space="preserve"> 的长是方程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-7x+12=0</m:t>
        </m:r>
      </m:oMath>
      <w:r>
        <w:t xml:space="preserve"> 的一个根，则菱形 </w:t>
      </w:r>
      <m:oMath>
        <m:r>
          <w:rPr>
            <w:rFonts w:ascii="Cambria Math" w:hAnsi="Cambria Math"/>
          </w:rPr>
          <m:t>ABCD</m:t>
        </m:r>
      </m:oMath>
      <w:r>
        <w:t xml:space="preserve"> 的周长为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96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16</m:t>
        </m:r>
      </m:oMath>
      <w:r>
        <w:drawing>
          <wp:inline distT="0" distB="0" distL="114300" distR="114300">
            <wp:extent cx="13970" cy="20320"/>
            <wp:effectExtent l="0" t="0" r="5080" b="8255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m:oMath>
        <m:r>
          <w:rPr>
            <w:rFonts w:ascii="Cambria Math" w:hAnsi="Cambria Math"/>
          </w:rPr>
          <m:t>12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16</m:t>
        </m:r>
      </m:oMath>
      <w:r>
        <w:t xml:space="preserve"> 或 </w:t>
      </w:r>
      <m:oMath>
        <m:r>
          <w:rPr>
            <w:rFonts w:ascii="Cambria Math" w:hAnsi="Cambria Math"/>
          </w:rPr>
          <m:t>12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24</m:t>
        </m:r>
      </m:oMath>
    </w:p>
    <w:p>
      <w:pPr>
        <w:pStyle w:val="194"/>
        <w:spacing w:line="240" w:lineRule="auto"/>
        <w:ind w:left="514" w:hanging="233"/>
      </w:pPr>
      <w:r>
        <w:rPr>
          <w:rFonts w:hint="eastAsia"/>
        </w:rPr>
        <w:t>7</w:t>
      </w:r>
      <w:r>
        <w:t xml:space="preserve">. 已知函数 </w:t>
      </w:r>
      <m:oMath>
        <m:r>
          <w:rPr>
            <w:rFonts w:ascii="Cambria Math" w:hAnsi="Cambria Math"/>
          </w:rPr>
          <m:t>y=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k-1</m:t>
            </m:r>
            <m:ctrlPr>
              <w:rPr>
                <w:rFonts w:ascii="Cambria Math" w:hAnsi="Cambria Math"/>
              </w:rPr>
            </m:ctrlPr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-4x+4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轴只有一个交点，则 </w:t>
      </w:r>
      <m:oMath>
        <m:r>
          <w:rPr>
            <w:rFonts w:ascii="Cambria Math" w:hAnsi="Cambria Math"/>
          </w:rPr>
          <m:t>k</m:t>
        </m:r>
      </m:oMath>
      <w:r>
        <w:t xml:space="preserve"> 的取值范围是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96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k≤2</m:t>
        </m:r>
      </m:oMath>
      <w:r>
        <w:t xml:space="preserve"> 且 </w:t>
      </w:r>
      <m:oMath>
        <m:r>
          <w:rPr>
            <w:rFonts w:ascii="Cambria Math" w:hAnsi="Cambria Math"/>
          </w:rPr>
          <m:t>k≠1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k&lt;2</m:t>
        </m:r>
      </m:oMath>
      <w:r>
        <w:t xml:space="preserve"> 且 </w:t>
      </w:r>
      <m:oMath>
        <m:r>
          <w:rPr>
            <w:rFonts w:ascii="Cambria Math" w:hAnsi="Cambria Math"/>
          </w:rPr>
          <m:t>k≠1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k=2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k=2</m:t>
        </m:r>
        <m:r>
          <m:rPr>
            <m:sty m:val="p"/>
          </m:rPr>
          <w:rPr>
            <w:rFonts w:ascii="Cambria Math" w:hAnsi="Cambria Math"/>
          </w:rPr>
          <m:t>或</m:t>
        </m:r>
        <m:r>
          <w:rPr>
            <w:rFonts w:ascii="Cambria Math" w:hAnsi="Cambria Math"/>
          </w:rPr>
          <m:t>1</m:t>
        </m:r>
      </m:oMath>
    </w:p>
    <w:p>
      <w:pPr>
        <w:pStyle w:val="194"/>
        <w:spacing w:line="240" w:lineRule="auto"/>
        <w:ind w:left="514" w:hanging="233"/>
      </w:pPr>
      <w:r>
        <w:t xml:space="preserve">8. 二次函数 </w:t>
      </w:r>
      <m:oMath>
        <m:r>
          <w:rPr>
            <w:rFonts w:ascii="Cambria Math" w:hAnsi="Cambria Math"/>
          </w:rPr>
          <m:t>y=a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+bx+c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a≠0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的部分图象如图所示，图象过点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-1,0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，对称轴为直线 </w:t>
      </w:r>
      <m:oMath>
        <m:r>
          <w:rPr>
            <w:rFonts w:ascii="Cambria Math" w:hAnsi="Cambria Math"/>
          </w:rPr>
          <m:t>x=2</m:t>
        </m:r>
      </m:oMath>
      <w:r>
        <w:t>，下列结论：</w:t>
      </w:r>
      <w:r>
        <w:drawing>
          <wp:inline distT="0" distB="0" distL="114300" distR="114300">
            <wp:extent cx="17780" cy="20320"/>
            <wp:effectExtent l="0" t="0" r="1270" b="825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（1）</w:t>
      </w:r>
      <m:oMath>
        <m:r>
          <w:rPr>
            <w:rFonts w:ascii="Cambria Math" w:hAnsi="Cambria Math"/>
          </w:rPr>
          <m:t>4a+b=0</m:t>
        </m:r>
      </m:oMath>
      <w:r>
        <w:t>；（2）</w:t>
      </w:r>
      <m:oMath>
        <m:r>
          <w:rPr>
            <w:rFonts w:ascii="Cambria Math" w:hAnsi="Cambria Math"/>
          </w:rPr>
          <m:t>9a+c&gt;3b</m:t>
        </m:r>
      </m:oMath>
      <w:r>
        <w:t>；（3）</w:t>
      </w:r>
      <m:oMath>
        <m:r>
          <w:rPr>
            <w:rFonts w:ascii="Cambria Math" w:hAnsi="Cambria Math"/>
          </w:rPr>
          <m:t>8a+7b+2c&gt;0</m:t>
        </m:r>
      </m:oMath>
      <w:r>
        <w:t xml:space="preserve">；（4）若点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-3,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t xml:space="preserve"> 、点 </w:t>
      </w:r>
      <m:oMath>
        <m: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t xml:space="preserve"> 、点 </w:t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t xml:space="preserve"> 在该函数图象上，则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；（5）若方程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=-3</m:t>
        </m:r>
      </m:oMath>
      <w:r>
        <w:t xml:space="preserve"> 的两根为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 和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，且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，则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&lt;-1&lt;5&lt;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．其中正确的结论有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94"/>
        <w:spacing w:line="240" w:lineRule="auto"/>
        <w:ind w:left="514" w:hanging="233"/>
      </w:pPr>
      <w:r>
        <w:tab/>
      </w:r>
      <w:r>
        <w:rPr>
          <w:position w:val="-114"/>
        </w:rPr>
        <w:drawing>
          <wp:inline distT="0" distB="0" distL="0" distR="0">
            <wp:extent cx="1571625" cy="1323975"/>
            <wp:effectExtent l="0" t="0" r="0" b="0"/>
            <wp:docPr id="7" name="Picture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rcRect t="6626" b="963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239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6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5</m:t>
        </m:r>
      </m:oMath>
      <w:r>
        <w:t xml:space="preserve"> 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ajorEastAsia" w:hAnsiTheme="majorEastAsia" w:eastAsiaTheme="majorEastAsia"/>
          <w:b/>
          <w:bCs/>
        </w:rPr>
      </w:pPr>
    </w:p>
    <w:p>
      <w:pPr>
        <w:spacing w:line="240" w:lineRule="auto"/>
        <w:rPr>
          <w:rFonts w:asciiTheme="majorEastAsia" w:hAnsiTheme="majorEastAsia" w:eastAsiaTheme="majorEastAsia"/>
          <w:b/>
          <w:bCs/>
        </w:rPr>
      </w:pPr>
      <w:r>
        <w:rPr>
          <w:rFonts w:asciiTheme="majorEastAsia" w:hAnsiTheme="majorEastAsia" w:eastAsiaTheme="majorEastAsia"/>
          <w:b/>
          <w:bCs/>
        </w:rPr>
        <w:t>二、填空题（</w:t>
      </w:r>
      <w:r>
        <w:rPr>
          <w:rFonts w:hint="eastAsia" w:asciiTheme="majorEastAsia" w:hAnsiTheme="majorEastAsia" w:eastAsiaTheme="majorEastAsia"/>
          <w:b/>
          <w:bCs/>
        </w:rPr>
        <w:t>本题</w:t>
      </w:r>
      <w:r>
        <w:rPr>
          <w:rFonts w:asciiTheme="majorEastAsia" w:hAnsiTheme="majorEastAsia" w:eastAsiaTheme="majorEastAsia"/>
          <w:b/>
          <w:bCs/>
        </w:rPr>
        <w:t>共8小题</w:t>
      </w:r>
      <w:r>
        <w:rPr>
          <w:rFonts w:hint="eastAsia" w:asciiTheme="majorEastAsia" w:hAnsiTheme="majorEastAsia" w:eastAsiaTheme="majorEastAsia"/>
          <w:b/>
          <w:bCs/>
        </w:rPr>
        <w:t>,每小题3分，</w:t>
      </w:r>
      <w:r>
        <w:rPr>
          <w:rFonts w:asciiTheme="majorEastAsia" w:hAnsiTheme="majorEastAsia" w:eastAsiaTheme="majorEastAsia"/>
          <w:b/>
          <w:bCs/>
        </w:rPr>
        <w:t>共</w:t>
      </w:r>
      <w:r>
        <w:rPr>
          <w:rFonts w:hint="eastAsia" w:asciiTheme="majorEastAsia" w:hAnsiTheme="majorEastAsia" w:eastAsiaTheme="majorEastAsia"/>
          <w:b/>
          <w:bCs/>
        </w:rPr>
        <w:t>2</w:t>
      </w:r>
      <w:r>
        <w:rPr>
          <w:rFonts w:asciiTheme="majorEastAsia" w:hAnsiTheme="majorEastAsia" w:eastAsiaTheme="majorEastAsia"/>
          <w:b/>
          <w:bCs/>
        </w:rPr>
        <w:t>4分）</w:t>
      </w:r>
    </w:p>
    <w:p>
      <w:pPr>
        <w:pStyle w:val="194"/>
        <w:spacing w:line="240" w:lineRule="auto"/>
        <w:ind w:left="514" w:hanging="233"/>
      </w:pPr>
      <w:r>
        <w:t xml:space="preserve">9. 如果关于 </w:t>
      </w:r>
      <w:r>
        <w:rPr>
          <w:rFonts w:ascii="Cambria Math" w:hAnsi="Cambria Math"/>
          <w:i/>
        </w:rPr>
        <w:drawing>
          <wp:inline distT="0" distB="0" distL="114300" distR="114300">
            <wp:extent cx="20320" cy="1651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w:rPr>
            <w:rFonts w:ascii="Cambria Math" w:hAnsi="Cambria Math"/>
          </w:rPr>
          <m:t>x</m:t>
        </m:r>
      </m:oMath>
      <w:r>
        <w:t xml:space="preserve"> 的方程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-x+m=0</m:t>
        </m:r>
      </m:oMath>
      <w:r>
        <w:t xml:space="preserve"> 没有实数根，那么实数 </w:t>
      </w:r>
      <m:oMath>
        <m:r>
          <w:rPr>
            <w:rFonts w:ascii="Cambria Math" w:hAnsi="Cambria Math"/>
          </w:rPr>
          <m:t>m</m:t>
        </m:r>
      </m:oMath>
      <w:r>
        <w:t xml:space="preserve"> 的取值范围是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  <w:r>
        <w:t>10. 有四张背面相同的纸牌A，B，C，D，其正面分别画有等边三角形，圆，平行四边形和正五边形，</w:t>
      </w:r>
      <w:r>
        <w:drawing>
          <wp:inline distT="0" distB="0" distL="114300" distR="114300">
            <wp:extent cx="13970" cy="1778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小明将这四张纸牌背面朝上洗匀后随机摸出一张，则摸出的图形是中心对称图形的概率是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  <w:r>
        <w:t xml:space="preserve">11. 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 是一元二次方程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-x-1=0</m:t>
        </m:r>
      </m:oMath>
      <w:r>
        <w:t xml:space="preserve"> 的两根，则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  <w:r>
        <w:t>12. 刘徽是中国古代卓越的数学家之一，他在《九章算术》中提出了“割圆术”，即用内接或外切正多边形逐步逼近圆来近似计算圆的面积</w:t>
      </w:r>
      <w:r>
        <w:rPr>
          <w:rFonts w:hint="eastAsia"/>
        </w:rPr>
        <w:t>.</w:t>
      </w:r>
      <w:r>
        <w:t xml:space="preserve">设 </w:t>
      </w:r>
      <m:oMath>
        <m:r>
          <w:rPr>
            <w:rFonts w:ascii="Cambria Math" w:hAnsi="Cambria Math"/>
          </w:rPr>
          <m:t>⊙O</m:t>
        </m:r>
      </m:oMath>
      <w:r>
        <w:t xml:space="preserve"> 的半径为 </w:t>
      </w:r>
      <m:oMath>
        <m:r>
          <w:rPr>
            <w:rFonts w:ascii="Cambria Math" w:hAnsi="Cambria Math"/>
          </w:rPr>
          <m:t>1</m:t>
        </m:r>
      </m:oMath>
      <w:r>
        <w:t>，</w:t>
      </w:r>
      <w:r>
        <w:rPr>
          <w:rFonts w:hint="eastAsia"/>
        </w:rPr>
        <w:t>则</w:t>
      </w:r>
      <w:r>
        <w:t xml:space="preserve"> </w:t>
      </w:r>
      <m:oMath>
        <m:r>
          <w:rPr>
            <w:rFonts w:ascii="Cambria Math" w:hAnsi="Cambria Math"/>
          </w:rPr>
          <m:t>⊙O</m:t>
        </m:r>
      </m:oMath>
      <w:r>
        <w:t xml:space="preserve"> </w:t>
      </w:r>
      <w:r>
        <w:drawing>
          <wp:inline distT="0" distB="0" distL="114300" distR="114300">
            <wp:extent cx="12700" cy="1270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的外切正六边形的面积</w:t>
      </w:r>
      <m:oMath>
        <m:r>
          <w:rPr>
            <w:rFonts w:ascii="Cambria Math" w:hAnsi="Cambria Math"/>
          </w:rPr>
          <m:t>S=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．（结果保留根号）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tabs>
          <w:tab w:val="clear" w:pos="613"/>
        </w:tabs>
        <w:spacing w:line="240" w:lineRule="auto"/>
        <w:ind w:left="613" w:hanging="332"/>
      </w:pPr>
      <w:r>
        <w:rPr>
          <w:position w:val="-8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3509645</wp:posOffset>
            </wp:positionH>
            <wp:positionV relativeFrom="paragraph">
              <wp:posOffset>368300</wp:posOffset>
            </wp:positionV>
            <wp:extent cx="1200150" cy="1066800"/>
            <wp:effectExtent l="0" t="0" r="0" b="0"/>
            <wp:wrapTight wrapText="bothSides">
              <wp:wrapPolygon>
                <wp:start x="0" y="0"/>
                <wp:lineTo x="0" y="21214"/>
                <wp:lineTo x="21257" y="21214"/>
                <wp:lineTo x="21257" y="0"/>
                <wp:lineTo x="0" y="0"/>
              </wp:wrapPolygon>
            </wp:wrapTight>
            <wp:docPr id="10" name="Picture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 t="7812" r="6207" b="468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66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463550</wp:posOffset>
            </wp:positionV>
            <wp:extent cx="1450975" cy="1024255"/>
            <wp:effectExtent l="0" t="0" r="0" b="0"/>
            <wp:wrapTight wrapText="bothSides">
              <wp:wrapPolygon>
                <wp:start x="9926" y="0"/>
                <wp:lineTo x="3119" y="402"/>
                <wp:lineTo x="851" y="2009"/>
                <wp:lineTo x="284" y="14061"/>
                <wp:lineTo x="3687" y="19685"/>
                <wp:lineTo x="5105" y="20890"/>
                <wp:lineTo x="9358" y="20890"/>
                <wp:lineTo x="10776" y="19685"/>
                <wp:lineTo x="14179" y="14061"/>
                <wp:lineTo x="21269" y="12454"/>
                <wp:lineTo x="21269" y="10043"/>
                <wp:lineTo x="15881" y="6830"/>
                <wp:lineTo x="11911" y="0"/>
                <wp:lineTo x="9926" y="0"/>
              </wp:wrapPolygon>
            </wp:wrapTight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1</w:t>
      </w:r>
      <w:r>
        <w:rPr>
          <w:rFonts w:hint="eastAsia"/>
        </w:rPr>
        <w:t>3</w:t>
      </w:r>
      <w:r>
        <w:t>. 如图，</w:t>
      </w:r>
      <m:oMath>
        <m:r>
          <w:rPr>
            <w:rFonts w:ascii="Cambria Math" w:hAnsi="Cambria Math"/>
          </w:rPr>
          <m:t>⊙O</m:t>
        </m:r>
      </m:oMath>
      <w:r>
        <w:t xml:space="preserve"> 的半径为 </w:t>
      </w:r>
      <m:oMath>
        <m:r>
          <w:rPr>
            <w:rFonts w:ascii="Cambria Math" w:hAnsi="Cambria Math"/>
          </w:rPr>
          <m:t>2</m:t>
        </m:r>
      </m:oMath>
      <w:r>
        <w:t xml:space="preserve">，切线 </w:t>
      </w:r>
      <m:oMath>
        <m:r>
          <w:rPr>
            <w:rFonts w:ascii="Cambria Math" w:hAnsi="Cambria Math"/>
          </w:rPr>
          <m:t>AB</m:t>
        </m:r>
      </m:oMath>
      <w:r>
        <w:t xml:space="preserve"> 的长为 </w:t>
      </w:r>
      <m:oMath>
        <m:r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t xml:space="preserve">，点 </w:t>
      </w:r>
      <m:oMath>
        <m:r>
          <w:rPr>
            <w:rFonts w:ascii="Cambria Math" w:hAnsi="Cambria Math"/>
          </w:rPr>
          <m:t>P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上的动点，则 </w:t>
      </w:r>
      <m:oMath>
        <m:r>
          <w:rPr>
            <w:rFonts w:ascii="Cambria Math" w:hAnsi="Cambria Math"/>
          </w:rPr>
          <m:t>AP</m:t>
        </m:r>
      </m:oMath>
      <w:r>
        <w:t xml:space="preserve"> 的长的取值范围是</w:t>
      </w:r>
      <w:r>
        <w:rPr>
          <w:u w:val="single"/>
        </w:rPr>
        <w:t xml:space="preserve">   </w:t>
      </w:r>
      <w:r>
        <w:rPr>
          <w:u w:val="single"/>
        </w:rPr>
        <w:drawing>
          <wp:inline distT="0" distB="0" distL="114300" distR="114300">
            <wp:extent cx="1778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            </w:t>
      </w:r>
      <w:r>
        <w:t>．</w:t>
      </w:r>
    </w:p>
    <w:p>
      <w:pPr>
        <w:pStyle w:val="195"/>
        <w:spacing w:line="240" w:lineRule="auto"/>
        <w:ind w:left="613" w:hanging="332"/>
      </w:pP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  <w:r>
        <w:pict>
          <v:shape id="_x0000_s1028" o:spid="_x0000_s1028" o:spt="202" alt="学科网(www.zxxk.com)--教育资源门户，提供试卷、教案、课件、论文、素材及各类教学资源下载，还有大量而丰富的教学相关资讯！" type="#_x0000_t202" style="position:absolute;left:0pt;margin-left:293.6pt;margin-top:0.55pt;height:22.8pt;width:70.05pt;z-index:251661312;mso-width-relative:margin;mso-height-relative:margin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第14题图</w:t>
                  </w:r>
                </w:p>
              </w:txbxContent>
            </v:textbox>
          </v:shape>
        </w:pict>
      </w:r>
      <w:r>
        <w:pict>
          <v:shape id="文本框 2" o:spid="_x0000_s1029" o:spt="202" alt="学科网(www.zxxk.com)--教育资源门户，提供试卷、教案、课件、论文、素材及各类教学资源下载，还有大量而丰富的教学相关资讯！" type="#_x0000_t202" style="position:absolute;left:0pt;margin-left:111.35pt;margin-top:4.3pt;height:22.8pt;width:70.05pt;z-index:251660288;mso-width-relative:margin;mso-height-relative:margin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第13题图</w:t>
                  </w:r>
                </w:p>
              </w:txbxContent>
            </v:textbox>
          </v:shape>
        </w:pict>
      </w:r>
    </w:p>
    <w:p>
      <w:pPr>
        <w:spacing w:line="240" w:lineRule="auto"/>
      </w:pP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  <w:r>
        <w:t>1</w:t>
      </w:r>
      <w:r>
        <w:rPr>
          <w:rFonts w:hint="eastAsia"/>
        </w:rPr>
        <w:t>4</w:t>
      </w:r>
      <w:r>
        <w:t>. 如图，</w:t>
      </w:r>
      <m:oMath>
        <m:r>
          <w:rPr>
            <w:rFonts w:ascii="Cambria Math" w:hAnsi="Cambria Math"/>
          </w:rPr>
          <m:t>AB</m:t>
        </m:r>
      </m:oMath>
      <w:r>
        <w:t xml:space="preserve"> 为 </w:t>
      </w:r>
      <m:oMath>
        <m:r>
          <w:rPr>
            <w:rFonts w:ascii="Cambria Math" w:hAnsi="Cambria Math"/>
          </w:rPr>
          <m:t>⊙O</m:t>
        </m:r>
      </m:oMath>
      <w:r>
        <w:t xml:space="preserve"> 的直径，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为 </w:t>
      </w:r>
      <m:oMath>
        <m:r>
          <w:rPr>
            <w:rFonts w:ascii="Cambria Math" w:hAnsi="Cambria Math"/>
          </w:rPr>
          <m:t>⊙O</m:t>
        </m:r>
      </m:oMath>
      <w:r>
        <w:t xml:space="preserve"> 上的点，</w:t>
      </w:r>
      <m:oMath>
        <m:acc>
          <m:accPr>
            <m:chr m:val="⏜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  <m:ctrlPr>
              <w:rPr>
                <w:rFonts w:ascii="Cambria Math" w:hAnsi="Cambria Math"/>
              </w:rPr>
            </m:ctrlPr>
          </m:e>
        </m:acc>
        <m:r>
          <w:rPr>
            <w:rFonts w:ascii="Cambria Math" w:hAnsi="Cambria Math"/>
          </w:rPr>
          <m:t>=</m:t>
        </m:r>
        <m:acc>
          <m:accPr>
            <m:chr m:val="⏜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  <m:ctrlPr>
              <w:rPr>
                <w:rFonts w:ascii="Cambria Math" w:hAnsi="Cambria Math"/>
              </w:rPr>
            </m:ctrlPr>
          </m:e>
        </m:acc>
      </m:oMath>
      <w:r>
        <w:t xml:space="preserve">．若 </w:t>
      </w:r>
      <m:oMath>
        <m:r>
          <w:rPr>
            <w:rFonts w:ascii="Cambria Math" w:hAnsi="Cambria Math"/>
          </w:rPr>
          <m:t>∠CAB=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∠CAD=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  <w:r>
        <w:t>1</w:t>
      </w:r>
      <w:r>
        <w:rPr>
          <w:rFonts w:hint="eastAsia"/>
        </w:rPr>
        <w:t>5</w:t>
      </w:r>
      <w:r>
        <w:t xml:space="preserve">. 如图所示，一次函数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=ax+b</m:t>
        </m:r>
      </m:oMath>
      <w:r>
        <w:t xml:space="preserve"> 的图象与反比例函数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的图象相交于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两点，当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 时，</w:t>
      </w:r>
      <m:oMath>
        <m:r>
          <w:rPr>
            <w:rFonts w:ascii="Cambria Math" w:hAnsi="Cambria Math"/>
          </w:rPr>
          <m:t>-1&lt;x&lt;0</m:t>
        </m:r>
      </m:oMath>
      <w:r>
        <w:t xml:space="preserve"> 或 </w:t>
      </w:r>
      <m:oMath>
        <m:r>
          <w:rPr>
            <w:rFonts w:ascii="Cambria Math" w:hAnsi="Cambria Math"/>
          </w:rPr>
          <m:t>x&gt;3</m:t>
        </m:r>
      </m:oMath>
      <w:r>
        <w:t>，则一次函数的解析式为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5"/>
        <w:spacing w:line="240" w:lineRule="auto"/>
        <w:ind w:left="613" w:hanging="332"/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1128395</wp:posOffset>
            </wp:positionH>
            <wp:positionV relativeFrom="paragraph">
              <wp:posOffset>41910</wp:posOffset>
            </wp:positionV>
            <wp:extent cx="1231265" cy="1164590"/>
            <wp:effectExtent l="0" t="0" r="0" b="0"/>
            <wp:wrapTight wrapText="bothSides">
              <wp:wrapPolygon>
                <wp:start x="0" y="0"/>
                <wp:lineTo x="0" y="21200"/>
                <wp:lineTo x="21388" y="21200"/>
                <wp:lineTo x="21388" y="0"/>
                <wp:lineTo x="0" y="0"/>
              </wp:wrapPolygon>
            </wp:wrapTight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195"/>
        <w:spacing w:line="240" w:lineRule="auto"/>
        <w:ind w:left="613" w:hanging="332"/>
      </w:pPr>
      <w:r>
        <w:rPr>
          <w:rFonts w:hint="eastAsia"/>
          <w:color w:val="FFFFFF"/>
          <w:sz w:val="4"/>
          <w:lang w:eastAsia="zh-CN"/>
        </w:rPr>
        <w:t>[来源:学*科*网Z*X*X*K]</w:t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3261995</wp:posOffset>
            </wp:positionH>
            <wp:positionV relativeFrom="paragraph">
              <wp:posOffset>23495</wp:posOffset>
            </wp:positionV>
            <wp:extent cx="1762125" cy="885825"/>
            <wp:effectExtent l="0" t="0" r="0" b="0"/>
            <wp:wrapTight wrapText="bothSides">
              <wp:wrapPolygon>
                <wp:start x="0" y="0"/>
                <wp:lineTo x="0" y="21368"/>
                <wp:lineTo x="21483" y="21368"/>
                <wp:lineTo x="21483" y="0"/>
                <wp:lineTo x="0" y="0"/>
              </wp:wrapPolygon>
            </wp:wrapTight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97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  <w:rPr>
          <w:rFonts w:hint="eastAsia"/>
        </w:rPr>
      </w:pPr>
      <w:r>
        <w:pict>
          <v:shape id="_x0000_s1030" o:spid="_x0000_s1030" o:spt="202" alt="学科网(www.zxxk.com)--教育资源门户，提供试卷、教案、课件、论文、素材及各类教学资源下载，还有大量而丰富的教学相关资讯！" type="#_x0000_t202" style="position:absolute;left:0pt;margin-left:293.6pt;margin-top:12.1pt;height:22.1pt;width:63.05pt;z-index:251665408;mso-width-relative:margin;mso-height-relative:margin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第16题图</w:t>
                  </w:r>
                </w:p>
              </w:txbxContent>
            </v:textbox>
          </v:shape>
        </w:pict>
      </w:r>
      <w:r>
        <w:pict>
          <v:shape id="_x0000_s1031" o:spid="_x0000_s1031" o:spt="202" alt="学科网(www.zxxk.com)--教育资源门户，提供试卷、教案、课件、论文、素材及各类教学资源下载，还有大量而丰富的教学相关资讯！" type="#_x0000_t202" style="position:absolute;left:0pt;margin-left:105.05pt;margin-top:16.15pt;height:22.1pt;width:63.05pt;z-index:251664384;mso-width-relative:margin;mso-height-relative:margin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第15题图</w:t>
                  </w:r>
                </w:p>
              </w:txbxContent>
            </v:textbox>
          </v:shape>
        </w:pict>
      </w:r>
    </w:p>
    <w:p>
      <w:pPr>
        <w:pStyle w:val="195"/>
        <w:spacing w:line="240" w:lineRule="auto"/>
        <w:ind w:left="613" w:hanging="332"/>
        <w:rPr>
          <w:rFonts w:hint="eastAsia"/>
        </w:rPr>
      </w:pPr>
    </w:p>
    <w:p>
      <w:pPr>
        <w:pStyle w:val="195"/>
        <w:spacing w:line="240" w:lineRule="auto"/>
        <w:ind w:left="613" w:hanging="332"/>
        <w:rPr>
          <w:rFonts w:hint="eastAsia"/>
        </w:rPr>
      </w:pPr>
    </w:p>
    <w:p>
      <w:pPr>
        <w:pStyle w:val="195"/>
        <w:spacing w:line="240" w:lineRule="auto"/>
        <w:ind w:left="613" w:hanging="332"/>
      </w:pPr>
      <w:r>
        <w:t xml:space="preserve">16. 如图，半径为 </w:t>
      </w:r>
      <m:oMath>
        <m:r>
          <w:rPr>
            <w:rFonts w:ascii="Cambria Math" w:hAnsi="Cambria Math"/>
          </w:rPr>
          <m:t>5</m:t>
        </m:r>
      </m:oMath>
      <w:r>
        <w:t xml:space="preserve"> 的半圆的初始状态是直径平行于桌面上的直线 </w:t>
      </w:r>
      <m:oMath>
        <m:r>
          <w:rPr>
            <w:rFonts w:ascii="Cambria Math" w:hAnsi="Cambria Math"/>
          </w:rPr>
          <m:t>b</m:t>
        </m:r>
      </m:oMath>
      <w:r>
        <w:t xml:space="preserve">，然后把半圆沿直线 </w:t>
      </w:r>
      <m:oMath>
        <m:r>
          <w:rPr>
            <w:rFonts w:ascii="Cambria Math" w:hAnsi="Cambria Math"/>
          </w:rPr>
          <m:t>b</m:t>
        </m:r>
      </m:oMath>
      <w:r>
        <w:t xml:space="preserve"> 进行无滑动滚动，使半圆的直径与直线 </w:t>
      </w:r>
      <m:oMath>
        <m:r>
          <w:rPr>
            <w:rFonts w:ascii="Cambria Math" w:hAnsi="Cambria Math"/>
          </w:rPr>
          <m:t>b</m:t>
        </m:r>
      </m:oMath>
      <w:r>
        <w:t xml:space="preserve"> 重合为止，则圆心 </w:t>
      </w:r>
      <m:oMath>
        <m:r>
          <w:rPr>
            <w:rFonts w:ascii="Cambria Math" w:hAnsi="Cambria Math"/>
          </w:rPr>
          <m:t>O</m:t>
        </m:r>
      </m:oMath>
      <w:r>
        <w:t xml:space="preserve"> 运动路径的长度等于</w:t>
      </w:r>
      <w:r>
        <w:rPr>
          <w:u w:val="single"/>
        </w:rPr>
        <w:t xml:space="preserve">                </w:t>
      </w:r>
      <w: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ajorEastAsia" w:hAnsiTheme="majorEastAsia" w:eastAsiaTheme="majorEastAsia"/>
        </w:rPr>
      </w:pPr>
    </w:p>
    <w:p>
      <w:pPr>
        <w:spacing w:line="240" w:lineRule="auto"/>
        <w:rPr>
          <w:rFonts w:asciiTheme="majorEastAsia" w:hAnsiTheme="majorEastAsia" w:eastAsiaTheme="majorEastAsia"/>
          <w:b/>
          <w:bCs/>
        </w:rPr>
      </w:pPr>
      <w:r>
        <w:rPr>
          <w:rFonts w:asciiTheme="majorEastAsia" w:hAnsiTheme="majorEastAsia" w:eastAsiaTheme="majorEastAsia"/>
          <w:b/>
          <w:bCs/>
        </w:rPr>
        <w:t>三、解答题（本题共9小题</w:t>
      </w:r>
      <w:r>
        <w:rPr>
          <w:rFonts w:hint="eastAsia" w:asciiTheme="majorEastAsia" w:hAnsiTheme="majorEastAsia" w:eastAsiaTheme="majorEastAsia"/>
          <w:b/>
          <w:bCs/>
        </w:rPr>
        <w:t>，</w:t>
      </w:r>
      <w:r>
        <w:rPr>
          <w:rFonts w:asciiTheme="majorEastAsia" w:hAnsiTheme="majorEastAsia" w:eastAsiaTheme="majorEastAsia"/>
          <w:b/>
          <w:bCs/>
        </w:rPr>
        <w:t>共7</w:t>
      </w:r>
      <w:r>
        <w:rPr>
          <w:rFonts w:hint="eastAsia" w:asciiTheme="majorEastAsia" w:hAnsiTheme="majorEastAsia" w:eastAsiaTheme="majorEastAsia"/>
          <w:b/>
          <w:bCs/>
        </w:rPr>
        <w:t>2</w:t>
      </w:r>
      <w:r>
        <w:rPr>
          <w:rFonts w:asciiTheme="majorEastAsia" w:hAnsiTheme="majorEastAsia" w:eastAsiaTheme="majorEastAsia"/>
          <w:b/>
          <w:bCs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</w:pPr>
      <w:r>
        <w:t>17. 解方程</w:t>
      </w:r>
      <w:r>
        <w:rPr>
          <w:rFonts w:hint="eastAsia"/>
        </w:rPr>
        <w:t>（本题满分8分）：</w:t>
      </w:r>
    </w:p>
    <w:p>
      <w:pPr>
        <w:pStyle w:val="203"/>
        <w:spacing w:line="240" w:lineRule="auto"/>
        <w:ind w:left="937" w:hanging="336"/>
      </w:pPr>
      <w:r>
        <w:t>（1）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-4x+1=0</m:t>
        </m:r>
      </m:oMath>
      <w:r>
        <w:t>；</w:t>
      </w:r>
    </w:p>
    <w:p>
      <w:pPr>
        <w:pStyle w:val="203"/>
        <w:spacing w:line="240" w:lineRule="auto"/>
        <w:ind w:left="937" w:hanging="336"/>
      </w:pPr>
      <w:r>
        <w:t>（2）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x-3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=0</m:t>
        </m:r>
      </m:oMath>
      <w:r>
        <w:t>．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spacing w:line="240" w:lineRule="auto"/>
        <w:ind w:firstLine="210" w:firstLineChars="100"/>
      </w:pPr>
      <w:r>
        <w:t xml:space="preserve">18. </w:t>
      </w:r>
      <w:r>
        <w:rPr>
          <w:rFonts w:hint="eastAsia"/>
        </w:rPr>
        <w:t>（本题满分6分）</w:t>
      </w:r>
    </w:p>
    <w:p>
      <w:pPr>
        <w:pStyle w:val="195"/>
        <w:spacing w:line="240" w:lineRule="auto"/>
        <w:ind w:left="613" w:hanging="332"/>
      </w:pPr>
      <w:r>
        <w:t xml:space="preserve">在正方形网格中，建立如图所示的平面直角坐标系 </w:t>
      </w:r>
      <m:oMath>
        <m:r>
          <w:rPr>
            <w:rFonts w:ascii="Cambria Math" w:hAnsi="Cambria Math"/>
          </w:rPr>
          <m:t>xOy</m:t>
        </m:r>
      </m:oMath>
      <w:r>
        <w:t>，</w:t>
      </w:r>
      <m:oMath>
        <m:r>
          <w:rPr>
            <w:rFonts w:ascii="Cambria Math" w:hAnsi="Cambria Math"/>
          </w:rPr>
          <m:t>△ABC</m:t>
        </m:r>
      </m:oMath>
      <w:r>
        <w:t xml:space="preserve"> 的三个顶点都在格点上，点 </w:t>
      </w:r>
      <m:oMath>
        <m:r>
          <w:rPr>
            <w:rFonts w:ascii="Cambria Math" w:hAnsi="Cambria Math"/>
          </w:rPr>
          <m:t>A</m:t>
        </m:r>
      </m:oMath>
      <w:r>
        <w:t xml:space="preserve"> 的坐标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4,4</m:t>
            </m:r>
            <m:ctrlPr>
              <w:rPr>
                <w:rFonts w:ascii="Cambria Math" w:hAnsi="Cambria Math"/>
              </w:rPr>
            </m:ctrlPr>
          </m:e>
        </m:d>
      </m:oMath>
      <w:r>
        <w:t>，请解答下列问题：</w:t>
      </w:r>
    </w:p>
    <w:p>
      <w:pPr>
        <w:pStyle w:val="195"/>
        <w:spacing w:line="240" w:lineRule="auto"/>
        <w:ind w:left="613" w:hanging="332"/>
      </w:pPr>
      <w:r>
        <w:tab/>
      </w:r>
      <w:r>
        <w:rPr>
          <w:position w:val="-142"/>
        </w:rPr>
        <w:drawing>
          <wp:inline distT="0" distB="0" distL="0" distR="0">
            <wp:extent cx="1971675" cy="1942465"/>
            <wp:effectExtent l="0" t="0" r="0" b="0"/>
            <wp:docPr id="12" name="Picture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42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3"/>
        <w:spacing w:line="240" w:lineRule="auto"/>
        <w:ind w:left="937" w:hanging="336"/>
      </w:pPr>
      <w:r>
        <w:t xml:space="preserve">（1）画出 </w:t>
      </w:r>
      <m:oMath>
        <m:r>
          <w:rPr>
            <w:rFonts w:ascii="Cambria Math" w:hAnsi="Cambria Math"/>
          </w:rPr>
          <m:t>△ABC</m:t>
        </m:r>
      </m:oMath>
      <w:r>
        <w:t xml:space="preserve"> 关于原点 </w:t>
      </w:r>
      <m:oMath>
        <m:r>
          <w:rPr>
            <w:rFonts w:ascii="Cambria Math" w:hAnsi="Cambria Math"/>
          </w:rPr>
          <m:t>O</m:t>
        </m:r>
      </m:oMath>
      <w:r>
        <w:t xml:space="preserve"> 对称的图形 </w:t>
      </w:r>
      <m:oMath>
        <m: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；</w:t>
      </w:r>
    </w:p>
    <w:p>
      <w:pPr>
        <w:pStyle w:val="203"/>
        <w:spacing w:line="240" w:lineRule="auto"/>
        <w:ind w:left="937" w:hanging="336"/>
      </w:pPr>
      <w:r>
        <w:t xml:space="preserve">（2）将 </w:t>
      </w:r>
      <m:oMath>
        <m:r>
          <w:rPr>
            <w:rFonts w:ascii="Cambria Math" w:hAnsi="Cambria Math"/>
          </w:rPr>
          <m:t>△ABC</m:t>
        </m:r>
      </m:oMath>
      <w:r>
        <w:t xml:space="preserve"> 绕点 </w:t>
      </w:r>
      <m:oMath>
        <m:r>
          <w:rPr>
            <w:rFonts w:ascii="Cambria Math" w:hAnsi="Cambria Math"/>
          </w:rPr>
          <m:t>C</m:t>
        </m:r>
      </m:oMath>
      <w:r>
        <w:t xml:space="preserve"> 逆时针旋转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，画出旋转后的 </w:t>
      </w:r>
      <m:oMath>
        <m: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 .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</w:pPr>
      <w:r>
        <w:t>19.</w:t>
      </w:r>
      <w:r>
        <w:rPr>
          <w:rFonts w:hint="eastAsia"/>
        </w:rPr>
        <w:t xml:space="preserve"> （本题满分6分）</w:t>
      </w:r>
    </w:p>
    <w:p>
      <w:pPr>
        <w:pStyle w:val="195"/>
        <w:spacing w:line="240" w:lineRule="auto"/>
        <w:ind w:left="612" w:leftChars="234" w:hanging="121" w:hangingChars="58"/>
      </w:pPr>
      <w:r>
        <w:rPr>
          <w:position w:val="-111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4323080</wp:posOffset>
            </wp:positionH>
            <wp:positionV relativeFrom="paragraph">
              <wp:posOffset>230505</wp:posOffset>
            </wp:positionV>
            <wp:extent cx="1571625" cy="1543050"/>
            <wp:effectExtent l="0" t="0" r="9525" b="0"/>
            <wp:wrapSquare wrapText="bothSides"/>
            <wp:docPr id="13" name="Picture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如图，点 </w:t>
      </w:r>
      <m:oMath>
        <m:r>
          <w:rPr>
            <w:rFonts w:ascii="Cambria Math" w:hAnsi="Cambria Math"/>
          </w:rPr>
          <m:t>P</m:t>
        </m:r>
      </m:oMath>
      <w:r>
        <w:t xml:space="preserve"> 是一个反比例函数与正比例函数 </w:t>
      </w:r>
      <m:oMath>
        <m:r>
          <w:rPr>
            <w:rFonts w:ascii="Cambria Math" w:hAnsi="Cambria Math"/>
          </w:rPr>
          <m:t>y=-2x</m:t>
        </m:r>
      </m:oMath>
      <w:r>
        <w:t xml:space="preserve"> 的图象的交点，</w:t>
      </w:r>
      <m:oMath>
        <m:r>
          <w:rPr>
            <w:rFonts w:ascii="Cambria Math" w:hAnsi="Cambria Math"/>
          </w:rPr>
          <m:t>PQ</m:t>
        </m:r>
      </m:oMath>
      <w:r>
        <w:t xml:space="preserve"> 垂直于 </w:t>
      </w:r>
      <m:oMath>
        <m:r>
          <w:rPr>
            <w:rFonts w:ascii="Cambria Math" w:hAnsi="Cambria Math"/>
          </w:rPr>
          <m:t>x</m:t>
        </m:r>
      </m:oMath>
      <w:r>
        <w:t xml:space="preserve"> 轴，垂足 </w:t>
      </w:r>
      <m:oMath>
        <m:r>
          <w:rPr>
            <w:rFonts w:ascii="Cambria Math" w:hAnsi="Cambria Math"/>
          </w:rPr>
          <m:t>Q</m:t>
        </m:r>
      </m:oMath>
      <w:r>
        <w:t xml:space="preserve"> 的坐标为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2,0</m:t>
            </m:r>
            <m:ctrlPr>
              <w:rPr>
                <w:rFonts w:ascii="Cambria Math" w:hAnsi="Cambria Math"/>
              </w:rPr>
            </m:ctrlPr>
          </m:e>
        </m:d>
      </m:oMath>
      <w:r>
        <w:t>．</w:t>
      </w:r>
    </w:p>
    <w:p>
      <w:pPr>
        <w:pStyle w:val="195"/>
        <w:spacing w:line="240" w:lineRule="auto"/>
        <w:ind w:left="613" w:hanging="332"/>
      </w:pPr>
      <w:r>
        <w:tab/>
      </w:r>
      <w:r>
        <w:t>（1）求这个反比例函数的解析式；</w:t>
      </w:r>
    </w:p>
    <w:p>
      <w:pPr>
        <w:pStyle w:val="203"/>
        <w:spacing w:line="240" w:lineRule="auto"/>
        <w:ind w:left="937" w:hanging="336"/>
      </w:pPr>
      <w:r>
        <w:t xml:space="preserve">（2）如果点 </w:t>
      </w:r>
      <m:oMath>
        <m:r>
          <w:rPr>
            <w:rFonts w:ascii="Cambria Math" w:hAnsi="Cambria Math"/>
          </w:rPr>
          <m:t>M</m:t>
        </m:r>
      </m:oMath>
      <w:r>
        <w:t xml:space="preserve"> 在这个反比例函数的图象上，且 </w:t>
      </w:r>
      <m:oMath>
        <m:r>
          <w:rPr>
            <w:rFonts w:ascii="Cambria Math" w:hAnsi="Cambria Math"/>
          </w:rPr>
          <m:t>△MPQ</m:t>
        </m:r>
      </m:oMath>
      <w:r>
        <w:t xml:space="preserve"> 的面积为 </w:t>
      </w:r>
      <m:oMath>
        <m:r>
          <w:rPr>
            <w:rFonts w:ascii="Cambria Math" w:hAnsi="Cambria Math"/>
          </w:rPr>
          <m:t>6</m:t>
        </m:r>
      </m:oMath>
      <w:r>
        <w:t xml:space="preserve">，求点 </w:t>
      </w:r>
      <m:oMath>
        <m:r>
          <w:rPr>
            <w:rFonts w:ascii="Cambria Math" w:hAnsi="Cambria Math"/>
          </w:rPr>
          <m:t>M</m:t>
        </m:r>
      </m:oMath>
      <w:r>
        <w:t xml:space="preserve"> 的坐标．</w:t>
      </w:r>
    </w:p>
    <w:p>
      <w:pPr>
        <w:pStyle w:val="203"/>
        <w:spacing w:line="240" w:lineRule="auto"/>
        <w:ind w:left="937" w:hanging="336"/>
      </w:pPr>
    </w:p>
    <w:p>
      <w:pPr>
        <w:pStyle w:val="188"/>
        <w:spacing w:line="240" w:lineRule="auto"/>
        <w:ind w:left="195" w:hanging="195"/>
        <w:rPr>
          <w:rFonts w:hint="eastAsia" w:eastAsiaTheme="minorEastAsia"/>
          <w:lang w:eastAsia="zh-CN"/>
        </w:rPr>
      </w:pPr>
      <w:r>
        <w:t xml:space="preserve">  </w:t>
      </w:r>
      <w:bookmarkStart w:id="0" w:name="_GoBack"/>
      <w:bookmarkEnd w:id="0"/>
    </w:p>
    <w:p>
      <w:pPr>
        <w:pStyle w:val="195"/>
        <w:spacing w:line="240" w:lineRule="auto"/>
        <w:ind w:left="613" w:hanging="332"/>
      </w:pPr>
      <w:r>
        <w:t>2</w:t>
      </w:r>
      <w:r>
        <w:rPr>
          <w:rFonts w:hint="eastAsia"/>
        </w:rPr>
        <w:t>0</w:t>
      </w:r>
      <w:r>
        <w:t xml:space="preserve">. </w:t>
      </w:r>
      <w:r>
        <w:rPr>
          <w:rFonts w:hint="eastAsia"/>
        </w:rPr>
        <w:t>（本题满分6分）</w:t>
      </w:r>
      <w:r>
        <w:t xml:space="preserve">某汽车油箱的容积为 </w:t>
      </w:r>
      <m:oMath>
        <m:r>
          <w:rPr>
            <w:rFonts w:ascii="Cambria Math" w:hAnsi="Cambria Math"/>
          </w:rPr>
          <m:t>70</m:t>
        </m:r>
      </m:oMath>
      <w:r>
        <w:t xml:space="preserve"> 升，小王把油箱加满油后准备驾驶汽车从县城到 </w:t>
      </w:r>
      <w:r>
        <w:rPr>
          <w:rFonts w:hint="eastAsia"/>
          <w:lang w:val="en-US" w:eastAsia="zh-CN"/>
        </w:rPr>
        <w:t>300</w:t>
      </w:r>
      <w:r>
        <w:t xml:space="preserve"> 千米外的省城接客人，在接到客人后立即按原路返回，请回答下列问题：</w:t>
      </w:r>
    </w:p>
    <w:p>
      <w:pPr>
        <w:pStyle w:val="203"/>
        <w:spacing w:line="240" w:lineRule="auto"/>
        <w:ind w:left="937" w:hanging="336"/>
      </w:pPr>
      <w:r>
        <w:t xml:space="preserve">（1）油箱加满油后，汽车能够行驶的总路程 </w:t>
      </w:r>
      <m:oMath>
        <m:r>
          <w:rPr>
            <w:rFonts w:ascii="Cambria Math" w:hAnsi="Cambria Math"/>
          </w:rPr>
          <m:t>y</m:t>
        </m:r>
      </m:oMath>
      <w:r>
        <w:t xml:space="preserve">（单位：千米）与平均耗油量 </w:t>
      </w:r>
      <m:oMath>
        <m:r>
          <w:rPr>
            <w:rFonts w:ascii="Cambria Math" w:hAnsi="Cambria Math"/>
          </w:rPr>
          <m:t>x</m:t>
        </m:r>
      </m:oMath>
      <w:r>
        <w:t>（单位：升/千米）之间有怎样的函数关系?</w:t>
      </w:r>
    </w:p>
    <w:p>
      <w:pPr>
        <w:pStyle w:val="203"/>
        <w:spacing w:line="240" w:lineRule="auto"/>
        <w:ind w:left="937" w:hanging="336"/>
      </w:pPr>
      <w:r>
        <w:t xml:space="preserve">（2）如果小王以平均每千米耗油 </w:t>
      </w:r>
      <m:oMath>
        <m:r>
          <w:rPr>
            <w:rFonts w:ascii="Cambria Math" w:hAnsi="Cambria Math"/>
          </w:rPr>
          <m:t>0.1</m:t>
        </m:r>
      </m:oMath>
      <w:r>
        <w:t xml:space="preserve"> 升的速度驾驶汽车到达省城，在返程时由于下雨，小王降低了车速，此时每行驶 </w:t>
      </w:r>
      <m:oMath>
        <m:r>
          <w:rPr>
            <w:rFonts w:ascii="Cambria Math" w:hAnsi="Cambria Math"/>
          </w:rPr>
          <m:t>1</m:t>
        </m:r>
      </m:oMath>
      <w:r>
        <w:t xml:space="preserve"> 千米的耗油量增加了一倍，如果小王一直以此速度行驶，邮箱里的油是否够回到县城?如果不够用，至少还需加多少油?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  <w:r>
        <w:t>2</w:t>
      </w: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（本题满分6分）</w:t>
      </w:r>
      <w:r>
        <w:t xml:space="preserve">现有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两</w:t>
      </w:r>
      <w:r>
        <w:drawing>
          <wp:inline distT="0" distB="0" distL="114300" distR="114300">
            <wp:extent cx="13970" cy="19050"/>
            <wp:effectExtent l="0" t="0" r="508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个不透明袋子，分别装有 </w:t>
      </w:r>
      <m:oMath>
        <m:r>
          <w:rPr>
            <w:rFonts w:ascii="Cambria Math" w:hAnsi="Cambria Math"/>
          </w:rPr>
          <m:t>3</m:t>
        </m:r>
      </m:oMath>
      <w:r>
        <w:t xml:space="preserve"> 个除颜色外完全相同的小球．其中，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袋装有 </w:t>
      </w:r>
      <m:oMath>
        <m:r>
          <w:rPr>
            <w:rFonts w:ascii="Cambria Math" w:hAnsi="Cambria Math"/>
          </w:rPr>
          <m:t>2</m:t>
        </m:r>
      </m:oMath>
      <w:r>
        <w:t xml:space="preserve"> 个白球，</w:t>
      </w:r>
      <m:oMath>
        <m:r>
          <w:rPr>
            <w:rFonts w:ascii="Cambria Math" w:hAnsi="Cambria Math"/>
          </w:rPr>
          <m:t>1</m:t>
        </m:r>
      </m:oMath>
      <w:r>
        <w:t xml:space="preserve"> 个红球；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袋装有 </w:t>
      </w:r>
      <m:oMath>
        <m:r>
          <w:rPr>
            <w:rFonts w:ascii="Cambria Math" w:hAnsi="Cambria Math"/>
          </w:rPr>
          <m:t>2</m:t>
        </m:r>
      </m:oMath>
      <w:r>
        <w:t xml:space="preserve"> 个红球，</w:t>
      </w:r>
      <m:oMath>
        <m:r>
          <w:rPr>
            <w:rFonts w:ascii="Cambria Math" w:hAnsi="Cambria Math"/>
          </w:rPr>
          <m:t>1</m:t>
        </m:r>
      </m:oMath>
      <w:r>
        <w:t xml:space="preserve"> 个白球．</w:t>
      </w:r>
    </w:p>
    <w:p>
      <w:pPr>
        <w:pStyle w:val="203"/>
        <w:spacing w:line="240" w:lineRule="auto"/>
        <w:ind w:left="937" w:hanging="336"/>
      </w:pPr>
      <w:r>
        <w:t xml:space="preserve">（1）将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袋摇匀，然后从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袋中随机取出一个小球，求摸出小球是白色的概率；</w:t>
      </w:r>
    </w:p>
    <w:p>
      <w:pPr>
        <w:pStyle w:val="203"/>
        <w:spacing w:line="240" w:lineRule="auto"/>
        <w:ind w:left="937" w:hanging="336"/>
      </w:pPr>
      <w:r>
        <w:t xml:space="preserve">（2）小华和小林商定了一个游戏规则：从摇匀后的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两袋中随机摸出一个小球，摸出的这两个小球，若颜色相同，则小林获胜；若颜色不同，则小华获胜．请用列表法或画出树状图的方法说明这个游戏规则对双方是否公平．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  <w:r>
        <w:rPr>
          <w:position w:val="-77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4075430</wp:posOffset>
            </wp:positionH>
            <wp:positionV relativeFrom="paragraph">
              <wp:posOffset>452755</wp:posOffset>
            </wp:positionV>
            <wp:extent cx="1685925" cy="1104900"/>
            <wp:effectExtent l="0" t="0" r="0" b="0"/>
            <wp:wrapSquare wrapText="bothSides"/>
            <wp:docPr id="14" name="Picture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t xml:space="preserve"> （本题满分8分）</w:t>
      </w:r>
      <w:r>
        <w:t xml:space="preserve"> 如图，已知 </w:t>
      </w:r>
      <m:oMath>
        <m:r>
          <w:rPr>
            <w:rFonts w:ascii="Cambria Math" w:hAnsi="Cambria Math"/>
          </w:rPr>
          <m:t>⊙O</m:t>
        </m:r>
      </m:oMath>
      <w:r>
        <w:t xml:space="preserve"> 的半径为 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PA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的一条切线，切点为 </w:t>
      </w:r>
      <m:oMath>
        <m:r>
          <w:rPr>
            <w:rFonts w:ascii="Cambria Math" w:hAnsi="Cambria Math"/>
          </w:rPr>
          <m:t>A</m:t>
        </m:r>
      </m:oMath>
      <w:r>
        <w:t xml:space="preserve">，连接 </w:t>
      </w:r>
      <m:oMath>
        <m:r>
          <w:rPr>
            <w:rFonts w:ascii="Cambria Math" w:hAnsi="Cambria Math"/>
          </w:rPr>
          <m:t>PO</m:t>
        </m:r>
      </m:oMath>
      <w:r>
        <w:t xml:space="preserve"> 并延长，交 </w:t>
      </w:r>
      <m:oMath>
        <m:r>
          <w:rPr>
            <w:rFonts w:ascii="Cambria Math" w:hAnsi="Cambria Math"/>
          </w:rPr>
          <m:t>⊙O</m:t>
        </m:r>
      </m:oMath>
      <w:r>
        <w:t xml:space="preserve"> 于点 </w:t>
      </w:r>
      <m:oMath>
        <m:r>
          <w:rPr>
            <w:rFonts w:ascii="Cambria Math" w:hAnsi="Cambria Math"/>
          </w:rPr>
          <m:t>B</m:t>
        </m:r>
      </m:oMath>
      <w:r>
        <w:t xml:space="preserve">，过点 </w:t>
      </w:r>
      <m:oMath>
        <m:r>
          <w:rPr>
            <w:rFonts w:ascii="Cambria Math" w:hAnsi="Cambria Math"/>
          </w:rPr>
          <m:t>A</m:t>
        </m:r>
      </m:oMath>
      <w:r>
        <w:t xml:space="preserve"> 作 </w:t>
      </w:r>
      <m:oMath>
        <m:r>
          <w:rPr>
            <w:rFonts w:ascii="Cambria Math" w:hAnsi="Cambria Math"/>
          </w:rPr>
          <m:t>AC⊥PB</m:t>
        </m:r>
      </m:oMath>
      <w:r>
        <w:t xml:space="preserve"> 交 </w:t>
      </w:r>
      <m:oMath>
        <m:r>
          <w:rPr>
            <w:rFonts w:ascii="Cambria Math" w:hAnsi="Cambria Math"/>
          </w:rPr>
          <m:t>⊙O</m:t>
        </m:r>
      </m:oMath>
      <w:r>
        <w:t xml:space="preserve"> 于点 </w:t>
      </w:r>
      <m:oMath>
        <m:r>
          <w:rPr>
            <w:rFonts w:ascii="Cambria Math" w:hAnsi="Cambria Math"/>
          </w:rPr>
          <m:t>C</m:t>
        </m:r>
      </m:oMath>
      <w:r>
        <w:t xml:space="preserve"> 、交 </w:t>
      </w:r>
      <m:oMath>
        <m:r>
          <w:rPr>
            <w:rFonts w:ascii="Cambria Math" w:hAnsi="Cambria Math"/>
          </w:rPr>
          <m:t>PB</m:t>
        </m:r>
      </m:oMath>
      <w:r>
        <w:t xml:space="preserve"> 于点 </w:t>
      </w:r>
      <m:oMath>
        <m:r>
          <w:rPr>
            <w:rFonts w:ascii="Cambria Math" w:hAnsi="Cambria Math"/>
          </w:rPr>
          <m:t>D</m:t>
        </m:r>
      </m:oMath>
      <w:r>
        <w:t xml:space="preserve">，连接 </w:t>
      </w:r>
      <m:oMath>
        <m:r>
          <w:rPr>
            <w:rFonts w:ascii="Cambria Math" w:hAnsi="Cambria Math"/>
          </w:rPr>
          <m:t>BC</m:t>
        </m:r>
      </m:oMath>
      <w:r>
        <w:t xml:space="preserve">，当 </w:t>
      </w:r>
      <m:oMath>
        <m:r>
          <w:rPr>
            <w:rFonts w:ascii="Cambria Math" w:hAnsi="Cambria Math"/>
          </w:rPr>
          <m:t>∠P=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时．</w:t>
      </w:r>
    </w:p>
    <w:p>
      <w:pPr>
        <w:pStyle w:val="195"/>
        <w:spacing w:line="240" w:lineRule="auto"/>
        <w:ind w:left="613" w:hanging="332"/>
      </w:pPr>
      <w:r>
        <w:tab/>
      </w:r>
      <w:r>
        <w:t xml:space="preserve">（1）求弦 </w:t>
      </w:r>
      <m:oMath>
        <m:r>
          <w:rPr>
            <w:rFonts w:ascii="Cambria Math" w:hAnsi="Cambria Math"/>
          </w:rPr>
          <m:t>AC</m:t>
        </m:r>
      </m:oMath>
      <w:r>
        <w:t xml:space="preserve"> 的长；</w:t>
      </w:r>
    </w:p>
    <w:p>
      <w:pPr>
        <w:pStyle w:val="203"/>
        <w:spacing w:line="240" w:lineRule="auto"/>
        <w:ind w:left="937" w:hanging="336"/>
      </w:pPr>
      <w:r>
        <w:t>（2）求证：</w:t>
      </w:r>
      <m:oMath>
        <m:r>
          <w:rPr>
            <w:rFonts w:ascii="Cambria Math" w:hAnsi="Cambria Math"/>
          </w:rPr>
          <m:t>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∥</m:t>
        </m:r>
        <m:r>
          <w:rPr>
            <w:rFonts w:ascii="Cambria Math" w:hAnsi="Cambria Math"/>
          </w:rPr>
          <m:t>PA</m:t>
        </m:r>
      </m:oMath>
      <w:r>
        <w:t>．</w:t>
      </w:r>
    </w:p>
    <w:p>
      <w:pPr>
        <w:pStyle w:val="188"/>
        <w:spacing w:line="240" w:lineRule="auto"/>
        <w:ind w:left="195" w:hanging="195"/>
      </w:pPr>
      <w:r>
        <w:t xml:space="preserve">  </w:t>
      </w:r>
    </w:p>
    <w:p>
      <w:pPr>
        <w:pStyle w:val="195"/>
        <w:spacing w:line="240" w:lineRule="auto"/>
        <w:ind w:left="613" w:hanging="332"/>
        <w:rPr>
          <w:rFonts w:hint="eastAsia"/>
        </w:rPr>
      </w:pPr>
    </w:p>
    <w:p>
      <w:pPr>
        <w:pStyle w:val="195"/>
        <w:spacing w:line="240" w:lineRule="auto"/>
        <w:ind w:left="613" w:hanging="332"/>
        <w:rPr>
          <w:rFonts w:hint="eastAsia"/>
        </w:rPr>
      </w:pPr>
    </w:p>
    <w:p>
      <w:pPr>
        <w:pStyle w:val="195"/>
        <w:spacing w:line="240" w:lineRule="auto"/>
        <w:ind w:left="613" w:hanging="332"/>
        <w:rPr>
          <w:rFonts w:hint="eastAsia"/>
        </w:rPr>
      </w:pPr>
    </w:p>
    <w:p>
      <w:pPr>
        <w:pStyle w:val="195"/>
        <w:spacing w:line="240" w:lineRule="auto"/>
        <w:ind w:left="613" w:hanging="332"/>
        <w:rPr>
          <w:rFonts w:hint="eastAsia"/>
        </w:rPr>
      </w:pPr>
    </w:p>
    <w:p>
      <w:pPr>
        <w:pStyle w:val="195"/>
        <w:spacing w:line="240" w:lineRule="auto"/>
        <w:ind w:left="613" w:hanging="332"/>
      </w:pPr>
      <w:r>
        <w:t>2</w:t>
      </w: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（本题满分10分）</w:t>
      </w:r>
      <w:r>
        <w:t xml:space="preserve">已知函数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+bx+c</m:t>
        </m:r>
      </m:oMath>
      <w:r>
        <w:t>（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为常数）的图象经过点 </w:t>
      </w:r>
      <m:oMath>
        <m:r>
          <w:rPr>
            <w:rFonts w:ascii="Cambria Math" w:hAnsi="Cambria Math"/>
          </w:rPr>
          <m:t>(-2,4)</m:t>
        </m:r>
      </m:oMath>
      <w:r>
        <w:t>．</w:t>
      </w:r>
    </w:p>
    <w:p>
      <w:pPr>
        <w:pStyle w:val="203"/>
        <w:spacing w:line="240" w:lineRule="auto"/>
        <w:ind w:left="937" w:hanging="336"/>
      </w:pPr>
      <w:r>
        <w:t xml:space="preserve">（1）求 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满足的关系式；</w:t>
      </w:r>
    </w:p>
    <w:p>
      <w:pPr>
        <w:pStyle w:val="203"/>
        <w:spacing w:line="240" w:lineRule="auto"/>
        <w:ind w:left="937" w:hanging="336"/>
      </w:pPr>
      <w:r>
        <w:t>（</w:t>
      </w:r>
      <w:r>
        <w:rPr>
          <w:rFonts w:hint="eastAsia"/>
        </w:rPr>
        <w:t>2</w:t>
      </w:r>
      <w:r>
        <w:t xml:space="preserve">）若该函数的图象不经过第三象限，当 </w:t>
      </w:r>
      <m:oMath>
        <m:r>
          <w:rPr>
            <w:rFonts w:ascii="Cambria Math" w:hAnsi="Cambria Math"/>
          </w:rPr>
          <m:t>-5≤x≤1</m:t>
        </m:r>
      </m:oMath>
      <w:r>
        <w:t xml:space="preserve"> 时，函数的最大值与最小值之差为 </w:t>
      </w:r>
      <m:oMath>
        <m:r>
          <w:rPr>
            <w:rFonts w:ascii="Cambria Math" w:hAnsi="Cambria Math"/>
          </w:rPr>
          <m:t>16</m:t>
        </m:r>
      </m:oMath>
      <w:r>
        <w:t xml:space="preserve">，求 </w:t>
      </w:r>
      <m:oMath>
        <m:r>
          <w:rPr>
            <w:rFonts w:ascii="Cambria Math" w:hAnsi="Cambria Math"/>
          </w:rPr>
          <m:t>b</m:t>
        </m:r>
      </m:oMath>
      <w:r>
        <w:t xml:space="preserve"> 的值．</w:t>
      </w: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</w:p>
    <w:p>
      <w:pPr>
        <w:pStyle w:val="195"/>
        <w:spacing w:line="240" w:lineRule="auto"/>
        <w:ind w:left="613" w:hanging="332"/>
      </w:pPr>
      <w:r>
        <w:t xml:space="preserve">24. </w:t>
      </w:r>
      <w:r>
        <w:rPr>
          <w:rFonts w:hint="eastAsia"/>
        </w:rPr>
        <w:t>（本题满分10分）</w:t>
      </w:r>
      <w:r>
        <w:t xml:space="preserve">华联商场一种商品标价为 </w:t>
      </w:r>
      <m:oMath>
        <m:r>
          <w:rPr>
            <w:rFonts w:ascii="Cambria Math" w:hAnsi="Cambria Math"/>
          </w:rPr>
          <m:t>40</m:t>
        </m:r>
      </m:oMath>
      <w:r>
        <w:t xml:space="preserve"> 元，试销中发现：</w:t>
      </w:r>
      <w:r>
        <w:rPr>
          <w:rFonts w:ascii="宋体" w:hAnsi="宋体"/>
        </w:rPr>
        <w:t>①</w:t>
      </w:r>
      <w:r>
        <w:t xml:space="preserve">一件该商品打九折销售仍可获利 </w:t>
      </w:r>
      <m:oMath>
        <m:r>
          <w:rPr>
            <w:rFonts w:ascii="Cambria Math" w:hAnsi="Cambria Math"/>
          </w:rPr>
          <m:t>20%</m:t>
        </m:r>
      </m:oMath>
      <w:r>
        <w:t>，</w:t>
      </w:r>
      <w:r>
        <w:rPr>
          <w:rFonts w:ascii="宋体" w:hAnsi="宋体"/>
        </w:rPr>
        <w:t>②</w:t>
      </w:r>
      <w:r>
        <w:t xml:space="preserve">每天的销售量 </w:t>
      </w:r>
      <m:oMath>
        <m:r>
          <w:rPr>
            <w:rFonts w:ascii="Cambria Math" w:hAnsi="Cambria Math"/>
          </w:rPr>
          <m:t>y</m:t>
        </m:r>
      </m:oMath>
      <w:r>
        <w:t xml:space="preserve">（件）与每件的销售价 </w:t>
      </w:r>
      <m:oMath>
        <m:r>
          <w:rPr>
            <w:rFonts w:ascii="Cambria Math" w:hAnsi="Cambria Math"/>
          </w:rPr>
          <m:t>x</m:t>
        </m:r>
      </m:oMath>
      <w:r>
        <w:t xml:space="preserve">（元）满足一次函数 </w:t>
      </w:r>
      <m:oMath>
        <m:r>
          <w:rPr>
            <w:rFonts w:ascii="Cambria Math" w:hAnsi="Cambria Math"/>
          </w:rPr>
          <m:t>y=162-3x</m:t>
        </m:r>
      </m:oMath>
      <w:r>
        <w:t>．</w:t>
      </w:r>
    </w:p>
    <w:p>
      <w:pPr>
        <w:pStyle w:val="203"/>
        <w:spacing w:line="240" w:lineRule="auto"/>
        <w:ind w:left="937" w:hanging="336"/>
      </w:pPr>
      <w:r>
        <w:t>（1）求该商品的进价为多少元?</w:t>
      </w:r>
    </w:p>
    <w:p>
      <w:pPr>
        <w:pStyle w:val="203"/>
        <w:spacing w:line="240" w:lineRule="auto"/>
        <w:ind w:left="937" w:hanging="336"/>
      </w:pPr>
      <w:r>
        <w:t xml:space="preserve">（2）在不打折的情况下，如果商场每天想要获得销售利润 </w:t>
      </w:r>
      <m:oMath>
        <m:r>
          <w:rPr>
            <w:rFonts w:ascii="Cambria Math" w:hAnsi="Cambria Math"/>
          </w:rPr>
          <m:t>420</m:t>
        </m:r>
      </m:oMath>
      <w:r>
        <w:t xml:space="preserve"> 元，每件商品的</w:t>
      </w:r>
    </w:p>
    <w:p>
      <w:pPr>
        <w:pStyle w:val="203"/>
        <w:spacing w:line="240" w:lineRule="auto"/>
        <w:ind w:left="937" w:hanging="336"/>
      </w:pPr>
      <w:r>
        <w:tab/>
      </w:r>
      <w:r>
        <w:t>销售价应定为多少元?</w:t>
      </w:r>
    </w:p>
    <w:p>
      <w:pPr>
        <w:pStyle w:val="203"/>
        <w:spacing w:line="240" w:lineRule="auto"/>
        <w:ind w:left="937" w:hanging="336"/>
      </w:pPr>
      <w:r>
        <w:t>（3）在不打折的情况下，如果商场要想获得最大利润，每件商品的销售价定为</w:t>
      </w:r>
    </w:p>
    <w:p>
      <w:pPr>
        <w:spacing w:line="240" w:lineRule="auto"/>
      </w:pPr>
      <w:r>
        <w:tab/>
      </w:r>
      <w:r>
        <w:t>多少元为最合适?最大销售利润为多少?</w:t>
      </w:r>
    </w:p>
    <w:p>
      <w:pPr>
        <w:pStyle w:val="195"/>
        <w:spacing w:line="240" w:lineRule="auto"/>
        <w:ind w:left="613" w:hanging="332"/>
      </w:pPr>
      <w:r>
        <w:t xml:space="preserve">25. </w:t>
      </w:r>
      <w:r>
        <w:rPr>
          <w:rFonts w:hint="eastAsia"/>
        </w:rPr>
        <w:t>（本题满分12分）</w:t>
      </w:r>
      <w:r>
        <w:t>如图</w:t>
      </w:r>
      <w:r>
        <w:drawing>
          <wp:inline distT="0" distB="0" distL="114300" distR="114300">
            <wp:extent cx="17780" cy="19050"/>
            <wp:effectExtent l="0" t="0" r="127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，抛物线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+bx+c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轴交于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两点，</w:t>
      </w:r>
      <m:oMath>
        <m:r>
          <w:rPr>
            <w:rFonts w:ascii="Cambria Math" w:hAnsi="Cambria Math"/>
          </w:rPr>
          <m:t>B</m:t>
        </m:r>
      </m:oMath>
      <w:r>
        <w:t xml:space="preserve"> 点坐标为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4,0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，与 </w:t>
      </w:r>
      <m:oMath>
        <m:r>
          <w:rPr>
            <w:rFonts w:ascii="Cambria Math" w:hAnsi="Cambria Math"/>
          </w:rPr>
          <m:t>y</m:t>
        </m:r>
      </m:oMath>
      <w:r>
        <w:t xml:space="preserve"> 轴交于点 </w:t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0,4</m:t>
            </m:r>
            <m:ctrlPr>
              <w:rPr>
                <w:rFonts w:ascii="Cambria Math" w:hAnsi="Cambria Math"/>
              </w:rPr>
            </m:ctrlPr>
          </m:e>
        </m:d>
      </m:oMath>
      <w:r>
        <w:t>．</w:t>
      </w:r>
    </w:p>
    <w:p>
      <w:pPr>
        <w:pStyle w:val="195"/>
        <w:spacing w:line="240" w:lineRule="auto"/>
        <w:ind w:left="613" w:hanging="332"/>
      </w:pPr>
      <w:r>
        <w:tab/>
      </w:r>
      <w:r>
        <w:rPr>
          <w:position w:val="-118"/>
        </w:rPr>
        <w:drawing>
          <wp:inline distT="0" distB="0" distL="0" distR="0">
            <wp:extent cx="2809875" cy="1637665"/>
            <wp:effectExtent l="0" t="0" r="0" b="0"/>
            <wp:docPr id="15" name="Picture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63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3"/>
        <w:spacing w:line="240" w:lineRule="auto"/>
        <w:ind w:left="937" w:hanging="336"/>
      </w:pPr>
      <w:r>
        <w:t>（1）求抛物线的解析式；</w:t>
      </w:r>
    </w:p>
    <w:p>
      <w:pPr>
        <w:pStyle w:val="203"/>
        <w:spacing w:line="240" w:lineRule="auto"/>
        <w:ind w:left="937" w:hanging="336"/>
      </w:pPr>
      <w:r>
        <w:t>（</w:t>
      </w:r>
      <w:r>
        <w:rPr>
          <w:rFonts w:hint="eastAsia"/>
        </w:rPr>
        <w:t>2</w:t>
      </w:r>
      <w:r>
        <w:t xml:space="preserve">）点 </w:t>
      </w:r>
      <m:oMath>
        <m:r>
          <w:rPr>
            <w:rFonts w:ascii="Cambria Math" w:hAnsi="Cambria Math"/>
          </w:rPr>
          <m:t>D</m:t>
        </m:r>
      </m:oMath>
      <w:r>
        <w:t xml:space="preserve"> 为抛物线对称轴上一点．</w:t>
      </w:r>
    </w:p>
    <w:p>
      <w:pPr>
        <w:pStyle w:val="203"/>
        <w:spacing w:line="240" w:lineRule="auto"/>
        <w:ind w:left="937" w:hanging="336"/>
      </w:pPr>
      <w:r>
        <w:tab/>
      </w:r>
      <w:r>
        <w:rPr>
          <w:rFonts w:ascii="宋体" w:hAnsi="宋体"/>
        </w:rPr>
        <w:t>①</w:t>
      </w:r>
      <w:r>
        <w:t xml:space="preserve">当 </w:t>
      </w:r>
      <m:oMath>
        <m:r>
          <w:rPr>
            <w:rFonts w:ascii="Cambria Math" w:hAnsi="Cambria Math"/>
          </w:rPr>
          <m:t>△BCD</m:t>
        </m:r>
      </m:oMath>
      <w:r>
        <w:t xml:space="preserve"> 是以 </w:t>
      </w:r>
      <m:oMath>
        <m:r>
          <w:rPr>
            <w:rFonts w:ascii="Cambria Math" w:hAnsi="Cambria Math"/>
          </w:rPr>
          <m:t>BC</m:t>
        </m:r>
      </m:oMath>
      <w:r>
        <w:t xml:space="preserve"> 为直角边的直角三角形时，</w:t>
      </w:r>
      <w:r>
        <w:rPr>
          <w:rFonts w:hint="eastAsia"/>
        </w:rPr>
        <w:t>求</w:t>
      </w:r>
      <w:r>
        <w:t xml:space="preserve">点 </w:t>
      </w:r>
      <m:oMath>
        <m:r>
          <w:rPr>
            <w:rFonts w:ascii="Cambria Math" w:hAnsi="Cambria Math"/>
          </w:rPr>
          <m:t>D</m:t>
        </m:r>
      </m:oMath>
      <w:r>
        <w:t xml:space="preserve"> 的坐标；</w:t>
      </w:r>
    </w:p>
    <w:p>
      <w:pPr>
        <w:pStyle w:val="203"/>
        <w:spacing w:line="240" w:lineRule="auto"/>
        <w:ind w:left="937" w:hanging="336"/>
      </w:pPr>
      <w:r>
        <w:tab/>
      </w:r>
      <w:r>
        <w:rPr>
          <w:rFonts w:ascii="宋体" w:hAnsi="宋体"/>
        </w:rPr>
        <w:t>②</w:t>
      </w:r>
      <w:r>
        <w:t xml:space="preserve">若 </w:t>
      </w:r>
      <m:oMath>
        <m:r>
          <w:rPr>
            <w:rFonts w:ascii="Cambria Math" w:hAnsi="Cambria Math"/>
          </w:rPr>
          <m:t>△BCD</m:t>
        </m:r>
      </m:oMath>
      <w:r>
        <w:t xml:space="preserve"> 是锐角三角形，</w:t>
      </w:r>
      <w:r>
        <w:rPr>
          <w:rFonts w:hint="eastAsia"/>
        </w:rPr>
        <w:t>求</w:t>
      </w:r>
      <w:r>
        <w:t xml:space="preserve">点 </w:t>
      </w:r>
      <m:oMath>
        <m:r>
          <w:rPr>
            <w:rFonts w:ascii="Cambria Math" w:hAnsi="Cambria Math"/>
          </w:rPr>
          <m:t>D</m:t>
        </m:r>
      </m:oMath>
      <w:r>
        <w:t xml:space="preserve"> 的纵坐标 </w:t>
      </w:r>
      <m:oMath>
        <m:r>
          <m:rPr>
            <m:sty m:val="p"/>
          </m:rPr>
          <w:rPr>
            <w:rFonts w:ascii="Cambria Math" w:hAnsi="Cambria Math"/>
          </w:rPr>
          <m:t>y</m:t>
        </m:r>
      </m:oMath>
      <w:r>
        <w:t xml:space="preserve"> 的取值范围．</w:t>
      </w:r>
    </w:p>
    <w:p>
      <w:pPr>
        <w:spacing w:line="240" w:lineRule="auto"/>
      </w:pPr>
    </w:p>
    <w:p>
      <w:pPr>
        <w:pStyle w:val="3"/>
        <w:spacing w:line="240" w:lineRule="auto"/>
      </w:pPr>
      <w:r>
        <w:t>答案</w:t>
      </w:r>
    </w:p>
    <w:p>
      <w:pPr>
        <w:pStyle w:val="178"/>
        <w:spacing w:line="240" w:lineRule="auto"/>
      </w:pPr>
      <w:r>
        <w:rPr>
          <w:rFonts w:hint="eastAsia"/>
          <w:b/>
        </w:rPr>
        <w:t>一、选择题</w:t>
      </w:r>
    </w:p>
    <w:tbl>
      <w:tblPr>
        <w:tblStyle w:val="37"/>
        <w:tblW w:w="8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75" w:type="dxa"/>
            <w:vAlign w:val="center"/>
          </w:tcPr>
          <w:p>
            <w:pPr>
              <w:pStyle w:val="178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</w:tbl>
    <w:p>
      <w:pPr>
        <w:pStyle w:val="178"/>
        <w:spacing w:line="240" w:lineRule="auto"/>
      </w:pPr>
      <w:r>
        <w:rPr>
          <w:rFonts w:hint="eastAsia"/>
        </w:rPr>
        <w:t>【解析】</w:t>
      </w:r>
    </w:p>
    <w:p>
      <w:pPr>
        <w:pStyle w:val="178"/>
        <w:spacing w:line="240" w:lineRule="auto"/>
      </w:pPr>
      <w:r>
        <w:rPr>
          <w:rFonts w:hint="eastAsia"/>
        </w:rPr>
        <w:t>5</w:t>
      </w:r>
      <w:r>
        <w:t>.  C</w:t>
      </w:r>
      <w:r>
        <w:tab/>
      </w:r>
      <w:r>
        <w:t>【解析】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阴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△ABD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扇形</m:t>
            </m:r>
            <m:r>
              <w:rPr>
                <w:rFonts w:ascii="Cambria Math" w:hAnsi="Cambria Math"/>
              </w:rPr>
              <m:t>BAE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×4×4-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45⋅</m:t>
            </m:r>
            <m:r>
              <m:rPr>
                <m:sty m:val="p"/>
              </m:rPr>
              <w:rPr>
                <w:rFonts w:ascii="Cambria Math" w:hAnsi="Cambria Math"/>
              </w:rPr>
              <m:t>π</m:t>
            </m:r>
            <m:r>
              <w:rPr>
                <w:rFonts w:ascii="Cambria Math" w:hAnsi="Cambria Math"/>
              </w:rPr>
              <m:t>⋅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360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=8-2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>．</w:t>
      </w:r>
    </w:p>
    <w:p>
      <w:pPr>
        <w:pStyle w:val="178"/>
        <w:spacing w:line="240" w:lineRule="auto"/>
      </w:pPr>
      <w:r>
        <w:rPr>
          <w:rFonts w:hint="eastAsia"/>
        </w:rPr>
        <w:t>7</w:t>
      </w:r>
      <w:r>
        <w:t>.  D</w:t>
      </w:r>
      <w:r>
        <w:tab/>
      </w:r>
      <w:r>
        <w:t xml:space="preserve">【解析】当 </w:t>
      </w:r>
      <m:oMath>
        <m:r>
          <w:rPr>
            <w:rFonts w:ascii="Cambria Math" w:hAnsi="Cambria Math"/>
          </w:rPr>
          <m:t>k-1=0</m:t>
        </m:r>
      </m:oMath>
      <w:r>
        <w:t xml:space="preserve">，即 </w:t>
      </w:r>
      <m:oMath>
        <m:r>
          <w:rPr>
            <w:rFonts w:ascii="Cambria Math" w:hAnsi="Cambria Math"/>
          </w:rPr>
          <m:t>k=1</m:t>
        </m:r>
      </m:oMath>
      <w:r>
        <w:t xml:space="preserve"> 时，函数为 </w:t>
      </w:r>
      <m:oMath>
        <m:r>
          <w:rPr>
            <w:rFonts w:ascii="Cambria Math" w:hAnsi="Cambria Math"/>
          </w:rPr>
          <m:t>y=-4x+4</m:t>
        </m:r>
      </m:oMath>
      <w:r>
        <w:t xml:space="preserve">，与 </w:t>
      </w:r>
      <m:oMath>
        <m:r>
          <w:rPr>
            <w:rFonts w:ascii="Cambria Math" w:hAnsi="Cambria Math"/>
          </w:rPr>
          <m:t>x</m:t>
        </m:r>
      </m:oMath>
      <w:r>
        <w:t xml:space="preserve"> 轴只有一个交点，符合题意；</w:t>
      </w:r>
    </w:p>
    <w:p>
      <w:pPr>
        <w:pStyle w:val="178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k-1≠0</m:t>
        </m:r>
      </m:oMath>
      <w:r>
        <w:t xml:space="preserve">，即 </w:t>
      </w:r>
      <m:oMath>
        <m:r>
          <w:rPr>
            <w:rFonts w:ascii="Cambria Math" w:hAnsi="Cambria Math"/>
          </w:rPr>
          <m:t>k≠1</m:t>
        </m:r>
      </m:oMath>
      <w:r>
        <w:t xml:space="preserve"> 时，令 </w:t>
      </w:r>
      <m:oMath>
        <m:r>
          <w:rPr>
            <w:rFonts w:ascii="Cambria Math" w:hAnsi="Cambria Math"/>
          </w:rPr>
          <m:t>y=0</m:t>
        </m:r>
      </m:oMath>
      <w:r>
        <w:t xml:space="preserve"> 可得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k-1</m:t>
            </m:r>
            <m:ctrlPr>
              <w:rPr>
                <w:rFonts w:ascii="Cambria Math" w:hAnsi="Cambria Math"/>
              </w:rPr>
            </m:ctrlPr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-4x+4=0</m:t>
        </m:r>
      </m:oMath>
      <w:r>
        <w:t>，</w:t>
      </w:r>
    </w:p>
    <w:p>
      <w:pPr>
        <w:pStyle w:val="178"/>
        <w:spacing w:line="240" w:lineRule="auto"/>
      </w:pPr>
      <w:r>
        <w:t xml:space="preserve">由函数与 </w:t>
      </w:r>
      <m:oMath>
        <m:r>
          <w:rPr>
            <w:rFonts w:ascii="Cambria Math" w:hAnsi="Cambria Math"/>
          </w:rPr>
          <m:t>x</m:t>
        </m:r>
      </m:oMath>
      <w:r>
        <w:t xml:space="preserve"> 轴只有一个交点可知该方程有两个相等的实数根，</w:t>
      </w:r>
    </w:p>
    <w:p>
      <w:pPr>
        <w:pStyle w:val="178"/>
        <w:spacing w:line="240" w:lineRule="auto"/>
      </w:pPr>
      <w:r>
        <w:t xml:space="preserve">则 </w:t>
      </w:r>
      <m:oMath>
        <m:r>
          <w:rPr>
            <w:rFonts w:ascii="Cambria Math" w:hAnsi="Cambria Math"/>
          </w:rPr>
          <m:t>Δ=0</m:t>
        </m:r>
      </m:oMath>
      <w:r>
        <w:t xml:space="preserve">，即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-4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k-1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×4=0</m:t>
        </m:r>
      </m:oMath>
      <w:r>
        <w:t>，</w:t>
      </w:r>
    </w:p>
    <w:p>
      <w:pPr>
        <w:pStyle w:val="178"/>
        <w:spacing w:line="240" w:lineRule="auto"/>
      </w:pPr>
      <w:r>
        <w:t xml:space="preserve">解得 </w:t>
      </w:r>
      <m:oMath>
        <m:r>
          <w:rPr>
            <w:rFonts w:ascii="Cambria Math" w:hAnsi="Cambria Math"/>
          </w:rPr>
          <m:t>k=2</m:t>
        </m:r>
      </m:oMath>
      <w:r>
        <w:t>．</w:t>
      </w:r>
    </w:p>
    <w:p>
      <w:pPr>
        <w:pStyle w:val="178"/>
        <w:spacing w:line="240" w:lineRule="auto"/>
      </w:pPr>
      <w:r>
        <w:t>综上，</w:t>
      </w:r>
      <m:oMath>
        <m:r>
          <w:rPr>
            <w:rFonts w:ascii="Cambria Math" w:hAnsi="Cambria Math"/>
          </w:rPr>
          <m:t>k</m:t>
        </m:r>
      </m:oMath>
      <w:r>
        <w:t xml:space="preserve"> 的值为 </w:t>
      </w:r>
      <m:oMath>
        <m:r>
          <w:rPr>
            <w:rFonts w:ascii="Cambria Math" w:hAnsi="Cambria Math"/>
          </w:rPr>
          <m:t>1</m:t>
        </m:r>
      </m:oMath>
      <w:r>
        <w:t xml:space="preserve"> 或 </w:t>
      </w:r>
      <m:oMath>
        <m:r>
          <w:rPr>
            <w:rFonts w:ascii="Cambria Math" w:hAnsi="Cambria Math"/>
          </w:rPr>
          <m:t>2</m:t>
        </m:r>
      </m:oMath>
      <w:r>
        <w:t>．</w:t>
      </w:r>
    </w:p>
    <w:p>
      <w:pPr>
        <w:pStyle w:val="178"/>
        <w:spacing w:line="240" w:lineRule="auto"/>
      </w:pPr>
      <w:r>
        <w:t>8.  B</w:t>
      </w:r>
      <w:r>
        <w:tab/>
      </w:r>
      <w:r>
        <w:t>【解析】（1）正确．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w:drawing>
                <wp:inline distT="0" distB="0" distL="114300" distR="114300">
                  <wp:extent cx="20320" cy="22860"/>
                  <wp:effectExtent l="0" t="0" r="17780" b="5715"/>
                  <wp:docPr id="22" name="图片 2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=2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∴4a+b=0</m:t>
        </m:r>
      </m:oMath>
      <w:r>
        <w:t>．</w:t>
      </w:r>
    </w:p>
    <w:p>
      <w:pPr>
        <w:pStyle w:val="178"/>
        <w:spacing w:line="240" w:lineRule="auto"/>
      </w:pPr>
      <w:r>
        <w:t>（2）错误．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∵x=-3</m:t>
        </m:r>
      </m:oMath>
      <w:r>
        <w:t xml:space="preserve"> 时，</w:t>
      </w:r>
      <m:oMath>
        <m:r>
          <w:rPr>
            <w:rFonts w:ascii="Cambria Math" w:hAnsi="Cambria Math"/>
          </w:rPr>
          <m:t>y&lt;0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∴9a-3b+c&lt;0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∴9a+c&lt;3b</m:t>
        </m:r>
      </m:oMath>
      <w:r>
        <w:t>．</w:t>
      </w:r>
    </w:p>
    <w:p>
      <w:pPr>
        <w:pStyle w:val="178"/>
        <w:spacing w:line="240" w:lineRule="auto"/>
      </w:pPr>
      <w:r>
        <w:t>（3）正确．</w:t>
      </w:r>
    </w:p>
    <w:p>
      <w:pPr>
        <w:pStyle w:val="178"/>
        <w:spacing w:line="240" w:lineRule="auto"/>
      </w:pPr>
      <w:r>
        <w:t xml:space="preserve">由图象可知抛物线经过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-1,0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和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5,0</m:t>
            </m:r>
            <m:ctrlPr>
              <w:rPr>
                <w:rFonts w:ascii="Cambria Math" w:hAnsi="Cambria Math"/>
              </w:rPr>
            </m:ctrlPr>
          </m:e>
        </m:d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a-b+c=0,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25a+5b+c=0,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78"/>
        <w:spacing w:line="240" w:lineRule="auto"/>
      </w:pPr>
      <w:r>
        <w:t xml:space="preserve">解得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b=-4a,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c=-5a.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∴8a+7b+2c=8a-28a-10a=-30a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∵a&lt;0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∴8a+7b+2c&gt;0</m:t>
        </m:r>
      </m:oMath>
      <w:r>
        <w:t>．</w:t>
      </w:r>
    </w:p>
    <w:p>
      <w:pPr>
        <w:pStyle w:val="178"/>
        <w:spacing w:line="240" w:lineRule="auto"/>
      </w:pPr>
      <w:r>
        <w:t>（4）错误．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点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-3,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t xml:space="preserve"> 、点 </w:t>
      </w:r>
      <m:oMath>
        <m: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t xml:space="preserve"> 、点 </w:t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w:drawing>
            <wp:inline distT="0" distB="0" distL="114300" distR="114300">
              <wp:extent cx="21590" cy="16510"/>
              <wp:effectExtent l="0" t="0" r="0" b="0"/>
              <wp:docPr id="20" name="图片 20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" name="图片 20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1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590" cy="165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r>
          <w:rPr>
            <w:rFonts w:ascii="Cambria Math" w:hAnsi="Cambria Math"/>
          </w:rPr>
          <m:t>-2=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r>
          <w:rPr>
            <w:rFonts w:ascii="Cambria Math" w:hAnsi="Cambria Math"/>
          </w:rPr>
          <m:t>2-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点 </w:t>
      </w:r>
      <m:oMath>
        <m:r>
          <w:rPr>
            <w:rFonts w:ascii="Cambria Math" w:hAnsi="Cambria Math"/>
          </w:rPr>
          <m:t>C</m:t>
        </m:r>
      </m:oMath>
      <w:r>
        <w:t xml:space="preserve"> 离对称轴的距离近，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∵a&lt;0</m:t>
        </m:r>
      </m:oMath>
      <w:r>
        <w:t>，</w:t>
      </w:r>
      <m:oMath>
        <m:r>
          <w:rPr>
            <w:rFonts w:ascii="Cambria Math" w:hAnsi="Cambria Math"/>
          </w:rPr>
          <m:t>-3&lt;-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&lt;2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>．</w:t>
      </w:r>
    </w:p>
    <w:p>
      <w:pPr>
        <w:pStyle w:val="178"/>
        <w:spacing w:line="240" w:lineRule="auto"/>
      </w:pPr>
      <w:r>
        <w:t>（5）正确．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∵a&lt;0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&gt;0</m:t>
        </m:r>
      </m:oMath>
      <w:r>
        <w:t>，</w:t>
      </w:r>
    </w:p>
    <w:p>
      <w:pPr>
        <w:pStyle w:val="178"/>
        <w:spacing w:line="240" w:lineRule="auto"/>
      </w:pPr>
      <w:r>
        <w:t xml:space="preserve">即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&gt;0</m:t>
        </m:r>
      </m:oMath>
      <w:r>
        <w:t>，</w:t>
      </w:r>
    </w:p>
    <w:p>
      <w:pPr>
        <w:pStyle w:val="178"/>
        <w:spacing w:line="240" w:lineRule="auto"/>
      </w:pPr>
      <w:r>
        <w:t xml:space="preserve">故 </w:t>
      </w:r>
      <m:oMath>
        <m:r>
          <w:rPr>
            <w:rFonts w:ascii="Cambria Math" w:hAnsi="Cambria Math"/>
          </w:rPr>
          <m:t>x&lt;-1</m:t>
        </m:r>
      </m:oMath>
      <w:r>
        <w:t xml:space="preserve"> 或 </w:t>
      </w:r>
      <m:oMath>
        <m:r>
          <w:rPr>
            <w:rFonts w:ascii="Cambria Math" w:hAnsi="Cambria Math"/>
          </w:rPr>
          <m:t>x&gt;5</m:t>
        </m:r>
      </m:oMath>
      <w:r>
        <w:t>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正确的有三个．</w:t>
      </w:r>
    </w:p>
    <w:p>
      <w:pPr>
        <w:pStyle w:val="178"/>
        <w:spacing w:line="240" w:lineRule="auto"/>
      </w:pPr>
    </w:p>
    <w:p>
      <w:pPr>
        <w:pStyle w:val="178"/>
        <w:spacing w:line="240" w:lineRule="auto"/>
      </w:pPr>
      <w:r>
        <w:rPr>
          <w:rFonts w:hint="eastAsia"/>
          <w:b/>
        </w:rPr>
        <w:t>二、填空题</w:t>
      </w:r>
    </w:p>
    <w:p>
      <w:pPr>
        <w:pStyle w:val="178"/>
        <w:spacing w:line="240" w:lineRule="auto"/>
      </w:pPr>
      <w:r>
        <w:t xml:space="preserve">9.  </w:t>
      </w:r>
      <w:r>
        <w:rPr>
          <w:rFonts w:ascii="Cambria Math" w:hAnsi="Cambria Math"/>
          <w:i/>
        </w:rPr>
        <w:drawing>
          <wp:inline distT="0" distB="0" distL="114300" distR="114300">
            <wp:extent cx="19050" cy="20320"/>
            <wp:effectExtent l="0" t="0" r="0" b="8255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w:rPr>
            <w:rFonts w:ascii="Cambria Math" w:hAnsi="Cambria Math"/>
          </w:rPr>
          <m:t>m&gt;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pStyle w:val="178"/>
        <w:spacing w:line="240" w:lineRule="auto"/>
      </w:pPr>
      <w:r>
        <w:t xml:space="preserve">【解析】由题意知 </w:t>
      </w:r>
      <m:oMath>
        <m:r>
          <w:rPr>
            <w:rFonts w:ascii="Cambria Math" w:hAnsi="Cambria Math"/>
          </w:rPr>
          <m:t>Δ=1-4m&lt;0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∴m&gt;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．</w:t>
      </w:r>
    </w:p>
    <w:p>
      <w:pPr>
        <w:pStyle w:val="178"/>
        <w:spacing w:line="240" w:lineRule="auto"/>
      </w:pPr>
      <w:r>
        <w:t xml:space="preserve">10.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pStyle w:val="178"/>
        <w:spacing w:line="240" w:lineRule="auto"/>
      </w:pPr>
      <w:r>
        <w:t xml:space="preserve">11.  </w:t>
      </w:r>
      <m:oMath>
        <m:r>
          <w:rPr>
            <w:rFonts w:ascii="Cambria Math" w:hAnsi="Cambria Math"/>
          </w:rPr>
          <m:t>0</m:t>
        </m:r>
      </m:oMath>
    </w:p>
    <w:p>
      <w:pPr>
        <w:pStyle w:val="178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 是方程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-x-1=0</m:t>
        </m:r>
      </m:oMath>
      <w:r>
        <w:t xml:space="preserve"> 的两根，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=1</m:t>
        </m:r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=-1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=1-1=0</m:t>
        </m:r>
      </m:oMath>
      <w:r>
        <w:t>．</w:t>
      </w:r>
    </w:p>
    <w:p>
      <w:pPr>
        <w:pStyle w:val="178"/>
        <w:spacing w:line="240" w:lineRule="auto"/>
      </w:pPr>
      <w:r>
        <w:t xml:space="preserve">12.  </w:t>
      </w:r>
      <m:oMath>
        <m:r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</w:p>
    <w:p>
      <w:pPr>
        <w:pStyle w:val="178"/>
        <w:spacing w:line="240" w:lineRule="auto"/>
      </w:pPr>
      <w:r>
        <w:t>1</w:t>
      </w:r>
      <w:r>
        <w:rPr>
          <w:rFonts w:hint="eastAsia"/>
        </w:rPr>
        <w:t>3</w:t>
      </w:r>
      <w:r>
        <w:t xml:space="preserve">.  </w:t>
      </w:r>
      <m:oMath>
        <m:r>
          <w:rPr>
            <w:rFonts w:ascii="Cambria Math" w:hAnsi="Cambria Math"/>
          </w:rPr>
          <m:t>2≤AP≤6</m:t>
        </m:r>
      </m:oMath>
    </w:p>
    <w:p>
      <w:pPr>
        <w:pStyle w:val="178"/>
        <w:spacing w:line="240" w:lineRule="auto"/>
      </w:pPr>
      <w:r>
        <w:t>1</w:t>
      </w:r>
      <w:r>
        <w:rPr>
          <w:rFonts w:hint="eastAsia"/>
        </w:rPr>
        <w:t>4</w:t>
      </w:r>
      <w:r>
        <w:t xml:space="preserve">.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</w:p>
    <w:p>
      <w:pPr>
        <w:pStyle w:val="178"/>
        <w:spacing w:line="240" w:lineRule="auto"/>
      </w:pPr>
      <w:r>
        <w:t>1</w:t>
      </w:r>
      <w:r>
        <w:rPr>
          <w:rFonts w:hint="eastAsia"/>
        </w:rPr>
        <w:t>5</w:t>
      </w:r>
      <w:r>
        <w:t xml:space="preserve">.  </w:t>
      </w:r>
      <m:oMath>
        <m:r>
          <w:rPr>
            <w:rFonts w:ascii="Cambria Math" w:hAnsi="Cambria Math"/>
          </w:rPr>
          <m:t>y=x-2</m:t>
        </m:r>
      </m:oMath>
    </w:p>
    <w:p>
      <w:pPr>
        <w:pStyle w:val="178"/>
        <w:spacing w:line="240" w:lineRule="auto"/>
      </w:pPr>
      <w:r>
        <w:t xml:space="preserve">16.  </w:t>
      </w:r>
      <m:oMath>
        <m:r>
          <w:rPr>
            <w:rFonts w:ascii="Cambria Math" w:hAnsi="Cambria Math"/>
          </w:rPr>
          <m:t>5</m:t>
        </m:r>
        <m:r>
          <m:rPr>
            <m:sty m:val="p"/>
          </m:rPr>
          <w:rPr>
            <w:rFonts w:ascii="Cambria Math" w:hAnsi="Cambria Math"/>
          </w:rPr>
          <m:t>π</m:t>
        </m:r>
      </m:oMath>
    </w:p>
    <w:p>
      <w:pPr>
        <w:pStyle w:val="178"/>
        <w:spacing w:line="240" w:lineRule="auto"/>
        <w:rPr>
          <w:rFonts w:hint="eastAsia" w:eastAsiaTheme="minorEastAsia"/>
          <w:lang w:eastAsia="zh-CN"/>
        </w:rPr>
      </w:pPr>
      <w:r>
        <w:t>【解析】</w:t>
      </w:r>
      <w:r>
        <w:rPr>
          <w:position w:val="-67"/>
        </w:rPr>
        <w:drawing>
          <wp:inline distT="0" distB="0" distL="0" distR="0">
            <wp:extent cx="1733550" cy="981075"/>
            <wp:effectExtent l="0" t="0" r="0" b="0"/>
            <wp:docPr id="16" name="Picture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position w:val="-67"/>
          <w:sz w:val="4"/>
          <w:lang w:eastAsia="zh-CN"/>
        </w:rPr>
        <w:t>[来源:学#科#网]</w:t>
      </w:r>
    </w:p>
    <w:p>
      <w:pPr>
        <w:pStyle w:val="178"/>
        <w:spacing w:line="240" w:lineRule="auto"/>
      </w:pPr>
      <w:r>
        <w:t xml:space="preserve">由图形可知，圆心先向前走 </w:t>
      </w:r>
      <m:oMath>
        <m:r>
          <w:rPr>
            <w:rFonts w:ascii="Cambria Math" w:hAnsi="Cambria Math"/>
          </w:rPr>
          <m:t>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 的长度即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圆的周长，</w:t>
      </w:r>
    </w:p>
    <w:p>
      <w:pPr>
        <w:pStyle w:val="178"/>
        <w:spacing w:line="240" w:lineRule="auto"/>
      </w:pPr>
      <w:r>
        <w:t xml:space="preserve">然后沿着弧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 旋转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圆的周长，</w:t>
      </w:r>
    </w:p>
    <w:p>
      <w:pPr>
        <w:pStyle w:val="178"/>
        <w:spacing w:line="240" w:lineRule="auto"/>
      </w:pPr>
      <w:r>
        <w:t xml:space="preserve">则圆心 </w:t>
      </w:r>
      <m:oMath>
        <m:r>
          <w:rPr>
            <w:rFonts w:ascii="Cambria Math" w:hAnsi="Cambria Math"/>
          </w:rPr>
          <m:t>O</m:t>
        </m:r>
      </m:oMath>
      <w:r>
        <w:t xml:space="preserve"> 运动路径的长度为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×2</m:t>
        </m:r>
        <m:r>
          <m:rPr>
            <m:sty m:val="p"/>
          </m:rPr>
          <w:rPr>
            <w:rFonts w:ascii="Cambria Math" w:hAnsi="Cambria Math"/>
          </w:rPr>
          <m:t>π</m:t>
        </m:r>
        <m:r>
          <w:rPr>
            <w:rFonts w:ascii="Cambria Math" w:hAnsi="Cambria Math"/>
          </w:rPr>
          <m:t>×5+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×2</m:t>
        </m:r>
        <m:r>
          <m:rPr>
            <m:sty m:val="p"/>
          </m:rPr>
          <w:rPr>
            <w:rFonts w:ascii="Cambria Math" w:hAnsi="Cambria Math"/>
          </w:rPr>
          <m:t>π</m:t>
        </m:r>
        <m:r>
          <w:rPr>
            <w:rFonts w:ascii="Cambria Math" w:hAnsi="Cambria Math"/>
          </w:rPr>
          <m:t>×5=5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>．</w:t>
      </w:r>
    </w:p>
    <w:p>
      <w:pPr>
        <w:pStyle w:val="178"/>
        <w:spacing w:line="240" w:lineRule="auto"/>
      </w:pPr>
    </w:p>
    <w:p>
      <w:pPr>
        <w:pStyle w:val="178"/>
        <w:spacing w:line="240" w:lineRule="auto"/>
      </w:pPr>
      <w:r>
        <w:rPr>
          <w:rFonts w:hint="eastAsia"/>
          <w:b/>
        </w:rPr>
        <w:t>三、解答题</w:t>
      </w:r>
    </w:p>
    <w:p>
      <w:pPr>
        <w:pStyle w:val="178"/>
        <w:spacing w:line="240" w:lineRule="auto"/>
      </w:pPr>
      <w:r>
        <w:t>17. （1） 方程整理得：</w:t>
      </w:r>
    </w:p>
    <w:p>
      <w:pPr>
        <w:pStyle w:val="178"/>
        <w:spacing w:line="240" w:lineRule="auto"/>
        <w:jc w:val="center"/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-4x=-1.</m:t>
          </m:r>
        </m:oMath>
      </m:oMathPara>
    </w:p>
    <w:p>
      <w:pPr>
        <w:pStyle w:val="178"/>
        <w:spacing w:line="240" w:lineRule="auto"/>
      </w:pPr>
      <w:r>
        <w:t>配方得：</w:t>
      </w:r>
    </w:p>
    <w:p>
      <w:pPr>
        <w:pStyle w:val="178"/>
        <w:spacing w:line="240" w:lineRule="auto"/>
        <w:jc w:val="center"/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-4x+4=3.</m:t>
          </m:r>
        </m:oMath>
      </m:oMathPara>
    </w:p>
    <w:p>
      <w:pPr>
        <w:pStyle w:val="178"/>
        <w:spacing w:line="240" w:lineRule="auto"/>
      </w:pPr>
      <w:r>
        <w:t>即</w:t>
      </w:r>
    </w:p>
    <w:p>
      <w:pPr>
        <w:pStyle w:val="178"/>
        <w:spacing w:line="240" w:lineRule="auto"/>
        <w:jc w:val="center"/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x-2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=3.</m:t>
          </m:r>
        </m:oMath>
      </m:oMathPara>
    </w:p>
    <w:p>
      <w:pPr>
        <w:pStyle w:val="178"/>
        <w:spacing w:line="240" w:lineRule="auto"/>
      </w:pPr>
      <w:r>
        <w:t>开方得：</w:t>
      </w:r>
    </w:p>
    <w:p>
      <w:pPr>
        <w:pStyle w:val="178"/>
        <w:spacing w:line="240" w:lineRule="auto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=2+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=2-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.</m:t>
        </m:r>
      </m:oMath>
      <w:r>
        <w:rPr>
          <w:rFonts w:hint="eastAsia"/>
        </w:rPr>
        <w:t xml:space="preserve"> ……………………4分</w:t>
      </w:r>
    </w:p>
    <w:p>
      <w:pPr>
        <w:pStyle w:val="178"/>
        <w:spacing w:line="240" w:lineRule="auto"/>
      </w:pPr>
    </w:p>
    <w:p>
      <w:pPr>
        <w:pStyle w:val="178"/>
        <w:spacing w:line="240" w:lineRule="auto"/>
      </w:pPr>
      <w:r>
        <w:t>      （2） 方程整理得：</w:t>
      </w:r>
    </w:p>
    <w:p>
      <w:pPr>
        <w:pStyle w:val="178"/>
        <w:spacing w:line="240" w:lineRule="auto"/>
        <w:jc w:val="center"/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x-3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=4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.</m:t>
          </m:r>
        </m:oMath>
      </m:oMathPara>
    </w:p>
    <w:p>
      <w:pPr>
        <w:pStyle w:val="178"/>
        <w:spacing w:line="240" w:lineRule="auto"/>
      </w:pPr>
      <w:r>
        <w:t>开方得：</w:t>
      </w:r>
    </w:p>
    <w:p>
      <w:pPr>
        <w:pStyle w:val="178"/>
        <w:spacing w:line="240" w:lineRule="auto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x-3=2x</m:t>
          </m:r>
          <m:r>
            <m:rPr>
              <m:sty m:val="p"/>
            </m:rPr>
            <w:rPr>
              <w:rFonts w:ascii="Cambria Math" w:hAnsi="Cambria Math"/>
            </w:rPr>
            <m:t>或</m:t>
          </m:r>
          <m:r>
            <w:rPr>
              <w:rFonts w:ascii="Cambria Math" w:hAnsi="Cambria Math"/>
            </w:rPr>
            <m:t>x-3=-2x.</m:t>
          </m:r>
        </m:oMath>
      </m:oMathPara>
    </w:p>
    <w:p>
      <w:pPr>
        <w:pStyle w:val="178"/>
        <w:spacing w:line="240" w:lineRule="auto"/>
      </w:pPr>
      <w:r>
        <w:t>解得：</w:t>
      </w:r>
    </w:p>
    <w:p>
      <w:pPr>
        <w:pStyle w:val="178"/>
        <w:spacing w:line="240" w:lineRule="auto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=-3,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=1.</m:t>
        </m:r>
      </m:oMath>
      <w:r>
        <w:rPr>
          <w:rFonts w:hint="eastAsia"/>
        </w:rPr>
        <w:t xml:space="preserve"> ……………………8分</w:t>
      </w:r>
    </w:p>
    <w:p>
      <w:pPr>
        <w:pStyle w:val="178"/>
        <w:spacing w:line="240" w:lineRule="auto"/>
      </w:pPr>
    </w:p>
    <w:p>
      <w:pPr>
        <w:pStyle w:val="178"/>
        <w:spacing w:line="240" w:lineRule="auto"/>
      </w:pPr>
      <w:r>
        <w:t xml:space="preserve">18. （1） </w:t>
      </w:r>
      <w:r>
        <w:rPr>
          <w:position w:val="-142"/>
        </w:rPr>
        <w:drawing>
          <wp:inline distT="0" distB="0" distL="0" distR="0">
            <wp:extent cx="1971675" cy="1942465"/>
            <wp:effectExtent l="0" t="0" r="0" b="0"/>
            <wp:docPr id="17" name="Picture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42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……………………3分</w:t>
      </w:r>
    </w:p>
    <w:p>
      <w:pPr>
        <w:pStyle w:val="178"/>
        <w:spacing w:line="240" w:lineRule="auto"/>
      </w:pPr>
      <w:r>
        <w:t xml:space="preserve">      （2） </w:t>
      </w:r>
      <w:r>
        <w:rPr>
          <w:position w:val="-142"/>
        </w:rPr>
        <w:drawing>
          <wp:inline distT="0" distB="0" distL="0" distR="0">
            <wp:extent cx="1971675" cy="1942465"/>
            <wp:effectExtent l="0" t="0" r="0" b="0"/>
            <wp:docPr id="18" name="Picture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42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……………………6分</w:t>
      </w:r>
    </w:p>
    <w:p>
      <w:pPr>
        <w:pStyle w:val="178"/>
        <w:spacing w:line="240" w:lineRule="auto"/>
      </w:pPr>
      <w:r>
        <w:t xml:space="preserve">19. （1） </w:t>
      </w:r>
      <m:oMath>
        <m:r>
          <w:rPr>
            <w:rFonts w:ascii="Cambria Math" w:hAnsi="Cambria Math"/>
          </w:rPr>
          <m:t>∵</m:t>
        </m:r>
      </m:oMath>
      <w:r>
        <w:t xml:space="preserve"> 点 </w:t>
      </w:r>
      <m:oMath>
        <m:r>
          <w:rPr>
            <w:rFonts w:ascii="Cambria Math" w:hAnsi="Cambria Math"/>
          </w:rPr>
          <m:t>P</m:t>
        </m:r>
      </m:oMath>
      <w:r>
        <w:t xml:space="preserve"> 在函数 </w:t>
      </w:r>
      <m:oMath>
        <m:r>
          <w:rPr>
            <w:rFonts w:ascii="Cambria Math" w:hAnsi="Cambria Math"/>
          </w:rPr>
          <m:t>y=-2x</m:t>
        </m:r>
      </m:oMath>
      <w:r>
        <w:t xml:space="preserve"> 图象上，</w:t>
      </w:r>
    </w:p>
    <w:p>
      <w:pPr>
        <w:pStyle w:val="178"/>
        <w:spacing w:line="240" w:lineRule="auto"/>
        <w:rPr>
          <w:rFonts w:hint="eastAsia" w:eastAsiaTheme="minorEastAsia"/>
          <w:lang w:eastAsia="zh-CN"/>
        </w:rPr>
      </w:pPr>
      <w:r>
        <w:t xml:space="preserve">当 </w:t>
      </w:r>
      <m:oMath>
        <m:r>
          <w:rPr>
            <w:rFonts w:ascii="Cambria Math" w:hAnsi="Cambria Math"/>
          </w:rPr>
          <m:t>x=2</m:t>
        </m:r>
      </m:oMath>
      <w:r>
        <w:t xml:space="preserve"> 时，</w:t>
      </w:r>
      <m:oMath>
        <m:r>
          <w:rPr>
            <w:rFonts w:ascii="Cambria Math" w:hAnsi="Cambria Math"/>
          </w:rPr>
          <m:t>y=-2×2=-4</m:t>
        </m:r>
      </m:oMath>
      <w:r>
        <w:t>，</w:t>
      </w:r>
      <w:r>
        <w:rPr>
          <w:rFonts w:hint="eastAsia"/>
          <w:color w:val="FFFFFF"/>
          <w:sz w:val="4"/>
          <w:lang w:eastAsia="zh-CN"/>
        </w:rPr>
        <w:t>[来源:学科网ZXXK]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2,-4</m:t>
            </m:r>
            <m:ctrlPr>
              <w:rPr>
                <w:rFonts w:ascii="Cambria Math" w:hAnsi="Cambria Math"/>
              </w:rPr>
            </m:ctrlPr>
          </m:e>
        </m:d>
      </m:oMath>
      <w:r>
        <w:t>，</w:t>
      </w:r>
    </w:p>
    <w:p>
      <w:pPr>
        <w:pStyle w:val="178"/>
        <w:spacing w:line="240" w:lineRule="auto"/>
      </w:pPr>
      <w:r>
        <w:t xml:space="preserve">设反比例函数的解析式为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>
      <w:pPr>
        <w:pStyle w:val="178"/>
        <w:spacing w:line="240" w:lineRule="auto"/>
      </w:pPr>
      <w:r>
        <w:t xml:space="preserve">把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2,-4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中，</w:t>
      </w:r>
    </w:p>
    <w:p>
      <w:pPr>
        <w:pStyle w:val="178"/>
        <w:spacing w:line="240" w:lineRule="auto"/>
      </w:pPr>
      <w:r>
        <w:t xml:space="preserve">则 </w:t>
      </w:r>
      <m:oMath>
        <m:r>
          <w:rPr>
            <w:rFonts w:ascii="Cambria Math" w:hAnsi="Cambria Math"/>
          </w:rPr>
          <m:t>-4=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r>
          <w:rPr>
            <w:rFonts w:ascii="Cambria Math" w:hAnsi="Cambria Math"/>
          </w:rPr>
          <m:t>k=-8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反比例函数的解析式为 </w:t>
      </w: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t>．</w:t>
      </w:r>
      <w:r>
        <w:rPr>
          <w:rFonts w:hint="eastAsia"/>
        </w:rPr>
        <w:t>……………………3分</w:t>
      </w:r>
    </w:p>
    <w:p>
      <w:pPr>
        <w:pStyle w:val="178"/>
        <w:spacing w:line="240" w:lineRule="auto"/>
      </w:pPr>
      <w:r>
        <w:t xml:space="preserve">      （2） 设 </w:t>
      </w:r>
      <m:oMath>
        <m:r>
          <w:rPr>
            <w:rFonts w:ascii="Cambria Math" w:hAnsi="Cambria Math"/>
          </w:rPr>
          <m:t>△MPQ</m:t>
        </m:r>
      </m:oMath>
      <w:r>
        <w:t xml:space="preserve"> 的 </w:t>
      </w:r>
      <m:oMath>
        <m:r>
          <w:rPr>
            <w:rFonts w:ascii="Cambria Math" w:hAnsi="Cambria Math"/>
          </w:rPr>
          <m:t>PQ</m:t>
        </m:r>
      </m:oMath>
      <w:r>
        <w:t xml:space="preserve"> 边上的高为 </w:t>
      </w:r>
      <m:oMath>
        <m:r>
          <w:rPr>
            <w:rFonts w:ascii="Cambria Math" w:hAnsi="Cambria Math"/>
          </w:rPr>
          <m:t>h</m:t>
        </m:r>
      </m:oMath>
      <w:r>
        <w:t>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△MPQ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PQ⋅h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×4h=6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∴h=3</m:t>
        </m:r>
      </m:oMath>
      <w:r>
        <w:t>，</w:t>
      </w:r>
    </w:p>
    <w:p>
      <w:pPr>
        <w:pStyle w:val="178"/>
        <w:spacing w:line="240" w:lineRule="auto"/>
      </w:pPr>
      <w:r>
        <w:t xml:space="preserve">当点 </w:t>
      </w:r>
      <m:oMath>
        <m:r>
          <w:rPr>
            <w:rFonts w:ascii="Cambria Math" w:hAnsi="Cambria Math"/>
          </w:rPr>
          <m:t>M</m:t>
        </m:r>
      </m:oMath>
      <w:r>
        <w:t xml:space="preserve"> 在直线 </w:t>
      </w:r>
      <m:oMath>
        <m:r>
          <w:rPr>
            <w:rFonts w:ascii="Cambria Math" w:hAnsi="Cambria Math"/>
          </w:rPr>
          <m:t>PQ</m:t>
        </m:r>
      </m:oMath>
      <w:r>
        <w:t xml:space="preserve"> 右侧时，</w:t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5,-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t>；</w:t>
      </w:r>
    </w:p>
    <w:p>
      <w:pPr>
        <w:pStyle w:val="178"/>
        <w:spacing w:line="240" w:lineRule="auto"/>
      </w:pPr>
      <w:r>
        <w:t xml:space="preserve">当点 </w:t>
      </w:r>
      <m:oMath>
        <m:r>
          <w:rPr>
            <w:rFonts w:ascii="Cambria Math" w:hAnsi="Cambria Math"/>
          </w:rPr>
          <m:t>M</m:t>
        </m:r>
      </m:oMath>
      <w:r>
        <w:t xml:space="preserve"> 在直线 </w:t>
      </w:r>
      <m:oMath>
        <m:r>
          <w:rPr>
            <w:rFonts w:ascii="Cambria Math" w:hAnsi="Cambria Math"/>
          </w:rPr>
          <m:t>PQ</m:t>
        </m:r>
      </m:oMath>
      <w:r>
        <w:t xml:space="preserve"> 左侧时，</w:t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-1,8</m:t>
            </m:r>
            <m:ctrlPr>
              <w:rPr>
                <w:rFonts w:ascii="Cambria Math" w:hAnsi="Cambria Math"/>
              </w:rPr>
            </m:ctrlPr>
          </m:e>
        </m:d>
      </m:oMath>
      <w:r>
        <w:t>．</w:t>
      </w:r>
      <w:r>
        <w:rPr>
          <w:rFonts w:hint="eastAsia"/>
        </w:rPr>
        <w:t>……………………6分</w:t>
      </w:r>
    </w:p>
    <w:p>
      <w:pPr>
        <w:pStyle w:val="178"/>
        <w:spacing w:line="240" w:lineRule="auto"/>
      </w:pPr>
      <w:r>
        <w:t>2</w:t>
      </w:r>
      <w:r>
        <w:rPr>
          <w:rFonts w:hint="eastAsia"/>
        </w:rPr>
        <w:t>0</w:t>
      </w:r>
      <w:r>
        <w:t>. （1）</w:t>
      </w:r>
      <w:r>
        <w:drawing>
          <wp:inline distT="0" distB="0" distL="114300" distR="114300">
            <wp:extent cx="19050" cy="20320"/>
            <wp:effectExtent l="0" t="0" r="0" b="8255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由题意得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70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t>．</w:t>
      </w:r>
      <w:r>
        <w:rPr>
          <w:rFonts w:hint="eastAsia"/>
        </w:rPr>
        <w:t>……………………2分</w:t>
      </w:r>
    </w:p>
    <w:p>
      <w:pPr>
        <w:pStyle w:val="178"/>
        <w:spacing w:line="240" w:lineRule="auto"/>
      </w:pPr>
      <w:r>
        <w:t>      （2） 不够用，理由如下：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∵0.1×300=30</m:t>
        </m:r>
      </m:oMath>
      <w:r>
        <w:t>（升），</w:t>
      </w:r>
      <m:oMath>
        <m:r>
          <w:rPr>
            <w:rFonts w:ascii="Cambria Math" w:hAnsi="Cambria Math"/>
          </w:rPr>
          <m:t>0.2×300=60</m:t>
        </m:r>
      </m:oMath>
      <w:r>
        <w:t>（升），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∴30+60&gt;70</m:t>
        </m:r>
      </m:oMath>
      <w:r>
        <w:t>，</w:t>
      </w:r>
    </w:p>
    <w:p>
      <w:pPr>
        <w:pStyle w:val="178"/>
        <w:spacing w:line="240" w:lineRule="auto"/>
      </w:pPr>
      <w:r>
        <w:t xml:space="preserve">故不够用，还需要 </w:t>
      </w:r>
      <m:oMath>
        <m:r>
          <w:rPr>
            <w:rFonts w:ascii="Cambria Math" w:hAnsi="Cambria Math"/>
          </w:rPr>
          <m:t>30+60-70=20</m:t>
        </m:r>
      </m:oMath>
      <w:r>
        <w:t>（升）．</w:t>
      </w:r>
    </w:p>
    <w:p>
      <w:pPr>
        <w:pStyle w:val="178"/>
        <w:spacing w:line="240" w:lineRule="auto"/>
      </w:pPr>
      <w:r>
        <w:t xml:space="preserve">答：不够用，到县城至少需要 </w:t>
      </w:r>
      <m:oMath>
        <m:r>
          <w:rPr>
            <w:rFonts w:ascii="Cambria Math" w:hAnsi="Cambria Math"/>
          </w:rPr>
          <m:t>20</m:t>
        </m:r>
      </m:oMath>
      <w:r>
        <w:t xml:space="preserve"> 升油．</w:t>
      </w:r>
      <w:r>
        <w:rPr>
          <w:rFonts w:hint="eastAsia"/>
        </w:rPr>
        <w:t>……………………6分</w:t>
      </w:r>
    </w:p>
    <w:p>
      <w:pPr>
        <w:pStyle w:val="178"/>
        <w:spacing w:line="240" w:lineRule="auto"/>
      </w:pPr>
      <w:r>
        <w:rPr>
          <w:rFonts w:hint="eastAsia"/>
        </w:rPr>
        <w:t>21</w:t>
      </w:r>
      <w:r>
        <w:t xml:space="preserve">. （1） 共有 </w:t>
      </w:r>
      <m:oMath>
        <m:r>
          <w:rPr>
            <w:rFonts w:ascii="Cambria Math" w:hAnsi="Cambria Math"/>
          </w:rPr>
          <m:t>3</m:t>
        </m:r>
      </m:oMath>
      <w:r>
        <w:t xml:space="preserve"> 种等可能结果，而摸出白球的结果有 </w:t>
      </w:r>
      <m:oMath>
        <m:r>
          <w:rPr>
            <w:rFonts w:ascii="Cambria Math" w:hAnsi="Cambria Math"/>
          </w:rPr>
          <m:t>2</m:t>
        </m:r>
      </m:oMath>
      <w:r>
        <w:t xml:space="preserve"> 种，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摸出白球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．</w:t>
      </w:r>
      <w:r>
        <w:rPr>
          <w:rFonts w:hint="eastAsia"/>
        </w:rPr>
        <w:t>……………………2分</w:t>
      </w:r>
    </w:p>
    <w:p>
      <w:pPr>
        <w:pStyle w:val="178"/>
        <w:spacing w:line="240" w:lineRule="auto"/>
      </w:pPr>
      <w:r>
        <w:t>      （2） 根据题意，列表如下：</w:t>
      </w:r>
    </w:p>
    <w:p>
      <w:pPr>
        <w:pStyle w:val="178"/>
        <w:spacing w:line="240" w:lineRule="auto"/>
        <w:jc w:val="center"/>
      </w:pPr>
      <m:oMathPara>
        <m:oMathParaPr>
          <m:jc m:val="center"/>
        </m:oMathParaPr>
        <m:oMath>
          <m:m>
            <m:mPr>
              <m:mcs>
                <m:mc>
                  <m:mcPr>
                    <m:count m:val="4"/>
                    <m:mcJc m:val="center"/>
                  </m:mcPr>
                </m:mc>
              </m:mcs>
              <m:plcHide m:val="1"/>
              <m:ctrlPr>
                <w:rPr>
                  <w:rFonts w:ascii="Cambria Math" w:hAnsi="Cambria Math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 w:hAnsi="Cambria Math"/>
                  </w:rPr>
                  <m:t> 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红</m:t>
                </m:r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红</m:t>
                </m:r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白</m:t>
                </m:r>
                <m:ctrlPr>
                  <w:rPr>
                    <w:rFonts w:ascii="Cambria Math" w:hAnsi="Cambria Math"/>
                  </w:rPr>
                </m:ctrlP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白</m:t>
                </m:r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白</m:t>
                    </m:r>
                    <m:r>
                      <w:rPr>
                        <w:rFonts w:ascii="Cambria Math" w:hAnsi="Cambria Math"/>
                      </w:rPr>
                      <m:t>1,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红</m:t>
                    </m:r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白</m:t>
                    </m:r>
                    <m:r>
                      <w:rPr>
                        <w:rFonts w:ascii="Cambria Math" w:hAnsi="Cambria Math"/>
                      </w:rPr>
                      <m:t>1,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红</m:t>
                    </m:r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白</m:t>
                    </m:r>
                    <m:r>
                      <w:rPr>
                        <w:rFonts w:ascii="Cambria Math" w:hAnsi="Cambria Math"/>
                      </w:rPr>
                      <m:t>1,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白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白</m:t>
                </m:r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白</m:t>
                    </m:r>
                    <m:r>
                      <w:rPr>
                        <w:rFonts w:ascii="Cambria Math" w:hAnsi="Cambria Math"/>
                      </w:rPr>
                      <m:t>2,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红</m:t>
                    </m:r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白</m:t>
                    </m:r>
                    <m:r>
                      <w:rPr>
                        <w:rFonts w:ascii="Cambria Math" w:hAnsi="Cambria Math"/>
                      </w:rPr>
                      <m:t>2,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红</m:t>
                    </m:r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白</m:t>
                    </m:r>
                    <m:r>
                      <w:rPr>
                        <w:rFonts w:ascii="Cambria Math" w:hAnsi="Cambria Math"/>
                      </w:rPr>
                      <m:t>2,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白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红</m:t>
                </m:r>
                <m:ctrlPr>
                  <w:rPr>
                    <w:rFonts w:ascii="Cambria Math" w:hAnsi="Cambria Math"/>
                  </w:rPr>
                </m:ctrlPr>
              </m: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红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红</m:t>
                    </m:r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红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红</m:t>
                    </m:r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红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白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</m:mr>
          </m:m>
        </m:oMath>
      </m:oMathPara>
    </w:p>
    <w:p>
      <w:pPr>
        <w:pStyle w:val="178"/>
        <w:spacing w:line="240" w:lineRule="auto"/>
      </w:pPr>
      <w:r>
        <w:t xml:space="preserve">由上表可知，共有 </w:t>
      </w:r>
      <m:oMath>
        <m:r>
          <w:rPr>
            <w:rFonts w:ascii="Cambria Math" w:hAnsi="Cambria Math"/>
          </w:rPr>
          <m:t>9</m:t>
        </m:r>
      </m:oMath>
      <w:r>
        <w:t xml:space="preserve"> 种等可能结果，其中颜色不相同的结果有 </w:t>
      </w:r>
      <m:oMath>
        <m:r>
          <w:rPr>
            <w:rFonts w:ascii="Cambria Math" w:hAnsi="Cambria Math"/>
          </w:rPr>
          <m:t>5</m:t>
        </m:r>
      </m:oMath>
      <w:r>
        <w:t xml:space="preserve"> 种，颜色相同的结果有 </w:t>
      </w:r>
      <m:oMath>
        <m:r>
          <w:rPr>
            <w:rFonts w:ascii="Cambria Math" w:hAnsi="Cambria Math"/>
          </w:rPr>
          <m:t>4</m:t>
        </m:r>
      </m:oMath>
      <w:r>
        <w:t xml:space="preserve"> 种，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颜色不相同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颜色相同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这个游戏规则对双方不公平．</w:t>
      </w:r>
      <w:r>
        <w:rPr>
          <w:rFonts w:hint="eastAsia"/>
        </w:rPr>
        <w:t>……………………6分</w:t>
      </w:r>
    </w:p>
    <w:p>
      <w:pPr>
        <w:pStyle w:val="178"/>
        <w:spacing w:line="240" w:lineRule="auto"/>
      </w:pPr>
      <w:r>
        <w:t>2</w:t>
      </w:r>
      <w:r>
        <w:rPr>
          <w:rFonts w:hint="eastAsia"/>
        </w:rPr>
        <w:t>2</w:t>
      </w:r>
      <w:r>
        <w:t xml:space="preserve">. （1） 连接 </w:t>
      </w:r>
      <m:oMath>
        <m:r>
          <w:rPr>
            <w:rFonts w:ascii="Cambria Math" w:hAnsi="Cambria Math"/>
          </w:rPr>
          <m:t>OA</m:t>
        </m:r>
      </m:oMath>
      <w:r>
        <w:t>，如图所示：</w:t>
      </w:r>
    </w:p>
    <w:p>
      <w:pPr>
        <w:pStyle w:val="178"/>
        <w:spacing w:line="240" w:lineRule="auto"/>
      </w:pPr>
      <w:r>
        <w:rPr>
          <w:position w:val="-82"/>
        </w:rPr>
        <w:drawing>
          <wp:inline distT="0" distB="0" distL="0" distR="0">
            <wp:extent cx="1685925" cy="1171575"/>
            <wp:effectExtent l="0" t="0" r="0" b="0"/>
            <wp:docPr id="21" name="Picture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∵PA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的切线，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∴∠PAO=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∵∠P=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∵AC⊥PB</m:t>
        </m:r>
      </m:oMath>
      <w:r>
        <w:t>，</w:t>
      </w:r>
      <m:oMath>
        <m:r>
          <w:rPr>
            <w:rFonts w:ascii="Cambria Math" w:hAnsi="Cambria Math"/>
          </w:rPr>
          <m:t>PB</m:t>
        </m:r>
      </m:oMath>
      <w:r>
        <w:t xml:space="preserve"> 过圆心 </w:t>
      </w:r>
      <m:oMath>
        <m:r>
          <w:rPr>
            <w:rFonts w:ascii="Cambria Math" w:hAnsi="Cambria Math"/>
          </w:rPr>
          <m:t>O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∴AD=DC</m:t>
        </m:r>
      </m:oMath>
      <w:r>
        <w:t>．</w:t>
      </w:r>
    </w:p>
    <w:p>
      <w:pPr>
        <w:pStyle w:val="178"/>
        <w:spacing w:line="240" w:lineRule="auto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△ODA</m:t>
        </m:r>
      </m:oMath>
      <w:r>
        <w:t xml:space="preserve"> 中，</w:t>
      </w:r>
      <m:oMath>
        <m:r>
          <w:rPr>
            <w:rFonts w:ascii="Cambria Math" w:hAnsi="Cambria Math"/>
          </w:rPr>
          <m:t>AD=OA⋅</m:t>
        </m:r>
        <m:r>
          <m:rPr>
            <m:sty m:val="p"/>
          </m:rPr>
          <w:rPr>
            <w:rFonts w:ascii="Cambria Math" w:hAnsi="Cambria Math"/>
          </w:rPr>
          <m:t>sin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∴AC=2AD=5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t>．</w:t>
      </w:r>
      <w:r>
        <w:rPr>
          <w:rFonts w:hint="eastAsia"/>
        </w:rPr>
        <w:t>……………………4分</w:t>
      </w:r>
    </w:p>
    <w:p>
      <w:pPr>
        <w:pStyle w:val="178"/>
        <w:spacing w:line="240" w:lineRule="auto"/>
      </w:pPr>
      <w:r>
        <w:t xml:space="preserve">      （2） </w:t>
      </w:r>
      <m:oMath>
        <m:r>
          <w:rPr>
            <w:rFonts w:ascii="Cambria Math" w:hAnsi="Cambria Math"/>
          </w:rPr>
          <m:t>∵AC⊥PB</m:t>
        </m:r>
      </m:oMath>
      <w:r>
        <w:t>，</w:t>
      </w:r>
      <m:oMath>
        <m:r>
          <w:rPr>
            <w:rFonts w:ascii="Cambria Math" w:hAnsi="Cambria Math"/>
          </w:rPr>
          <m:t>∠P=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∴∠PAC=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∵∠AOP=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∴∠BOA=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∴∠BCA=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∴∠PAC=∠BCA</m:t>
        </m:r>
      </m:oMath>
      <w:r>
        <w:t>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∥</m:t>
        </m:r>
        <m:r>
          <w:rPr>
            <w:rFonts w:ascii="Cambria Math" w:hAnsi="Cambria Math"/>
          </w:rPr>
          <m:t>PA</m:t>
        </m:r>
      </m:oMath>
      <w:r>
        <w:t>．</w:t>
      </w:r>
      <w:r>
        <w:rPr>
          <w:rFonts w:hint="eastAsia"/>
        </w:rPr>
        <w:t>……………………8分</w:t>
      </w:r>
    </w:p>
    <w:p>
      <w:pPr>
        <w:pStyle w:val="178"/>
        <w:spacing w:line="240" w:lineRule="auto"/>
      </w:pPr>
      <w:r>
        <w:t>2</w:t>
      </w:r>
      <w:r>
        <w:rPr>
          <w:rFonts w:hint="eastAsia"/>
        </w:rPr>
        <w:t>3</w:t>
      </w:r>
      <w:r>
        <w:t xml:space="preserve">. （1） 将点 </w:t>
      </w:r>
      <m:oMath>
        <m:r>
          <w:rPr>
            <w:rFonts w:ascii="Cambria Math" w:hAnsi="Cambria Math"/>
          </w:rPr>
          <m:t>(-2,4)</m:t>
        </m:r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+bx+c</m:t>
        </m:r>
      </m:oMath>
      <w:r>
        <w:t xml:space="preserve">，得 </w:t>
      </w:r>
      <m:oMath>
        <m:r>
          <w:rPr>
            <w:rFonts w:ascii="Cambria Math" w:hAnsi="Cambria Math"/>
          </w:rPr>
          <m:t>4=(-2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-2b+c</m:t>
        </m:r>
      </m:oMath>
      <w:r>
        <w:t>，</w:t>
      </w:r>
    </w:p>
    <w:p>
      <w:pPr>
        <w:pStyle w:val="178"/>
        <w:spacing w:line="240" w:lineRule="auto"/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4309745</wp:posOffset>
            </wp:positionH>
            <wp:positionV relativeFrom="paragraph">
              <wp:posOffset>49530</wp:posOffset>
            </wp:positionV>
            <wp:extent cx="1076325" cy="2066925"/>
            <wp:effectExtent l="0" t="0" r="0" b="0"/>
            <wp:wrapTight wrapText="bothSides">
              <wp:wrapPolygon>
                <wp:start x="0" y="0"/>
                <wp:lineTo x="0" y="21500"/>
                <wp:lineTo x="21409" y="21500"/>
                <wp:lineTo x="21409" y="0"/>
                <wp:lineTo x="0" y="0"/>
              </wp:wrapPolygon>
            </wp:wrapTight>
            <wp:docPr id="289" name="图片 2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6" b="387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所以 </w:t>
      </w:r>
      <m:oMath>
        <m:r>
          <w:rPr>
            <w:rFonts w:ascii="Cambria Math" w:hAnsi="Cambria Math"/>
          </w:rPr>
          <m:t>c=2b</m:t>
        </m:r>
      </m:oMath>
      <w:r>
        <w:t>，</w:t>
      </w:r>
    </w:p>
    <w:p>
      <w:pPr>
        <w:pStyle w:val="178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满足的关系式是 </w:t>
      </w:r>
      <m:oMath>
        <m:r>
          <w:rPr>
            <w:rFonts w:ascii="Cambria Math" w:hAnsi="Cambria Math"/>
          </w:rPr>
          <m:t>c=2b</m:t>
        </m:r>
      </m:oMath>
      <w:r>
        <w:t>．</w:t>
      </w:r>
      <w:r>
        <w:rPr>
          <w:rFonts w:hint="eastAsia"/>
        </w:rPr>
        <w:t>……………………2分</w:t>
      </w:r>
    </w:p>
    <w:p>
      <w:pPr>
        <w:pStyle w:val="178"/>
        <w:spacing w:line="240" w:lineRule="auto"/>
      </w:pPr>
      <w:r>
        <w:t>      </w:t>
      </w:r>
    </w:p>
    <w:p>
      <w:pPr>
        <w:pStyle w:val="178"/>
        <w:spacing w:line="240" w:lineRule="auto"/>
      </w:pPr>
      <w:r>
        <w:t>      （</w:t>
      </w:r>
      <w:r>
        <w:rPr>
          <w:rFonts w:hint="eastAsia"/>
        </w:rPr>
        <w:t>2</w:t>
      </w:r>
      <w:r>
        <w:t xml:space="preserve">）因为函数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+bx+c</m:t>
        </m:r>
      </m:oMath>
      <w:r>
        <w:t xml:space="preserve"> 的图象不经过第三象限，</w:t>
      </w:r>
    </w:p>
    <w:p>
      <w:pPr>
        <w:pStyle w:val="178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-4≤-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≤0</m:t>
        </m:r>
      </m:oMath>
      <w:r>
        <w:t>．</w:t>
      </w:r>
    </w:p>
    <w:p>
      <w:pPr>
        <w:pStyle w:val="178"/>
        <w:spacing w:line="240" w:lineRule="auto"/>
      </w:pPr>
      <w:r>
        <w:rPr>
          <w:rFonts w:ascii="宋体" w:hAnsi="宋体"/>
        </w:rPr>
        <w:t>①</w:t>
      </w:r>
      <w:r>
        <w:t xml:space="preserve">当 </w:t>
      </w:r>
      <m:oMath>
        <m:r>
          <w:rPr>
            <w:rFonts w:ascii="Cambria Math" w:hAnsi="Cambria Math"/>
          </w:rPr>
          <m:t>-4≤-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≤-2</m:t>
        </m:r>
      </m:oMath>
      <w:r>
        <w:t xml:space="preserve">，即 </w:t>
      </w:r>
      <m:oMath>
        <m:r>
          <w:rPr>
            <w:rFonts w:ascii="Cambria Math" w:hAnsi="Cambria Math"/>
          </w:rPr>
          <m:t>4≤b≤8</m:t>
        </m:r>
      </m:oMath>
      <w:r>
        <w:t xml:space="preserve"> 时，如图 </w:t>
      </w:r>
      <m:oMath>
        <m:r>
          <w:rPr>
            <w:rFonts w:ascii="Cambria Math" w:hAnsi="Cambria Math"/>
          </w:rPr>
          <m:t>1</m:t>
        </m:r>
      </m:oMath>
      <w:r>
        <w:t xml:space="preserve"> 所示．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x=1</m:t>
        </m:r>
      </m:oMath>
      <w:r>
        <w:t xml:space="preserve"> 时，函数取到最大值 </w:t>
      </w:r>
      <m:oMath>
        <m:r>
          <w:rPr>
            <w:rFonts w:ascii="Cambria Math" w:hAnsi="Cambria Math"/>
          </w:rPr>
          <m:t>y=1+3b</m:t>
        </m:r>
      </m:oMath>
      <w:r>
        <w:t>；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x=-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时，函数取到最小值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8b-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>
      <w:pPr>
        <w:pStyle w:val="178"/>
        <w:spacing w:line="240" w:lineRule="auto"/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4433570</wp:posOffset>
            </wp:positionH>
            <wp:positionV relativeFrom="paragraph">
              <wp:posOffset>133350</wp:posOffset>
            </wp:positionV>
            <wp:extent cx="1123950" cy="2190750"/>
            <wp:effectExtent l="0" t="0" r="0" b="0"/>
            <wp:wrapTight wrapText="bothSides">
              <wp:wrapPolygon>
                <wp:start x="0" y="0"/>
                <wp:lineTo x="0" y="21412"/>
                <wp:lineTo x="21234" y="21412"/>
                <wp:lineTo x="21234" y="0"/>
                <wp:lineTo x="0" y="0"/>
              </wp:wrapPolygon>
            </wp:wrapTight>
            <wp:docPr id="290" name="图片 2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所以 </w:t>
      </w:r>
      <m:oMath>
        <m:r>
          <w:rPr>
            <w:rFonts w:ascii="Cambria Math" w:hAnsi="Cambria Math"/>
          </w:rPr>
          <m:t>1+3b-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8b-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=16</m:t>
        </m:r>
      </m:oMath>
      <w:r>
        <w:t>，</w:t>
      </w:r>
    </w:p>
    <w:p>
      <w:pPr>
        <w:pStyle w:val="178"/>
        <w:spacing w:line="240" w:lineRule="auto"/>
      </w:pPr>
      <w:r>
        <w:t xml:space="preserve">所以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=6</m:t>
        </m:r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=-10</m:t>
        </m:r>
      </m:oMath>
      <w:r>
        <w:t>（舍去）．</w:t>
      </w:r>
      <w:r>
        <w:rPr>
          <w:rFonts w:hint="eastAsia"/>
        </w:rPr>
        <w:t>……………………6分</w:t>
      </w:r>
    </w:p>
    <w:p>
      <w:pPr>
        <w:pStyle w:val="178"/>
        <w:spacing w:line="240" w:lineRule="auto"/>
        <w:rPr>
          <w:rFonts w:hint="eastAsia" w:ascii="宋体" w:hAnsi="宋体"/>
        </w:rPr>
      </w:pPr>
    </w:p>
    <w:p>
      <w:pPr>
        <w:pStyle w:val="178"/>
        <w:spacing w:line="240" w:lineRule="auto"/>
      </w:pPr>
      <w:r>
        <w:rPr>
          <w:rFonts w:ascii="宋体" w:hAnsi="宋体"/>
        </w:rPr>
        <w:t>②</w:t>
      </w:r>
      <w:r>
        <w:t xml:space="preserve">当 </w:t>
      </w:r>
      <m:oMath>
        <m:r>
          <w:rPr>
            <w:rFonts w:ascii="Cambria Math" w:hAnsi="Cambria Math"/>
          </w:rPr>
          <m:t>-2&lt;-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≤0</m:t>
        </m:r>
      </m:oMath>
      <w:r>
        <w:t xml:space="preserve">，即 </w:t>
      </w:r>
      <m:oMath>
        <m:r>
          <w:rPr>
            <w:rFonts w:ascii="Cambria Math" w:hAnsi="Cambria Math"/>
          </w:rPr>
          <m:t>0≤b&lt;4</m:t>
        </m:r>
      </m:oMath>
      <w:r>
        <w:t xml:space="preserve"> 时，如图 </w:t>
      </w:r>
      <m:oMath>
        <m:r>
          <w:rPr>
            <w:rFonts w:ascii="Cambria Math" w:hAnsi="Cambria Math"/>
          </w:rPr>
          <m:t>2</m:t>
        </m:r>
      </m:oMath>
      <w:r>
        <w:t xml:space="preserve"> 所示．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x=-5</m:t>
        </m:r>
      </m:oMath>
      <w:r>
        <w:t xml:space="preserve"> 时，函数取到最大值 </w:t>
      </w:r>
      <m:oMath>
        <m:r>
          <w:rPr>
            <w:rFonts w:ascii="Cambria Math" w:hAnsi="Cambria Math"/>
          </w:rPr>
          <m:t>y=25-3b</m:t>
        </m:r>
      </m:oMath>
      <w:r>
        <w:t>；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x=-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时，函数取到最小值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8b-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>
      <w:pPr>
        <w:pStyle w:val="178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25-3b-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8b-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=16</m:t>
        </m:r>
      </m:oMath>
      <w:r>
        <w:t>，</w:t>
      </w:r>
    </w:p>
    <w:p>
      <w:pPr>
        <w:pStyle w:val="178"/>
        <w:spacing w:line="240" w:lineRule="auto"/>
      </w:pPr>
      <w:r>
        <w:t xml:space="preserve">所以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=2</m:t>
        </m:r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=18</m:t>
        </m:r>
      </m:oMath>
      <w:r>
        <w:t>（舍去）．</w:t>
      </w:r>
    </w:p>
    <w:p>
      <w:pPr>
        <w:pStyle w:val="178"/>
        <w:spacing w:line="240" w:lineRule="auto"/>
      </w:pPr>
      <w:r>
        <w:t>综上所述，</w:t>
      </w:r>
      <m:oMath>
        <m:r>
          <w:rPr>
            <w:rFonts w:ascii="Cambria Math" w:hAnsi="Cambria Math"/>
          </w:rPr>
          <m:t>b</m:t>
        </m:r>
      </m:oMath>
      <w:r>
        <w:t xml:space="preserve"> 的值为 </w:t>
      </w:r>
      <m:oMath>
        <m:r>
          <w:rPr>
            <w:rFonts w:ascii="Cambria Math" w:hAnsi="Cambria Math"/>
          </w:rPr>
          <m:t>2</m:t>
        </m:r>
      </m:oMath>
      <w:r>
        <w:t xml:space="preserve"> 或 </w:t>
      </w:r>
      <m:oMath>
        <m:r>
          <w:rPr>
            <w:rFonts w:ascii="Cambria Math" w:hAnsi="Cambria Math"/>
          </w:rPr>
          <m:t>6</m:t>
        </m:r>
      </m:oMath>
      <w:r>
        <w:t>．</w:t>
      </w:r>
      <w:r>
        <w:rPr>
          <w:rFonts w:hint="eastAsia"/>
        </w:rPr>
        <w:t>……………………10分</w:t>
      </w:r>
    </w:p>
    <w:p>
      <w:pPr>
        <w:pStyle w:val="178"/>
        <w:spacing w:line="240" w:lineRule="auto"/>
        <w:rPr>
          <w:rFonts w:hint="eastAsia"/>
        </w:rPr>
      </w:pPr>
    </w:p>
    <w:p>
      <w:pPr>
        <w:pStyle w:val="178"/>
        <w:spacing w:line="240" w:lineRule="auto"/>
      </w:pPr>
      <w:r>
        <w:t xml:space="preserve">24. （1） 设该商品的进价为 </w:t>
      </w:r>
      <m:oMath>
        <m:r>
          <w:rPr>
            <w:rFonts w:ascii="Cambria Math" w:hAnsi="Cambria Math"/>
          </w:rPr>
          <m:t>m</m:t>
        </m:r>
      </m:oMath>
      <w:r>
        <w:t xml:space="preserve"> 元，由题意得 </w:t>
      </w:r>
      <m:oMath>
        <m:r>
          <w:rPr>
            <w:rFonts w:ascii="Cambria Math" w:hAnsi="Cambria Math"/>
          </w:rPr>
          <m:t>40×0.9-m=20%⋅m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∴m=30</m:t>
        </m:r>
      </m:oMath>
      <w:r>
        <w:t>，</w:t>
      </w:r>
    </w:p>
    <w:p>
      <w:pPr>
        <w:pStyle w:val="178"/>
        <w:spacing w:line="240" w:lineRule="auto"/>
      </w:pPr>
      <w:r>
        <w:t xml:space="preserve">答：该商品的进价为 </w:t>
      </w:r>
      <m:oMath>
        <m:r>
          <w:rPr>
            <w:rFonts w:ascii="Cambria Math" w:hAnsi="Cambria Math"/>
          </w:rPr>
          <m:t>30</m:t>
        </m:r>
      </m:oMath>
      <w:r>
        <w:t xml:space="preserve"> 元；</w:t>
      </w:r>
      <w:r>
        <w:rPr>
          <w:rFonts w:hint="eastAsia"/>
        </w:rPr>
        <w:t>……………………3分</w:t>
      </w:r>
    </w:p>
    <w:p>
      <w:pPr>
        <w:pStyle w:val="178"/>
        <w:spacing w:line="240" w:lineRule="auto"/>
      </w:pPr>
      <w:r>
        <w:t xml:space="preserve">      （2） 由题意得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x-30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162-3x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=420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=40</m:t>
        </m:r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=44</m:t>
        </m:r>
      </m:oMath>
      <w:r>
        <w:t>，</w:t>
      </w:r>
    </w:p>
    <w:p>
      <w:pPr>
        <w:pStyle w:val="178"/>
        <w:spacing w:line="240" w:lineRule="auto"/>
      </w:pPr>
      <w:r>
        <w:t xml:space="preserve">答：每件商品的销售价应定为 </w:t>
      </w:r>
      <m:oMath>
        <m:r>
          <w:rPr>
            <w:rFonts w:ascii="Cambria Math" w:hAnsi="Cambria Math"/>
          </w:rPr>
          <m:t>40</m:t>
        </m:r>
      </m:oMath>
      <w:r>
        <w:t xml:space="preserve"> 元或 </w:t>
      </w:r>
      <m:oMath>
        <m:r>
          <w:rPr>
            <w:rFonts w:ascii="Cambria Math" w:hAnsi="Cambria Math"/>
          </w:rPr>
          <m:t>44</m:t>
        </m:r>
      </m:oMath>
      <w:r>
        <w:t xml:space="preserve"> 元；</w:t>
      </w:r>
      <w:r>
        <w:rPr>
          <w:rFonts w:hint="eastAsia"/>
        </w:rPr>
        <w:t>……………………6分</w:t>
      </w:r>
    </w:p>
    <w:p>
      <w:pPr>
        <w:pStyle w:val="178"/>
        <w:spacing w:line="240" w:lineRule="auto"/>
      </w:pPr>
      <w:r>
        <w:t xml:space="preserve">      （3） 在不打折的情况下，商场获得的利润为 </w:t>
      </w:r>
      <m:oMath>
        <m:r>
          <w:rPr>
            <w:rFonts w:ascii="Cambria Math" w:hAnsi="Cambria Math"/>
          </w:rPr>
          <m:t>w</m:t>
        </m:r>
      </m:oMath>
      <w:r>
        <w:t xml:space="preserve"> 元，</w:t>
      </w:r>
    </w:p>
    <w:p>
      <w:pPr>
        <w:pStyle w:val="178"/>
        <w:spacing w:line="240" w:lineRule="auto"/>
      </w:pPr>
      <w:r>
        <w:t>由题意得：</w:t>
      </w:r>
      <m:oMath>
        <m:r>
          <w:rPr>
            <w:rFonts w:ascii="Cambria Math" w:hAnsi="Cambria Math"/>
          </w:rPr>
          <m:t>w=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x-30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162-3x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x-42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+432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30≤x≤54</m:t>
            </m:r>
            <m:ctrlPr>
              <w:rPr>
                <w:rFonts w:ascii="Cambria Math" w:hAnsi="Cambria Math"/>
              </w:rPr>
            </m:ctrlPr>
          </m:e>
        </m:d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∵a=-3&lt;0</m:t>
        </m:r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当 </w:t>
      </w:r>
      <m:oMath>
        <m:r>
          <w:rPr>
            <w:rFonts w:ascii="Cambria Math" w:hAnsi="Cambria Math"/>
          </w:rPr>
          <m:t>x=42</m:t>
        </m:r>
      </m:oMath>
      <w:r>
        <w:t xml:space="preserve"> 时，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最大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=432</m:t>
        </m:r>
      </m:oMath>
      <w:r>
        <w:t>，</w:t>
      </w:r>
    </w:p>
    <w:p>
      <w:pPr>
        <w:pStyle w:val="178"/>
        <w:spacing w:line="240" w:lineRule="auto"/>
      </w:pPr>
      <w:r>
        <w:t xml:space="preserve">答：如果商场要想获得最大利润，每件商品的销售价定为 </w:t>
      </w:r>
      <m:oMath>
        <m:r>
          <w:rPr>
            <w:rFonts w:ascii="Cambria Math" w:hAnsi="Cambria Math"/>
          </w:rPr>
          <m:t>42</m:t>
        </m:r>
      </m:oMath>
      <w:r>
        <w:t xml:space="preserve"> 元为最合适，最大销售利润为 </w:t>
      </w:r>
      <m:oMath>
        <m:r>
          <w:rPr>
            <w:rFonts w:ascii="Cambria Math" w:hAnsi="Cambria Math"/>
          </w:rPr>
          <m:t>432</m:t>
        </m:r>
      </m:oMath>
      <w:r>
        <w:t xml:space="preserve"> 元．</w:t>
      </w:r>
    </w:p>
    <w:p>
      <w:pPr>
        <w:pStyle w:val="178"/>
        <w:spacing w:line="240" w:lineRule="auto"/>
        <w:ind w:firstLine="3045" w:firstLineChars="1450"/>
      </w:pPr>
      <w:r>
        <w:rPr>
          <w:rFonts w:hint="eastAsia"/>
        </w:rPr>
        <w:t>………………………………………10分</w:t>
      </w:r>
    </w:p>
    <w:p>
      <w:pPr>
        <w:pStyle w:val="178"/>
        <w:spacing w:line="240" w:lineRule="auto"/>
      </w:pPr>
      <w:r>
        <w:t xml:space="preserve">25. （1） 把 </w:t>
      </w:r>
      <m:oMath>
        <m: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4,0</m:t>
            </m:r>
            <m:ctrlPr>
              <w:rPr>
                <w:rFonts w:ascii="Cambria Math" w:hAnsi="Cambria Math"/>
              </w:rPr>
            </m:ctrlPr>
          </m:e>
        </m:d>
      </m:oMath>
      <w:r>
        <w:t>，</w:t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0,4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代入 </w:t>
      </w:r>
      <w:r>
        <w:rPr>
          <w:rFonts w:ascii="Cambria Math" w:hAnsi="Cambria Math"/>
          <w:i/>
        </w:rPr>
        <w:drawing>
          <wp:inline distT="0" distB="0" distL="114300" distR="114300">
            <wp:extent cx="16510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+bx+c</m:t>
        </m:r>
      </m:oMath>
      <w:r>
        <w:t xml:space="preserve">，得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16+4b+c=0,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c=4,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78"/>
        <w:spacing w:line="240" w:lineRule="auto"/>
      </w:pPr>
      <w:r>
        <w:t xml:space="preserve">解得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b=-5,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c=4,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抛物线的解析式为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-5x+4</m:t>
        </m:r>
      </m:oMath>
      <w:r>
        <w:t>．</w:t>
      </w:r>
      <w:r>
        <w:rPr>
          <w:rFonts w:hint="eastAsia"/>
        </w:rPr>
        <w:t>………………………2分</w:t>
      </w:r>
    </w:p>
    <w:p>
      <w:pPr>
        <w:pStyle w:val="178"/>
        <w:spacing w:line="240" w:lineRule="auto"/>
      </w:pPr>
      <w:r>
        <w:t>      （2）</w:t>
      </w:r>
      <w:r>
        <w:rPr>
          <w:rFonts w:ascii="宋体" w:hAnsi="宋体"/>
        </w:rPr>
        <w:t>①</w:t>
      </w:r>
      <w:r>
        <w:t>如图，</w:t>
      </w:r>
    </w:p>
    <w:p>
      <w:pPr>
        <w:pStyle w:val="178"/>
        <w:spacing w:line="240" w:lineRule="auto"/>
      </w:pPr>
      <w:r>
        <w:rPr>
          <w:position w:val="-121"/>
        </w:rPr>
        <w:drawing>
          <wp:inline distT="0" distB="0" distL="0" distR="0">
            <wp:extent cx="1400175" cy="1524000"/>
            <wp:effectExtent l="0" t="0" r="0" b="0"/>
            <wp:docPr id="23" name="Picture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rcRect b="888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524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8"/>
        <w:spacing w:line="240" w:lineRule="auto"/>
      </w:pPr>
      <w:r>
        <w:t xml:space="preserve">抛物线的对称轴为直线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，设 </w:t>
      </w: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,y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， </w:t>
      </w:r>
    </w:p>
    <w:p>
      <w:pPr>
        <w:pStyle w:val="178"/>
        <w:spacing w:line="240" w:lineRule="auto"/>
      </w:pPr>
      <w:r>
        <w:t xml:space="preserve">则 </w:t>
      </w:r>
      <m:oMath>
        <m:r>
          <w:rPr>
            <w:rFonts w:ascii="Cambria Math" w:hAnsi="Cambria Math"/>
          </w:rPr>
          <m:t>B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=32</m:t>
        </m:r>
      </m:oMath>
      <w:r>
        <w:t>，</w:t>
      </w:r>
      <m:oMath>
        <m:r>
          <w:rPr>
            <w:rFonts w:ascii="Cambria Math" w:hAnsi="Cambria Math"/>
          </w:rPr>
          <m:t>D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  <m:ctrlPr>
                      <w:rPr>
                        <w:rFonts w:ascii="Cambria Math" w:hAnsi="Cambria Math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den>
                </m:f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y-4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w:rPr>
            <w:rFonts w:ascii="Cambria Math" w:hAnsi="Cambria Math"/>
          </w:rPr>
          <m:t>B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4-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  <m:ctrlPr>
                      <w:rPr>
                        <w:rFonts w:ascii="Cambria Math" w:hAnsi="Cambria Math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den>
                </m:f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</w:p>
    <w:p>
      <w:pPr>
        <w:pStyle w:val="178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△BCD</m:t>
        </m:r>
      </m:oMath>
      <w:r>
        <w:t xml:space="preserve"> 是以 </w:t>
      </w:r>
      <m:oMath>
        <m:r>
          <w:rPr>
            <w:rFonts w:ascii="Cambria Math" w:hAnsi="Cambria Math"/>
          </w:rPr>
          <m:t>BC</m:t>
        </m:r>
      </m:oMath>
      <w:r>
        <w:t xml:space="preserve"> 为直角边，</w:t>
      </w:r>
      <m:oMath>
        <m:r>
          <w:rPr>
            <w:rFonts w:ascii="Cambria Math" w:hAnsi="Cambria Math"/>
          </w:rPr>
          <m:t>BD</m:t>
        </m:r>
      </m:oMath>
      <w:r>
        <w:t xml:space="preserve"> 为斜边的直角三角形时，</w:t>
      </w:r>
      <m:oMath>
        <m:r>
          <w:rPr>
            <w:rFonts w:ascii="Cambria Math" w:hAnsi="Cambria Math"/>
          </w:rPr>
          <m:t>B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+D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=B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</w:p>
    <w:p>
      <w:pPr>
        <w:pStyle w:val="178"/>
        <w:spacing w:line="240" w:lineRule="auto"/>
      </w:pPr>
      <w:r>
        <w:t xml:space="preserve">即 </w:t>
      </w:r>
      <m:oMath>
        <m:r>
          <w:rPr>
            <w:rFonts w:ascii="Cambria Math" w:hAnsi="Cambria Math"/>
          </w:rPr>
          <m:t>32+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  <m:ctrlPr>
                      <w:rPr>
                        <w:rFonts w:ascii="Cambria Math" w:hAnsi="Cambria Math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den>
                </m:f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y-4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，解得 </w:t>
      </w:r>
      <m:oMath>
        <m:r>
          <w:rPr>
            <w:rFonts w:ascii="Cambria Math" w:hAnsi="Cambria Math"/>
          </w:rPr>
          <m:t>y=5</m:t>
        </m:r>
      </m:oMath>
      <w:r>
        <w:t xml:space="preserve">，此时 </w:t>
      </w:r>
      <m:oMath>
        <m:r>
          <w:rPr>
            <w:rFonts w:ascii="Cambria Math" w:hAnsi="Cambria Math"/>
          </w:rPr>
          <m:t>D</m:t>
        </m:r>
      </m:oMath>
      <w:r>
        <w:t xml:space="preserve"> 点坐标为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13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t>；</w:t>
      </w:r>
      <w:r>
        <w:rPr>
          <w:rFonts w:hint="eastAsia"/>
        </w:rPr>
        <w:t>………………………5分</w:t>
      </w:r>
    </w:p>
    <w:p>
      <w:pPr>
        <w:pStyle w:val="178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△BCD</m:t>
        </m:r>
      </m:oMath>
      <w:r>
        <w:t xml:space="preserve"> 是以 </w:t>
      </w:r>
      <m:oMath>
        <m:r>
          <w:rPr>
            <w:rFonts w:ascii="Cambria Math" w:hAnsi="Cambria Math"/>
          </w:rPr>
          <m:t>BC</m:t>
        </m:r>
      </m:oMath>
      <w:r>
        <w:t xml:space="preserve"> 为直角边，</w:t>
      </w:r>
      <m:oMath>
        <m:r>
          <w:rPr>
            <w:rFonts w:ascii="Cambria Math" w:hAnsi="Cambria Math"/>
          </w:rPr>
          <m:t>CD</m:t>
        </m:r>
      </m:oMath>
      <w:r>
        <w:t xml:space="preserve"> 为斜边的直角三角形时，</w:t>
      </w:r>
      <m:oMath>
        <m:r>
          <w:rPr>
            <w:rFonts w:ascii="Cambria Math" w:hAnsi="Cambria Math"/>
          </w:rPr>
          <m:t>B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+D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=D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</w:p>
    <w:p>
      <w:pPr>
        <w:pStyle w:val="178"/>
        <w:spacing w:line="240" w:lineRule="auto"/>
      </w:pPr>
      <w:r>
        <w:t xml:space="preserve">即 </w:t>
      </w:r>
      <m:oMath>
        <m:r>
          <w:rPr>
            <w:rFonts w:ascii="Cambria Math" w:hAnsi="Cambria Math"/>
          </w:rPr>
          <m:t>32+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  <m:ctrlPr>
                      <w:rPr>
                        <w:rFonts w:ascii="Cambria Math" w:hAnsi="Cambria Math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den>
                </m:f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y-4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，解得 </w:t>
      </w:r>
      <m:oMath>
        <m:r>
          <w:rPr>
            <w:rFonts w:ascii="Cambria Math" w:hAnsi="Cambria Math"/>
          </w:rPr>
          <m:t>y=-1</m:t>
        </m:r>
      </m:oMath>
      <w:r>
        <w:t xml:space="preserve">，此时 </w:t>
      </w:r>
      <m:oMath>
        <m:r>
          <w:rPr>
            <w:rFonts w:ascii="Cambria Math" w:hAnsi="Cambria Math"/>
          </w:rPr>
          <m:t>D</m:t>
        </m:r>
      </m:oMath>
      <w:r>
        <w:t xml:space="preserve"> 点坐标为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t>．</w:t>
      </w:r>
    </w:p>
    <w:p>
      <w:pPr>
        <w:pStyle w:val="178"/>
        <w:spacing w:line="240" w:lineRule="auto"/>
      </w:pPr>
      <w:r>
        <w:t xml:space="preserve">综上所述，符合条件的点 </w:t>
      </w:r>
      <m:oMath>
        <m:r>
          <w:rPr>
            <w:rFonts w:ascii="Cambria Math" w:hAnsi="Cambria Math"/>
          </w:rPr>
          <m:t>D</m:t>
        </m:r>
      </m:oMath>
      <w:r>
        <w:t xml:space="preserve"> 的坐标是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13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t xml:space="preserve"> 或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t>；</w:t>
      </w:r>
      <w:r>
        <w:rPr>
          <w:rFonts w:hint="eastAsia"/>
        </w:rPr>
        <w:t>………………………8分</w:t>
      </w:r>
    </w:p>
    <w:p>
      <w:pPr>
        <w:pStyle w:val="178"/>
        <w:spacing w:line="240" w:lineRule="auto"/>
      </w:pPr>
      <w:r>
        <w:rPr>
          <w:rFonts w:ascii="宋体" w:hAnsi="宋体"/>
        </w:rPr>
        <w:t>②</w:t>
      </w:r>
      <w:r>
        <w:t xml:space="preserve">当 </w:t>
      </w:r>
      <m:oMath>
        <m:r>
          <w:rPr>
            <w:rFonts w:ascii="Cambria Math" w:hAnsi="Cambria Math"/>
          </w:rPr>
          <m:t>△BCD</m:t>
        </m:r>
      </m:oMath>
      <w:r>
        <w:t xml:space="preserve"> 是以 </w:t>
      </w:r>
      <m:oMath>
        <m:r>
          <w:rPr>
            <w:rFonts w:ascii="Cambria Math" w:hAnsi="Cambria Math"/>
          </w:rPr>
          <m:t>BC</m:t>
        </m:r>
      </m:oMath>
      <w:r>
        <w:t xml:space="preserve"> 为斜边的直角三角形时，</w:t>
      </w:r>
      <m:oMath>
        <m:r>
          <w:rPr>
            <w:rFonts w:ascii="Cambria Math" w:hAnsi="Cambria Math"/>
          </w:rPr>
          <m:t>D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+D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=B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</w:p>
    <w:p>
      <w:pPr>
        <w:pStyle w:val="178"/>
        <w:spacing w:line="240" w:lineRule="auto"/>
      </w:pPr>
      <w:r>
        <w:t xml:space="preserve">即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  <m:ctrlPr>
                      <w:rPr>
                        <w:rFonts w:ascii="Cambria Math" w:hAnsi="Cambria Math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den>
                </m:f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y-4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=32</m:t>
        </m:r>
      </m:oMath>
      <w:r>
        <w:t xml:space="preserve">，解得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4+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31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31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>
      <w:pPr>
        <w:pStyle w:val="178"/>
        <w:spacing w:line="240" w:lineRule="auto"/>
      </w:pPr>
      <w:r>
        <w:t xml:space="preserve">此时 </w:t>
      </w:r>
      <m:oMath>
        <m:r>
          <w:rPr>
            <w:rFonts w:ascii="Cambria Math" w:hAnsi="Cambria Math"/>
          </w:rPr>
          <m:t>D</m:t>
        </m:r>
      </m:oMath>
      <w:r>
        <w:t xml:space="preserve"> 点坐标为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</w:rPr>
                      <m:t>31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rad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t xml:space="preserve"> 或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4-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</w:rPr>
                      <m:t>31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rad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t>，</w:t>
      </w:r>
    </w:p>
    <w:p>
      <w:pPr>
        <w:pStyle w:val="178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∴△BCD</m:t>
        </m:r>
      </m:oMath>
      <w:r>
        <w:t xml:space="preserve"> 是锐角三角形，点 </w:t>
      </w:r>
      <m:oMath>
        <m:r>
          <w:rPr>
            <w:rFonts w:ascii="Cambria Math" w:hAnsi="Cambria Math"/>
          </w:rPr>
          <m:t>D</m:t>
        </m:r>
      </m:oMath>
      <w:r>
        <w:t xml:space="preserve"> 的纵坐标的取值范围为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4+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31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&lt;y&lt;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或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&lt;y&lt;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31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．</w:t>
      </w:r>
      <w:r>
        <w:rPr>
          <w:rFonts w:hint="eastAsia"/>
        </w:rPr>
        <w:t>………12分</w:t>
      </w:r>
    </w:p>
    <w:p>
      <w:pPr>
        <w:pStyle w:val="178"/>
        <w:spacing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5" w:h="16838"/>
      <w:pgMar w:top="1417" w:right="1361" w:bottom="2551" w:left="1361" w:header="720" w:footer="2438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60409020205020404"/>
    <w:charset w:val="00"/>
    <w:family w:val="modern"/>
    <w:pitch w:val="default"/>
    <w:sig w:usb0="00000000" w:usb1="00000000" w:usb2="00000000" w:usb3="00000000" w:csb0="0000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253DA"/>
    <w:rsid w:val="00226854"/>
    <w:rsid w:val="0023708C"/>
    <w:rsid w:val="00243DE0"/>
    <w:rsid w:val="00253C9A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2F2C9A"/>
    <w:rsid w:val="00321265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1812"/>
    <w:rsid w:val="00422FCB"/>
    <w:rsid w:val="00424EF0"/>
    <w:rsid w:val="00431312"/>
    <w:rsid w:val="00434DFA"/>
    <w:rsid w:val="0044545B"/>
    <w:rsid w:val="0045313E"/>
    <w:rsid w:val="00453EE6"/>
    <w:rsid w:val="00464FC0"/>
    <w:rsid w:val="00496A41"/>
    <w:rsid w:val="004A4589"/>
    <w:rsid w:val="004B44D7"/>
    <w:rsid w:val="004C25E3"/>
    <w:rsid w:val="004D0685"/>
    <w:rsid w:val="004F41DD"/>
    <w:rsid w:val="005034B4"/>
    <w:rsid w:val="00503B00"/>
    <w:rsid w:val="0052329D"/>
    <w:rsid w:val="00547AAC"/>
    <w:rsid w:val="0058050C"/>
    <w:rsid w:val="00582ED3"/>
    <w:rsid w:val="005A0AAD"/>
    <w:rsid w:val="005A33F8"/>
    <w:rsid w:val="005D7DDF"/>
    <w:rsid w:val="00603BDE"/>
    <w:rsid w:val="00605C4F"/>
    <w:rsid w:val="00611C47"/>
    <w:rsid w:val="00630462"/>
    <w:rsid w:val="0064298C"/>
    <w:rsid w:val="00667E79"/>
    <w:rsid w:val="00674862"/>
    <w:rsid w:val="00692799"/>
    <w:rsid w:val="006A118F"/>
    <w:rsid w:val="006B0AC7"/>
    <w:rsid w:val="006B4C18"/>
    <w:rsid w:val="006C190E"/>
    <w:rsid w:val="00711FDD"/>
    <w:rsid w:val="00727A70"/>
    <w:rsid w:val="007304BC"/>
    <w:rsid w:val="007459F2"/>
    <w:rsid w:val="00750D9B"/>
    <w:rsid w:val="007726BE"/>
    <w:rsid w:val="00777BBB"/>
    <w:rsid w:val="00796537"/>
    <w:rsid w:val="007A41A0"/>
    <w:rsid w:val="007A6CC0"/>
    <w:rsid w:val="007B2281"/>
    <w:rsid w:val="007C7511"/>
    <w:rsid w:val="007D0D28"/>
    <w:rsid w:val="007E284F"/>
    <w:rsid w:val="007F4376"/>
    <w:rsid w:val="00800D21"/>
    <w:rsid w:val="008451DB"/>
    <w:rsid w:val="00863921"/>
    <w:rsid w:val="008A289C"/>
    <w:rsid w:val="008C54B1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93D2E"/>
    <w:rsid w:val="009C6A8B"/>
    <w:rsid w:val="009D3566"/>
    <w:rsid w:val="009E59F0"/>
    <w:rsid w:val="00A02915"/>
    <w:rsid w:val="00A06F41"/>
    <w:rsid w:val="00A277F6"/>
    <w:rsid w:val="00A7389D"/>
    <w:rsid w:val="00AA1D8D"/>
    <w:rsid w:val="00AA3E2B"/>
    <w:rsid w:val="00AA604B"/>
    <w:rsid w:val="00AB2168"/>
    <w:rsid w:val="00AB7EFB"/>
    <w:rsid w:val="00AF10D6"/>
    <w:rsid w:val="00AF7FAD"/>
    <w:rsid w:val="00B1414A"/>
    <w:rsid w:val="00B211BE"/>
    <w:rsid w:val="00B21E61"/>
    <w:rsid w:val="00B36187"/>
    <w:rsid w:val="00B44289"/>
    <w:rsid w:val="00B47730"/>
    <w:rsid w:val="00B509F4"/>
    <w:rsid w:val="00B652A4"/>
    <w:rsid w:val="00B741A2"/>
    <w:rsid w:val="00B84753"/>
    <w:rsid w:val="00BA1576"/>
    <w:rsid w:val="00BA7A8F"/>
    <w:rsid w:val="00BB4A83"/>
    <w:rsid w:val="00BC182D"/>
    <w:rsid w:val="00BD70A2"/>
    <w:rsid w:val="00BF45C9"/>
    <w:rsid w:val="00C0075A"/>
    <w:rsid w:val="00C10270"/>
    <w:rsid w:val="00C23454"/>
    <w:rsid w:val="00C43BF8"/>
    <w:rsid w:val="00C46A35"/>
    <w:rsid w:val="00C66008"/>
    <w:rsid w:val="00CB0664"/>
    <w:rsid w:val="00CC4F8A"/>
    <w:rsid w:val="00CE6EA3"/>
    <w:rsid w:val="00D10EF7"/>
    <w:rsid w:val="00D174C6"/>
    <w:rsid w:val="00D2111E"/>
    <w:rsid w:val="00D2521D"/>
    <w:rsid w:val="00D26076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D60C9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2B95"/>
    <w:rsid w:val="00E5545E"/>
    <w:rsid w:val="00E80E2D"/>
    <w:rsid w:val="00E859FC"/>
    <w:rsid w:val="00EA68A9"/>
    <w:rsid w:val="00EE7AC0"/>
    <w:rsid w:val="00F06F76"/>
    <w:rsid w:val="00F357B9"/>
    <w:rsid w:val="00F507FA"/>
    <w:rsid w:val="00F768C7"/>
    <w:rsid w:val="00FB111D"/>
    <w:rsid w:val="00FC693F"/>
    <w:rsid w:val="18BF1781"/>
    <w:rsid w:val="47174C48"/>
    <w:rsid w:val="60C32E15"/>
    <w:rsid w:val="74084DED"/>
    <w:rsid w:val="7698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3">
    <w:name w:val="Default Paragraph Font"/>
    <w:semiHidden/>
    <w:unhideWhenUsed/>
    <w:uiPriority w:val="1"/>
  </w:style>
  <w:style w:type="table" w:default="1" w:styleId="3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54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4">
    <w:name w:val="Strong"/>
    <w:basedOn w:val="33"/>
    <w:qFormat/>
    <w:uiPriority w:val="22"/>
    <w:rPr>
      <w:b/>
      <w:bCs/>
    </w:rPr>
  </w:style>
  <w:style w:type="character" w:styleId="35">
    <w:name w:val="Emphasis"/>
    <w:basedOn w:val="33"/>
    <w:qFormat/>
    <w:uiPriority w:val="20"/>
    <w:rPr>
      <w:i/>
      <w:iCs/>
    </w:rPr>
  </w:style>
  <w:style w:type="table" w:styleId="37">
    <w:name w:val="Table Grid"/>
    <w:basedOn w:val="36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8">
    <w:name w:val="Light Shading"/>
    <w:basedOn w:val="36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9">
    <w:name w:val="Light Shading Accent 1"/>
    <w:basedOn w:val="36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40">
    <w:name w:val="Light Shading Accent 2"/>
    <w:basedOn w:val="36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1">
    <w:name w:val="Light Shading Accent 3"/>
    <w:basedOn w:val="36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2">
    <w:name w:val="Light Shading Accent 4"/>
    <w:basedOn w:val="36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3">
    <w:name w:val="Light Shading Accent 5"/>
    <w:basedOn w:val="36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4">
    <w:name w:val="Light Shading Accent 6"/>
    <w:basedOn w:val="36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5">
    <w:name w:val="Light List"/>
    <w:basedOn w:val="36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6">
    <w:name w:val="Light List Accent 1"/>
    <w:basedOn w:val="36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7">
    <w:name w:val="Light List Accent 2"/>
    <w:basedOn w:val="36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8">
    <w:name w:val="Light List Accent 3"/>
    <w:basedOn w:val="36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9">
    <w:name w:val="Light List Accent 4"/>
    <w:basedOn w:val="36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50">
    <w:name w:val="Light List Accent 5"/>
    <w:basedOn w:val="36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1">
    <w:name w:val="Light List Accent 6"/>
    <w:basedOn w:val="36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2">
    <w:name w:val="Light Grid"/>
    <w:basedOn w:val="36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3">
    <w:name w:val="Light Grid Accent 1"/>
    <w:basedOn w:val="36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4">
    <w:name w:val="Light Grid Accent 2"/>
    <w:basedOn w:val="36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5">
    <w:name w:val="Light Grid Accent 3"/>
    <w:basedOn w:val="36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6">
    <w:name w:val="Light Grid Accent 4"/>
    <w:basedOn w:val="36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7">
    <w:name w:val="Light Grid Accent 5"/>
    <w:basedOn w:val="36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8">
    <w:name w:val="Light Grid Accent 6"/>
    <w:basedOn w:val="36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9">
    <w:name w:val="Medium Shading 1"/>
    <w:basedOn w:val="36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1"/>
    <w:basedOn w:val="36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2"/>
    <w:basedOn w:val="36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3"/>
    <w:basedOn w:val="36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4"/>
    <w:basedOn w:val="36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5"/>
    <w:basedOn w:val="36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1 Accent 6"/>
    <w:basedOn w:val="36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6">
    <w:name w:val="Medium Shading 2"/>
    <w:basedOn w:val="36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1"/>
    <w:basedOn w:val="36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2"/>
    <w:basedOn w:val="36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3"/>
    <w:basedOn w:val="36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4"/>
    <w:basedOn w:val="36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5"/>
    <w:basedOn w:val="36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Shading 2 Accent 6"/>
    <w:basedOn w:val="36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3">
    <w:name w:val="Medium List 1"/>
    <w:basedOn w:val="36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4">
    <w:name w:val="Medium List 1 Accent 1"/>
    <w:basedOn w:val="36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5">
    <w:name w:val="Medium List 1 Accent 2"/>
    <w:basedOn w:val="36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6">
    <w:name w:val="Medium List 1 Accent 3"/>
    <w:basedOn w:val="36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7">
    <w:name w:val="Medium List 1 Accent 4"/>
    <w:basedOn w:val="36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8">
    <w:name w:val="Medium List 1 Accent 5"/>
    <w:basedOn w:val="36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9">
    <w:name w:val="Medium List 1 Accent 6"/>
    <w:basedOn w:val="36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80">
    <w:name w:val="Medium List 2"/>
    <w:basedOn w:val="36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1"/>
    <w:basedOn w:val="36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2"/>
    <w:basedOn w:val="36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3"/>
    <w:basedOn w:val="36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4"/>
    <w:basedOn w:val="36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5"/>
    <w:basedOn w:val="36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List 2 Accent 6"/>
    <w:basedOn w:val="36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7">
    <w:name w:val="Medium Grid 1"/>
    <w:basedOn w:val="36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8">
    <w:name w:val="Medium Grid 1 Accent 1"/>
    <w:basedOn w:val="36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9">
    <w:name w:val="Medium Grid 1 Accent 2"/>
    <w:basedOn w:val="36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90">
    <w:name w:val="Medium Grid 1 Accent 3"/>
    <w:basedOn w:val="36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1">
    <w:name w:val="Medium Grid 1 Accent 4"/>
    <w:basedOn w:val="36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2">
    <w:name w:val="Medium Grid 1 Accent 5"/>
    <w:basedOn w:val="36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3">
    <w:name w:val="Medium Grid 1 Accent 6"/>
    <w:basedOn w:val="36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4">
    <w:name w:val="Medium Grid 2"/>
    <w:basedOn w:val="36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1"/>
    <w:basedOn w:val="36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2"/>
    <w:basedOn w:val="36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3"/>
    <w:basedOn w:val="36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4"/>
    <w:basedOn w:val="36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5"/>
    <w:basedOn w:val="36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2 Accent 6"/>
    <w:basedOn w:val="36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1">
    <w:name w:val="Medium Grid 3"/>
    <w:basedOn w:val="36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2">
    <w:name w:val="Medium Grid 3 Accent 1"/>
    <w:basedOn w:val="36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3">
    <w:name w:val="Medium Grid 3 Accent 2"/>
    <w:basedOn w:val="36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4">
    <w:name w:val="Medium Grid 3 Accent 3"/>
    <w:basedOn w:val="36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5">
    <w:name w:val="Medium Grid 3 Accent 4"/>
    <w:basedOn w:val="36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6">
    <w:name w:val="Medium Grid 3 Accent 5"/>
    <w:basedOn w:val="36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7">
    <w:name w:val="Medium Grid 3 Accent 6"/>
    <w:basedOn w:val="36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8">
    <w:name w:val="Dark List"/>
    <w:basedOn w:val="36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9">
    <w:name w:val="Dark List Accent 1"/>
    <w:basedOn w:val="36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10">
    <w:name w:val="Dark List Accent 2"/>
    <w:basedOn w:val="36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1">
    <w:name w:val="Dark List Accent 3"/>
    <w:basedOn w:val="36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2">
    <w:name w:val="Dark List Accent 4"/>
    <w:basedOn w:val="36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3">
    <w:name w:val="Dark List Accent 5"/>
    <w:basedOn w:val="36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4">
    <w:name w:val="Dark List Accent 6"/>
    <w:basedOn w:val="36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5">
    <w:name w:val="Colorful Shading"/>
    <w:basedOn w:val="36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1"/>
    <w:basedOn w:val="36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2"/>
    <w:basedOn w:val="36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3"/>
    <w:basedOn w:val="36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9">
    <w:name w:val="Colorful Shading Accent 4"/>
    <w:basedOn w:val="36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5"/>
    <w:basedOn w:val="36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6"/>
    <w:basedOn w:val="36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List"/>
    <w:basedOn w:val="36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3">
    <w:name w:val="Colorful List Accent 1"/>
    <w:basedOn w:val="36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4">
    <w:name w:val="Colorful List Accent 2"/>
    <w:basedOn w:val="36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5">
    <w:name w:val="Colorful List Accent 3"/>
    <w:basedOn w:val="36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6">
    <w:name w:val="Colorful List Accent 4"/>
    <w:basedOn w:val="36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7">
    <w:name w:val="Colorful List Accent 5"/>
    <w:basedOn w:val="36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8">
    <w:name w:val="Colorful List Accent 6"/>
    <w:basedOn w:val="36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9">
    <w:name w:val="Colorful Grid"/>
    <w:basedOn w:val="36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30">
    <w:name w:val="Colorful Grid Accent 1"/>
    <w:basedOn w:val="36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1">
    <w:name w:val="Colorful Grid Accent 2"/>
    <w:basedOn w:val="36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2">
    <w:name w:val="Colorful Grid Accent 3"/>
    <w:basedOn w:val="36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3">
    <w:name w:val="Colorful Grid Accent 4"/>
    <w:basedOn w:val="36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4">
    <w:name w:val="Colorful Grid Accent 5"/>
    <w:basedOn w:val="36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5">
    <w:name w:val="Colorful Grid Accent 6"/>
    <w:basedOn w:val="36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styleId="136">
    <w:name w:val="No Spacing"/>
    <w:qFormat/>
    <w:uiPriority w:val="1"/>
    <w:pPr>
      <w:spacing w:after="200"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33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33"/>
    <w:link w:val="3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33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33"/>
    <w:link w:val="19"/>
    <w:qFormat/>
    <w:uiPriority w:val="99"/>
  </w:style>
  <w:style w:type="character" w:customStyle="1" w:styleId="144">
    <w:name w:val="正文文本 2 Char"/>
    <w:basedOn w:val="33"/>
    <w:link w:val="29"/>
    <w:uiPriority w:val="99"/>
  </w:style>
  <w:style w:type="character" w:customStyle="1" w:styleId="145">
    <w:name w:val="正文文本 3 Char"/>
    <w:basedOn w:val="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33"/>
    <w:link w:val="150"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33"/>
    <w:link w:val="152"/>
    <w:uiPriority w:val="0"/>
  </w:style>
  <w:style w:type="character" w:customStyle="1" w:styleId="154">
    <w:name w:val="宏文本 Char"/>
    <w:basedOn w:val="33"/>
    <w:link w:val="13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33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33"/>
    <w:link w:val="6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33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33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33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33"/>
    <w:link w:val="163"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6"/>
    <w:qFormat/>
    <w:uiPriority w:val="58"/>
  </w:style>
  <w:style w:type="table" w:customStyle="1" w:styleId="172">
    <w:name w:val="竖排选项"/>
    <w:basedOn w:val="36"/>
    <w:qFormat/>
    <w:uiPriority w:val="58"/>
  </w:style>
  <w:style w:type="character" w:customStyle="1" w:styleId="173">
    <w:name w:val="页眉 Char"/>
    <w:basedOn w:val="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after="200"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6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6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6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33"/>
    <w:link w:val="24"/>
    <w:semiHidden/>
    <w:qFormat/>
    <w:uiPriority w:val="99"/>
    <w:rPr>
      <w:sz w:val="18"/>
      <w:szCs w:val="18"/>
    </w:rPr>
  </w:style>
  <w:style w:type="character" w:styleId="206">
    <w:name w:val="Placeholder Text"/>
    <w:basedOn w:val="3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84DBA7-CADA-487D-83D9-4B2B0362FC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12</Pages>
  <Words>4213</Words>
  <Characters>5488</Characters>
  <Lines>60</Lines>
  <Paragraphs>17</Paragraphs>
  <TotalTime>2</TotalTime>
  <ScaleCrop>false</ScaleCrop>
  <LinksUpToDate>false</LinksUpToDate>
  <CharactersWithSpaces>6612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2013-12-23T23:15:00Z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2020-06-30T01:26:00Z</dcterms:modified>
  <dc:subject>2019-2020学年度第二学期期末考试九年级试卷.docx</dc:subject>
  <dc:title>2019-2020学年度第二学期期末考试九年级试卷.docx</dc:title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