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"/>
        <w:ind w:left="2519" w:right="0" w:firstLine="0"/>
        <w:jc w:val="left"/>
        <w:rPr>
          <w:rFonts w:hint="eastAsia" w:ascii="黑体" w:eastAsia="黑体"/>
          <w:b/>
          <w:sz w:val="32"/>
        </w:rPr>
      </w:pPr>
      <w:r>
        <w:rPr>
          <w:rFonts w:ascii="Times New Roman" w:eastAsia="Times New Roman"/>
          <w:b/>
          <w:sz w:val="32"/>
        </w:rPr>
        <w:pict>
          <v:shape id="_x0000_s1025" o:spid="_x0000_s1025" o:spt="75" type="#_x0000_t75" style="position:absolute;left:0pt;margin-left:882pt;margin-top:949pt;height:34pt;width:2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ascii="Times New Roman" w:eastAsia="Times New Roman"/>
          <w:b/>
          <w:sz w:val="32"/>
        </w:rPr>
        <w:t xml:space="preserve">2019 </w:t>
      </w:r>
      <w:r>
        <w:rPr>
          <w:rFonts w:hint="eastAsia" w:ascii="黑体" w:eastAsia="黑体"/>
          <w:b/>
          <w:sz w:val="32"/>
        </w:rPr>
        <w:t>年下学期九年级化学期末检测卷</w:t>
      </w:r>
    </w:p>
    <w:p>
      <w:pPr>
        <w:pStyle w:val="5"/>
        <w:tabs>
          <w:tab w:val="left" w:pos="3095"/>
          <w:tab w:val="left" w:pos="3515"/>
          <w:tab w:val="left" w:pos="3889"/>
          <w:tab w:val="left" w:pos="4203"/>
          <w:tab w:val="left" w:pos="4357"/>
          <w:tab w:val="left" w:pos="4578"/>
          <w:tab w:val="left" w:pos="5103"/>
          <w:tab w:val="left" w:pos="5463"/>
          <w:tab w:val="left" w:pos="5936"/>
          <w:tab w:val="left" w:pos="5989"/>
          <w:tab w:val="left" w:pos="6315"/>
        </w:tabs>
        <w:spacing w:before="91" w:line="242" w:lineRule="auto"/>
        <w:ind w:right="1749" w:firstLine="2308"/>
        <w:rPr>
          <w:rFonts w:ascii="Times New Roman" w:eastAsia="Times New Roman"/>
        </w:rPr>
      </w:pPr>
      <w:r>
        <w:t>考试时间：</w:t>
      </w:r>
      <w:r>
        <w:rPr>
          <w:rFonts w:ascii="Times New Roman" w:eastAsia="Times New Roman"/>
        </w:rPr>
        <w:t>60</w:t>
      </w:r>
      <w:r>
        <w:rPr>
          <w:rFonts w:ascii="Times New Roman" w:eastAsia="Times New Roman"/>
          <w:spacing w:val="-2"/>
        </w:rPr>
        <w:t xml:space="preserve"> </w:t>
      </w:r>
      <w:r>
        <w:t>分钟</w:t>
      </w:r>
      <w:r>
        <w:tab/>
      </w:r>
      <w:r>
        <w:tab/>
      </w:r>
      <w:r>
        <w:t>命题：谌慧群</w:t>
      </w:r>
      <w:r>
        <w:tab/>
      </w:r>
      <w:r>
        <w:t xml:space="preserve"> 审题：林宏刚可能用到的相对原子质量：</w:t>
      </w:r>
      <w:r>
        <w:rPr>
          <w:rFonts w:ascii="Times New Roman" w:eastAsia="Times New Roman"/>
        </w:rPr>
        <w:t>Ca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40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H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O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16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  <w:w w:val="95"/>
        </w:rPr>
        <w:t>C</w:t>
      </w:r>
      <w:r>
        <w:rPr>
          <w:rFonts w:ascii="Times New Roman" w:eastAsia="Times New Roman"/>
          <w:w w:val="95"/>
        </w:rPr>
        <w:tab/>
      </w:r>
      <w:r>
        <w:rPr>
          <w:rFonts w:ascii="Times New Roman" w:eastAsia="Times New Roman"/>
          <w:w w:val="95"/>
        </w:rPr>
        <w:t>12</w:t>
      </w:r>
      <w:r>
        <w:rPr>
          <w:rFonts w:ascii="Times New Roman" w:eastAsia="Times New Roman"/>
          <w:w w:val="95"/>
        </w:rPr>
        <w:tab/>
      </w:r>
      <w:r>
        <w:rPr>
          <w:rFonts w:ascii="Times New Roman" w:eastAsia="Times New Roman"/>
          <w:w w:val="95"/>
        </w:rPr>
        <w:tab/>
      </w:r>
      <w:r>
        <w:rPr>
          <w:rFonts w:ascii="Times New Roman" w:eastAsia="Times New Roman"/>
          <w:w w:val="95"/>
        </w:rPr>
        <w:t>S</w:t>
      </w:r>
      <w:r>
        <w:rPr>
          <w:rFonts w:ascii="Times New Roman" w:eastAsia="Times New Roman"/>
          <w:w w:val="95"/>
        </w:rPr>
        <w:tab/>
      </w:r>
      <w:r>
        <w:rPr>
          <w:rFonts w:ascii="Times New Roman" w:eastAsia="Times New Roman"/>
          <w:w w:val="95"/>
        </w:rPr>
        <w:t>32</w:t>
      </w:r>
    </w:p>
    <w:p>
      <w:pPr>
        <w:pStyle w:val="5"/>
        <w:tabs>
          <w:tab w:val="left" w:pos="5895"/>
        </w:tabs>
        <w:spacing w:before="33" w:line="268" w:lineRule="auto"/>
      </w:pPr>
      <w:r>
        <w:t>注意事项：</w:t>
      </w:r>
      <w:r>
        <w:rPr>
          <w:rFonts w:ascii="Times New Roman" w:eastAsia="Times New Roman"/>
        </w:rPr>
        <w:t>1</w:t>
      </w:r>
      <w:r>
        <w:t>．答题前填写好自己的姓名、班级、考号等信息</w:t>
      </w:r>
      <w:r>
        <w:tab/>
      </w:r>
      <w:r>
        <w:t xml:space="preserve"> </w:t>
      </w:r>
      <w:r>
        <w:rPr>
          <w:rFonts w:ascii="Times New Roman" w:eastAsia="Times New Roman"/>
        </w:rPr>
        <w:t>2</w:t>
      </w:r>
      <w:r>
        <w:t>．请将答案正确填写在答题卡上一、选择题（每小题只有一个选项符合题意，每小题</w:t>
      </w:r>
      <w:r>
        <w:rPr>
          <w:spacing w:val="-61"/>
        </w:rPr>
        <w:t xml:space="preserve"> 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8"/>
        </w:rPr>
        <w:t xml:space="preserve"> </w:t>
      </w:r>
      <w:r>
        <w:t>分，共</w:t>
      </w:r>
      <w:r>
        <w:rPr>
          <w:spacing w:val="-51"/>
        </w:rPr>
        <w:t xml:space="preserve"> </w:t>
      </w:r>
      <w:r>
        <w:rPr>
          <w:rFonts w:ascii="Times New Roman" w:eastAsia="Times New Roman"/>
        </w:rPr>
        <w:t>30</w:t>
      </w:r>
      <w:r>
        <w:rPr>
          <w:rFonts w:ascii="Times New Roman" w:eastAsia="Times New Roman"/>
          <w:spacing w:val="-3"/>
        </w:rPr>
        <w:t xml:space="preserve"> </w:t>
      </w:r>
      <w:r>
        <w:t>分）</w:t>
      </w:r>
    </w:p>
    <w:p>
      <w:pPr>
        <w:pStyle w:val="5"/>
        <w:tabs>
          <w:tab w:val="left" w:pos="4842"/>
        </w:tabs>
        <w:spacing w:before="10"/>
      </w:pPr>
      <w:r>
        <w:rPr>
          <w:rFonts w:ascii="Times New Roman" w:eastAsia="Times New Roman"/>
        </w:rPr>
        <w:t>1</w:t>
      </w:r>
      <w:r>
        <w:t>．下列各变化过程中，发生化学变化的是（</w:t>
      </w:r>
      <w:r>
        <w:tab/>
      </w:r>
      <w:r>
        <w:t>）</w:t>
      </w:r>
    </w:p>
    <w:p>
      <w:pPr>
        <w:pStyle w:val="5"/>
        <w:tabs>
          <w:tab w:val="left" w:pos="1935"/>
          <w:tab w:val="left" w:pos="3339"/>
          <w:tab w:val="left" w:pos="4825"/>
        </w:tabs>
        <w:ind w:left="520"/>
      </w:pPr>
      <w:r>
        <w:rPr>
          <w:rFonts w:ascii="Times New Roman" w:eastAsia="Times New Roman"/>
        </w:rPr>
        <w:t>A</w:t>
      </w:r>
      <w:r>
        <w:t>．瓷器破碎</w:t>
      </w:r>
      <w:r>
        <w:tab/>
      </w:r>
      <w:r>
        <w:rPr>
          <w:rFonts w:ascii="Times New Roman" w:eastAsia="Times New Roman"/>
        </w:rPr>
        <w:t>B</w:t>
      </w:r>
      <w:r>
        <w:t>．冰川融化</w:t>
      </w:r>
      <w:r>
        <w:tab/>
      </w:r>
      <w:r>
        <w:rPr>
          <w:rFonts w:ascii="Times New Roman" w:eastAsia="Times New Roman"/>
        </w:rPr>
        <w:t>C</w:t>
      </w:r>
      <w:r>
        <w:t>．木已成舟</w:t>
      </w:r>
      <w:r>
        <w:tab/>
      </w:r>
      <w:r>
        <w:rPr>
          <w:rFonts w:ascii="Times New Roman" w:eastAsia="Times New Roman"/>
        </w:rPr>
        <w:t>D</w:t>
      </w:r>
      <w:r>
        <w:t>．天然气燃烧</w:t>
      </w:r>
    </w:p>
    <w:p>
      <w:pPr>
        <w:pStyle w:val="5"/>
        <w:tabs>
          <w:tab w:val="left" w:pos="6951"/>
        </w:tabs>
      </w:pPr>
      <w:r>
        <w:rPr>
          <w:rFonts w:ascii="Times New Roman" w:hAnsi="Times New Roman" w:eastAsia="Times New Roman"/>
        </w:rPr>
        <w:t>2</w:t>
      </w:r>
      <w:r>
        <w:t>．“绿水青ft就是金ft银ft”．下列做法与这一主题不相符的是</w:t>
      </w:r>
      <w:r>
        <w:rPr>
          <w:spacing w:val="-5"/>
        </w:rPr>
        <w:t xml:space="preserve"> </w:t>
      </w:r>
      <w:r>
        <w:t>（</w:t>
      </w:r>
      <w:r>
        <w:tab/>
      </w:r>
      <w:r>
        <w:t>）</w:t>
      </w:r>
    </w:p>
    <w:p>
      <w:pPr>
        <w:pStyle w:val="5"/>
        <w:tabs>
          <w:tab w:val="left" w:pos="2883"/>
        </w:tabs>
        <w:ind w:left="520"/>
      </w:pPr>
      <w:r>
        <w:rPr>
          <w:rFonts w:ascii="Times New Roman" w:eastAsia="Times New Roman"/>
        </w:rPr>
        <w:t>A</w:t>
      </w:r>
      <w:r>
        <w:t>．分类回收处理垃圾</w:t>
      </w:r>
      <w:r>
        <w:tab/>
      </w:r>
      <w:r>
        <w:rPr>
          <w:rFonts w:ascii="Times New Roman" w:eastAsia="Times New Roman"/>
        </w:rPr>
        <w:t>B</w:t>
      </w:r>
      <w:r>
        <w:t>．工业燃煤进行脱硫处理</w:t>
      </w:r>
    </w:p>
    <w:p>
      <w:pPr>
        <w:pStyle w:val="5"/>
        <w:ind w:left="395" w:right="3679"/>
        <w:jc w:val="center"/>
      </w:pPr>
      <w:r>
        <w:rPr>
          <w:rFonts w:ascii="Times New Roman" w:eastAsia="Times New Roman"/>
        </w:rPr>
        <w:t>C</w:t>
      </w:r>
      <w:r>
        <w:t xml:space="preserve">．研发推广氢能源汽车 </w:t>
      </w:r>
      <w:r>
        <w:rPr>
          <w:rFonts w:ascii="Times New Roman" w:eastAsia="Times New Roman"/>
        </w:rPr>
        <w:t>D</w:t>
      </w:r>
      <w:r>
        <w:t>．生活污水直接排入河流</w:t>
      </w:r>
    </w:p>
    <w:p>
      <w:pPr>
        <w:pStyle w:val="5"/>
        <w:tabs>
          <w:tab w:val="left" w:pos="3668"/>
        </w:tabs>
        <w:spacing w:before="38"/>
      </w:pPr>
      <w:r>
        <w:rPr>
          <w:rFonts w:ascii="Times New Roman" w:eastAsia="Times New Roman"/>
        </w:rPr>
        <w:t>3</w:t>
      </w:r>
      <w:r>
        <w:t>．下列实验操作中，正确的是（</w:t>
      </w:r>
      <w:r>
        <w:tab/>
      </w:r>
      <w:r>
        <w:t>）</w:t>
      </w:r>
    </w:p>
    <w:p>
      <w:pPr>
        <w:pStyle w:val="5"/>
        <w:tabs>
          <w:tab w:val="left" w:pos="6284"/>
        </w:tabs>
        <w:spacing w:before="24"/>
        <w:ind w:left="385"/>
      </w:pPr>
      <w:r>
        <w:rPr>
          <w:b w:val="0"/>
        </w:rPr>
        <w:br w:type="column"/>
      </w:r>
      <w:r>
        <w:rPr>
          <w:rFonts w:ascii="Times New Roman" w:eastAsia="Times New Roman"/>
        </w:rPr>
        <w:t>9</w:t>
      </w:r>
      <w:r>
        <w:t>．下列问题的研究中，没有利用对比实验思想方法的是（</w:t>
      </w:r>
      <w:r>
        <w:tab/>
      </w:r>
      <w:r>
        <w:t>）</w:t>
      </w:r>
    </w:p>
    <w:p>
      <w:pPr>
        <w:pStyle w:val="5"/>
        <w:spacing w:before="2"/>
        <w:ind w:left="0"/>
        <w:rPr>
          <w:sz w:val="10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7496175</wp:posOffset>
            </wp:positionH>
            <wp:positionV relativeFrom="paragraph">
              <wp:posOffset>118110</wp:posOffset>
            </wp:positionV>
            <wp:extent cx="1409700" cy="107696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409" cy="10768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9186545</wp:posOffset>
            </wp:positionH>
            <wp:positionV relativeFrom="paragraph">
              <wp:posOffset>207645</wp:posOffset>
            </wp:positionV>
            <wp:extent cx="1835785" cy="989965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5981" cy="9901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11229975</wp:posOffset>
            </wp:positionH>
            <wp:positionV relativeFrom="paragraph">
              <wp:posOffset>108585</wp:posOffset>
            </wp:positionV>
            <wp:extent cx="1296035" cy="1118235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6218" cy="1118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12654915</wp:posOffset>
            </wp:positionH>
            <wp:positionV relativeFrom="paragraph">
              <wp:posOffset>128905</wp:posOffset>
            </wp:positionV>
            <wp:extent cx="1656715" cy="1045845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6934" cy="1045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5"/>
        <w:tabs>
          <w:tab w:val="left" w:pos="3171"/>
          <w:tab w:val="left" w:pos="5840"/>
          <w:tab w:val="left" w:pos="8365"/>
        </w:tabs>
        <w:spacing w:before="101"/>
        <w:ind w:left="385"/>
      </w:pPr>
      <w:r>
        <w:rPr>
          <w:rFonts w:ascii="Times New Roman" w:eastAsia="Times New Roman"/>
        </w:rPr>
        <w:t>A</w:t>
      </w:r>
      <w:r>
        <w:t>．研究空气中氧气的含量</w:t>
      </w:r>
      <w:r>
        <w:tab/>
      </w:r>
      <w:r>
        <w:rPr>
          <w:rFonts w:ascii="Times New Roman" w:eastAsia="Times New Roman"/>
        </w:rPr>
        <w:t>B</w:t>
      </w:r>
      <w:r>
        <w:t>．研究铁生锈的条件</w:t>
      </w:r>
      <w:r>
        <w:tab/>
      </w:r>
      <w:r>
        <w:rPr>
          <w:rFonts w:ascii="Times New Roman" w:eastAsia="Times New Roman"/>
        </w:rPr>
        <w:t>C</w:t>
      </w:r>
      <w:r>
        <w:t>．研究燃烧的条件</w:t>
      </w:r>
      <w:r>
        <w:tab/>
      </w:r>
      <w:r>
        <w:rPr>
          <w:rFonts w:ascii="Times New Roman" w:eastAsia="Times New Roman"/>
        </w:rPr>
        <w:t>D</w:t>
      </w:r>
      <w:r>
        <w:t>．研究二氧化碳与水的反应</w:t>
      </w:r>
    </w:p>
    <w:p>
      <w:pPr>
        <w:pStyle w:val="5"/>
        <w:ind w:left="385"/>
      </w:pPr>
      <w:r>
        <w:rPr>
          <w:rFonts w:ascii="Times New Roman" w:eastAsia="Times New Roman"/>
        </w:rPr>
        <w:t>10</w:t>
      </w:r>
      <w:r>
        <w:t xml:space="preserve">．已知 </w:t>
      </w:r>
      <w:r>
        <w:rPr>
          <w:rFonts w:ascii="Times New Roman" w:eastAsia="Times New Roman"/>
        </w:rPr>
        <w:t>X</w:t>
      </w:r>
      <w:r>
        <w:t>，</w:t>
      </w:r>
      <w:r>
        <w:rPr>
          <w:rFonts w:ascii="Times New Roman" w:eastAsia="Times New Roman"/>
        </w:rPr>
        <w:t>Y</w:t>
      </w:r>
      <w:r>
        <w:t>，</w:t>
      </w:r>
      <w:r>
        <w:rPr>
          <w:rFonts w:ascii="Times New Roman" w:eastAsia="Times New Roman"/>
        </w:rPr>
        <w:t xml:space="preserve">Z </w:t>
      </w:r>
      <w:r>
        <w:t>三种金属，</w:t>
      </w:r>
      <w:r>
        <w:rPr>
          <w:spacing w:val="-67"/>
        </w:rPr>
        <w:t xml:space="preserve"> </w:t>
      </w:r>
      <w:r>
        <w:t>它们有如下有关反应信息</w:t>
      </w:r>
    </w:p>
    <w:p>
      <w:pPr>
        <w:spacing w:before="32"/>
        <w:ind w:left="385" w:right="0" w:firstLine="0"/>
        <w:jc w:val="left"/>
        <w:rPr>
          <w:b/>
          <w:sz w:val="21"/>
        </w:rPr>
      </w:pPr>
      <w:r>
        <w:rPr>
          <w:b/>
          <w:position w:val="2"/>
          <w:sz w:val="21"/>
        </w:rPr>
        <w:t>（</w:t>
      </w:r>
      <w:r>
        <w:rPr>
          <w:rFonts w:ascii="Times New Roman" w:eastAsia="Times New Roman"/>
          <w:b/>
          <w:position w:val="2"/>
          <w:sz w:val="21"/>
        </w:rPr>
        <w:t>1</w:t>
      </w:r>
      <w:r>
        <w:rPr>
          <w:b/>
          <w:position w:val="2"/>
          <w:sz w:val="21"/>
        </w:rPr>
        <w:t>）</w:t>
      </w:r>
      <w:r>
        <w:rPr>
          <w:rFonts w:ascii="Times New Roman" w:eastAsia="Times New Roman"/>
          <w:b/>
          <w:position w:val="2"/>
          <w:sz w:val="21"/>
        </w:rPr>
        <w:t>Z + YSO</w:t>
      </w:r>
      <w:r>
        <w:rPr>
          <w:rFonts w:ascii="Times New Roman" w:eastAsia="Times New Roman"/>
          <w:b/>
          <w:sz w:val="13"/>
        </w:rPr>
        <w:t xml:space="preserve">4 </w:t>
      </w:r>
      <w:r>
        <w:rPr>
          <w:rFonts w:ascii="Times New Roman" w:eastAsia="Times New Roman"/>
          <w:b/>
          <w:position w:val="2"/>
          <w:sz w:val="21"/>
        </w:rPr>
        <w:t>= Y + ZSO</w:t>
      </w:r>
      <w:r>
        <w:rPr>
          <w:rFonts w:ascii="Times New Roman" w:eastAsia="Times New Roman"/>
          <w:b/>
          <w:sz w:val="13"/>
        </w:rPr>
        <w:t xml:space="preserve">4  </w:t>
      </w:r>
      <w:r>
        <w:rPr>
          <w:b/>
          <w:position w:val="2"/>
          <w:sz w:val="21"/>
        </w:rPr>
        <w:t>（</w:t>
      </w:r>
      <w:r>
        <w:rPr>
          <w:rFonts w:ascii="Times New Roman" w:eastAsia="Times New Roman"/>
          <w:b/>
          <w:position w:val="2"/>
          <w:sz w:val="21"/>
        </w:rPr>
        <w:t>2</w:t>
      </w:r>
      <w:r>
        <w:rPr>
          <w:b/>
          <w:position w:val="2"/>
          <w:sz w:val="21"/>
        </w:rPr>
        <w:t>）</w:t>
      </w:r>
      <w:r>
        <w:rPr>
          <w:rFonts w:ascii="Times New Roman" w:eastAsia="Times New Roman"/>
          <w:b/>
          <w:position w:val="2"/>
          <w:sz w:val="21"/>
        </w:rPr>
        <w:t>X + YSO</w:t>
      </w:r>
      <w:r>
        <w:rPr>
          <w:rFonts w:ascii="Times New Roman" w:eastAsia="Times New Roman"/>
          <w:b/>
          <w:sz w:val="13"/>
        </w:rPr>
        <w:t xml:space="preserve">4 </w:t>
      </w:r>
      <w:r>
        <w:rPr>
          <w:rFonts w:ascii="Times New Roman" w:eastAsia="Times New Roman"/>
          <w:b/>
          <w:position w:val="2"/>
          <w:sz w:val="21"/>
        </w:rPr>
        <w:t>= Y + XSO</w:t>
      </w:r>
      <w:r>
        <w:rPr>
          <w:rFonts w:ascii="Times New Roman" w:eastAsia="Times New Roman"/>
          <w:b/>
          <w:sz w:val="13"/>
        </w:rPr>
        <w:t xml:space="preserve">4    </w:t>
      </w:r>
      <w:r>
        <w:rPr>
          <w:b/>
          <w:position w:val="2"/>
          <w:sz w:val="21"/>
        </w:rPr>
        <w:t>（</w:t>
      </w:r>
      <w:r>
        <w:rPr>
          <w:rFonts w:ascii="Times New Roman" w:eastAsia="Times New Roman"/>
          <w:b/>
          <w:position w:val="2"/>
          <w:sz w:val="21"/>
        </w:rPr>
        <w:t>3</w:t>
      </w:r>
      <w:r>
        <w:rPr>
          <w:b/>
          <w:position w:val="2"/>
          <w:sz w:val="21"/>
        </w:rPr>
        <w:t>）</w:t>
      </w:r>
      <w:r>
        <w:rPr>
          <w:rFonts w:ascii="Times New Roman" w:eastAsia="Times New Roman"/>
          <w:b/>
          <w:position w:val="2"/>
          <w:sz w:val="21"/>
        </w:rPr>
        <w:t>Z + H</w:t>
      </w:r>
      <w:r>
        <w:rPr>
          <w:rFonts w:ascii="Times New Roman" w:eastAsia="Times New Roman"/>
          <w:b/>
          <w:sz w:val="13"/>
        </w:rPr>
        <w:t>2</w:t>
      </w:r>
      <w:r>
        <w:rPr>
          <w:rFonts w:ascii="Times New Roman" w:eastAsia="Times New Roman"/>
          <w:b/>
          <w:position w:val="2"/>
          <w:sz w:val="21"/>
        </w:rPr>
        <w:t>SO</w:t>
      </w:r>
      <w:r>
        <w:rPr>
          <w:rFonts w:ascii="Times New Roman" w:eastAsia="Times New Roman"/>
          <w:b/>
          <w:sz w:val="13"/>
        </w:rPr>
        <w:t xml:space="preserve">4 </w:t>
      </w:r>
      <w:r>
        <w:rPr>
          <w:rFonts w:ascii="Times New Roman" w:eastAsia="Times New Roman"/>
          <w:b/>
          <w:position w:val="2"/>
          <w:sz w:val="21"/>
        </w:rPr>
        <w:t>= H</w:t>
      </w:r>
      <w:r>
        <w:rPr>
          <w:rFonts w:ascii="Times New Roman" w:eastAsia="Times New Roman"/>
          <w:b/>
          <w:sz w:val="13"/>
        </w:rPr>
        <w:t xml:space="preserve">2 </w:t>
      </w:r>
      <w:r>
        <w:rPr>
          <w:rFonts w:ascii="Times New Roman" w:eastAsia="Times New Roman"/>
          <w:b/>
          <w:position w:val="2"/>
          <w:sz w:val="21"/>
        </w:rPr>
        <w:t>+ ZSO</w:t>
      </w:r>
      <w:r>
        <w:rPr>
          <w:rFonts w:ascii="Times New Roman" w:eastAsia="Times New Roman"/>
          <w:b/>
          <w:sz w:val="13"/>
        </w:rPr>
        <w:t xml:space="preserve">4  </w:t>
      </w:r>
      <w:r>
        <w:rPr>
          <w:b/>
          <w:position w:val="2"/>
          <w:sz w:val="21"/>
        </w:rPr>
        <w:t>（</w:t>
      </w:r>
      <w:r>
        <w:rPr>
          <w:rFonts w:ascii="Times New Roman" w:eastAsia="Times New Roman"/>
          <w:b/>
          <w:position w:val="2"/>
          <w:sz w:val="21"/>
        </w:rPr>
        <w:t>4</w:t>
      </w:r>
      <w:r>
        <w:rPr>
          <w:b/>
          <w:position w:val="2"/>
          <w:sz w:val="21"/>
        </w:rPr>
        <w:t xml:space="preserve">） </w:t>
      </w:r>
      <w:r>
        <w:rPr>
          <w:rFonts w:ascii="Times New Roman" w:eastAsia="Times New Roman"/>
          <w:b/>
          <w:position w:val="2"/>
          <w:sz w:val="21"/>
        </w:rPr>
        <w:t>X + H</w:t>
      </w:r>
      <w:r>
        <w:rPr>
          <w:rFonts w:ascii="Times New Roman" w:eastAsia="Times New Roman"/>
          <w:b/>
          <w:sz w:val="13"/>
        </w:rPr>
        <w:t>2</w:t>
      </w:r>
      <w:r>
        <w:rPr>
          <w:rFonts w:ascii="Times New Roman" w:eastAsia="Times New Roman"/>
          <w:b/>
          <w:position w:val="2"/>
          <w:sz w:val="21"/>
        </w:rPr>
        <w:t>SO</w:t>
      </w:r>
      <w:r>
        <w:rPr>
          <w:rFonts w:ascii="Times New Roman" w:eastAsia="Times New Roman"/>
          <w:b/>
          <w:sz w:val="13"/>
        </w:rPr>
        <w:t>4</w:t>
      </w:r>
      <w:r>
        <w:rPr>
          <w:b/>
          <w:position w:val="2"/>
          <w:sz w:val="21"/>
        </w:rPr>
        <w:t>（不反应）</w:t>
      </w:r>
    </w:p>
    <w:p>
      <w:pPr>
        <w:pStyle w:val="5"/>
        <w:tabs>
          <w:tab w:val="left" w:pos="6095"/>
        </w:tabs>
        <w:spacing w:before="36"/>
        <w:ind w:left="805"/>
      </w:pPr>
      <w:r>
        <w:t>下列有关</w:t>
      </w:r>
      <w:r>
        <w:rPr>
          <w:spacing w:val="-56"/>
        </w:rPr>
        <w:t xml:space="preserve"> </w:t>
      </w:r>
      <w:r>
        <w:rPr>
          <w:rFonts w:ascii="Times New Roman" w:eastAsia="Times New Roman"/>
        </w:rPr>
        <w:t>X</w:t>
      </w:r>
      <w:r>
        <w:t>，</w:t>
      </w:r>
      <w:r>
        <w:rPr>
          <w:rFonts w:ascii="Times New Roman" w:eastAsia="Times New Roman"/>
        </w:rPr>
        <w:t>Y</w:t>
      </w:r>
      <w:r>
        <w:t>，</w:t>
      </w:r>
      <w:r>
        <w:rPr>
          <w:rFonts w:ascii="Times New Roman" w:eastAsia="Times New Roman"/>
        </w:rPr>
        <w:t>Z</w:t>
      </w:r>
      <w:r>
        <w:rPr>
          <w:rFonts w:ascii="Times New Roman" w:eastAsia="Times New Roman"/>
          <w:spacing w:val="-2"/>
        </w:rPr>
        <w:t xml:space="preserve"> </w:t>
      </w:r>
      <w:r>
        <w:t>三种金属活动性比较正确的是（</w:t>
      </w:r>
      <w:r>
        <w:tab/>
      </w:r>
      <w:r>
        <w:t>）</w:t>
      </w:r>
    </w:p>
    <w:p>
      <w:pPr>
        <w:pStyle w:val="5"/>
        <w:tabs>
          <w:tab w:val="left" w:pos="1225"/>
          <w:tab w:val="left" w:pos="2898"/>
          <w:tab w:val="left" w:pos="3248"/>
          <w:tab w:val="left" w:pos="5348"/>
          <w:tab w:val="left" w:pos="5816"/>
          <w:tab w:val="left" w:pos="8022"/>
          <w:tab w:val="left" w:pos="8593"/>
        </w:tabs>
        <w:spacing w:before="32"/>
        <w:ind w:left="865"/>
        <w:rPr>
          <w:rFonts w:ascii="Times New Roman"/>
        </w:rPr>
      </w:pPr>
      <w:r>
        <w:rPr>
          <w:sz w:val="24"/>
        </w:rPr>
        <w:t>A</w:t>
      </w:r>
      <w:r>
        <w:rPr>
          <w:sz w:val="24"/>
        </w:rPr>
        <w:tab/>
      </w:r>
      <w:r>
        <w:rPr>
          <w:rFonts w:ascii="Times New Roman"/>
          <w:position w:val="1"/>
        </w:rPr>
        <w:t>Z</w:t>
      </w:r>
      <w:r>
        <w:rPr>
          <w:rFonts w:ascii="Times New Roman"/>
          <w:spacing w:val="1"/>
          <w:position w:val="1"/>
        </w:rPr>
        <w:t xml:space="preserve"> </w:t>
      </w:r>
      <w:r>
        <w:rPr>
          <w:rFonts w:ascii="Times New Roman"/>
          <w:position w:val="1"/>
        </w:rPr>
        <w:t>&gt;X&gt;Y</w:t>
      </w:r>
      <w:r>
        <w:rPr>
          <w:rFonts w:ascii="Times New Roman"/>
          <w:position w:val="1"/>
        </w:rPr>
        <w:tab/>
      </w:r>
      <w:r>
        <w:rPr>
          <w:rFonts w:ascii="Times New Roman"/>
          <w:position w:val="1"/>
        </w:rPr>
        <w:t>B</w:t>
      </w:r>
      <w:r>
        <w:rPr>
          <w:rFonts w:ascii="Times New Roman"/>
          <w:position w:val="1"/>
        </w:rPr>
        <w:tab/>
      </w:r>
      <w:r>
        <w:rPr>
          <w:rFonts w:ascii="Times New Roman"/>
          <w:position w:val="1"/>
        </w:rPr>
        <w:t>Z</w:t>
      </w:r>
      <w:r>
        <w:rPr>
          <w:rFonts w:ascii="Times New Roman"/>
          <w:spacing w:val="-1"/>
          <w:position w:val="1"/>
        </w:rPr>
        <w:t xml:space="preserve"> </w:t>
      </w:r>
      <w:r>
        <w:rPr>
          <w:rFonts w:ascii="Times New Roman"/>
          <w:position w:val="1"/>
        </w:rPr>
        <w:t>&gt;Y&gt;X</w:t>
      </w:r>
      <w:r>
        <w:rPr>
          <w:rFonts w:ascii="Times New Roman"/>
          <w:position w:val="1"/>
        </w:rPr>
        <w:tab/>
      </w:r>
      <w:r>
        <w:rPr>
          <w:rFonts w:ascii="Times New Roman"/>
          <w:position w:val="1"/>
        </w:rPr>
        <w:t>C</w:t>
      </w:r>
      <w:r>
        <w:rPr>
          <w:rFonts w:ascii="Times New Roman"/>
          <w:position w:val="1"/>
        </w:rPr>
        <w:tab/>
      </w:r>
      <w:r>
        <w:rPr>
          <w:rFonts w:ascii="Times New Roman"/>
          <w:position w:val="1"/>
        </w:rPr>
        <w:t>X</w:t>
      </w:r>
      <w:r>
        <w:rPr>
          <w:rFonts w:ascii="Times New Roman"/>
          <w:spacing w:val="-1"/>
          <w:position w:val="1"/>
        </w:rPr>
        <w:t xml:space="preserve"> </w:t>
      </w:r>
      <w:r>
        <w:rPr>
          <w:rFonts w:ascii="Times New Roman"/>
          <w:position w:val="1"/>
        </w:rPr>
        <w:t>&gt;Y&gt;Z</w:t>
      </w:r>
      <w:r>
        <w:rPr>
          <w:rFonts w:ascii="Times New Roman"/>
          <w:position w:val="1"/>
        </w:rPr>
        <w:tab/>
      </w:r>
      <w:r>
        <w:rPr>
          <w:rFonts w:ascii="Times New Roman"/>
          <w:position w:val="1"/>
        </w:rPr>
        <w:t>D</w:t>
      </w:r>
      <w:r>
        <w:rPr>
          <w:rFonts w:ascii="Times New Roman"/>
          <w:position w:val="1"/>
        </w:rPr>
        <w:tab/>
      </w:r>
      <w:r>
        <w:rPr>
          <w:rFonts w:ascii="Times New Roman"/>
          <w:position w:val="1"/>
        </w:rPr>
        <w:t>X</w:t>
      </w:r>
      <w:r>
        <w:rPr>
          <w:rFonts w:ascii="Times New Roman"/>
          <w:spacing w:val="-3"/>
          <w:position w:val="1"/>
        </w:rPr>
        <w:t xml:space="preserve"> </w:t>
      </w:r>
      <w:r>
        <w:rPr>
          <w:rFonts w:ascii="Times New Roman"/>
          <w:position w:val="1"/>
        </w:rPr>
        <w:t>&gt;Z&gt;Y</w:t>
      </w:r>
    </w:p>
    <w:p>
      <w:pPr>
        <w:pStyle w:val="5"/>
        <w:tabs>
          <w:tab w:val="left" w:pos="10847"/>
        </w:tabs>
        <w:spacing w:before="59"/>
        <w:ind w:left="385"/>
      </w:pPr>
      <w:r>
        <w:rPr>
          <w:rFonts w:ascii="Times New Roman" w:eastAsia="Times New Roman"/>
          <w:position w:val="2"/>
        </w:rPr>
        <w:t>11</w:t>
      </w:r>
      <w:r>
        <w:rPr>
          <w:position w:val="2"/>
        </w:rPr>
        <w:t>．乙硫醇（化学式为</w:t>
      </w:r>
      <w:r>
        <w:rPr>
          <w:spacing w:val="-7"/>
          <w:position w:val="2"/>
        </w:rPr>
        <w:t xml:space="preserve"> </w:t>
      </w:r>
      <w:r>
        <w:rPr>
          <w:rFonts w:ascii="Times New Roman" w:eastAsia="Times New Roman"/>
          <w:position w:val="2"/>
        </w:rPr>
        <w:t>C</w:t>
      </w:r>
      <w:r>
        <w:rPr>
          <w:rFonts w:ascii="Times New Roman" w:eastAsia="Times New Roman"/>
          <w:sz w:val="13"/>
        </w:rPr>
        <w:t>2</w:t>
      </w:r>
      <w:r>
        <w:rPr>
          <w:rFonts w:ascii="Times New Roman" w:eastAsia="Times New Roman"/>
          <w:position w:val="2"/>
        </w:rPr>
        <w:t>H</w:t>
      </w:r>
      <w:r>
        <w:rPr>
          <w:rFonts w:ascii="Times New Roman" w:eastAsia="Times New Roman"/>
          <w:sz w:val="13"/>
        </w:rPr>
        <w:t>6</w:t>
      </w:r>
      <w:r>
        <w:rPr>
          <w:rFonts w:ascii="Times New Roman" w:eastAsia="Times New Roman"/>
          <w:position w:val="2"/>
        </w:rPr>
        <w:t>S</w:t>
      </w:r>
      <w:r>
        <w:rPr>
          <w:position w:val="2"/>
        </w:rPr>
        <w:t>）易挥发，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有臭味，人对该气味极其敏感。下列有关乙硫醇的说法错误的是（</w:t>
      </w:r>
      <w:r>
        <w:rPr>
          <w:position w:val="2"/>
        </w:rPr>
        <w:tab/>
      </w:r>
      <w:r>
        <w:rPr>
          <w:position w:val="2"/>
        </w:rPr>
        <w:t>）</w:t>
      </w:r>
    </w:p>
    <w:p>
      <w:pPr>
        <w:pStyle w:val="5"/>
        <w:tabs>
          <w:tab w:val="left" w:pos="5567"/>
        </w:tabs>
        <w:spacing w:before="33"/>
        <w:ind w:left="805"/>
        <w:rPr>
          <w:rFonts w:ascii="Times New Roman" w:eastAsia="Times New Roman"/>
        </w:rPr>
      </w:pPr>
      <w:r>
        <w:rPr>
          <w:rFonts w:ascii="Times New Roman" w:eastAsia="Times New Roman"/>
          <w:position w:val="2"/>
        </w:rPr>
        <w:t>A</w:t>
      </w:r>
      <w:r>
        <w:rPr>
          <w:position w:val="2"/>
        </w:rPr>
        <w:t>．乙硫醇在空气中燃烧后的产物中可能含有</w:t>
      </w:r>
      <w:r>
        <w:rPr>
          <w:spacing w:val="-54"/>
          <w:position w:val="2"/>
        </w:rPr>
        <w:t xml:space="preserve"> </w:t>
      </w:r>
      <w:r>
        <w:rPr>
          <w:rFonts w:ascii="Times New Roman" w:eastAsia="Times New Roman"/>
          <w:position w:val="2"/>
        </w:rPr>
        <w:t>SO</w:t>
      </w:r>
      <w:r>
        <w:rPr>
          <w:rFonts w:ascii="Times New Roman" w:eastAsia="Times New Roman"/>
          <w:sz w:val="13"/>
        </w:rPr>
        <w:t>2</w:t>
      </w:r>
      <w:r>
        <w:rPr>
          <w:rFonts w:ascii="Times New Roman" w:eastAsia="Times New Roman"/>
          <w:sz w:val="13"/>
        </w:rPr>
        <w:tab/>
      </w:r>
      <w:r>
        <w:rPr>
          <w:rFonts w:ascii="Times New Roman" w:eastAsia="Times New Roman"/>
          <w:position w:val="2"/>
        </w:rPr>
        <w:t>B</w:t>
      </w:r>
      <w:r>
        <w:rPr>
          <w:position w:val="2"/>
        </w:rPr>
        <w:t xml:space="preserve">．乙硫醇中 </w:t>
      </w:r>
      <w:r>
        <w:rPr>
          <w:rFonts w:ascii="Times New Roman" w:eastAsia="Times New Roman"/>
          <w:position w:val="2"/>
        </w:rPr>
        <w:t>C</w:t>
      </w:r>
      <w:r>
        <w:rPr>
          <w:position w:val="2"/>
        </w:rPr>
        <w:t>、</w:t>
      </w:r>
      <w:r>
        <w:rPr>
          <w:rFonts w:ascii="Times New Roman" w:eastAsia="Times New Roman"/>
          <w:position w:val="2"/>
        </w:rPr>
        <w:t>H</w:t>
      </w:r>
      <w:r>
        <w:rPr>
          <w:position w:val="2"/>
        </w:rPr>
        <w:t>、</w:t>
      </w:r>
      <w:r>
        <w:rPr>
          <w:rFonts w:ascii="Times New Roman" w:eastAsia="Times New Roman"/>
          <w:position w:val="2"/>
        </w:rPr>
        <w:t xml:space="preserve">S  </w:t>
      </w:r>
      <w:r>
        <w:rPr>
          <w:position w:val="2"/>
        </w:rPr>
        <w:t>三种元素的质量比是</w:t>
      </w:r>
      <w:r>
        <w:rPr>
          <w:spacing w:val="-62"/>
          <w:position w:val="2"/>
        </w:rPr>
        <w:t xml:space="preserve"> </w:t>
      </w:r>
      <w:r>
        <w:rPr>
          <w:rFonts w:ascii="Times New Roman" w:eastAsia="Times New Roman"/>
          <w:position w:val="2"/>
        </w:rPr>
        <w:t>2:6:1</w:t>
      </w:r>
    </w:p>
    <w:p>
      <w:pPr>
        <w:spacing w:after="0"/>
        <w:rPr>
          <w:rFonts w:ascii="Times New Roman" w:eastAsia="Times New Roman"/>
        </w:rPr>
        <w:sectPr>
          <w:footerReference r:id="rId3" w:type="default"/>
          <w:type w:val="continuous"/>
          <w:pgSz w:w="23760" w:h="16790" w:orient="landscape"/>
          <w:pgMar w:top="660" w:right="440" w:bottom="1200" w:left="620" w:header="720" w:footer="1006" w:gutter="0"/>
          <w:pgNumType w:start="1"/>
          <w:cols w:equalWidth="0" w:num="2">
            <w:col w:w="8952" w:space="2134"/>
            <w:col w:w="11614"/>
          </w:cols>
        </w:sectPr>
      </w:pPr>
    </w:p>
    <w:p>
      <w:pPr>
        <w:pStyle w:val="3"/>
        <w:spacing w:before="74" w:line="204" w:lineRule="exact"/>
        <w:ind w:right="663"/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4406900</wp:posOffset>
            </wp:positionH>
            <wp:positionV relativeFrom="paragraph">
              <wp:posOffset>-471170</wp:posOffset>
            </wp:positionV>
            <wp:extent cx="1219200" cy="839470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839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777240</wp:posOffset>
            </wp:positionH>
            <wp:positionV relativeFrom="paragraph">
              <wp:posOffset>-318770</wp:posOffset>
            </wp:positionV>
            <wp:extent cx="796925" cy="685800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7052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26" o:spid="_x0000_s1026" o:spt="203" style="position:absolute;left:0pt;margin-left:159.1pt;margin-top:-32.15pt;height:67.1pt;width:154.35pt;mso-position-horizontal-relative:page;z-index:251665408;mso-width-relative:page;mso-height-relative:page;" coordorigin="3182,-644" coordsize="3087,1342">
            <o:lock v:ext="edit"/>
            <v:shape id="_x0000_s1027" o:spid="_x0000_s1027" o:spt="75" type="#_x0000_t75" style="position:absolute;left:3182;top:-644;height:1265;width:1678;" filled="f" o:preferrelative="t" stroked="f" coordsize="21600,21600">
              <v:path/>
              <v:fill on="f" focussize="0,0"/>
              <v:stroke on="f" joinstyle="miter"/>
              <v:imagedata r:id="rId12" o:title=""/>
              <o:lock v:ext="edit" aspectratio="t"/>
            </v:shape>
            <v:shape id="_x0000_s1028" o:spid="_x0000_s1028" o:spt="75" type="#_x0000_t75" style="position:absolute;left:4949;top:-562;height:1260;width:1320;" filled="f" o:preferrelative="t" stroked="f" coordsize="21600,21600">
              <v:path/>
              <v:fill on="f" focussize="0,0"/>
              <v:stroke on="f" joinstyle="miter"/>
              <v:imagedata r:id="rId13" o:title=""/>
              <o:lock v:ext="edit" aspectratio="t"/>
            </v:shape>
            <v:rect id="_x0000_s1029" o:spid="_x0000_s1029" o:spt="1" style="position:absolute;left:4884;top:146;height:233;width:722;" fillcolor="#FFFFFF" filled="t" stroked="f" coordsize="21600,21600">
              <v:path/>
              <v:fill on="t" focussize="0,0"/>
              <v:stroke on="f"/>
              <v:imagedata o:title=""/>
              <o:lock v:ext="edit"/>
            </v:rect>
          </v:group>
        </w:pict>
      </w:r>
      <w:r>
        <w:rPr>
          <w:w w:val="95"/>
        </w:rPr>
        <w:t>32</w:t>
      </w:r>
    </w:p>
    <w:p>
      <w:pPr>
        <w:pStyle w:val="5"/>
        <w:spacing w:before="0" w:line="166" w:lineRule="exact"/>
        <w:ind w:left="0" w:right="1618"/>
        <w:jc w:val="right"/>
      </w:pPr>
      <w:r>
        <w:pict>
          <v:line id="_x0000_s1030" o:spid="_x0000_s1030" o:spt="20" style="position:absolute;left:0pt;margin-left:730.05pt;margin-top:5.45pt;height:0pt;width:79.4pt;mso-position-horizontal-relative:page;z-index:251666432;mso-width-relative:page;mso-height-relative:page;" stroked="t" coordsize="21600,21600">
            <v:path arrowok="t"/>
            <v:fill focussize="0,0"/>
            <v:stroke color="#000000"/>
            <v:imagedata o:title=""/>
            <o:lock v:ext="edit"/>
          </v:line>
        </w:pict>
      </w:r>
      <w:r>
        <w:rPr>
          <w:rFonts w:ascii="Times New Roman" w:eastAsia="Times New Roman"/>
          <w:w w:val="95"/>
        </w:rPr>
        <w:t>C</w:t>
      </w:r>
      <w:r>
        <w:rPr>
          <w:w w:val="95"/>
        </w:rPr>
        <w:t>．硫元素的质量分数是</w:t>
      </w:r>
    </w:p>
    <w:p>
      <w:pPr>
        <w:pStyle w:val="3"/>
        <w:spacing w:line="241" w:lineRule="exact"/>
      </w:pPr>
      <w:r>
        <w:t xml:space="preserve">12 </w:t>
      </w:r>
      <w:r>
        <w:rPr>
          <w:rFonts w:ascii="Symbol" w:hAnsi="Symbol"/>
        </w:rPr>
        <w:sym w:font="Symbol" w:char="F0B4"/>
      </w:r>
      <w:r>
        <w:t xml:space="preserve"> 2 </w:t>
      </w:r>
      <w:r>
        <w:rPr>
          <w:rFonts w:ascii="Symbol" w:hAnsi="Symbol"/>
        </w:rPr>
        <w:sym w:font="Symbol" w:char="F02B"/>
      </w:r>
      <w:r>
        <w:t>1</w:t>
      </w:r>
      <w:r>
        <w:rPr>
          <w:rFonts w:ascii="Symbol" w:hAnsi="Symbol"/>
        </w:rPr>
        <w:sym w:font="Symbol" w:char="F0B4"/>
      </w:r>
      <w:r>
        <w:t xml:space="preserve"> 6 </w:t>
      </w:r>
      <w:r>
        <w:rPr>
          <w:rFonts w:ascii="Symbol" w:hAnsi="Symbol"/>
        </w:rPr>
        <w:sym w:font="Symbol" w:char="F02B"/>
      </w:r>
      <w:r>
        <w:t xml:space="preserve"> 32</w:t>
      </w:r>
    </w:p>
    <w:p>
      <w:pPr>
        <w:pStyle w:val="5"/>
        <w:tabs>
          <w:tab w:val="left" w:pos="3791"/>
        </w:tabs>
        <w:spacing w:before="17"/>
        <w:ind w:left="0" w:right="85"/>
        <w:jc w:val="right"/>
      </w:pPr>
      <w:r>
        <w:rPr>
          <w:rFonts w:ascii="Times New Roman" w:eastAsia="Times New Roman"/>
        </w:rPr>
        <w:t>12</w:t>
      </w:r>
      <w:r>
        <w:t>．下列实验现象的描述正确的是（</w:t>
      </w:r>
      <w:r>
        <w:tab/>
      </w:r>
      <w:r>
        <w:rPr>
          <w:w w:val="95"/>
        </w:rPr>
        <w:t>）</w:t>
      </w:r>
    </w:p>
    <w:p>
      <w:pPr>
        <w:pStyle w:val="3"/>
        <w:spacing w:before="206"/>
        <w:ind w:left="3"/>
        <w:jc w:val="left"/>
      </w:pPr>
      <w:r>
        <w:br w:type="column"/>
      </w:r>
      <w:r>
        <w:rPr>
          <w:rFonts w:ascii="Symbol" w:hAnsi="Symbol"/>
        </w:rPr>
        <w:sym w:font="Symbol" w:char="F0B4"/>
      </w:r>
      <w:r>
        <w:t>100%</w:t>
      </w:r>
    </w:p>
    <w:p>
      <w:pPr>
        <w:pStyle w:val="5"/>
        <w:spacing w:before="11"/>
        <w:ind w:left="0"/>
        <w:rPr>
          <w:rFonts w:ascii="Times New Roman"/>
          <w:b w:val="0"/>
          <w:sz w:val="17"/>
        </w:rPr>
      </w:pPr>
      <w:r>
        <w:rPr>
          <w:b w:val="0"/>
        </w:rPr>
        <w:br w:type="column"/>
      </w:r>
    </w:p>
    <w:p>
      <w:pPr>
        <w:pStyle w:val="5"/>
        <w:spacing w:before="0"/>
        <w:ind w:left="107"/>
      </w:pPr>
      <w:r>
        <w:rPr>
          <w:rFonts w:ascii="Times New Roman" w:eastAsia="Times New Roman"/>
        </w:rPr>
        <w:t>D</w:t>
      </w:r>
      <w:r>
        <w:t>．在管道煤气中添加乙硫醇，目的是及时发现煤气泄漏</w:t>
      </w:r>
    </w:p>
    <w:p>
      <w:pPr>
        <w:spacing w:after="0"/>
        <w:sectPr>
          <w:type w:val="continuous"/>
          <w:pgSz w:w="23760" w:h="16790" w:orient="landscape"/>
          <w:pgMar w:top="660" w:right="440" w:bottom="1200" w:left="620" w:header="720" w:footer="720" w:gutter="0"/>
          <w:cols w:equalWidth="0" w:num="3">
            <w:col w:w="15560" w:space="40"/>
            <w:col w:w="702" w:space="40"/>
            <w:col w:w="6358"/>
          </w:cols>
        </w:sectPr>
      </w:pPr>
    </w:p>
    <w:p>
      <w:pPr>
        <w:pStyle w:val="4"/>
        <w:numPr>
          <w:ilvl w:val="0"/>
          <w:numId w:val="1"/>
        </w:numPr>
        <w:tabs>
          <w:tab w:val="left" w:pos="752"/>
          <w:tab w:val="left" w:pos="753"/>
          <w:tab w:val="left" w:pos="2519"/>
          <w:tab w:val="left" w:pos="2960"/>
          <w:tab w:val="left" w:pos="4398"/>
          <w:tab w:val="left" w:pos="4839"/>
          <w:tab w:val="left" w:pos="6510"/>
        </w:tabs>
        <w:spacing w:before="24" w:after="0" w:line="240" w:lineRule="auto"/>
        <w:ind w:left="752" w:right="0" w:hanging="444"/>
        <w:jc w:val="left"/>
      </w:pPr>
      <w:r>
        <w:t>点燃酒精灯</w:t>
      </w:r>
      <w:r>
        <w:tab/>
      </w:r>
      <w:r>
        <w:t>B.</w:t>
      </w:r>
      <w:r>
        <w:tab/>
      </w:r>
      <w:r>
        <w:t>过滤</w:t>
      </w:r>
      <w:r>
        <w:tab/>
      </w:r>
      <w:r>
        <w:t>C.</w:t>
      </w:r>
      <w:r>
        <w:tab/>
      </w:r>
      <w:r>
        <w:t>量取液体读数</w:t>
      </w:r>
      <w:r>
        <w:tab/>
      </w:r>
      <w:r>
        <w:t>D. 称量 NaCl</w:t>
      </w:r>
      <w:r>
        <w:rPr>
          <w:spacing w:val="-62"/>
        </w:rPr>
        <w:t xml:space="preserve"> </w:t>
      </w:r>
      <w:r>
        <w:t>固体</w:t>
      </w:r>
    </w:p>
    <w:p>
      <w:pPr>
        <w:pStyle w:val="5"/>
        <w:tabs>
          <w:tab w:val="left" w:pos="7794"/>
        </w:tabs>
        <w:spacing w:before="57"/>
      </w:pPr>
      <w:r>
        <w:rPr>
          <w:rFonts w:ascii="Times New Roman" w:eastAsia="Times New Roman"/>
        </w:rPr>
        <w:t>4</w:t>
      </w:r>
      <w:r>
        <w:t>．在日常生活或化学实验中都应加强安全意识。下列做法符合安全要求的是(</w:t>
      </w:r>
      <w:r>
        <w:tab/>
      </w:r>
      <w:r>
        <w:t>)</w:t>
      </w:r>
    </w:p>
    <w:p>
      <w:pPr>
        <w:pStyle w:val="5"/>
        <w:ind w:left="308"/>
      </w:pPr>
      <w:r>
        <w:rPr>
          <w:rFonts w:ascii="Times New Roman" w:eastAsia="Times New Roman"/>
        </w:rPr>
        <w:t>A</w:t>
      </w:r>
      <w:r>
        <w:t>．当发生火灾逃生时，要用湿毛巾捂住口鼻，蹲着沿墙壁逃离着火区</w:t>
      </w:r>
    </w:p>
    <w:p>
      <w:pPr>
        <w:pStyle w:val="5"/>
        <w:ind w:left="308"/>
      </w:pPr>
      <w:r>
        <w:rPr>
          <w:rFonts w:ascii="Times New Roman" w:hAnsi="Times New Roman" w:eastAsia="Times New Roman"/>
        </w:rPr>
        <w:t>B</w:t>
      </w:r>
      <w:r>
        <w:t>．探究“燃烧的条件”时不小心把白磷弄到了实验桌上，不用理睬它</w:t>
      </w:r>
    </w:p>
    <w:p>
      <w:pPr>
        <w:pStyle w:val="5"/>
        <w:ind w:left="308"/>
      </w:pPr>
      <w:r>
        <w:rPr>
          <w:rFonts w:ascii="Times New Roman" w:eastAsia="Times New Roman"/>
        </w:rPr>
        <w:t>C</w:t>
      </w:r>
      <w:r>
        <w:t>．一氧化碳还原氧化铁实验中，将尾气直接排放</w:t>
      </w:r>
    </w:p>
    <w:p>
      <w:pPr>
        <w:pStyle w:val="5"/>
        <w:spacing w:before="38"/>
        <w:ind w:left="308"/>
      </w:pPr>
      <w:r>
        <w:rPr>
          <w:rFonts w:ascii="Times New Roman" w:eastAsia="Times New Roman"/>
        </w:rPr>
        <w:t>D</w:t>
      </w:r>
      <w:r>
        <w:t>．发现家中液化气泄漏时，立即打开排风扇通风</w:t>
      </w:r>
    </w:p>
    <w:p>
      <w:pPr>
        <w:pStyle w:val="5"/>
        <w:tabs>
          <w:tab w:val="left" w:pos="9162"/>
        </w:tabs>
      </w:pPr>
      <w:r>
        <w:t>5．分类归纳是学习化学的重要方法之一。下列是小李整理的一些化学规律，其中错误的是（</w:t>
      </w:r>
      <w:r>
        <w:tab/>
      </w:r>
      <w:r>
        <w:t>）</w:t>
      </w:r>
    </w:p>
    <w:p>
      <w:pPr>
        <w:pStyle w:val="5"/>
        <w:spacing w:before="6"/>
        <w:ind w:left="0"/>
        <w:rPr>
          <w:sz w:val="6"/>
        </w:rPr>
      </w:pPr>
    </w:p>
    <w:p>
      <w:pPr>
        <w:pStyle w:val="5"/>
        <w:spacing w:before="0"/>
        <w:rPr>
          <w:b w:val="0"/>
          <w:sz w:val="20"/>
        </w:rPr>
      </w:pPr>
      <w:r>
        <w:rPr>
          <w:b w:val="0"/>
          <w:sz w:val="20"/>
        </w:rPr>
        <w:drawing>
          <wp:inline distT="0" distB="0" distL="0" distR="0">
            <wp:extent cx="5934075" cy="774065"/>
            <wp:effectExtent l="0" t="0" r="0" b="0"/>
            <wp:docPr id="13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9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4589" cy="774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tabs>
          <w:tab w:val="left" w:pos="5754"/>
        </w:tabs>
        <w:spacing w:before="24"/>
        <w:ind w:left="172"/>
      </w:pPr>
      <w:r>
        <w:drawing>
          <wp:anchor distT="0" distB="0" distL="0" distR="0" simplePos="0" relativeHeight="251670528" behindDoc="1" locked="0" layoutInCell="1" allowOverlap="1">
            <wp:simplePos x="0" y="0"/>
            <wp:positionH relativeFrom="page">
              <wp:posOffset>476885</wp:posOffset>
            </wp:positionH>
            <wp:positionV relativeFrom="paragraph">
              <wp:posOffset>154940</wp:posOffset>
            </wp:positionV>
            <wp:extent cx="26035" cy="16510"/>
            <wp:effectExtent l="0" t="0" r="0" b="0"/>
            <wp:wrapNone/>
            <wp:docPr id="1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0.pn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07" cy="167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</w:rPr>
        <w:t>6</w:t>
      </w:r>
      <w:r>
        <w:t>．下列化学符号中数字“</w:t>
      </w:r>
      <w:r>
        <w:rPr>
          <w:rFonts w:ascii="Times New Roman" w:hAnsi="Times New Roman" w:eastAsia="Times New Roman"/>
        </w:rPr>
        <w:t>2</w:t>
      </w:r>
      <w:r>
        <w:t>”表示的意义不正确的是（</w:t>
      </w:r>
      <w:r>
        <w:tab/>
      </w:r>
      <w:r>
        <w:t>）</w:t>
      </w:r>
    </w:p>
    <w:p>
      <w:pPr>
        <w:pStyle w:val="10"/>
        <w:numPr>
          <w:ilvl w:val="1"/>
          <w:numId w:val="1"/>
        </w:numPr>
        <w:tabs>
          <w:tab w:val="left" w:pos="903"/>
          <w:tab w:val="left" w:pos="904"/>
          <w:tab w:val="left" w:pos="5067"/>
        </w:tabs>
        <w:spacing w:before="40" w:after="0" w:line="240" w:lineRule="auto"/>
        <w:ind w:left="904" w:right="0" w:hanging="384"/>
        <w:jc w:val="left"/>
        <w:rPr>
          <w:b/>
          <w:sz w:val="21"/>
        </w:rPr>
      </w:pPr>
      <w:r>
        <w:rPr>
          <w:rFonts w:ascii="Cambria Math" w:hAnsi="Cambria Math" w:eastAsia="Cambria Math"/>
          <w:position w:val="1"/>
          <w:sz w:val="21"/>
        </w:rPr>
        <w:t>CO</w:t>
      </w:r>
      <w:r>
        <w:rPr>
          <w:rFonts w:ascii="Cambria Math" w:hAnsi="Cambria Math" w:eastAsia="Cambria Math"/>
          <w:position w:val="-2"/>
          <w:sz w:val="15"/>
        </w:rPr>
        <w:t>2</w:t>
      </w:r>
      <w:r>
        <w:rPr>
          <w:b/>
          <w:position w:val="1"/>
          <w:sz w:val="21"/>
        </w:rPr>
        <w:t>：“</w:t>
      </w:r>
      <w:r>
        <w:rPr>
          <w:rFonts w:ascii="Times New Roman" w:hAnsi="Times New Roman" w:eastAsia="Times New Roman"/>
          <w:b/>
          <w:position w:val="1"/>
          <w:sz w:val="21"/>
        </w:rPr>
        <w:t>2</w:t>
      </w:r>
      <w:r>
        <w:rPr>
          <w:b/>
          <w:position w:val="1"/>
          <w:sz w:val="21"/>
        </w:rPr>
        <w:t>”表示二氧化碳含有两个氧原子</w:t>
      </w:r>
      <w:r>
        <w:rPr>
          <w:b/>
          <w:position w:val="1"/>
          <w:sz w:val="21"/>
        </w:rPr>
        <w:tab/>
      </w:r>
      <w:r>
        <w:rPr>
          <w:rFonts w:ascii="Times New Roman" w:hAnsi="Times New Roman" w:eastAsia="Times New Roman"/>
          <w:b/>
          <w:sz w:val="24"/>
        </w:rPr>
        <w:t>B.</w:t>
      </w:r>
      <w:r>
        <w:rPr>
          <w:rFonts w:ascii="Times New Roman" w:hAnsi="Times New Roman" w:eastAsia="Times New Roman"/>
          <w:b/>
          <w:spacing w:val="-7"/>
          <w:sz w:val="24"/>
        </w:rPr>
        <w:t xml:space="preserve"> </w:t>
      </w:r>
      <w:r>
        <w:rPr>
          <w:rFonts w:ascii="Times New Roman" w:hAnsi="Times New Roman" w:eastAsia="Times New Roman"/>
          <w:b/>
          <w:position w:val="1"/>
          <w:sz w:val="21"/>
        </w:rPr>
        <w:t>2N</w:t>
      </w:r>
      <w:r>
        <w:rPr>
          <w:b/>
          <w:position w:val="1"/>
          <w:sz w:val="21"/>
        </w:rPr>
        <w:t>：“</w:t>
      </w:r>
      <w:r>
        <w:rPr>
          <w:rFonts w:ascii="Times New Roman" w:hAnsi="Times New Roman" w:eastAsia="Times New Roman"/>
          <w:b/>
          <w:position w:val="1"/>
          <w:sz w:val="21"/>
        </w:rPr>
        <w:t>2</w:t>
      </w:r>
      <w:r>
        <w:rPr>
          <w:b/>
          <w:position w:val="1"/>
          <w:sz w:val="21"/>
        </w:rPr>
        <w:t>”表示两个氮原子</w:t>
      </w:r>
    </w:p>
    <w:p>
      <w:pPr>
        <w:tabs>
          <w:tab w:val="left" w:pos="5144"/>
        </w:tabs>
        <w:spacing w:before="33"/>
        <w:ind w:left="520" w:right="0" w:firstLine="0"/>
        <w:jc w:val="left"/>
        <w:rPr>
          <w:b/>
          <w:sz w:val="21"/>
        </w:rPr>
      </w:pPr>
      <w: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5019040</wp:posOffset>
            </wp:positionH>
            <wp:positionV relativeFrom="paragraph">
              <wp:posOffset>211455</wp:posOffset>
            </wp:positionV>
            <wp:extent cx="848995" cy="859790"/>
            <wp:effectExtent l="0" t="0" r="8255" b="16510"/>
            <wp:wrapNone/>
            <wp:docPr id="17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1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995" cy="859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1" o:spid="_x0000_s1031" o:spt="202" type="#_x0000_t202" style="position:absolute;left:0pt;margin-left:74.6pt;margin-top:8.45pt;height:12.3pt;width:14.55pt;mso-position-horizontal-relative:page;z-index:-2516439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45" w:lineRule="exact"/>
                    <w:ind w:left="0" w:right="0" w:firstLine="0"/>
                    <w:jc w:val="left"/>
                    <w:rPr>
                      <w:rFonts w:ascii="Cambria Math"/>
                      <w:sz w:val="21"/>
                    </w:rPr>
                  </w:pPr>
                  <w:r>
                    <w:rPr>
                      <w:rFonts w:ascii="Cambria Math"/>
                      <w:w w:val="105"/>
                      <w:sz w:val="21"/>
                    </w:rPr>
                    <w:t>Mg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/>
          <w:b/>
          <w:sz w:val="24"/>
        </w:rPr>
        <w:t xml:space="preserve">C.   </w:t>
      </w:r>
      <w:r>
        <w:rPr>
          <w:rFonts w:ascii="Cambria Math" w:hAnsi="Cambria Math" w:eastAsia="Cambria Math"/>
          <w:position w:val="14"/>
          <w:sz w:val="15"/>
        </w:rPr>
        <w:t xml:space="preserve">+2  </w:t>
      </w:r>
      <w:r>
        <w:rPr>
          <w:b/>
          <w:position w:val="1"/>
          <w:sz w:val="21"/>
        </w:rPr>
        <w:t>：“</w:t>
      </w:r>
      <w:r>
        <w:rPr>
          <w:rFonts w:ascii="Cambria Math" w:hAnsi="Cambria Math" w:eastAsia="Cambria Math"/>
          <w:position w:val="1"/>
          <w:sz w:val="21"/>
        </w:rPr>
        <w:t>+ 2</w:t>
      </w:r>
      <w:r>
        <w:rPr>
          <w:b/>
          <w:position w:val="1"/>
          <w:sz w:val="21"/>
        </w:rPr>
        <w:t>”表示镁元素的化合价为</w:t>
      </w:r>
      <w:r>
        <w:rPr>
          <w:rFonts w:ascii="Cambria Math" w:hAnsi="Cambria Math" w:eastAsia="Cambria Math"/>
          <w:position w:val="1"/>
          <w:sz w:val="21"/>
        </w:rPr>
        <w:t>+</w:t>
      </w:r>
      <w:r>
        <w:rPr>
          <w:rFonts w:ascii="Cambria Math" w:hAnsi="Cambria Math" w:eastAsia="Cambria Math"/>
          <w:spacing w:val="-26"/>
          <w:position w:val="1"/>
          <w:sz w:val="21"/>
        </w:rPr>
        <w:t xml:space="preserve"> </w:t>
      </w:r>
      <w:r>
        <w:rPr>
          <w:rFonts w:ascii="Cambria Math" w:hAnsi="Cambria Math" w:eastAsia="Cambria Math"/>
          <w:position w:val="1"/>
          <w:sz w:val="21"/>
        </w:rPr>
        <w:t>2</w:t>
      </w:r>
      <w:r>
        <w:rPr>
          <w:rFonts w:ascii="Cambria Math" w:hAnsi="Cambria Math" w:eastAsia="Cambria Math"/>
          <w:spacing w:val="8"/>
          <w:position w:val="1"/>
          <w:sz w:val="21"/>
        </w:rPr>
        <w:t xml:space="preserve"> </w:t>
      </w:r>
      <w:r>
        <w:rPr>
          <w:b/>
          <w:position w:val="1"/>
          <w:sz w:val="21"/>
        </w:rPr>
        <w:t>价</w:t>
      </w:r>
      <w:r>
        <w:rPr>
          <w:b/>
          <w:position w:val="1"/>
          <w:sz w:val="21"/>
        </w:rPr>
        <w:tab/>
      </w:r>
      <w:r>
        <w:rPr>
          <w:rFonts w:ascii="Times New Roman" w:hAnsi="Times New Roman" w:eastAsia="Times New Roman"/>
          <w:b/>
          <w:sz w:val="24"/>
        </w:rPr>
        <w:t>D.</w:t>
      </w:r>
      <w:r>
        <w:rPr>
          <w:rFonts w:ascii="Times New Roman" w:hAnsi="Times New Roman" w:eastAsia="Times New Roman"/>
          <w:b/>
          <w:spacing w:val="-7"/>
          <w:sz w:val="24"/>
        </w:rPr>
        <w:t xml:space="preserve"> </w:t>
      </w:r>
      <w:r>
        <w:rPr>
          <w:rFonts w:ascii="Cambria Math" w:hAnsi="Cambria Math" w:eastAsia="Cambria Math"/>
          <w:position w:val="1"/>
          <w:sz w:val="21"/>
        </w:rPr>
        <w:t>2OH</w:t>
      </w:r>
      <w:r>
        <w:rPr>
          <w:rFonts w:ascii="Cambria Math" w:hAnsi="Cambria Math" w:eastAsia="Cambria Math"/>
          <w:position w:val="9"/>
          <w:sz w:val="15"/>
        </w:rPr>
        <w:t>—</w:t>
      </w:r>
      <w:r>
        <w:rPr>
          <w:b/>
          <w:position w:val="1"/>
          <w:sz w:val="21"/>
        </w:rPr>
        <w:t>：“</w:t>
      </w:r>
      <w:r>
        <w:rPr>
          <w:rFonts w:ascii="Times New Roman" w:hAnsi="Times New Roman" w:eastAsia="Times New Roman"/>
          <w:b/>
          <w:position w:val="1"/>
          <w:sz w:val="21"/>
        </w:rPr>
        <w:t>2</w:t>
      </w:r>
      <w:r>
        <w:rPr>
          <w:b/>
          <w:position w:val="1"/>
          <w:sz w:val="21"/>
        </w:rPr>
        <w:t>”表示两个氢氧根离子</w:t>
      </w:r>
    </w:p>
    <w:p>
      <w:pPr>
        <w:pStyle w:val="5"/>
        <w:tabs>
          <w:tab w:val="left" w:pos="5053"/>
        </w:tabs>
        <w:spacing w:before="72"/>
      </w:pPr>
      <w:r>
        <w:rPr>
          <w:rFonts w:ascii="Times New Roman" w:eastAsia="Times New Roman"/>
        </w:rPr>
        <w:t>7</w:t>
      </w:r>
      <w:r>
        <w:t>．下列实验中利用提供的方案不能达到目的是（</w:t>
      </w:r>
      <w:r>
        <w:tab/>
      </w:r>
      <w:r>
        <w:t>）</w:t>
      </w:r>
    </w:p>
    <w:p>
      <w:pPr>
        <w:pStyle w:val="10"/>
        <w:numPr>
          <w:ilvl w:val="0"/>
          <w:numId w:val="2"/>
        </w:numPr>
        <w:tabs>
          <w:tab w:val="left" w:pos="911"/>
          <w:tab w:val="left" w:pos="912"/>
        </w:tabs>
        <w:spacing w:before="29" w:after="0" w:line="240" w:lineRule="auto"/>
        <w:ind w:left="911" w:right="0" w:hanging="391"/>
        <w:jc w:val="left"/>
        <w:rPr>
          <w:b/>
          <w:sz w:val="21"/>
        </w:rPr>
      </w:pPr>
      <w:r>
        <w:rPr>
          <w:b/>
          <w:sz w:val="24"/>
        </w:rPr>
        <w:t>若要</w:t>
      </w:r>
      <w:r>
        <w:rPr>
          <w:b/>
          <w:position w:val="1"/>
          <w:sz w:val="21"/>
        </w:rPr>
        <w:t>除去铁粉中混有的少量银粉，用足量稀盐酸溶解后过滤</w:t>
      </w:r>
    </w:p>
    <w:p>
      <w:pPr>
        <w:pStyle w:val="10"/>
        <w:numPr>
          <w:ilvl w:val="0"/>
          <w:numId w:val="2"/>
        </w:numPr>
        <w:tabs>
          <w:tab w:val="left" w:pos="870"/>
          <w:tab w:val="left" w:pos="871"/>
        </w:tabs>
        <w:spacing w:before="62" w:after="0" w:line="240" w:lineRule="auto"/>
        <w:ind w:left="870" w:right="0" w:hanging="350"/>
        <w:jc w:val="left"/>
        <w:rPr>
          <w:b/>
          <w:sz w:val="21"/>
        </w:rPr>
      </w:pPr>
      <w:r>
        <w:rPr>
          <w:b/>
          <w:sz w:val="21"/>
        </w:rPr>
        <w:t>若要除去二氧化碳中少量一氧化碳，将混合气体通过灼热的氧化铜</w:t>
      </w:r>
    </w:p>
    <w:p>
      <w:pPr>
        <w:pStyle w:val="10"/>
        <w:numPr>
          <w:ilvl w:val="0"/>
          <w:numId w:val="2"/>
        </w:numPr>
        <w:tabs>
          <w:tab w:val="left" w:pos="879"/>
          <w:tab w:val="left" w:pos="880"/>
        </w:tabs>
        <w:spacing w:before="38" w:after="0" w:line="240" w:lineRule="auto"/>
        <w:ind w:left="880" w:right="0" w:hanging="360"/>
        <w:jc w:val="left"/>
        <w:rPr>
          <w:b/>
          <w:sz w:val="21"/>
        </w:rPr>
      </w:pPr>
      <w:r>
        <w:rPr>
          <w:b/>
          <w:sz w:val="21"/>
        </w:rPr>
        <w:t>若要证明分子在不断运动，将一滴红墨水滴入一杯纯净水中</w:t>
      </w:r>
    </w:p>
    <w:p>
      <w:pPr>
        <w:pStyle w:val="10"/>
        <w:numPr>
          <w:ilvl w:val="0"/>
          <w:numId w:val="2"/>
        </w:numPr>
        <w:tabs>
          <w:tab w:val="left" w:pos="879"/>
          <w:tab w:val="left" w:pos="880"/>
        </w:tabs>
        <w:spacing w:before="35" w:after="0" w:line="240" w:lineRule="auto"/>
        <w:ind w:left="880" w:right="0" w:hanging="360"/>
        <w:jc w:val="left"/>
        <w:rPr>
          <w:b/>
          <w:sz w:val="21"/>
        </w:rPr>
      </w:pPr>
      <w:r>
        <w:rPr>
          <w:b/>
          <w:sz w:val="21"/>
        </w:rPr>
        <w:t>收集二氧化碳时，若要检验集气瓶是否集满，用一根燃着的木条放在集气瓶口</w:t>
      </w:r>
    </w:p>
    <w:p>
      <w:pPr>
        <w:pStyle w:val="5"/>
        <w:tabs>
          <w:tab w:val="left" w:pos="2415"/>
        </w:tabs>
        <w:spacing w:line="268" w:lineRule="auto"/>
        <w:ind w:right="1833"/>
      </w:pPr>
      <w:r>
        <w:rPr>
          <w:rFonts w:ascii="Times New Roman" w:hAnsi="Times New Roman" w:eastAsia="Times New Roman"/>
          <w:spacing w:val="1"/>
          <w:w w:val="99"/>
        </w:rPr>
        <w:t>8</w:t>
      </w:r>
      <w:r>
        <w:rPr>
          <w:spacing w:val="-1"/>
          <w:w w:val="99"/>
        </w:rPr>
        <w:t>．</w:t>
      </w:r>
      <w:r>
        <w:rPr>
          <w:spacing w:val="2"/>
          <w:w w:val="99"/>
        </w:rPr>
        <w:t>我国浙</w:t>
      </w:r>
      <w:r>
        <w:rPr>
          <w:spacing w:val="-1"/>
          <w:w w:val="99"/>
        </w:rPr>
        <w:t>江</w:t>
      </w:r>
      <w:r>
        <w:rPr>
          <w:spacing w:val="2"/>
          <w:w w:val="99"/>
        </w:rPr>
        <w:t>大学高分子</w:t>
      </w:r>
      <w:r>
        <w:rPr>
          <w:spacing w:val="-1"/>
          <w:w w:val="99"/>
        </w:rPr>
        <w:t>系</w:t>
      </w:r>
      <w:r>
        <w:rPr>
          <w:spacing w:val="2"/>
          <w:w w:val="99"/>
        </w:rPr>
        <w:t>高超教授的</w:t>
      </w:r>
      <w:r>
        <w:rPr>
          <w:spacing w:val="-1"/>
          <w:w w:val="99"/>
        </w:rPr>
        <w:t>课</w:t>
      </w:r>
      <w:r>
        <w:rPr>
          <w:spacing w:val="2"/>
          <w:w w:val="99"/>
        </w:rPr>
        <w:t>题组用石墨烯</w:t>
      </w:r>
      <w:r>
        <w:rPr>
          <w:spacing w:val="-1"/>
          <w:w w:val="99"/>
        </w:rPr>
        <w:t>（</w:t>
      </w:r>
      <w:r>
        <w:rPr>
          <w:spacing w:val="2"/>
          <w:w w:val="99"/>
        </w:rPr>
        <w:t>石墨烯由石</w:t>
      </w:r>
      <w:r>
        <w:rPr>
          <w:spacing w:val="-1"/>
          <w:w w:val="99"/>
        </w:rPr>
        <w:t>墨</w:t>
      </w:r>
      <w:r>
        <w:rPr>
          <w:spacing w:val="2"/>
          <w:w w:val="99"/>
        </w:rPr>
        <w:t>制</w:t>
      </w:r>
      <w:r>
        <w:rPr>
          <w:spacing w:val="4"/>
          <w:w w:val="99"/>
        </w:rPr>
        <w:t>成</w:t>
      </w:r>
      <w:r>
        <w:rPr>
          <w:spacing w:val="-106"/>
          <w:w w:val="99"/>
        </w:rPr>
        <w:t>）</w:t>
      </w:r>
      <w:r>
        <w:rPr>
          <w:spacing w:val="2"/>
          <w:w w:val="99"/>
        </w:rPr>
        <w:t>，制造</w:t>
      </w:r>
      <w:r>
        <w:rPr>
          <w:spacing w:val="-1"/>
          <w:w w:val="99"/>
        </w:rPr>
        <w:t>出</w:t>
      </w:r>
      <w:r>
        <w:rPr>
          <w:spacing w:val="2"/>
          <w:w w:val="99"/>
        </w:rPr>
        <w:t>了一种</w:t>
      </w:r>
      <w:r>
        <w:rPr>
          <w:w w:val="99"/>
        </w:rPr>
        <w:t>超</w:t>
      </w:r>
      <w:r>
        <w:rPr>
          <w:spacing w:val="2"/>
          <w:w w:val="99"/>
        </w:rPr>
        <w:t>轻物</w:t>
      </w:r>
      <w:r>
        <w:rPr>
          <w:spacing w:val="-1"/>
          <w:w w:val="99"/>
        </w:rPr>
        <w:t>质</w:t>
      </w:r>
      <w:r>
        <w:rPr>
          <w:spacing w:val="-34"/>
          <w:w w:val="99"/>
        </w:rPr>
        <w:t>，</w:t>
      </w:r>
      <w:r>
        <w:rPr>
          <w:spacing w:val="2"/>
          <w:w w:val="99"/>
        </w:rPr>
        <w:t>取</w:t>
      </w:r>
      <w:r>
        <w:rPr>
          <w:spacing w:val="-1"/>
          <w:w w:val="99"/>
        </w:rPr>
        <w:t>名</w:t>
      </w:r>
      <w:r>
        <w:rPr>
          <w:rFonts w:ascii="Times New Roman" w:hAnsi="Times New Roman" w:eastAsia="Times New Roman"/>
          <w:spacing w:val="1"/>
          <w:w w:val="99"/>
        </w:rPr>
        <w:t>“</w:t>
      </w:r>
      <w:r>
        <w:rPr>
          <w:spacing w:val="2"/>
          <w:w w:val="99"/>
        </w:rPr>
        <w:t>碳海绵</w:t>
      </w:r>
      <w:r>
        <w:rPr>
          <w:rFonts w:ascii="Times New Roman" w:hAnsi="Times New Roman" w:eastAsia="Times New Roman"/>
          <w:spacing w:val="-38"/>
          <w:w w:val="99"/>
        </w:rPr>
        <w:t>”</w:t>
      </w:r>
      <w:r>
        <w:rPr>
          <w:spacing w:val="2"/>
          <w:w w:val="99"/>
        </w:rPr>
        <w:t>（如</w:t>
      </w:r>
      <w:r>
        <w:rPr>
          <w:spacing w:val="-1"/>
          <w:w w:val="99"/>
        </w:rPr>
        <w:t>图</w:t>
      </w:r>
      <w:r>
        <w:rPr>
          <w:spacing w:val="-104"/>
          <w:w w:val="99"/>
        </w:rPr>
        <w:t>）</w:t>
      </w:r>
      <w:r>
        <w:rPr>
          <w:spacing w:val="-34"/>
          <w:w w:val="99"/>
        </w:rPr>
        <w:t>，</w:t>
      </w:r>
      <w:r>
        <w:rPr>
          <w:spacing w:val="2"/>
          <w:w w:val="99"/>
        </w:rPr>
        <w:t>刷新了</w:t>
      </w:r>
      <w:r>
        <w:rPr>
          <w:spacing w:val="-1"/>
          <w:w w:val="99"/>
        </w:rPr>
        <w:t>超</w:t>
      </w:r>
      <w:r>
        <w:rPr>
          <w:spacing w:val="2"/>
          <w:w w:val="99"/>
        </w:rPr>
        <w:t>轻固体材料</w:t>
      </w:r>
      <w:r>
        <w:rPr>
          <w:spacing w:val="-1"/>
          <w:w w:val="99"/>
        </w:rPr>
        <w:t>的</w:t>
      </w:r>
      <w:r>
        <w:rPr>
          <w:spacing w:val="2"/>
          <w:w w:val="99"/>
        </w:rPr>
        <w:t>世界纪录</w:t>
      </w:r>
      <w:r>
        <w:rPr>
          <w:spacing w:val="-37"/>
          <w:w w:val="99"/>
        </w:rPr>
        <w:t>，</w:t>
      </w:r>
      <w:r>
        <w:rPr>
          <w:spacing w:val="2"/>
          <w:w w:val="99"/>
        </w:rPr>
        <w:t>也是目</w:t>
      </w:r>
      <w:r>
        <w:rPr>
          <w:spacing w:val="-1"/>
          <w:w w:val="99"/>
        </w:rPr>
        <w:t>前</w:t>
      </w:r>
      <w:r>
        <w:rPr>
          <w:spacing w:val="2"/>
          <w:w w:val="99"/>
        </w:rPr>
        <w:t>吸油力最强</w:t>
      </w:r>
      <w:r>
        <w:rPr>
          <w:spacing w:val="-1"/>
          <w:w w:val="99"/>
        </w:rPr>
        <w:t>的</w:t>
      </w:r>
      <w:r>
        <w:rPr>
          <w:spacing w:val="2"/>
          <w:w w:val="99"/>
        </w:rPr>
        <w:t>材料</w:t>
      </w:r>
      <w:r>
        <w:rPr>
          <w:w w:val="99"/>
        </w:rPr>
        <w:t>。</w:t>
      </w:r>
      <w:r>
        <w:rPr>
          <w:spacing w:val="2"/>
          <w:w w:val="99"/>
        </w:rPr>
        <w:t>下列说</w:t>
      </w:r>
      <w:r>
        <w:rPr>
          <w:spacing w:val="-1"/>
          <w:w w:val="99"/>
        </w:rPr>
        <w:t>法</w:t>
      </w:r>
      <w:r>
        <w:rPr>
          <w:spacing w:val="2"/>
          <w:w w:val="99"/>
        </w:rPr>
        <w:t>错误的是</w:t>
      </w:r>
      <w:r>
        <w:rPr>
          <w:w w:val="99"/>
        </w:rPr>
        <w:t>（</w:t>
      </w:r>
      <w:r>
        <w:tab/>
      </w:r>
      <w:r>
        <w:rPr>
          <w:w w:val="99"/>
        </w:rPr>
        <w:t>）</w:t>
      </w:r>
    </w:p>
    <w:p>
      <w:pPr>
        <w:pStyle w:val="5"/>
        <w:tabs>
          <w:tab w:val="left" w:pos="4563"/>
        </w:tabs>
        <w:spacing w:before="26"/>
        <w:ind w:left="520"/>
      </w:pPr>
      <w:r>
        <w:rPr>
          <w:rFonts w:ascii="Times New Roman" w:hAnsi="Times New Roman" w:eastAsia="Times New Roman"/>
        </w:rPr>
        <w:t>A</w:t>
      </w:r>
      <w:r>
        <w:t>．</w:t>
      </w:r>
      <w:r>
        <w:rPr>
          <w:rFonts w:ascii="Times New Roman" w:hAnsi="Times New Roman" w:eastAsia="Times New Roman"/>
        </w:rPr>
        <w:t>“</w:t>
      </w:r>
      <w:r>
        <w:t>碳海绵</w:t>
      </w:r>
      <w:r>
        <w:rPr>
          <w:rFonts w:ascii="Times New Roman" w:hAnsi="Times New Roman" w:eastAsia="Times New Roman"/>
        </w:rPr>
        <w:t>”</w:t>
      </w:r>
      <w:r>
        <w:t>是一种化合物</w:t>
      </w:r>
      <w:r>
        <w:tab/>
      </w:r>
      <w:r>
        <w:rPr>
          <w:rFonts w:ascii="Times New Roman" w:hAnsi="Times New Roman" w:eastAsia="Times New Roman"/>
        </w:rPr>
        <w:t>B</w:t>
      </w:r>
      <w:r>
        <w:t>．</w:t>
      </w:r>
      <w:r>
        <w:rPr>
          <w:rFonts w:ascii="Times New Roman" w:hAnsi="Times New Roman" w:eastAsia="Times New Roman"/>
        </w:rPr>
        <w:t>“</w:t>
      </w:r>
      <w:r>
        <w:t>碳海绵</w:t>
      </w:r>
      <w:r>
        <w:rPr>
          <w:rFonts w:ascii="Times New Roman" w:hAnsi="Times New Roman" w:eastAsia="Times New Roman"/>
        </w:rPr>
        <w:t>”</w:t>
      </w:r>
      <w:r>
        <w:t>具有较强的吸附作用</w:t>
      </w:r>
    </w:p>
    <w:p>
      <w:pPr>
        <w:pStyle w:val="5"/>
        <w:tabs>
          <w:tab w:val="left" w:pos="4568"/>
        </w:tabs>
        <w:spacing w:before="32"/>
        <w:ind w:left="520"/>
        <w:rPr>
          <w:rFonts w:ascii="Times New Roman" w:hAnsi="Times New Roman" w:eastAsia="Times New Roman"/>
          <w:sz w:val="13"/>
        </w:rPr>
      </w:pPr>
      <w:r>
        <w:rPr>
          <w:rFonts w:ascii="Times New Roman" w:hAnsi="Times New Roman" w:eastAsia="Times New Roman"/>
          <w:position w:val="1"/>
        </w:rPr>
        <w:t>C</w:t>
      </w:r>
      <w:r>
        <w:rPr>
          <w:position w:val="2"/>
        </w:rPr>
        <w:t>．</w:t>
      </w:r>
      <w:r>
        <w:rPr>
          <w:rFonts w:ascii="Times New Roman" w:hAnsi="Times New Roman" w:eastAsia="Times New Roman"/>
          <w:position w:val="1"/>
        </w:rPr>
        <w:t>“</w:t>
      </w:r>
      <w:r>
        <w:rPr>
          <w:position w:val="2"/>
        </w:rPr>
        <w:t>碳海绵</w:t>
      </w:r>
      <w:r>
        <w:rPr>
          <w:rFonts w:ascii="Times New Roman" w:hAnsi="Times New Roman" w:eastAsia="Times New Roman"/>
          <w:position w:val="1"/>
        </w:rPr>
        <w:t>”</w:t>
      </w:r>
      <w:r>
        <w:rPr>
          <w:position w:val="2"/>
        </w:rPr>
        <w:t>在一定条件下可还原氧化铜</w:t>
      </w:r>
      <w:r>
        <w:rPr>
          <w:position w:val="2"/>
        </w:rPr>
        <w:tab/>
      </w:r>
      <w:r>
        <w:rPr>
          <w:rFonts w:ascii="Times New Roman" w:hAnsi="Times New Roman" w:eastAsia="Times New Roman"/>
          <w:position w:val="1"/>
        </w:rPr>
        <w:t>D</w:t>
      </w:r>
      <w:r>
        <w:rPr>
          <w:position w:val="2"/>
        </w:rPr>
        <w:t>．</w:t>
      </w:r>
      <w:r>
        <w:rPr>
          <w:rFonts w:ascii="Times New Roman" w:hAnsi="Times New Roman" w:eastAsia="Times New Roman"/>
          <w:position w:val="1"/>
        </w:rPr>
        <w:t>“</w:t>
      </w:r>
      <w:r>
        <w:rPr>
          <w:position w:val="2"/>
        </w:rPr>
        <w:t>碳海绵</w:t>
      </w:r>
      <w:r>
        <w:rPr>
          <w:rFonts w:ascii="Times New Roman" w:hAnsi="Times New Roman" w:eastAsia="Times New Roman"/>
          <w:position w:val="1"/>
        </w:rPr>
        <w:t>”</w:t>
      </w:r>
      <w:r>
        <w:rPr>
          <w:position w:val="2"/>
        </w:rPr>
        <w:t>在氧气中完全燃烧的产物是</w:t>
      </w:r>
      <w:r>
        <w:rPr>
          <w:spacing w:val="-55"/>
          <w:position w:val="2"/>
        </w:rPr>
        <w:t xml:space="preserve"> </w:t>
      </w:r>
      <w:r>
        <w:rPr>
          <w:rFonts w:ascii="Times New Roman" w:hAnsi="Times New Roman" w:eastAsia="Times New Roman"/>
          <w:position w:val="1"/>
        </w:rPr>
        <w:t>CO</w:t>
      </w:r>
      <w:r>
        <w:rPr>
          <w:rFonts w:ascii="Times New Roman" w:hAnsi="Times New Roman" w:eastAsia="Times New Roman"/>
          <w:sz w:val="13"/>
        </w:rPr>
        <w:t>2</w:t>
      </w:r>
    </w:p>
    <w:p>
      <w:pPr>
        <w:pStyle w:val="5"/>
        <w:tabs>
          <w:tab w:val="left" w:pos="3939"/>
        </w:tabs>
        <w:ind w:left="308"/>
      </w:pPr>
      <w:r>
        <w:rPr>
          <w:b w:val="0"/>
        </w:rPr>
        <w:br w:type="column"/>
      </w:r>
      <w:r>
        <w:rPr>
          <w:rFonts w:ascii="Times New Roman" w:eastAsia="Times New Roman"/>
        </w:rPr>
        <w:t>A</w:t>
      </w:r>
      <w:r>
        <w:t>．木炭在氧气中燃烧生成黑色固体</w:t>
      </w:r>
      <w:r>
        <w:tab/>
      </w:r>
      <w:r>
        <w:rPr>
          <w:rFonts w:ascii="Times New Roman" w:eastAsia="Times New Roman"/>
        </w:rPr>
        <w:t>B</w:t>
      </w:r>
      <w:r>
        <w:t>．磷在氧气中燃烧产生大量的白雾</w:t>
      </w:r>
    </w:p>
    <w:p>
      <w:pPr>
        <w:pStyle w:val="5"/>
        <w:ind w:left="308"/>
      </w:pPr>
      <w:r>
        <w:rPr>
          <w:rFonts w:ascii="Times New Roman" w:eastAsia="Times New Roman"/>
        </w:rPr>
        <w:t>C</w:t>
      </w:r>
      <w:r>
        <w:t>．硫在氧气中燃烧发出蓝紫色火焰，生成带刺激性气味的气体</w:t>
      </w:r>
    </w:p>
    <w:p>
      <w:pPr>
        <w:pStyle w:val="5"/>
        <w:ind w:left="308"/>
      </w:pPr>
      <w:r>
        <w:rPr>
          <w:rFonts w:ascii="Times New Roman" w:eastAsia="Times New Roman"/>
        </w:rPr>
        <w:t>D</w:t>
      </w:r>
      <w:r>
        <w:t>．铁丝在氧气中剧烈燃烧，火星四射，生成白色固体</w:t>
      </w:r>
    </w:p>
    <w:p>
      <w:pPr>
        <w:pStyle w:val="5"/>
        <w:tabs>
          <w:tab w:val="left" w:pos="7055"/>
        </w:tabs>
        <w:spacing w:before="38"/>
      </w:pPr>
      <w:r>
        <w:rPr>
          <w:rFonts w:ascii="Times New Roman" w:eastAsia="Times New Roman"/>
        </w:rPr>
        <w:t>13</w:t>
      </w:r>
      <w:r>
        <w:t>．如图是物质甲和乙反应生成丙的微观示意图。下列说法正确的是（</w:t>
      </w:r>
      <w:r>
        <w:tab/>
      </w:r>
      <w:r>
        <w:t>）</w:t>
      </w:r>
    </w:p>
    <w:p>
      <w:pPr>
        <w:pStyle w:val="5"/>
        <w:spacing w:before="3"/>
        <w:ind w:left="0"/>
        <w:rPr>
          <w:sz w:val="5"/>
        </w:rPr>
      </w:pPr>
    </w:p>
    <w:p>
      <w:pPr>
        <w:pStyle w:val="5"/>
        <w:spacing w:before="0"/>
        <w:ind w:left="2303"/>
        <w:rPr>
          <w:b w:val="0"/>
          <w:sz w:val="20"/>
        </w:rPr>
      </w:pPr>
      <w:r>
        <w:rPr>
          <w:b w:val="0"/>
          <w:sz w:val="20"/>
        </w:rPr>
        <w:drawing>
          <wp:inline distT="0" distB="0" distL="0" distR="0">
            <wp:extent cx="4147820" cy="788670"/>
            <wp:effectExtent l="0" t="0" r="0" b="0"/>
            <wp:docPr id="19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2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8370" cy="788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tabs>
          <w:tab w:val="left" w:pos="4947"/>
        </w:tabs>
        <w:spacing w:before="32"/>
        <w:ind w:left="520"/>
      </w:pPr>
      <w:r>
        <w:t>A.</w:t>
      </w:r>
      <w:r>
        <w:rPr>
          <w:spacing w:val="-4"/>
        </w:rPr>
        <w:t xml:space="preserve"> </w:t>
      </w:r>
      <w:r>
        <w:t>甲和丙属于氧化物</w:t>
      </w:r>
      <w:r>
        <w:tab/>
      </w:r>
      <w:r>
        <w:rPr>
          <w:rFonts w:ascii="Times New Roman" w:eastAsia="Times New Roman"/>
        </w:rPr>
        <w:t>B</w:t>
      </w:r>
      <w:r>
        <w:t>．该化学反应属于化合反应</w:t>
      </w:r>
    </w:p>
    <w:p>
      <w:pPr>
        <w:pStyle w:val="5"/>
        <w:tabs>
          <w:tab w:val="left" w:pos="4995"/>
        </w:tabs>
        <w:ind w:left="520"/>
      </w:pPr>
      <w:r>
        <w:t>C.</w:t>
      </w:r>
      <w:r>
        <w:rPr>
          <w:spacing w:val="-4"/>
        </w:rPr>
        <w:t xml:space="preserve"> </w:t>
      </w:r>
      <w:r>
        <w:t>参加反应的甲与乙的分子个数比为</w:t>
      </w:r>
      <w:r>
        <w:rPr>
          <w:spacing w:val="-55"/>
        </w:rPr>
        <w:t xml:space="preserve"> </w:t>
      </w:r>
      <w:r>
        <w:rPr>
          <w:rFonts w:ascii="Times New Roman" w:eastAsia="Times New Roman"/>
        </w:rPr>
        <w:t>1</w:t>
      </w:r>
      <w:r>
        <w:t>：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D</w:t>
      </w:r>
      <w:r>
        <w:t>．反应前后原子和分子的数目都发生了改变</w:t>
      </w:r>
    </w:p>
    <w:p>
      <w:pPr>
        <w:pStyle w:val="5"/>
      </w:pPr>
      <w: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11602085</wp:posOffset>
            </wp:positionH>
            <wp:positionV relativeFrom="paragraph">
              <wp:posOffset>70485</wp:posOffset>
            </wp:positionV>
            <wp:extent cx="3130550" cy="1162685"/>
            <wp:effectExtent l="0" t="0" r="0" b="0"/>
            <wp:wrapNone/>
            <wp:docPr id="2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3.pn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0296" cy="1162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14．甲、乙、丙、丁四种物质在反应前后的质量关系如右图所示</w:t>
      </w:r>
    </w:p>
    <w:p>
      <w:pPr>
        <w:pStyle w:val="4"/>
        <w:tabs>
          <w:tab w:val="left" w:pos="3409"/>
        </w:tabs>
        <w:spacing w:before="49"/>
      </w:pPr>
      <w:r>
        <w:t>下列有关说法错误的是（</w:t>
      </w:r>
      <w:r>
        <w:tab/>
      </w:r>
      <w:r>
        <w:t>）</w:t>
      </w:r>
    </w:p>
    <w:p>
      <w:pPr>
        <w:tabs>
          <w:tab w:val="left" w:pos="2749"/>
        </w:tabs>
        <w:spacing w:before="55"/>
        <w:ind w:left="539" w:right="0" w:firstLine="0"/>
        <w:jc w:val="left"/>
        <w:rPr>
          <w:b/>
          <w:sz w:val="22"/>
        </w:rPr>
      </w:pPr>
      <w:r>
        <w:rPr>
          <w:b/>
          <w:sz w:val="22"/>
        </w:rPr>
        <w:t>A．x</w:t>
      </w:r>
      <w:r>
        <w:rPr>
          <w:b/>
          <w:spacing w:val="-57"/>
          <w:sz w:val="22"/>
        </w:rPr>
        <w:t xml:space="preserve"> </w:t>
      </w:r>
      <w:r>
        <w:rPr>
          <w:b/>
          <w:sz w:val="22"/>
        </w:rPr>
        <w:t>的值是</w:t>
      </w:r>
      <w:r>
        <w:rPr>
          <w:b/>
          <w:spacing w:val="-57"/>
          <w:sz w:val="22"/>
        </w:rPr>
        <w:t xml:space="preserve"> </w:t>
      </w:r>
      <w:r>
        <w:rPr>
          <w:b/>
          <w:sz w:val="22"/>
        </w:rPr>
        <w:t>15</w:t>
      </w:r>
      <w:r>
        <w:rPr>
          <w:b/>
          <w:sz w:val="22"/>
        </w:rPr>
        <w:tab/>
      </w:r>
      <w:r>
        <w:rPr>
          <w:b/>
          <w:sz w:val="22"/>
        </w:rPr>
        <w:t>B．丙可能是该反应的催化剂</w:t>
      </w:r>
    </w:p>
    <w:p>
      <w:pPr>
        <w:spacing w:before="55"/>
        <w:ind w:left="539" w:right="0" w:firstLine="0"/>
        <w:jc w:val="left"/>
        <w:rPr>
          <w:b/>
          <w:sz w:val="22"/>
        </w:rPr>
      </w:pPr>
      <w:r>
        <w:rPr>
          <w:b/>
          <w:sz w:val="22"/>
        </w:rPr>
        <w:t>C．该反应是分解反应 D．甲和乙的质量变化之比为</w:t>
      </w:r>
      <w:r>
        <w:rPr>
          <w:b/>
          <w:spacing w:val="-77"/>
          <w:sz w:val="22"/>
        </w:rPr>
        <w:t xml:space="preserve"> </w:t>
      </w:r>
      <w:r>
        <w:rPr>
          <w:b/>
          <w:sz w:val="22"/>
        </w:rPr>
        <w:t>4：1</w:t>
      </w:r>
    </w:p>
    <w:p>
      <w:pPr>
        <w:pStyle w:val="5"/>
        <w:tabs>
          <w:tab w:val="left" w:pos="2713"/>
        </w:tabs>
        <w:spacing w:before="57" w:line="266" w:lineRule="auto"/>
        <w:ind w:left="520" w:right="5324" w:hanging="420"/>
        <w:rPr>
          <w:rFonts w:ascii="Cambria Math" w:eastAsia="Cambria Math"/>
          <w:b w:val="0"/>
        </w:rPr>
      </w:pPr>
      <w:r>
        <w:rPr>
          <w:rFonts w:ascii="Times New Roman" w:eastAsia="Times New Roman"/>
          <w:spacing w:val="1"/>
          <w:w w:val="99"/>
        </w:rPr>
        <w:t>1</w:t>
      </w:r>
      <w:r>
        <w:rPr>
          <w:rFonts w:ascii="Times New Roman" w:eastAsia="Times New Roman"/>
          <w:spacing w:val="-2"/>
          <w:w w:val="99"/>
        </w:rPr>
        <w:t>5</w:t>
      </w:r>
      <w:r>
        <w:rPr>
          <w:spacing w:val="2"/>
          <w:w w:val="99"/>
        </w:rPr>
        <w:t>．推理是</w:t>
      </w:r>
      <w:r>
        <w:rPr>
          <w:spacing w:val="-1"/>
          <w:w w:val="99"/>
        </w:rPr>
        <w:t>学</w:t>
      </w:r>
      <w:r>
        <w:rPr>
          <w:spacing w:val="2"/>
          <w:w w:val="99"/>
        </w:rPr>
        <w:t>习化学的一</w:t>
      </w:r>
      <w:r>
        <w:rPr>
          <w:spacing w:val="-1"/>
          <w:w w:val="99"/>
        </w:rPr>
        <w:t>种</w:t>
      </w:r>
      <w:r>
        <w:rPr>
          <w:spacing w:val="2"/>
          <w:w w:val="99"/>
        </w:rPr>
        <w:t>重要方法，</w:t>
      </w:r>
      <w:r>
        <w:rPr>
          <w:spacing w:val="-1"/>
          <w:w w:val="99"/>
        </w:rPr>
        <w:t>但</w:t>
      </w:r>
      <w:r>
        <w:rPr>
          <w:spacing w:val="2"/>
          <w:w w:val="99"/>
        </w:rPr>
        <w:t>推理必须科学</w:t>
      </w:r>
      <w:r>
        <w:rPr>
          <w:spacing w:val="-1"/>
          <w:w w:val="99"/>
        </w:rPr>
        <w:t>、</w:t>
      </w:r>
      <w:r>
        <w:rPr>
          <w:spacing w:val="2"/>
          <w:w w:val="99"/>
        </w:rPr>
        <w:t>严谨</w:t>
      </w:r>
      <w:r>
        <w:rPr>
          <w:w w:val="99"/>
        </w:rPr>
        <w:t>。</w:t>
      </w:r>
      <w:r>
        <w:rPr>
          <w:spacing w:val="2"/>
          <w:w w:val="99"/>
        </w:rPr>
        <w:t>下列推</w:t>
      </w:r>
      <w:r>
        <w:rPr>
          <w:spacing w:val="-1"/>
          <w:w w:val="99"/>
        </w:rPr>
        <w:t>理</w:t>
      </w:r>
      <w:r>
        <w:rPr>
          <w:spacing w:val="2"/>
          <w:w w:val="99"/>
        </w:rPr>
        <w:t>正确的</w:t>
      </w:r>
      <w:r>
        <w:rPr>
          <w:spacing w:val="-1"/>
          <w:w w:val="99"/>
        </w:rPr>
        <w:t>是</w:t>
      </w:r>
      <w:r>
        <w:rPr>
          <w:rFonts w:ascii="Cambria Math" w:eastAsia="Cambria Math"/>
          <w:b w:val="0"/>
          <w:w w:val="99"/>
        </w:rPr>
        <w:t>(</w:t>
      </w:r>
      <w:r>
        <w:rPr>
          <w:rFonts w:ascii="Cambria Math" w:eastAsia="Cambria Math"/>
          <w:b w:val="0"/>
        </w:rPr>
        <w:tab/>
      </w:r>
      <w:r>
        <w:rPr>
          <w:rFonts w:ascii="Cambria Math" w:eastAsia="Cambria Math"/>
          <w:b w:val="0"/>
          <w:w w:val="99"/>
        </w:rPr>
        <w:t>)</w:t>
      </w:r>
    </w:p>
    <w:p>
      <w:pPr>
        <w:pStyle w:val="5"/>
        <w:spacing w:before="9"/>
        <w:ind w:left="520"/>
      </w:pPr>
      <w:r>
        <w:t>A. 木炭在氧气中能燃烧，所以氧气具有可燃性 B. 不锈钢虽然是金属材料，但它属于混合物而不是金属单质</w:t>
      </w:r>
    </w:p>
    <w:p>
      <w:pPr>
        <w:pStyle w:val="10"/>
        <w:numPr>
          <w:ilvl w:val="0"/>
          <w:numId w:val="3"/>
        </w:numPr>
        <w:tabs>
          <w:tab w:val="left" w:pos="837"/>
        </w:tabs>
        <w:spacing w:before="54" w:after="0" w:line="240" w:lineRule="auto"/>
        <w:ind w:left="100" w:right="0" w:firstLine="420"/>
        <w:jc w:val="left"/>
        <w:rPr>
          <w:b/>
          <w:sz w:val="21"/>
        </w:rPr>
      </w:pPr>
      <w:bookmarkStart w:id="0" w:name="_GoBack"/>
      <w:r>
        <w:rPr>
          <w:b/>
          <w:sz w:val="21"/>
        </w:rPr>
        <w:t>原子核是由质子和中子构成的，故所有原子核中都一定含有质子和中子</w:t>
      </w:r>
    </w:p>
    <w:bookmarkEnd w:id="0"/>
    <w:p>
      <w:pPr>
        <w:pStyle w:val="10"/>
        <w:numPr>
          <w:ilvl w:val="0"/>
          <w:numId w:val="3"/>
        </w:numPr>
        <w:tabs>
          <w:tab w:val="left" w:pos="837"/>
        </w:tabs>
        <w:spacing w:before="51" w:after="0" w:line="285" w:lineRule="auto"/>
        <w:ind w:left="100" w:right="3743" w:firstLine="420"/>
        <w:jc w:val="left"/>
        <w:rPr>
          <w:b/>
          <w:sz w:val="21"/>
        </w:rPr>
      </w:pPr>
      <w:r>
        <w:rPr>
          <w:b/>
          <w:spacing w:val="2"/>
          <w:w w:val="99"/>
          <w:sz w:val="21"/>
        </w:rPr>
        <w:t>催化剂</w:t>
      </w:r>
      <w:r>
        <w:rPr>
          <w:b/>
          <w:spacing w:val="-1"/>
          <w:w w:val="99"/>
          <w:sz w:val="21"/>
        </w:rPr>
        <w:t>在</w:t>
      </w:r>
      <w:r>
        <w:rPr>
          <w:b/>
          <w:spacing w:val="2"/>
          <w:w w:val="99"/>
          <w:sz w:val="21"/>
        </w:rPr>
        <w:t>反应前后质</w:t>
      </w:r>
      <w:r>
        <w:rPr>
          <w:b/>
          <w:spacing w:val="-1"/>
          <w:w w:val="99"/>
          <w:sz w:val="21"/>
        </w:rPr>
        <w:t>量</w:t>
      </w:r>
      <w:r>
        <w:rPr>
          <w:b/>
          <w:spacing w:val="2"/>
          <w:w w:val="99"/>
          <w:sz w:val="21"/>
        </w:rPr>
        <w:t>不变，因此</w:t>
      </w:r>
      <w:r>
        <w:rPr>
          <w:b/>
          <w:spacing w:val="-1"/>
          <w:w w:val="99"/>
          <w:sz w:val="21"/>
        </w:rPr>
        <w:t>反</w:t>
      </w:r>
      <w:r>
        <w:rPr>
          <w:b/>
          <w:spacing w:val="2"/>
          <w:w w:val="99"/>
          <w:sz w:val="21"/>
        </w:rPr>
        <w:t>应前后质量不</w:t>
      </w:r>
      <w:r>
        <w:rPr>
          <w:b/>
          <w:spacing w:val="-1"/>
          <w:w w:val="99"/>
          <w:sz w:val="21"/>
        </w:rPr>
        <w:t>变</w:t>
      </w:r>
      <w:r>
        <w:rPr>
          <w:b/>
          <w:spacing w:val="2"/>
          <w:w w:val="99"/>
          <w:sz w:val="21"/>
        </w:rPr>
        <w:t>的物质一定</w:t>
      </w:r>
      <w:r>
        <w:rPr>
          <w:b/>
          <w:spacing w:val="-1"/>
          <w:w w:val="99"/>
          <w:sz w:val="21"/>
        </w:rPr>
        <w:t>是</w:t>
      </w:r>
      <w:r>
        <w:rPr>
          <w:b/>
          <w:spacing w:val="2"/>
          <w:w w:val="99"/>
          <w:sz w:val="21"/>
        </w:rPr>
        <w:t>催化</w:t>
      </w:r>
      <w:r>
        <w:rPr>
          <w:b/>
          <w:w w:val="99"/>
          <w:sz w:val="21"/>
        </w:rPr>
        <w:t>剂</w:t>
      </w:r>
      <w:r>
        <w:rPr>
          <w:b/>
          <w:spacing w:val="2"/>
          <w:w w:val="99"/>
          <w:sz w:val="21"/>
        </w:rPr>
        <w:t>二、填</w:t>
      </w:r>
      <w:r>
        <w:rPr>
          <w:b/>
          <w:spacing w:val="-1"/>
          <w:w w:val="99"/>
          <w:sz w:val="21"/>
        </w:rPr>
        <w:t>空</w:t>
      </w:r>
      <w:r>
        <w:rPr>
          <w:b/>
          <w:spacing w:val="2"/>
          <w:w w:val="99"/>
          <w:sz w:val="21"/>
        </w:rPr>
        <w:t>题（每</w:t>
      </w:r>
      <w:r>
        <w:rPr>
          <w:b/>
          <w:w w:val="99"/>
          <w:sz w:val="21"/>
        </w:rPr>
        <w:t>空</w:t>
      </w:r>
      <w:r>
        <w:rPr>
          <w:b/>
          <w:spacing w:val="-54"/>
          <w:sz w:val="21"/>
        </w:rPr>
        <w:t xml:space="preserve"> </w:t>
      </w:r>
      <w:r>
        <w:rPr>
          <w:b/>
          <w:w w:val="98"/>
          <w:sz w:val="21"/>
        </w:rPr>
        <w:t>2</w:t>
      </w:r>
      <w:r>
        <w:rPr>
          <w:b/>
          <w:spacing w:val="-52"/>
          <w:sz w:val="21"/>
        </w:rPr>
        <w:t xml:space="preserve"> </w:t>
      </w:r>
      <w:r>
        <w:rPr>
          <w:b/>
          <w:spacing w:val="2"/>
          <w:w w:val="99"/>
          <w:sz w:val="21"/>
        </w:rPr>
        <w:t>分，</w:t>
      </w:r>
      <w:r>
        <w:rPr>
          <w:b/>
          <w:w w:val="99"/>
          <w:sz w:val="21"/>
        </w:rPr>
        <w:t>共</w:t>
      </w:r>
      <w:r>
        <w:rPr>
          <w:b/>
          <w:spacing w:val="-51"/>
          <w:sz w:val="21"/>
        </w:rPr>
        <w:t xml:space="preserve"> </w:t>
      </w:r>
      <w:r>
        <w:rPr>
          <w:b/>
          <w:spacing w:val="1"/>
          <w:w w:val="98"/>
          <w:sz w:val="21"/>
        </w:rPr>
        <w:t>4</w:t>
      </w:r>
      <w:r>
        <w:rPr>
          <w:b/>
          <w:w w:val="98"/>
          <w:sz w:val="21"/>
        </w:rPr>
        <w:t>0</w:t>
      </w:r>
      <w:r>
        <w:rPr>
          <w:b/>
          <w:spacing w:val="-52"/>
          <w:sz w:val="21"/>
        </w:rPr>
        <w:t xml:space="preserve"> </w:t>
      </w:r>
      <w:r>
        <w:rPr>
          <w:b/>
          <w:spacing w:val="2"/>
          <w:w w:val="99"/>
          <w:sz w:val="21"/>
        </w:rPr>
        <w:t>分</w:t>
      </w:r>
      <w:r>
        <w:rPr>
          <w:b/>
          <w:w w:val="99"/>
          <w:sz w:val="21"/>
        </w:rPr>
        <w:t>）</w:t>
      </w:r>
    </w:p>
    <w:p>
      <w:pPr>
        <w:pStyle w:val="5"/>
        <w:spacing w:before="11"/>
      </w:pPr>
      <w:r>
        <w:rPr>
          <w:rFonts w:ascii="Times New Roman" w:eastAsia="Times New Roman"/>
        </w:rPr>
        <w:t>16</w:t>
      </w:r>
      <w:r>
        <w:t>．化学就在我们身边，一些物质在生产生活中有重要的用途。</w:t>
      </w:r>
    </w:p>
    <w:p>
      <w:pPr>
        <w:pStyle w:val="5"/>
        <w:tabs>
          <w:tab w:val="left" w:pos="1679"/>
          <w:tab w:val="left" w:pos="2521"/>
          <w:tab w:val="left" w:pos="3786"/>
        </w:tabs>
        <w:spacing w:before="38"/>
        <w:ind w:left="308"/>
      </w:pPr>
      <w:r>
        <w:t>现有</w:t>
      </w:r>
      <w:r>
        <w:rPr>
          <w:spacing w:val="-1"/>
        </w:rPr>
        <w:t xml:space="preserve"> </w:t>
      </w:r>
      <w:r>
        <w:t>①氧气</w:t>
      </w:r>
      <w:r>
        <w:tab/>
      </w:r>
      <w:r>
        <w:t>②氮气</w:t>
      </w:r>
      <w:r>
        <w:tab/>
      </w:r>
      <w:r>
        <w:t>③稀有气体</w:t>
      </w:r>
      <w:r>
        <w:tab/>
      </w:r>
      <w:r>
        <w:t>④二氧化碳，选择适当的物质填空</w:t>
      </w:r>
      <w:r>
        <w:rPr>
          <w:rFonts w:ascii="Times New Roman" w:hAnsi="Times New Roman" w:eastAsia="Times New Roman"/>
        </w:rPr>
        <w:t>(</w:t>
      </w:r>
      <w:r>
        <w:t>填序号</w:t>
      </w:r>
      <w:r>
        <w:rPr>
          <w:rFonts w:ascii="Times New Roman" w:hAnsi="Times New Roman" w:eastAsia="Times New Roman"/>
        </w:rPr>
        <w:t>)</w:t>
      </w:r>
      <w:r>
        <w:t>。</w:t>
      </w:r>
    </w:p>
    <w:p>
      <w:pPr>
        <w:pStyle w:val="5"/>
        <w:tabs>
          <w:tab w:val="left" w:pos="3625"/>
          <w:tab w:val="left" w:pos="6625"/>
          <w:tab w:val="left" w:pos="10206"/>
        </w:tabs>
      </w:pPr>
      <w:r>
        <w:rPr>
          <w:spacing w:val="-1"/>
          <w:w w:val="99"/>
        </w:rPr>
        <w:t>（</w:t>
      </w:r>
      <w:r>
        <w:rPr>
          <w:rFonts w:ascii="Times New Roman" w:eastAsia="Times New Roman"/>
          <w:spacing w:val="1"/>
          <w:w w:val="99"/>
        </w:rPr>
        <w:t>1</w:t>
      </w:r>
      <w:r>
        <w:rPr>
          <w:spacing w:val="2"/>
          <w:w w:val="99"/>
        </w:rPr>
        <w:t>）空气中</w:t>
      </w:r>
      <w:r>
        <w:rPr>
          <w:spacing w:val="-1"/>
          <w:w w:val="99"/>
        </w:rPr>
        <w:t>含</w:t>
      </w:r>
      <w:r>
        <w:rPr>
          <w:spacing w:val="2"/>
          <w:w w:val="99"/>
        </w:rPr>
        <w:t>量最多的气</w:t>
      </w:r>
      <w:r>
        <w:rPr>
          <w:spacing w:val="-1"/>
          <w:w w:val="99"/>
        </w:rPr>
        <w:t>体</w:t>
      </w: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spacing w:val="-1"/>
        </w:rPr>
        <w:t xml:space="preserve"> </w:t>
      </w:r>
      <w:r>
        <w:rPr>
          <w:spacing w:val="-104"/>
          <w:w w:val="99"/>
        </w:rPr>
        <w:t>。</w:t>
      </w:r>
      <w:r>
        <w:rPr>
          <w:spacing w:val="2"/>
          <w:w w:val="99"/>
        </w:rPr>
        <w:t>（</w:t>
      </w:r>
      <w:r>
        <w:rPr>
          <w:rFonts w:ascii="Times New Roman" w:eastAsia="Times New Roman"/>
          <w:spacing w:val="1"/>
          <w:w w:val="99"/>
        </w:rPr>
        <w:t>2</w:t>
      </w:r>
      <w:r>
        <w:rPr>
          <w:spacing w:val="2"/>
          <w:w w:val="99"/>
        </w:rPr>
        <w:t>）做霓</w:t>
      </w:r>
      <w:r>
        <w:rPr>
          <w:spacing w:val="-1"/>
          <w:w w:val="99"/>
        </w:rPr>
        <w:t>虹</w:t>
      </w:r>
      <w:r>
        <w:rPr>
          <w:spacing w:val="2"/>
          <w:w w:val="99"/>
        </w:rPr>
        <w:t>灯填充</w:t>
      </w:r>
      <w:r>
        <w:rPr>
          <w:spacing w:val="-1"/>
          <w:w w:val="99"/>
        </w:rPr>
        <w:t>气</w:t>
      </w: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spacing w:val="-101"/>
          <w:w w:val="99"/>
        </w:rPr>
        <w:t>。</w:t>
      </w:r>
      <w:r>
        <w:rPr>
          <w:spacing w:val="-1"/>
          <w:w w:val="99"/>
        </w:rPr>
        <w:t>（</w:t>
      </w:r>
      <w:r>
        <w:rPr>
          <w:rFonts w:ascii="Times New Roman" w:eastAsia="Times New Roman"/>
          <w:spacing w:val="1"/>
          <w:w w:val="99"/>
        </w:rPr>
        <w:t>3</w:t>
      </w:r>
      <w:r>
        <w:rPr>
          <w:spacing w:val="2"/>
          <w:w w:val="99"/>
        </w:rPr>
        <w:t>）植物</w:t>
      </w:r>
      <w:r>
        <w:rPr>
          <w:spacing w:val="-1"/>
          <w:w w:val="99"/>
        </w:rPr>
        <w:t>光</w:t>
      </w:r>
      <w:r>
        <w:rPr>
          <w:spacing w:val="2"/>
          <w:w w:val="99"/>
        </w:rPr>
        <w:t>合作用的原</w:t>
      </w:r>
      <w:r>
        <w:rPr>
          <w:spacing w:val="-1"/>
          <w:w w:val="99"/>
        </w:rPr>
        <w:t>料</w:t>
      </w:r>
      <w:r>
        <w:rPr>
          <w:spacing w:val="2"/>
          <w:w w:val="99"/>
        </w:rPr>
        <w:t>气</w:t>
      </w: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w w:val="99"/>
        </w:rPr>
        <w:t>。</w:t>
      </w:r>
    </w:p>
    <w:p>
      <w:pPr>
        <w:pStyle w:val="5"/>
      </w:pPr>
      <w:r>
        <w:rPr>
          <w:rFonts w:ascii="Times New Roman" w:eastAsia="Times New Roman"/>
        </w:rPr>
        <w:t>17</w:t>
      </w:r>
      <w:r>
        <w:t>．水是人类宝贵的自然资源，与人类的生产、生活密切相关。</w:t>
      </w:r>
    </w:p>
    <w:p>
      <w:pPr>
        <w:pStyle w:val="5"/>
        <w:tabs>
          <w:tab w:val="left" w:pos="5471"/>
          <w:tab w:val="left" w:pos="10045"/>
        </w:tabs>
      </w:pPr>
      <w:r>
        <w:t>（</w:t>
      </w:r>
      <w:r>
        <w:rPr>
          <w:rFonts w:ascii="Times New Roman" w:eastAsia="Times New Roman"/>
        </w:rPr>
        <w:t>1</w:t>
      </w:r>
      <w:r>
        <w:t>）电解水时，正、负极产生气体的体积比是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。电解水的化学方程式为</w:t>
      </w:r>
      <w:r>
        <w:rPr>
          <w:rFonts w:ascii="Times New Roman" w:eastAsia="Times New Roman"/>
          <w:u w:val="single"/>
        </w:rPr>
        <w:tab/>
      </w:r>
      <w:r>
        <w:t>。</w:t>
      </w:r>
    </w:p>
    <w:p>
      <w:pPr>
        <w:spacing w:before="33"/>
        <w:ind w:left="100" w:right="0" w:firstLine="0"/>
        <w:jc w:val="left"/>
        <w:rPr>
          <w:b/>
          <w:sz w:val="22"/>
        </w:rPr>
      </w:pPr>
      <w:r>
        <w:rPr>
          <w:b/>
          <w:sz w:val="21"/>
        </w:rPr>
        <w:t>（</w:t>
      </w:r>
      <w:r>
        <w:rPr>
          <w:rFonts w:ascii="Times New Roman" w:hAnsi="Times New Roman" w:eastAsia="Times New Roman"/>
          <w:b/>
          <w:sz w:val="21"/>
        </w:rPr>
        <w:t>2</w:t>
      </w:r>
      <w:r>
        <w:rPr>
          <w:b/>
          <w:sz w:val="21"/>
        </w:rPr>
        <w:t>）天然水中含有杂质，净化水的方法有：</w:t>
      </w:r>
      <w:r>
        <w:rPr>
          <w:b/>
          <w:sz w:val="22"/>
        </w:rPr>
        <w:t>①过滤 ②蒸馏 ③加明矾吸附沉降 ④消毒杀菌 ⑤活性炭层吸附。</w:t>
      </w:r>
    </w:p>
    <w:p>
      <w:pPr>
        <w:pStyle w:val="5"/>
        <w:tabs>
          <w:tab w:val="left" w:pos="3675"/>
        </w:tabs>
        <w:spacing w:before="43"/>
        <w:ind w:left="625"/>
      </w:pPr>
      <w:r>
        <w:rPr>
          <w:spacing w:val="2"/>
          <w:w w:val="99"/>
        </w:rPr>
        <w:t>其中，</w:t>
      </w:r>
      <w:r>
        <w:rPr>
          <w:spacing w:val="-1"/>
          <w:w w:val="99"/>
        </w:rPr>
        <w:t>消</w:t>
      </w:r>
      <w:r>
        <w:rPr>
          <w:spacing w:val="2"/>
          <w:w w:val="99"/>
        </w:rPr>
        <w:t>毒杀菌属</w:t>
      </w:r>
      <w:r>
        <w:rPr>
          <w:spacing w:val="-1"/>
          <w:w w:val="99"/>
        </w:rPr>
        <w:t>于</w:t>
      </w:r>
      <w:r>
        <w:rPr>
          <w:rFonts w:ascii="Times New Roman" w:hAnsi="Times New Roman" w:eastAsia="Times New Roman"/>
          <w:w w:val="99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rPr>
          <w:spacing w:val="2"/>
          <w:w w:val="99"/>
        </w:rPr>
        <w:t>变</w:t>
      </w:r>
      <w:r>
        <w:rPr>
          <w:w w:val="99"/>
        </w:rPr>
        <w:t>化</w:t>
      </w:r>
      <w:r>
        <w:rPr>
          <w:spacing w:val="2"/>
        </w:rPr>
        <w:t xml:space="preserve"> </w:t>
      </w:r>
      <w:r>
        <w:rPr>
          <w:spacing w:val="2"/>
          <w:w w:val="99"/>
        </w:rPr>
        <w:t>（填</w:t>
      </w:r>
      <w:r>
        <w:rPr>
          <w:spacing w:val="-1"/>
          <w:w w:val="99"/>
        </w:rPr>
        <w:t>“</w:t>
      </w:r>
      <w:r>
        <w:rPr>
          <w:spacing w:val="2"/>
          <w:w w:val="99"/>
        </w:rPr>
        <w:t>物理</w:t>
      </w:r>
      <w:r>
        <w:rPr>
          <w:spacing w:val="-104"/>
          <w:w w:val="99"/>
        </w:rPr>
        <w:t>”</w:t>
      </w:r>
      <w:r>
        <w:rPr>
          <w:spacing w:val="2"/>
          <w:w w:val="99"/>
        </w:rPr>
        <w:t>’或者</w:t>
      </w:r>
      <w:r>
        <w:rPr>
          <w:spacing w:val="-1"/>
          <w:w w:val="99"/>
        </w:rPr>
        <w:t>“</w:t>
      </w:r>
      <w:r>
        <w:rPr>
          <w:spacing w:val="2"/>
          <w:w w:val="99"/>
        </w:rPr>
        <w:t>化学</w:t>
      </w:r>
      <w:r>
        <w:rPr>
          <w:spacing w:val="-104"/>
          <w:w w:val="99"/>
        </w:rPr>
        <w:t>”</w:t>
      </w:r>
      <w:r>
        <w:rPr>
          <w:w w:val="99"/>
        </w:rPr>
        <w:t>）</w:t>
      </w:r>
    </w:p>
    <w:p>
      <w:pPr>
        <w:spacing w:after="0"/>
        <w:sectPr>
          <w:type w:val="continuous"/>
          <w:pgSz w:w="23760" w:h="16790" w:orient="landscape"/>
          <w:pgMar w:top="660" w:right="440" w:bottom="1200" w:left="620" w:header="720" w:footer="720" w:gutter="0"/>
          <w:cols w:equalWidth="0" w:num="2">
            <w:col w:w="10744" w:space="627"/>
            <w:col w:w="11329"/>
          </w:cols>
        </w:sectPr>
      </w:pPr>
    </w:p>
    <w:p>
      <w:pPr>
        <w:pStyle w:val="5"/>
        <w:tabs>
          <w:tab w:val="left" w:pos="6292"/>
          <w:tab w:val="left" w:pos="7050"/>
        </w:tabs>
        <w:spacing w:before="24" w:line="266" w:lineRule="auto"/>
        <w:ind w:left="340" w:hanging="32"/>
        <w:rPr>
          <w:rFonts w:ascii="Times New Roman" w:eastAsia="Times New Roman"/>
        </w:rPr>
      </w:pPr>
      <w:r>
        <w:drawing>
          <wp:anchor distT="0" distB="0" distL="0" distR="0" simplePos="0" relativeHeight="251671552" behindDoc="1" locked="0" layoutInCell="1" allowOverlap="1">
            <wp:simplePos x="0" y="0"/>
            <wp:positionH relativeFrom="page">
              <wp:posOffset>4355465</wp:posOffset>
            </wp:positionH>
            <wp:positionV relativeFrom="paragraph">
              <wp:posOffset>255270</wp:posOffset>
            </wp:positionV>
            <wp:extent cx="3032760" cy="1263650"/>
            <wp:effectExtent l="0" t="0" r="0" b="0"/>
            <wp:wrapNone/>
            <wp:docPr id="23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4.jpe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2760" cy="12633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</w:t>
      </w:r>
      <w:r>
        <w:rPr>
          <w:rFonts w:ascii="Times New Roman" w:eastAsia="Times New Roman"/>
        </w:rPr>
        <w:t>3</w:t>
      </w:r>
      <w:r>
        <w:t>）区别净化后的自来水是硬水还是软水，可用到的物质是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u w:val="single"/>
        </w:rPr>
        <w:tab/>
      </w:r>
      <w:r>
        <w:rPr>
          <w:w w:val="95"/>
        </w:rPr>
        <w:t xml:space="preserve">。 </w:t>
      </w:r>
      <w:r>
        <w:rPr>
          <w:w w:val="98"/>
        </w:rPr>
        <w:t>(</w:t>
      </w:r>
      <w:r>
        <w:rPr>
          <w:spacing w:val="-52"/>
        </w:rPr>
        <w:t xml:space="preserve"> </w:t>
      </w:r>
      <w:r>
        <w:rPr>
          <w:w w:val="98"/>
        </w:rPr>
        <w:t>4</w:t>
      </w:r>
      <w:r>
        <w:rPr>
          <w:spacing w:val="-52"/>
        </w:rPr>
        <w:t xml:space="preserve"> </w:t>
      </w:r>
      <w:r>
        <w:rPr>
          <w:w w:val="98"/>
        </w:rPr>
        <w:t>)</w:t>
      </w:r>
      <w:r>
        <w:t xml:space="preserve"> </w:t>
      </w:r>
      <w:r>
        <w:rPr>
          <w:spacing w:val="2"/>
          <w:w w:val="99"/>
        </w:rPr>
        <w:t>生活中</w:t>
      </w:r>
      <w:r>
        <w:rPr>
          <w:spacing w:val="-101"/>
          <w:w w:val="99"/>
        </w:rPr>
        <w:t>，</w:t>
      </w:r>
      <w:r>
        <w:rPr>
          <w:spacing w:val="2"/>
          <w:w w:val="99"/>
        </w:rPr>
        <w:t>将硬水</w:t>
      </w:r>
      <w:r>
        <w:rPr>
          <w:spacing w:val="-1"/>
          <w:w w:val="99"/>
        </w:rPr>
        <w:t>转</w:t>
      </w:r>
      <w:r>
        <w:rPr>
          <w:spacing w:val="2"/>
          <w:w w:val="99"/>
        </w:rPr>
        <w:t>化为软水的</w:t>
      </w:r>
      <w:r>
        <w:rPr>
          <w:spacing w:val="-1"/>
          <w:w w:val="99"/>
        </w:rPr>
        <w:t>方</w:t>
      </w:r>
      <w:r>
        <w:rPr>
          <w:spacing w:val="2"/>
          <w:w w:val="99"/>
        </w:rPr>
        <w:t>法是</w:t>
      </w: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5"/>
        <w:spacing w:before="31"/>
      </w:pPr>
      <w:r>
        <w:t>18. 如图是镓元素的相关信息。</w:t>
      </w:r>
    </w:p>
    <w:p>
      <w:pPr>
        <w:pStyle w:val="5"/>
        <w:tabs>
          <w:tab w:val="left" w:pos="608"/>
          <w:tab w:val="left" w:pos="2511"/>
        </w:tabs>
        <w:spacing w:before="49"/>
      </w:pPr>
      <w:r>
        <w:rPr>
          <w:rFonts w:ascii="Cambria Math" w:hAnsi="Cambria Math" w:eastAsia="Cambria Math"/>
          <w:b w:val="0"/>
          <w:spacing w:val="4"/>
          <w:w w:val="99"/>
        </w:rPr>
        <w:t>(</w:t>
      </w:r>
      <w:r>
        <w:rPr>
          <w:rFonts w:ascii="Cambria Math" w:hAnsi="Cambria Math" w:eastAsia="Cambria Math"/>
          <w:b w:val="0"/>
          <w:spacing w:val="-1"/>
          <w:w w:val="90"/>
        </w:rPr>
        <w:t>䴸</w:t>
      </w:r>
      <w:r>
        <w:rPr>
          <w:rFonts w:ascii="Cambria Math" w:hAnsi="Cambria Math" w:eastAsia="Cambria Math"/>
          <w:b w:val="0"/>
          <w:w w:val="99"/>
        </w:rPr>
        <w:t>)</w:t>
      </w:r>
      <w:r>
        <w:rPr>
          <w:rFonts w:ascii="Cambria Math" w:hAnsi="Cambria Math" w:eastAsia="Cambria Math"/>
          <w:b w:val="0"/>
        </w:rPr>
        <w:tab/>
      </w:r>
      <w:r>
        <w:rPr>
          <w:spacing w:val="-1"/>
          <w:w w:val="100"/>
          <w:sz w:val="22"/>
        </w:rPr>
        <w:t>镓</w:t>
      </w:r>
      <w:r>
        <w:rPr>
          <w:spacing w:val="2"/>
          <w:w w:val="99"/>
        </w:rPr>
        <w:t>属于</w:t>
      </w:r>
      <w:r>
        <w:rPr>
          <w:rFonts w:ascii="Times New Roman" w:hAnsi="Times New Roman" w:eastAsia="Times New Roman"/>
          <w:w w:val="99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rPr>
          <w:spacing w:val="2"/>
          <w:w w:val="99"/>
        </w:rPr>
        <w:t>元素（</w:t>
      </w:r>
      <w:r>
        <w:rPr>
          <w:spacing w:val="-1"/>
          <w:w w:val="99"/>
        </w:rPr>
        <w:t>填</w:t>
      </w:r>
      <w:r>
        <w:rPr>
          <w:spacing w:val="2"/>
          <w:w w:val="99"/>
        </w:rPr>
        <w:t>“金属</w:t>
      </w:r>
      <w:r>
        <w:rPr>
          <w:spacing w:val="-1"/>
          <w:w w:val="99"/>
        </w:rPr>
        <w:t>”</w:t>
      </w:r>
      <w:r>
        <w:rPr>
          <w:spacing w:val="2"/>
          <w:w w:val="99"/>
        </w:rPr>
        <w:t>或者“非金属</w:t>
      </w:r>
      <w:r>
        <w:rPr>
          <w:spacing w:val="-104"/>
          <w:w w:val="99"/>
        </w:rPr>
        <w:t>”</w:t>
      </w:r>
      <w:r>
        <w:rPr>
          <w:w w:val="99"/>
        </w:rPr>
        <w:t>）</w:t>
      </w:r>
    </w:p>
    <w:p>
      <w:pPr>
        <w:pStyle w:val="5"/>
        <w:tabs>
          <w:tab w:val="left" w:pos="5552"/>
        </w:tabs>
        <w:spacing w:before="41"/>
      </w:pPr>
      <w:r>
        <w:rPr>
          <w:rFonts w:ascii="Cambria Math" w:eastAsia="Cambria Math"/>
          <w:b w:val="0"/>
        </w:rPr>
        <w:t>(2)</w:t>
      </w:r>
      <w:r>
        <w:t>镓原子结构示意图中</w:t>
      </w:r>
      <w:r>
        <w:rPr>
          <w:spacing w:val="-54"/>
        </w:rPr>
        <w:t xml:space="preserve"> </w:t>
      </w:r>
      <w:r>
        <w:rPr>
          <w:rFonts w:ascii="Times New Roman" w:eastAsia="Times New Roman"/>
        </w:rPr>
        <w:t>x</w:t>
      </w:r>
      <w:r>
        <w:rPr>
          <w:rFonts w:ascii="Times New Roman" w:eastAsia="Times New Roman"/>
          <w:spacing w:val="-1"/>
        </w:rPr>
        <w:t xml:space="preserve"> </w:t>
      </w:r>
      <w:r>
        <w:t>的数值为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。</w:t>
      </w:r>
    </w:p>
    <w:p>
      <w:pPr>
        <w:pStyle w:val="5"/>
        <w:spacing w:before="0"/>
        <w:ind w:left="0"/>
        <w:rPr>
          <w:sz w:val="20"/>
        </w:rPr>
      </w:pPr>
      <w:r>
        <w:rPr>
          <w:b w:val="0"/>
        </w:rPr>
        <w:br w:type="column"/>
      </w:r>
    </w:p>
    <w:p>
      <w:pPr>
        <w:pStyle w:val="5"/>
        <w:spacing w:before="2"/>
        <w:ind w:left="0"/>
        <w:rPr>
          <w:sz w:val="23"/>
        </w:rPr>
      </w:pPr>
    </w:p>
    <w:p>
      <w:pPr>
        <w:pStyle w:val="5"/>
        <w:spacing w:before="1" w:line="348" w:lineRule="auto"/>
        <w:ind w:left="308" w:right="178" w:hanging="209"/>
      </w:pPr>
      <w:r>
        <w:rPr>
          <w:rFonts w:ascii="Times New Roman" w:eastAsia="Times New Roman"/>
          <w:spacing w:val="1"/>
          <w:w w:val="99"/>
          <w:position w:val="2"/>
        </w:rPr>
        <w:t>22</w:t>
      </w:r>
      <w:r>
        <w:rPr>
          <w:rFonts w:ascii="Times New Roman" w:eastAsia="Times New Roman"/>
          <w:w w:val="99"/>
          <w:position w:val="2"/>
        </w:rPr>
        <w:t>.</w:t>
      </w:r>
      <w:r>
        <w:rPr>
          <w:spacing w:val="2"/>
          <w:w w:val="99"/>
          <w:position w:val="2"/>
        </w:rPr>
        <w:t>某</w:t>
      </w:r>
      <w:r>
        <w:rPr>
          <w:spacing w:val="4"/>
          <w:w w:val="99"/>
          <w:position w:val="2"/>
        </w:rPr>
        <w:t>化</w:t>
      </w:r>
      <w:r>
        <w:rPr>
          <w:spacing w:val="2"/>
          <w:w w:val="99"/>
          <w:position w:val="2"/>
        </w:rPr>
        <w:t>学</w:t>
      </w:r>
      <w:r>
        <w:rPr>
          <w:spacing w:val="4"/>
          <w:w w:val="99"/>
          <w:position w:val="2"/>
        </w:rPr>
        <w:t>兴</w:t>
      </w:r>
      <w:r>
        <w:rPr>
          <w:spacing w:val="2"/>
          <w:w w:val="99"/>
          <w:position w:val="2"/>
        </w:rPr>
        <w:t>趣</w:t>
      </w:r>
      <w:r>
        <w:rPr>
          <w:spacing w:val="4"/>
          <w:w w:val="99"/>
          <w:position w:val="2"/>
        </w:rPr>
        <w:t>小</w:t>
      </w:r>
      <w:r>
        <w:rPr>
          <w:spacing w:val="2"/>
          <w:w w:val="99"/>
          <w:position w:val="2"/>
        </w:rPr>
        <w:t>组</w:t>
      </w:r>
      <w:r>
        <w:rPr>
          <w:spacing w:val="4"/>
          <w:w w:val="99"/>
          <w:position w:val="2"/>
        </w:rPr>
        <w:t>在</w:t>
      </w:r>
      <w:r>
        <w:rPr>
          <w:spacing w:val="2"/>
          <w:w w:val="99"/>
          <w:position w:val="2"/>
        </w:rPr>
        <w:t>一</w:t>
      </w:r>
      <w:r>
        <w:rPr>
          <w:spacing w:val="4"/>
          <w:w w:val="99"/>
          <w:position w:val="2"/>
        </w:rPr>
        <w:t>个</w:t>
      </w:r>
      <w:r>
        <w:rPr>
          <w:spacing w:val="2"/>
          <w:w w:val="99"/>
          <w:position w:val="2"/>
        </w:rPr>
        <w:t>充</w:t>
      </w:r>
      <w:r>
        <w:rPr>
          <w:w w:val="99"/>
          <w:position w:val="2"/>
        </w:rPr>
        <w:t>满</w:t>
      </w:r>
      <w:r>
        <w:rPr>
          <w:spacing w:val="-51"/>
          <w:position w:val="2"/>
        </w:rPr>
        <w:t xml:space="preserve"> </w:t>
      </w:r>
      <w:r>
        <w:rPr>
          <w:rFonts w:ascii="Times New Roman" w:eastAsia="Times New Roman"/>
          <w:w w:val="99"/>
          <w:position w:val="2"/>
        </w:rPr>
        <w:t>O</w:t>
      </w:r>
      <w:r>
        <w:rPr>
          <w:rFonts w:ascii="Times New Roman" w:eastAsia="Times New Roman"/>
          <w:w w:val="105"/>
          <w:sz w:val="13"/>
        </w:rPr>
        <w:t>2</w:t>
      </w:r>
      <w:r>
        <w:rPr>
          <w:rFonts w:ascii="Times New Roman" w:eastAsia="Times New Roman"/>
          <w:spacing w:val="2"/>
          <w:sz w:val="13"/>
        </w:rPr>
        <w:t xml:space="preserve"> </w:t>
      </w:r>
      <w:r>
        <w:rPr>
          <w:spacing w:val="2"/>
          <w:w w:val="99"/>
          <w:position w:val="2"/>
        </w:rPr>
        <w:t>的</w:t>
      </w:r>
      <w:r>
        <w:rPr>
          <w:spacing w:val="4"/>
          <w:w w:val="99"/>
          <w:position w:val="2"/>
        </w:rPr>
        <w:t>密</w:t>
      </w:r>
      <w:r>
        <w:rPr>
          <w:spacing w:val="2"/>
          <w:w w:val="99"/>
          <w:position w:val="2"/>
        </w:rPr>
        <w:t>闭</w:t>
      </w:r>
      <w:r>
        <w:rPr>
          <w:spacing w:val="4"/>
          <w:w w:val="99"/>
          <w:position w:val="2"/>
        </w:rPr>
        <w:t>容</w:t>
      </w:r>
      <w:r>
        <w:rPr>
          <w:spacing w:val="2"/>
          <w:w w:val="99"/>
          <w:position w:val="2"/>
        </w:rPr>
        <w:t>器</w:t>
      </w:r>
      <w:r>
        <w:rPr>
          <w:spacing w:val="4"/>
          <w:w w:val="99"/>
          <w:position w:val="2"/>
        </w:rPr>
        <w:t>中</w:t>
      </w:r>
      <w:r>
        <w:rPr>
          <w:spacing w:val="2"/>
          <w:w w:val="99"/>
          <w:position w:val="2"/>
        </w:rPr>
        <w:t>加</w:t>
      </w:r>
      <w:r>
        <w:rPr>
          <w:spacing w:val="4"/>
          <w:w w:val="99"/>
          <w:position w:val="2"/>
        </w:rPr>
        <w:t>入</w:t>
      </w:r>
      <w:r>
        <w:rPr>
          <w:spacing w:val="2"/>
          <w:w w:val="99"/>
          <w:position w:val="2"/>
        </w:rPr>
        <w:t>一</w:t>
      </w:r>
      <w:r>
        <w:rPr>
          <w:spacing w:val="4"/>
          <w:w w:val="99"/>
          <w:position w:val="2"/>
        </w:rPr>
        <w:t>定</w:t>
      </w:r>
      <w:r>
        <w:rPr>
          <w:spacing w:val="2"/>
          <w:w w:val="99"/>
          <w:position w:val="2"/>
        </w:rPr>
        <w:t>量</w:t>
      </w:r>
      <w:r>
        <w:rPr>
          <w:spacing w:val="4"/>
          <w:w w:val="99"/>
          <w:position w:val="2"/>
        </w:rPr>
        <w:t>的</w:t>
      </w:r>
      <w:r>
        <w:rPr>
          <w:spacing w:val="2"/>
          <w:w w:val="99"/>
          <w:position w:val="2"/>
        </w:rPr>
        <w:t>纯</w:t>
      </w:r>
      <w:r>
        <w:rPr>
          <w:spacing w:val="4"/>
          <w:w w:val="99"/>
          <w:position w:val="2"/>
        </w:rPr>
        <w:t>净的</w:t>
      </w:r>
      <w:r>
        <w:rPr>
          <w:spacing w:val="2"/>
          <w:w w:val="99"/>
          <w:position w:val="2"/>
        </w:rPr>
        <w:t>碳</w:t>
      </w:r>
      <w:r>
        <w:rPr>
          <w:spacing w:val="4"/>
          <w:w w:val="99"/>
          <w:position w:val="2"/>
        </w:rPr>
        <w:t>粉</w:t>
      </w:r>
      <w:r>
        <w:rPr>
          <w:spacing w:val="2"/>
          <w:w w:val="99"/>
          <w:position w:val="2"/>
        </w:rPr>
        <w:t>，</w:t>
      </w:r>
      <w:r>
        <w:rPr>
          <w:spacing w:val="4"/>
          <w:w w:val="99"/>
          <w:position w:val="2"/>
        </w:rPr>
        <w:t>在</w:t>
      </w:r>
      <w:r>
        <w:rPr>
          <w:spacing w:val="2"/>
          <w:w w:val="99"/>
          <w:position w:val="2"/>
        </w:rPr>
        <w:t>高</w:t>
      </w:r>
      <w:r>
        <w:rPr>
          <w:spacing w:val="4"/>
          <w:w w:val="99"/>
          <w:position w:val="2"/>
        </w:rPr>
        <w:t>温</w:t>
      </w:r>
      <w:r>
        <w:rPr>
          <w:spacing w:val="2"/>
          <w:w w:val="99"/>
          <w:position w:val="2"/>
        </w:rPr>
        <w:t>条</w:t>
      </w:r>
      <w:r>
        <w:rPr>
          <w:spacing w:val="4"/>
          <w:w w:val="99"/>
          <w:position w:val="2"/>
        </w:rPr>
        <w:t>件</w:t>
      </w:r>
      <w:r>
        <w:rPr>
          <w:spacing w:val="2"/>
          <w:w w:val="99"/>
          <w:position w:val="2"/>
        </w:rPr>
        <w:t>下</w:t>
      </w:r>
      <w:r>
        <w:rPr>
          <w:spacing w:val="4"/>
          <w:w w:val="99"/>
          <w:position w:val="2"/>
        </w:rPr>
        <w:t>使</w:t>
      </w:r>
      <w:r>
        <w:rPr>
          <w:spacing w:val="2"/>
          <w:w w:val="99"/>
          <w:position w:val="2"/>
        </w:rPr>
        <w:t>其</w:t>
      </w:r>
      <w:r>
        <w:rPr>
          <w:spacing w:val="4"/>
          <w:w w:val="99"/>
          <w:position w:val="2"/>
        </w:rPr>
        <w:t>充</w:t>
      </w:r>
      <w:r>
        <w:rPr>
          <w:spacing w:val="2"/>
          <w:w w:val="99"/>
          <w:position w:val="2"/>
        </w:rPr>
        <w:t>分燃</w:t>
      </w:r>
      <w:r>
        <w:rPr>
          <w:spacing w:val="4"/>
          <w:w w:val="99"/>
          <w:position w:val="2"/>
        </w:rPr>
        <w:t>烧</w:t>
      </w:r>
      <w:r>
        <w:rPr>
          <w:spacing w:val="2"/>
          <w:w w:val="99"/>
          <w:position w:val="2"/>
        </w:rPr>
        <w:t>反</w:t>
      </w:r>
      <w:r>
        <w:rPr>
          <w:spacing w:val="4"/>
          <w:w w:val="99"/>
          <w:position w:val="2"/>
        </w:rPr>
        <w:t>应</w:t>
      </w:r>
      <w:r>
        <w:rPr>
          <w:spacing w:val="2"/>
          <w:w w:val="99"/>
          <w:position w:val="2"/>
        </w:rPr>
        <w:t>，</w:t>
      </w:r>
      <w:r>
        <w:rPr>
          <w:spacing w:val="4"/>
          <w:w w:val="99"/>
          <w:position w:val="2"/>
        </w:rPr>
        <w:t>待</w:t>
      </w:r>
      <w:r>
        <w:rPr>
          <w:spacing w:val="2"/>
          <w:w w:val="99"/>
          <w:position w:val="2"/>
        </w:rPr>
        <w:t>反</w:t>
      </w:r>
      <w:r>
        <w:rPr>
          <w:spacing w:val="4"/>
          <w:w w:val="99"/>
          <w:position w:val="2"/>
        </w:rPr>
        <w:t>应</w:t>
      </w:r>
      <w:r>
        <w:rPr>
          <w:w w:val="99"/>
          <w:position w:val="2"/>
        </w:rPr>
        <w:t>结</w:t>
      </w:r>
      <w:r>
        <w:rPr>
          <w:spacing w:val="2"/>
          <w:w w:val="99"/>
        </w:rPr>
        <w:t>束后，</w:t>
      </w:r>
      <w:r>
        <w:rPr>
          <w:spacing w:val="-1"/>
          <w:w w:val="99"/>
        </w:rPr>
        <w:t>容</w:t>
      </w:r>
      <w:r>
        <w:rPr>
          <w:spacing w:val="2"/>
          <w:w w:val="99"/>
        </w:rPr>
        <w:t>器中的碳粉</w:t>
      </w:r>
      <w:r>
        <w:rPr>
          <w:spacing w:val="-1"/>
          <w:w w:val="99"/>
        </w:rPr>
        <w:t>已</w:t>
      </w:r>
      <w:r>
        <w:rPr>
          <w:spacing w:val="2"/>
          <w:w w:val="99"/>
        </w:rPr>
        <w:t>完全消失。</w:t>
      </w:r>
      <w:r>
        <w:rPr>
          <w:spacing w:val="-1"/>
          <w:w w:val="99"/>
        </w:rPr>
        <w:t>该</w:t>
      </w:r>
      <w:r>
        <w:rPr>
          <w:spacing w:val="2"/>
          <w:w w:val="99"/>
        </w:rPr>
        <w:t>小组对容器中</w:t>
      </w:r>
      <w:r>
        <w:rPr>
          <w:spacing w:val="-1"/>
          <w:w w:val="99"/>
        </w:rPr>
        <w:t>反</w:t>
      </w:r>
      <w:r>
        <w:rPr>
          <w:spacing w:val="2"/>
          <w:w w:val="99"/>
        </w:rPr>
        <w:t>应后的气体</w:t>
      </w:r>
      <w:r>
        <w:rPr>
          <w:spacing w:val="-1"/>
          <w:w w:val="99"/>
        </w:rPr>
        <w:t>进</w:t>
      </w:r>
      <w:r>
        <w:rPr>
          <w:spacing w:val="2"/>
          <w:w w:val="99"/>
        </w:rPr>
        <w:t>行如下探究</w:t>
      </w:r>
      <w:r>
        <w:rPr>
          <w:w w:val="99"/>
        </w:rPr>
        <w:t>：</w:t>
      </w:r>
    </w:p>
    <w:p>
      <w:pPr>
        <w:pStyle w:val="2"/>
        <w:tabs>
          <w:tab w:val="left" w:pos="1273"/>
          <w:tab w:val="left" w:pos="6330"/>
        </w:tabs>
        <w:ind w:left="205"/>
      </w:pPr>
      <w:r>
        <w:rPr>
          <w:sz w:val="21"/>
        </w:rPr>
        <w:t>【提示】</w:t>
      </w:r>
      <w:r>
        <w:rPr>
          <w:sz w:val="21"/>
        </w:rPr>
        <w:tab/>
      </w:r>
      <w:r>
        <w:t>①</w:t>
      </w:r>
      <w:r>
        <w:rPr>
          <w:spacing w:val="-3"/>
        </w:rPr>
        <w:t xml:space="preserve"> </w:t>
      </w:r>
      <w:r>
        <w:t>氢氧化钠可以吸收除去二氧化碳气体；</w:t>
      </w:r>
      <w:r>
        <w:rPr>
          <w:spacing w:val="-1"/>
        </w:rPr>
        <w:t xml:space="preserve"> </w:t>
      </w:r>
      <w:r>
        <w:t>②</w:t>
      </w:r>
      <w:r>
        <w:tab/>
      </w:r>
      <w:r>
        <w:t>浓硫酸能吸水。</w:t>
      </w:r>
    </w:p>
    <w:p>
      <w:pPr>
        <w:spacing w:after="0"/>
        <w:sectPr>
          <w:pgSz w:w="23760" w:h="16790" w:orient="landscape"/>
          <w:pgMar w:top="660" w:right="500" w:bottom="1200" w:left="620" w:header="0" w:footer="1006" w:gutter="0"/>
          <w:cols w:equalWidth="0" w:num="2">
            <w:col w:w="7260" w:space="4111"/>
            <w:col w:w="11269"/>
          </w:cols>
        </w:sectPr>
      </w:pPr>
    </w:p>
    <w:p>
      <w:pPr>
        <w:pStyle w:val="5"/>
        <w:spacing w:before="0" w:line="277" w:lineRule="exact"/>
        <w:ind w:left="308" w:hanging="209"/>
      </w:pPr>
      <w:r>
        <w:rPr>
          <w:rFonts w:ascii="Cambria Math" w:hAnsi="Cambria Math" w:eastAsia="Cambria Math"/>
          <w:b w:val="0"/>
          <w:spacing w:val="4"/>
          <w:w w:val="99"/>
        </w:rPr>
        <w:t>(</w:t>
      </w:r>
      <w:r>
        <w:rPr>
          <w:rFonts w:ascii="Cambria Math" w:hAnsi="Cambria Math" w:eastAsia="Cambria Math"/>
          <w:b w:val="0"/>
          <w:spacing w:val="-1"/>
          <w:w w:val="231"/>
        </w:rPr>
        <w:t>ˀ</w:t>
      </w:r>
      <w:r>
        <w:rPr>
          <w:rFonts w:ascii="Cambria Math" w:hAnsi="Cambria Math" w:eastAsia="Cambria Math"/>
          <w:b w:val="0"/>
          <w:spacing w:val="-3"/>
          <w:w w:val="99"/>
        </w:rPr>
        <w:t>)</w:t>
      </w:r>
      <w:r>
        <w:rPr>
          <w:spacing w:val="2"/>
          <w:w w:val="99"/>
        </w:rPr>
        <w:t>镓原子</w:t>
      </w:r>
      <w:r>
        <w:rPr>
          <w:spacing w:val="-1"/>
          <w:w w:val="99"/>
        </w:rPr>
        <w:t>失</w:t>
      </w:r>
      <w:r>
        <w:rPr>
          <w:spacing w:val="2"/>
          <w:w w:val="99"/>
        </w:rPr>
        <w:t>去最外</w:t>
      </w:r>
      <w:r>
        <w:rPr>
          <w:w w:val="99"/>
        </w:rPr>
        <w:t>层</w:t>
      </w:r>
      <w:r>
        <w:rPr>
          <w:spacing w:val="-54"/>
        </w:rPr>
        <w:t xml:space="preserve"> </w:t>
      </w:r>
      <w:r>
        <w:rPr>
          <w:rFonts w:ascii="Times New Roman" w:hAnsi="Times New Roman" w:eastAsia="Times New Roman"/>
          <w:w w:val="99"/>
        </w:rPr>
        <w:t>3</w:t>
      </w:r>
      <w:r>
        <w:rPr>
          <w:rFonts w:ascii="Times New Roman" w:hAnsi="Times New Roman" w:eastAsia="Times New Roman"/>
          <w:spacing w:val="1"/>
        </w:rPr>
        <w:t xml:space="preserve"> </w:t>
      </w:r>
      <w:r>
        <w:rPr>
          <w:spacing w:val="2"/>
          <w:w w:val="99"/>
        </w:rPr>
        <w:t>个电子</w:t>
      </w:r>
      <w:r>
        <w:rPr>
          <w:spacing w:val="-1"/>
          <w:w w:val="99"/>
        </w:rPr>
        <w:t>形</w:t>
      </w:r>
      <w:r>
        <w:rPr>
          <w:spacing w:val="2"/>
          <w:w w:val="99"/>
        </w:rPr>
        <w:t>成离子，写</w:t>
      </w:r>
      <w:r>
        <w:rPr>
          <w:w w:val="99"/>
        </w:rPr>
        <w:t>出</w:t>
      </w:r>
    </w:p>
    <w:p>
      <w:pPr>
        <w:pStyle w:val="5"/>
        <w:tabs>
          <w:tab w:val="left" w:pos="3784"/>
        </w:tabs>
        <w:spacing w:before="34"/>
        <w:ind w:left="0" w:right="1596"/>
        <w:jc w:val="center"/>
      </w:pPr>
      <w:r>
        <w:t>镓离子符号：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。</w:t>
      </w:r>
    </w:p>
    <w:p>
      <w:pPr>
        <w:pStyle w:val="5"/>
        <w:spacing w:before="51"/>
      </w:pPr>
      <w:r>
        <w:rPr>
          <w:rFonts w:ascii="Times New Roman" w:eastAsia="Times New Roman"/>
          <w:w w:val="95"/>
        </w:rPr>
        <w:t>19</w:t>
      </w:r>
      <w:r>
        <w:rPr>
          <w:w w:val="95"/>
        </w:rPr>
        <w:t>．能源利用与社会可持续发展密切相关，阅读并完成下面填空。</w:t>
      </w:r>
    </w:p>
    <w:p>
      <w:pPr>
        <w:pStyle w:val="2"/>
        <w:spacing w:before="102"/>
        <w:ind w:left="135"/>
        <w:rPr>
          <w:rFonts w:ascii="Times New Roman" w:eastAsia="Times New Roman"/>
          <w:sz w:val="15"/>
        </w:rPr>
      </w:pPr>
      <w:r>
        <w:rPr>
          <w:b w:val="0"/>
        </w:rPr>
        <w:br w:type="column"/>
      </w:r>
      <w:r>
        <w:rPr>
          <w:position w:val="2"/>
        </w:rPr>
        <w:t>【知识回顾】碳充分燃烧生成</w:t>
      </w:r>
      <w:r>
        <w:rPr>
          <w:spacing w:val="-62"/>
          <w:position w:val="2"/>
        </w:rPr>
        <w:t xml:space="preserve"> </w:t>
      </w:r>
      <w:r>
        <w:rPr>
          <w:rFonts w:ascii="Times New Roman" w:eastAsia="Times New Roman"/>
          <w:position w:val="2"/>
        </w:rPr>
        <w:t>CO</w:t>
      </w:r>
      <w:r>
        <w:rPr>
          <w:rFonts w:ascii="Times New Roman" w:eastAsia="Times New Roman"/>
          <w:sz w:val="15"/>
        </w:rPr>
        <w:t>2</w:t>
      </w:r>
    </w:p>
    <w:p>
      <w:pPr>
        <w:pStyle w:val="5"/>
        <w:spacing w:before="125"/>
      </w:pPr>
      <w:r>
        <w:t>【提出猜想】</w:t>
      </w:r>
    </w:p>
    <w:p>
      <w:pPr>
        <w:pStyle w:val="2"/>
        <w:spacing w:before="106"/>
        <w:rPr>
          <w:rFonts w:ascii="Times New Roman" w:eastAsia="Times New Roman"/>
        </w:rPr>
      </w:pPr>
      <w:r>
        <w:rPr>
          <w:b w:val="0"/>
        </w:rPr>
        <w:br w:type="column"/>
      </w:r>
      <w:r>
        <w:t>，不充分燃烧生成</w:t>
      </w:r>
      <w:r>
        <w:rPr>
          <w:spacing w:val="-64"/>
        </w:rPr>
        <w:t xml:space="preserve"> </w:t>
      </w:r>
      <w:r>
        <w:rPr>
          <w:rFonts w:ascii="Times New Roman" w:eastAsia="Times New Roman"/>
        </w:rPr>
        <w:t>CO</w:t>
      </w:r>
    </w:p>
    <w:p>
      <w:pPr>
        <w:spacing w:after="0"/>
        <w:rPr>
          <w:rFonts w:ascii="Times New Roman" w:eastAsia="Times New Roman"/>
        </w:rPr>
        <w:sectPr>
          <w:type w:val="continuous"/>
          <w:pgSz w:w="23760" w:h="16790" w:orient="landscape"/>
          <w:pgMar w:top="660" w:right="500" w:bottom="1200" w:left="620" w:header="720" w:footer="720" w:gutter="0"/>
          <w:cols w:equalWidth="0" w:num="3">
            <w:col w:w="6211" w:space="5244"/>
            <w:col w:w="3767" w:space="40"/>
            <w:col w:w="7378"/>
          </w:cols>
        </w:sectPr>
      </w:pPr>
    </w:p>
    <w:p>
      <w:pPr>
        <w:pStyle w:val="5"/>
        <w:tabs>
          <w:tab w:val="left" w:pos="7731"/>
        </w:tabs>
        <w:spacing w:before="38" w:line="266" w:lineRule="auto"/>
        <w:ind w:left="520" w:hanging="420"/>
      </w:pPr>
      <w:r>
        <w:rPr>
          <w:spacing w:val="-1"/>
          <w:w w:val="99"/>
        </w:rPr>
        <w:t>（</w:t>
      </w:r>
      <w:r>
        <w:rPr>
          <w:spacing w:val="3"/>
          <w:w w:val="98"/>
        </w:rPr>
        <w:t>1</w:t>
      </w:r>
      <w:r>
        <w:rPr>
          <w:spacing w:val="2"/>
          <w:w w:val="99"/>
        </w:rPr>
        <w:t>）可燃</w:t>
      </w:r>
      <w:r>
        <w:rPr>
          <w:spacing w:val="-1"/>
          <w:w w:val="99"/>
        </w:rPr>
        <w:t>冰</w:t>
      </w:r>
      <w:r>
        <w:rPr>
          <w:spacing w:val="2"/>
          <w:w w:val="99"/>
        </w:rPr>
        <w:t>被科学家誉</w:t>
      </w:r>
      <w:r>
        <w:rPr>
          <w:spacing w:val="-1"/>
          <w:w w:val="99"/>
        </w:rPr>
        <w:t>为</w:t>
      </w:r>
      <w:r>
        <w:rPr>
          <w:spacing w:val="2"/>
          <w:w w:val="99"/>
        </w:rPr>
        <w:t>“</w:t>
      </w:r>
      <w:r>
        <w:rPr>
          <w:rFonts w:ascii="Times New Roman" w:hAnsi="Times New Roman" w:eastAsia="Times New Roman"/>
          <w:spacing w:val="1"/>
          <w:w w:val="99"/>
        </w:rPr>
        <w:t>2</w:t>
      </w:r>
      <w:r>
        <w:rPr>
          <w:rFonts w:ascii="Times New Roman" w:hAnsi="Times New Roman" w:eastAsia="Times New Roman"/>
          <w:w w:val="99"/>
        </w:rPr>
        <w:t>1</w:t>
      </w:r>
      <w:r>
        <w:rPr>
          <w:rFonts w:ascii="Times New Roman" w:hAnsi="Times New Roman" w:eastAsia="Times New Roman"/>
          <w:spacing w:val="-1"/>
        </w:rPr>
        <w:t xml:space="preserve"> </w:t>
      </w:r>
      <w:r>
        <w:rPr>
          <w:spacing w:val="2"/>
          <w:w w:val="99"/>
        </w:rPr>
        <w:t>世纪能源”，可燃</w:t>
      </w:r>
      <w:r>
        <w:rPr>
          <w:spacing w:val="-1"/>
          <w:w w:val="99"/>
        </w:rPr>
        <w:t>冰</w:t>
      </w:r>
      <w:r>
        <w:rPr>
          <w:spacing w:val="2"/>
          <w:w w:val="99"/>
        </w:rPr>
        <w:t>中，水分子</w:t>
      </w:r>
      <w:r>
        <w:rPr>
          <w:spacing w:val="-1"/>
          <w:w w:val="99"/>
        </w:rPr>
        <w:t>形</w:t>
      </w:r>
      <w:r>
        <w:rPr>
          <w:spacing w:val="2"/>
          <w:w w:val="99"/>
        </w:rPr>
        <w:t>成一种空间</w:t>
      </w:r>
      <w:r>
        <w:rPr>
          <w:spacing w:val="-1"/>
          <w:w w:val="99"/>
        </w:rPr>
        <w:t>笼</w:t>
      </w:r>
      <w:r>
        <w:rPr>
          <w:spacing w:val="2"/>
          <w:w w:val="99"/>
        </w:rPr>
        <w:t>状结构，甲烷</w:t>
      </w:r>
      <w:r>
        <w:rPr>
          <w:spacing w:val="-1"/>
          <w:w w:val="99"/>
        </w:rPr>
        <w:t>和</w:t>
      </w:r>
      <w:r>
        <w:rPr>
          <w:spacing w:val="2"/>
          <w:w w:val="99"/>
        </w:rPr>
        <w:t>少量氮气、</w:t>
      </w:r>
      <w:r>
        <w:rPr>
          <w:spacing w:val="-1"/>
          <w:w w:val="99"/>
        </w:rPr>
        <w:t>二</w:t>
      </w:r>
      <w:r>
        <w:rPr>
          <w:spacing w:val="2"/>
          <w:w w:val="99"/>
        </w:rPr>
        <w:t>氧化碳</w:t>
      </w:r>
      <w:r>
        <w:rPr>
          <w:w w:val="99"/>
        </w:rPr>
        <w:t>等</w:t>
      </w:r>
      <w:r>
        <w:rPr>
          <w:spacing w:val="2"/>
          <w:w w:val="99"/>
        </w:rPr>
        <w:t>分子填</w:t>
      </w:r>
      <w:r>
        <w:rPr>
          <w:spacing w:val="-1"/>
          <w:w w:val="99"/>
        </w:rPr>
        <w:t>入</w:t>
      </w:r>
      <w:r>
        <w:rPr>
          <w:spacing w:val="2"/>
          <w:w w:val="99"/>
        </w:rPr>
        <w:t>笼内的空隙</w:t>
      </w:r>
      <w:r>
        <w:rPr>
          <w:spacing w:val="-1"/>
          <w:w w:val="99"/>
        </w:rPr>
        <w:t>中</w:t>
      </w:r>
      <w:r>
        <w:rPr>
          <w:spacing w:val="2"/>
          <w:w w:val="99"/>
        </w:rPr>
        <w:t>，无固定的</w:t>
      </w:r>
      <w:r>
        <w:rPr>
          <w:spacing w:val="-1"/>
          <w:w w:val="99"/>
        </w:rPr>
        <w:t>组</w:t>
      </w:r>
      <w:r>
        <w:rPr>
          <w:spacing w:val="2"/>
          <w:w w:val="99"/>
        </w:rPr>
        <w:t>成，因此可燃</w:t>
      </w:r>
      <w:r>
        <w:rPr>
          <w:spacing w:val="-1"/>
          <w:w w:val="99"/>
        </w:rPr>
        <w:t>冰</w:t>
      </w:r>
      <w:r>
        <w:rPr>
          <w:spacing w:val="2"/>
          <w:w w:val="99"/>
        </w:rPr>
        <w:t>属于</w:t>
      </w:r>
      <w:r>
        <w:rPr>
          <w:rFonts w:ascii="Times New Roman" w:hAnsi="Times New Roman" w:eastAsia="Times New Roman"/>
          <w:w w:val="99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Cambria Math" w:hAnsi="Cambria Math" w:eastAsia="Cambria Math"/>
          <w:b w:val="0"/>
          <w:spacing w:val="2"/>
          <w:w w:val="99"/>
        </w:rPr>
        <w:t>(</w:t>
      </w:r>
      <w:r>
        <w:rPr>
          <w:spacing w:val="-1"/>
          <w:w w:val="99"/>
        </w:rPr>
        <w:t>填</w:t>
      </w:r>
      <w:r>
        <w:rPr>
          <w:spacing w:val="2"/>
          <w:w w:val="99"/>
        </w:rPr>
        <w:t>“纯净物</w:t>
      </w:r>
      <w:r>
        <w:rPr>
          <w:spacing w:val="-1"/>
          <w:w w:val="99"/>
        </w:rPr>
        <w:t>”</w:t>
      </w:r>
      <w:r>
        <w:rPr>
          <w:spacing w:val="2"/>
          <w:w w:val="99"/>
        </w:rPr>
        <w:t>或“混合物</w:t>
      </w:r>
      <w:r>
        <w:rPr>
          <w:spacing w:val="-1"/>
          <w:w w:val="99"/>
        </w:rPr>
        <w:t>”</w:t>
      </w:r>
      <w:r>
        <w:rPr>
          <w:rFonts w:ascii="Cambria Math" w:hAnsi="Cambria Math" w:eastAsia="Cambria Math"/>
          <w:b w:val="0"/>
          <w:spacing w:val="2"/>
          <w:w w:val="99"/>
        </w:rPr>
        <w:t>)</w:t>
      </w:r>
      <w:r>
        <w:rPr>
          <w:w w:val="99"/>
        </w:rPr>
        <w:t>，</w:t>
      </w:r>
    </w:p>
    <w:p>
      <w:pPr>
        <w:pStyle w:val="5"/>
        <w:tabs>
          <w:tab w:val="left" w:pos="9748"/>
        </w:tabs>
        <w:spacing w:before="9"/>
      </w:pPr>
      <w:r>
        <w:t>（2）请写出可燃冰中主要成分</w:t>
      </w:r>
      <w:r>
        <w:rPr>
          <w:rFonts w:ascii="Cambria Math" w:eastAsia="Cambria Math"/>
          <w:b w:val="0"/>
        </w:rPr>
        <w:t>(CH</w:t>
      </w:r>
      <w:r>
        <w:rPr>
          <w:rFonts w:ascii="Cambria Math" w:eastAsia="Cambria Math"/>
          <w:b w:val="0"/>
          <w:position w:val="-3"/>
          <w:sz w:val="15"/>
        </w:rPr>
        <w:t>4</w:t>
      </w:r>
      <w:r>
        <w:rPr>
          <w:rFonts w:ascii="Cambria Math" w:eastAsia="Cambria Math"/>
          <w:b w:val="0"/>
        </w:rPr>
        <w:t>)</w:t>
      </w:r>
      <w:r>
        <w:t>燃烧的化学方程式</w:t>
      </w:r>
      <w:r>
        <w:rPr>
          <w:rFonts w:ascii="Times New Roman" w:eastAsia="Times New Roman"/>
          <w:u w:val="single"/>
        </w:rPr>
        <w:tab/>
      </w:r>
      <w:r>
        <w:t>。</w:t>
      </w:r>
    </w:p>
    <w:p>
      <w:pPr>
        <w:pStyle w:val="5"/>
        <w:spacing w:before="7" w:line="268" w:lineRule="auto"/>
        <w:ind w:right="883"/>
      </w:pPr>
      <w:r>
        <w:rPr>
          <w:position w:val="2"/>
        </w:rPr>
        <w:t>20.金属钨（</w:t>
      </w:r>
      <w:r>
        <w:rPr>
          <w:rFonts w:ascii="Times New Roman" w:eastAsia="Times New Roman"/>
          <w:position w:val="2"/>
        </w:rPr>
        <w:t>W</w:t>
      </w:r>
      <w:r>
        <w:rPr>
          <w:position w:val="2"/>
        </w:rPr>
        <w:t>）可作白炽灯泡的灯丝。工业上用黑钨矿</w:t>
      </w:r>
      <w:r>
        <w:rPr>
          <w:rFonts w:ascii="Times New Roman" w:eastAsia="Times New Roman"/>
          <w:position w:val="2"/>
        </w:rPr>
        <w:t>[</w:t>
      </w:r>
      <w:r>
        <w:rPr>
          <w:position w:val="2"/>
        </w:rPr>
        <w:t xml:space="preserve">主要含有 </w:t>
      </w:r>
      <w:r>
        <w:rPr>
          <w:rFonts w:ascii="Times New Roman" w:eastAsia="Times New Roman"/>
          <w:position w:val="2"/>
        </w:rPr>
        <w:t>FeWO</w:t>
      </w:r>
      <w:r>
        <w:rPr>
          <w:rFonts w:ascii="Times New Roman" w:eastAsia="Times New Roman"/>
          <w:sz w:val="13"/>
        </w:rPr>
        <w:t>4</w:t>
      </w:r>
      <w:r>
        <w:rPr>
          <w:position w:val="2"/>
        </w:rPr>
        <w:t>（钨酸亚铁）</w:t>
      </w:r>
      <w:r>
        <w:rPr>
          <w:rFonts w:ascii="Times New Roman" w:eastAsia="Times New Roman"/>
          <w:position w:val="2"/>
        </w:rPr>
        <w:t>]</w:t>
      </w:r>
      <w:r>
        <w:rPr>
          <w:position w:val="2"/>
        </w:rPr>
        <w:t>制得金属钨（</w:t>
      </w:r>
      <w:r>
        <w:rPr>
          <w:rFonts w:ascii="Times New Roman" w:eastAsia="Times New Roman"/>
          <w:position w:val="2"/>
        </w:rPr>
        <w:t>W</w:t>
      </w:r>
      <w:r>
        <w:rPr>
          <w:position w:val="2"/>
        </w:rPr>
        <w:t>）的</w:t>
      </w:r>
      <w:r>
        <w:t>工艺流程如图所示</w:t>
      </w:r>
    </w:p>
    <w:p>
      <w:pPr>
        <w:pStyle w:val="5"/>
        <w:spacing w:before="5"/>
        <w:ind w:left="0"/>
        <w:rPr>
          <w:sz w:val="10"/>
        </w:rPr>
      </w:pPr>
    </w:p>
    <w:p>
      <w:pPr>
        <w:pStyle w:val="5"/>
        <w:spacing w:before="0"/>
        <w:ind w:left="534"/>
        <w:rPr>
          <w:b w:val="0"/>
          <w:sz w:val="20"/>
        </w:rPr>
      </w:pPr>
      <w:r>
        <w:rPr>
          <w:b w:val="0"/>
          <w:sz w:val="20"/>
        </w:rPr>
        <w:drawing>
          <wp:inline distT="0" distB="0" distL="0" distR="0">
            <wp:extent cx="6565265" cy="821055"/>
            <wp:effectExtent l="0" t="0" r="0" b="0"/>
            <wp:docPr id="25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5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65380" cy="821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tabs>
          <w:tab w:val="left" w:pos="4626"/>
          <w:tab w:val="left" w:pos="8768"/>
        </w:tabs>
        <w:spacing w:before="43" w:line="284" w:lineRule="exact"/>
      </w:pPr>
      <w:r>
        <w:rPr>
          <w:position w:val="2"/>
        </w:rPr>
        <w:t>（</w:t>
      </w:r>
      <w:r>
        <w:rPr>
          <w:rFonts w:ascii="Times New Roman" w:eastAsia="Times New Roman"/>
          <w:position w:val="2"/>
        </w:rPr>
        <w:t>1</w:t>
      </w:r>
      <w:r>
        <w:rPr>
          <w:position w:val="2"/>
        </w:rPr>
        <w:t>）金属钨可用作灯丝</w:t>
      </w:r>
      <w:r>
        <w:rPr>
          <w:rFonts w:ascii="Times New Roman" w:eastAsia="Times New Roman"/>
          <w:position w:val="2"/>
        </w:rPr>
        <w:t>,</w:t>
      </w:r>
      <w:r>
        <w:rPr>
          <w:position w:val="2"/>
        </w:rPr>
        <w:t>是因为钨的</w:t>
      </w:r>
      <w:r>
        <w:rPr>
          <w:rFonts w:ascii="Times New Roman" w:eastAsia="Times New Roman"/>
          <w:position w:val="2"/>
          <w:u w:val="single"/>
        </w:rPr>
        <w:tab/>
      </w:r>
      <w:r>
        <w:rPr>
          <w:position w:val="2"/>
        </w:rPr>
        <w:t>高</w:t>
      </w:r>
      <w:r>
        <w:rPr>
          <w:rFonts w:ascii="Times New Roman" w:eastAsia="Times New Roman"/>
          <w:position w:val="2"/>
        </w:rPr>
        <w:t>;</w:t>
      </w:r>
      <w:r>
        <w:rPr>
          <w:rFonts w:ascii="Times New Roman" w:eastAsia="Times New Roman"/>
          <w:spacing w:val="-1"/>
          <w:position w:val="2"/>
        </w:rPr>
        <w:t xml:space="preserve"> </w:t>
      </w:r>
      <w:r>
        <w:rPr>
          <w:rFonts w:ascii="Times New Roman" w:eastAsia="Times New Roman"/>
          <w:position w:val="2"/>
        </w:rPr>
        <w:t>H</w:t>
      </w:r>
      <w:r>
        <w:rPr>
          <w:rFonts w:ascii="Times New Roman" w:eastAsia="Times New Roman"/>
          <w:sz w:val="13"/>
        </w:rPr>
        <w:t>2</w:t>
      </w:r>
      <w:r>
        <w:rPr>
          <w:rFonts w:ascii="Times New Roman" w:eastAsia="Times New Roman"/>
          <w:position w:val="2"/>
        </w:rPr>
        <w:t>WO</w:t>
      </w:r>
      <w:r>
        <w:rPr>
          <w:rFonts w:ascii="Times New Roman" w:eastAsia="Times New Roman"/>
          <w:sz w:val="13"/>
        </w:rPr>
        <w:t>4</w:t>
      </w:r>
      <w:r>
        <w:rPr>
          <w:rFonts w:ascii="Times New Roman" w:eastAsia="Times New Roman"/>
          <w:spacing w:val="-2"/>
          <w:sz w:val="13"/>
        </w:rPr>
        <w:t xml:space="preserve"> </w:t>
      </w:r>
      <w:r>
        <w:rPr>
          <w:position w:val="2"/>
        </w:rPr>
        <w:t>中钨的化合价为</w:t>
      </w:r>
      <w:r>
        <w:rPr>
          <w:rFonts w:ascii="Times New Roman" w:eastAsia="Times New Roman"/>
          <w:position w:val="2"/>
          <w:u w:val="single"/>
        </w:rPr>
        <w:t xml:space="preserve"> </w:t>
      </w:r>
      <w:r>
        <w:rPr>
          <w:rFonts w:ascii="Times New Roman" w:eastAsia="Times New Roman"/>
          <w:position w:val="2"/>
          <w:u w:val="single"/>
        </w:rPr>
        <w:tab/>
      </w:r>
      <w:r>
        <w:rPr>
          <w:position w:val="2"/>
        </w:rPr>
        <w:t>。</w:t>
      </w:r>
    </w:p>
    <w:p>
      <w:pPr>
        <w:pStyle w:val="3"/>
        <w:spacing w:line="270" w:lineRule="exact"/>
        <w:ind w:left="4327" w:right="6181"/>
        <w:jc w:val="center"/>
        <w:rPr>
          <w:rFonts w:hint="eastAsia" w:ascii="宋体" w:eastAsia="宋体"/>
        </w:rPr>
      </w:pPr>
      <w:r>
        <w:rPr>
          <w:rFonts w:hint="eastAsia" w:ascii="宋体" w:eastAsia="宋体"/>
          <w:u w:val="single"/>
        </w:rPr>
        <w:t>高温</w:t>
      </w:r>
    </w:p>
    <w:p>
      <w:pPr>
        <w:tabs>
          <w:tab w:val="left" w:pos="4854"/>
          <w:tab w:val="left" w:pos="9906"/>
        </w:tabs>
        <w:spacing w:before="0" w:line="291" w:lineRule="exact"/>
        <w:ind w:left="100" w:right="0" w:firstLine="0"/>
        <w:jc w:val="left"/>
        <w:rPr>
          <w:rFonts w:ascii="Times New Roman" w:hAnsi="Times New Roman" w:eastAsia="Times New Roman"/>
          <w:b/>
          <w:sz w:val="21"/>
        </w:rPr>
      </w:pPr>
      <w:r>
        <w:pict>
          <v:line id="_x0000_s1032" o:spid="_x0000_s1032" o:spt="20" style="position:absolute;left:0pt;margin-left:248.45pt;margin-top:5.35pt;height:0pt;width:23.1pt;mso-position-horizontal-relative:page;z-index:-251642880;mso-width-relative:page;mso-height-relative:page;" stroked="t" coordsize="21600,21600">
            <v:path arrowok="t"/>
            <v:fill focussize="0,0"/>
            <v:stroke color="#000000"/>
            <v:imagedata o:title=""/>
            <o:lock v:ext="edit"/>
          </v:line>
        </w:pict>
      </w:r>
      <w:r>
        <w:pict>
          <v:line id="_x0000_s1033" o:spid="_x0000_s1033" o:spt="20" style="position:absolute;left:0pt;margin-left:465.95pt;margin-top:12.45pt;height:0pt;width:57.75pt;mso-position-horizontal-relative:page;z-index:-251641856;mso-width-relative:page;mso-height-relative:page;" stroked="t" coordsize="21600,21600">
            <v:path arrowok="t"/>
            <v:fill focussize="0,0"/>
            <v:stroke color="#000000"/>
            <v:imagedata o:title=""/>
            <o:lock v:ext="edit"/>
          </v:line>
        </w:pict>
      </w:r>
      <w:r>
        <w:rPr>
          <w:b/>
          <w:sz w:val="21"/>
        </w:rPr>
        <w:t>（</w:t>
      </w:r>
      <w:r>
        <w:rPr>
          <w:rFonts w:ascii="Times New Roman" w:hAnsi="Times New Roman" w:eastAsia="Times New Roman"/>
          <w:b/>
          <w:sz w:val="21"/>
        </w:rPr>
        <w:t>2</w:t>
      </w:r>
      <w:r>
        <w:rPr>
          <w:b/>
          <w:sz w:val="21"/>
        </w:rPr>
        <w:t>）反应</w:t>
      </w:r>
      <w:r>
        <w:rPr>
          <w:b/>
          <w:spacing w:val="-3"/>
          <w:sz w:val="21"/>
        </w:rPr>
        <w:t xml:space="preserve"> </w:t>
      </w:r>
      <w:r>
        <w:rPr>
          <w:b/>
          <w:sz w:val="21"/>
        </w:rPr>
        <w:t>①</w:t>
      </w:r>
      <w:r>
        <w:rPr>
          <w:b/>
          <w:spacing w:val="-6"/>
          <w:sz w:val="21"/>
        </w:rPr>
        <w:t xml:space="preserve"> </w:t>
      </w:r>
      <w:r>
        <w:rPr>
          <w:b/>
          <w:sz w:val="21"/>
        </w:rPr>
        <w:t>为：</w:t>
      </w:r>
      <w:r>
        <w:rPr>
          <w:b/>
          <w:spacing w:val="-70"/>
          <w:sz w:val="21"/>
        </w:rPr>
        <w:t xml:space="preserve"> </w:t>
      </w:r>
      <w:r>
        <w:rPr>
          <w:rFonts w:ascii="Times New Roman" w:hAnsi="Times New Roman" w:eastAsia="Times New Roman"/>
          <w:spacing w:val="3"/>
          <w:position w:val="1"/>
          <w:sz w:val="23"/>
        </w:rPr>
        <w:t>4FeWO</w:t>
      </w:r>
      <w:r>
        <w:rPr>
          <w:rFonts w:ascii="Times New Roman" w:hAnsi="Times New Roman" w:eastAsia="Times New Roman"/>
          <w:spacing w:val="3"/>
          <w:position w:val="-4"/>
          <w:sz w:val="14"/>
        </w:rPr>
        <w:t>4</w:t>
      </w:r>
      <w:r>
        <w:rPr>
          <w:rFonts w:ascii="Times New Roman" w:hAnsi="Times New Roman" w:eastAsia="Times New Roman"/>
          <w:spacing w:val="-4"/>
          <w:position w:val="-4"/>
          <w:sz w:val="14"/>
        </w:rPr>
        <w:t xml:space="preserve"> </w:t>
      </w:r>
      <w:r>
        <w:rPr>
          <w:rFonts w:ascii="Times New Roman" w:hAnsi="Times New Roman" w:eastAsia="Times New Roman"/>
          <w:spacing w:val="2"/>
          <w:position w:val="1"/>
          <w:sz w:val="23"/>
        </w:rPr>
        <w:t>+4Na</w:t>
      </w:r>
      <w:r>
        <w:rPr>
          <w:rFonts w:ascii="Times New Roman" w:hAnsi="Times New Roman" w:eastAsia="Times New Roman"/>
          <w:spacing w:val="-36"/>
          <w:position w:val="1"/>
          <w:sz w:val="23"/>
        </w:rPr>
        <w:t xml:space="preserve"> </w:t>
      </w:r>
      <w:r>
        <w:rPr>
          <w:rFonts w:ascii="Times New Roman" w:hAnsi="Times New Roman" w:eastAsia="Times New Roman"/>
          <w:spacing w:val="6"/>
          <w:position w:val="-4"/>
          <w:sz w:val="14"/>
        </w:rPr>
        <w:t>2</w:t>
      </w:r>
      <w:r>
        <w:rPr>
          <w:rFonts w:ascii="Times New Roman" w:hAnsi="Times New Roman" w:eastAsia="Times New Roman"/>
          <w:spacing w:val="6"/>
          <w:position w:val="1"/>
          <w:sz w:val="23"/>
        </w:rPr>
        <w:t>CO</w:t>
      </w:r>
      <w:r>
        <w:rPr>
          <w:rFonts w:ascii="Times New Roman" w:hAnsi="Times New Roman" w:eastAsia="Times New Roman"/>
          <w:spacing w:val="6"/>
          <w:position w:val="-4"/>
          <w:sz w:val="14"/>
        </w:rPr>
        <w:t>3</w:t>
      </w:r>
      <w:r>
        <w:rPr>
          <w:rFonts w:ascii="Times New Roman" w:hAnsi="Times New Roman" w:eastAsia="Times New Roman"/>
          <w:spacing w:val="-9"/>
          <w:position w:val="-4"/>
          <w:sz w:val="14"/>
        </w:rPr>
        <w:t xml:space="preserve"> </w:t>
      </w:r>
      <w:r>
        <w:rPr>
          <w:rFonts w:ascii="Times New Roman" w:hAnsi="Times New Roman" w:eastAsia="Times New Roman"/>
          <w:spacing w:val="5"/>
          <w:position w:val="1"/>
          <w:sz w:val="23"/>
        </w:rPr>
        <w:t>+O</w:t>
      </w:r>
      <w:r>
        <w:rPr>
          <w:rFonts w:ascii="Times New Roman" w:hAnsi="Times New Roman" w:eastAsia="Times New Roman"/>
          <w:spacing w:val="5"/>
          <w:position w:val="-4"/>
          <w:sz w:val="14"/>
        </w:rPr>
        <w:t>2</w:t>
      </w:r>
      <w:r>
        <w:rPr>
          <w:rFonts w:ascii="Times New Roman" w:hAnsi="Times New Roman" w:eastAsia="Times New Roman"/>
          <w:spacing w:val="5"/>
          <w:position w:val="-4"/>
          <w:sz w:val="14"/>
        </w:rPr>
        <w:tab/>
      </w:r>
      <w:r>
        <w:rPr>
          <w:rFonts w:ascii="Times New Roman" w:hAnsi="Times New Roman" w:eastAsia="Times New Roman"/>
          <w:position w:val="1"/>
          <w:sz w:val="23"/>
        </w:rPr>
        <w:t>4Na</w:t>
      </w:r>
      <w:r>
        <w:rPr>
          <w:rFonts w:ascii="Times New Roman" w:hAnsi="Times New Roman" w:eastAsia="Times New Roman"/>
          <w:spacing w:val="-36"/>
          <w:position w:val="1"/>
          <w:sz w:val="23"/>
        </w:rPr>
        <w:t xml:space="preserve"> </w:t>
      </w:r>
      <w:r>
        <w:rPr>
          <w:rFonts w:ascii="Times New Roman" w:hAnsi="Times New Roman" w:eastAsia="Times New Roman"/>
          <w:position w:val="-4"/>
          <w:sz w:val="14"/>
        </w:rPr>
        <w:t>2</w:t>
      </w:r>
      <w:r>
        <w:rPr>
          <w:rFonts w:ascii="Times New Roman" w:hAnsi="Times New Roman" w:eastAsia="Times New Roman"/>
          <w:spacing w:val="-19"/>
          <w:position w:val="-4"/>
          <w:sz w:val="14"/>
        </w:rPr>
        <w:t xml:space="preserve"> </w:t>
      </w:r>
      <w:r>
        <w:rPr>
          <w:rFonts w:ascii="Times New Roman" w:hAnsi="Times New Roman" w:eastAsia="Times New Roman"/>
          <w:spacing w:val="5"/>
          <w:position w:val="1"/>
          <w:sz w:val="23"/>
        </w:rPr>
        <w:t>WO</w:t>
      </w:r>
      <w:r>
        <w:rPr>
          <w:rFonts w:ascii="Times New Roman" w:hAnsi="Times New Roman" w:eastAsia="Times New Roman"/>
          <w:spacing w:val="5"/>
          <w:position w:val="-4"/>
          <w:sz w:val="14"/>
        </w:rPr>
        <w:t>4</w:t>
      </w:r>
      <w:r>
        <w:rPr>
          <w:rFonts w:ascii="Times New Roman" w:hAnsi="Times New Roman" w:eastAsia="Times New Roman"/>
          <w:spacing w:val="-3"/>
          <w:position w:val="-4"/>
          <w:sz w:val="14"/>
        </w:rPr>
        <w:t xml:space="preserve"> </w:t>
      </w:r>
      <w:r>
        <w:rPr>
          <w:rFonts w:ascii="Times New Roman" w:hAnsi="Times New Roman" w:eastAsia="Times New Roman"/>
          <w:spacing w:val="5"/>
          <w:position w:val="1"/>
          <w:sz w:val="23"/>
        </w:rPr>
        <w:t>+2Fe</w:t>
      </w:r>
      <w:r>
        <w:rPr>
          <w:rFonts w:ascii="Times New Roman" w:hAnsi="Times New Roman" w:eastAsia="Times New Roman"/>
          <w:spacing w:val="5"/>
          <w:position w:val="-4"/>
          <w:sz w:val="14"/>
        </w:rPr>
        <w:t>2</w:t>
      </w:r>
      <w:r>
        <w:rPr>
          <w:rFonts w:ascii="Times New Roman" w:hAnsi="Times New Roman" w:eastAsia="Times New Roman"/>
          <w:spacing w:val="5"/>
          <w:position w:val="1"/>
          <w:sz w:val="23"/>
        </w:rPr>
        <w:t>O</w:t>
      </w:r>
      <w:r>
        <w:rPr>
          <w:rFonts w:ascii="Times New Roman" w:hAnsi="Times New Roman" w:eastAsia="Times New Roman"/>
          <w:spacing w:val="5"/>
          <w:position w:val="-4"/>
          <w:sz w:val="14"/>
        </w:rPr>
        <w:t>3</w:t>
      </w:r>
      <w:r>
        <w:rPr>
          <w:rFonts w:ascii="Times New Roman" w:hAnsi="Times New Roman" w:eastAsia="Times New Roman"/>
          <w:spacing w:val="-8"/>
          <w:position w:val="-4"/>
          <w:sz w:val="14"/>
        </w:rPr>
        <w:t xml:space="preserve"> </w:t>
      </w:r>
      <w:r>
        <w:rPr>
          <w:rFonts w:ascii="Times New Roman" w:hAnsi="Times New Roman" w:eastAsia="Times New Roman"/>
          <w:position w:val="1"/>
          <w:sz w:val="23"/>
        </w:rPr>
        <w:t>+4X</w:t>
      </w:r>
      <w:r>
        <w:rPr>
          <w:rFonts w:ascii="Times New Roman" w:hAnsi="Times New Roman" w:eastAsia="Times New Roman"/>
          <w:spacing w:val="-31"/>
          <w:position w:val="1"/>
          <w:sz w:val="23"/>
        </w:rPr>
        <w:t xml:space="preserve"> </w:t>
      </w:r>
      <w:r>
        <w:rPr>
          <w:b/>
          <w:sz w:val="21"/>
        </w:rPr>
        <w:t>，</w:t>
      </w:r>
      <w:r>
        <w:rPr>
          <w:rFonts w:ascii="Times New Roman" w:hAnsi="Times New Roman" w:eastAsia="Times New Roman"/>
          <w:b/>
          <w:sz w:val="21"/>
        </w:rPr>
        <w:t>X</w:t>
      </w:r>
      <w:r>
        <w:rPr>
          <w:rFonts w:ascii="Times New Roman" w:hAnsi="Times New Roman" w:eastAsia="Times New Roman"/>
          <w:b/>
          <w:spacing w:val="-2"/>
          <w:sz w:val="21"/>
        </w:rPr>
        <w:t xml:space="preserve"> </w:t>
      </w:r>
      <w:r>
        <w:rPr>
          <w:b/>
          <w:sz w:val="21"/>
        </w:rPr>
        <w:t>的化学式为</w:t>
      </w:r>
      <w:r>
        <w:rPr>
          <w:b/>
          <w:sz w:val="21"/>
        </w:rPr>
        <w:tab/>
      </w:r>
      <w:r>
        <w:rPr>
          <w:rFonts w:ascii="Times New Roman" w:hAnsi="Times New Roman" w:eastAsia="Times New Roman"/>
          <w:b/>
          <w:sz w:val="21"/>
        </w:rPr>
        <w:t>;</w:t>
      </w:r>
    </w:p>
    <w:p>
      <w:pPr>
        <w:pStyle w:val="5"/>
        <w:tabs>
          <w:tab w:val="left" w:pos="2992"/>
        </w:tabs>
        <w:spacing w:before="190" w:line="274" w:lineRule="exact"/>
        <w:ind w:left="728"/>
      </w:pPr>
      <w:r>
        <w:rPr>
          <w:spacing w:val="2"/>
          <w:w w:val="99"/>
        </w:rPr>
        <w:t>反应③属于</w:t>
      </w:r>
      <w:r>
        <w:rPr>
          <w:rFonts w:ascii="Times New Roman" w:hAnsi="Times New Roman" w:eastAsia="Times New Roman"/>
          <w:w w:val="99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  <w:spacing w:val="-1"/>
        </w:rPr>
        <w:t xml:space="preserve"> </w:t>
      </w:r>
      <w:r>
        <w:rPr>
          <w:spacing w:val="2"/>
          <w:w w:val="99"/>
        </w:rPr>
        <w:t>反应（</w:t>
      </w:r>
      <w:r>
        <w:rPr>
          <w:spacing w:val="-1"/>
          <w:w w:val="99"/>
        </w:rPr>
        <w:t>填</w:t>
      </w:r>
      <w:r>
        <w:rPr>
          <w:spacing w:val="2"/>
          <w:w w:val="99"/>
        </w:rPr>
        <w:t>基本反应类</w:t>
      </w:r>
      <w:r>
        <w:rPr>
          <w:spacing w:val="-1"/>
          <w:w w:val="99"/>
        </w:rPr>
        <w:t>型</w:t>
      </w:r>
      <w:r>
        <w:rPr>
          <w:spacing w:val="-104"/>
          <w:w w:val="99"/>
        </w:rPr>
        <w:t>）</w:t>
      </w:r>
      <w:r>
        <w:rPr>
          <w:w w:val="99"/>
        </w:rPr>
        <w:t>。</w:t>
      </w:r>
    </w:p>
    <w:p>
      <w:pPr>
        <w:pStyle w:val="5"/>
        <w:tabs>
          <w:tab w:val="left" w:pos="7405"/>
        </w:tabs>
        <w:spacing w:before="0" w:line="278" w:lineRule="exact"/>
        <w:rPr>
          <w:rFonts w:ascii="Times New Roman" w:hAnsi="Times New Roman" w:eastAsia="Times New Roman"/>
        </w:rPr>
      </w:pPr>
      <w:r>
        <w:t>（</w:t>
      </w:r>
      <w:r>
        <w:rPr>
          <w:rFonts w:ascii="Times New Roman" w:hAnsi="Times New Roman" w:eastAsia="Times New Roman"/>
        </w:rPr>
        <w:t>3</w:t>
      </w:r>
      <w:r>
        <w:t>）反应④的化学方程式为</w:t>
      </w:r>
      <w:r>
        <w:rPr>
          <w:rFonts w:ascii="Times New Roman" w:hAnsi="Times New Roman" w:eastAsia="Times New Roman"/>
          <w:w w:val="99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</w:p>
    <w:p>
      <w:pPr>
        <w:spacing w:before="44" w:line="280" w:lineRule="exact"/>
        <w:ind w:left="205" w:right="1629" w:hanging="106"/>
        <w:jc w:val="left"/>
        <w:rPr>
          <w:b/>
          <w:sz w:val="21"/>
        </w:rPr>
      </w:pPr>
      <w:r>
        <w:pict>
          <v:group id="_x0000_s1034" o:spid="_x0000_s1034" o:spt="203" style="position:absolute;left:0pt;margin-left:269.9pt;margin-top:37.7pt;height:33.65pt;width:193.85pt;mso-position-horizontal-relative:page;z-index:-251640832;mso-width-relative:page;mso-height-relative:page;" coordorigin="5398,754" coordsize="3877,673">
            <o:lock v:ext="edit"/>
            <v:shape id="_x0000_s1035" o:spid="_x0000_s1035" style="position:absolute;left:5398;top:754;height:673;width:1516;" fillcolor="#000000" filled="t" stroked="f" coordorigin="5398,754" coordsize="1516,673" path="m6914,1426l5398,1426,5398,754,6914,754,6914,762,5413,762,5406,769,5413,769,5413,1411,5406,1411,5413,1419,6914,1419,6914,1426xm5413,769l5406,769,5413,762,5413,769xm6899,769l5413,769,5413,762,6899,762,6899,769xm6899,1419l6899,762,6906,769,6914,769,6914,1411,6906,1411,6899,1419xm6914,769l6906,769,6899,762,6914,762,6914,769xm5413,1419l5406,1411,5413,1411,5413,1419xm6899,1419l5413,1419,5413,1411,6899,1411,6899,1419xm6914,1419l6899,1419,6906,1411,6914,1411,6914,1419xe">
              <v:path arrowok="t"/>
              <v:fill on="t" focussize="0,0"/>
              <v:stroke on="f"/>
              <v:imagedata o:title=""/>
              <o:lock v:ext="edit"/>
            </v:shape>
            <v:line id="_x0000_s1036" o:spid="_x0000_s1036" o:spt="20" style="position:absolute;left:138080;top:21100;height:0;width:46980;" stroked="t" coordsize="21600,21600">
              <v:path arrowok="t"/>
              <v:fill focussize="0,0"/>
              <v:stroke color="#000000"/>
              <v:imagedata o:title=""/>
              <o:lock v:ext="edit"/>
            </v:line>
          </v:group>
        </w:pict>
      </w:r>
      <w:r>
        <w:pict>
          <v:group id="_x0000_s1037" o:spid="_x0000_s1037" o:spt="203" style="position:absolute;left:0pt;margin-left:510.15pt;margin-top:15.9pt;height:35.55pt;width:54.65pt;mso-position-horizontal-relative:page;z-index:-251639808;mso-width-relative:page;mso-height-relative:page;" coordorigin="10203,318" coordsize="1093,711">
            <o:lock v:ext="edit"/>
            <v:shape id="_x0000_s1038" o:spid="_x0000_s1038" style="position:absolute;left:10203;top:318;height:711;width:1093;" fillcolor="#000000" filled="t" stroked="f" coordorigin="10203,318" coordsize="1093,711" path="m11296,1029l10203,1029,10203,318,11296,318,11296,326,10218,326,10211,333,10218,333,10218,1014,10211,1014,10218,1021,11296,1021,11296,1029xm10218,333l10211,333,10218,326,10218,333xm11281,333l10218,333,10218,326,11281,326,11281,333xm11281,1021l11281,326,11289,333,11296,333,11296,1014,11289,1014,11281,1021xm11296,333l11289,333,11281,326,11296,326,11296,333xm10218,1021l10211,1014,10218,1014,10218,1021xm11281,1021l10218,1021,10218,1014,11281,1014,11281,1021xm11296,1021l11281,1021,11289,1014,11296,1014,11296,1021xe">
              <v:path arrowok="t"/>
              <v:fill on="t" focussize="0,0"/>
              <v:stroke on="f"/>
              <v:imagedata o:title=""/>
              <o:lock v:ext="edit"/>
            </v:shape>
            <v:shape id="_x0000_s1039" o:spid="_x0000_s1039" o:spt="202" type="#_x0000_t202" style="position:absolute;left:10203;top:318;height:711;width:109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216"/>
                      <w:ind w:left="160" w:right="0" w:firstLine="0"/>
                      <w:jc w:val="left"/>
                      <w:rPr>
                        <w:rFonts w:ascii="Times New Roman" w:eastAsia="Times New Roman"/>
                        <w:b/>
                        <w:sz w:val="28"/>
                      </w:rPr>
                    </w:pPr>
                    <w:r>
                      <w:rPr>
                        <w:b/>
                        <w:sz w:val="24"/>
                      </w:rPr>
                      <w:t>溶液</w:t>
                    </w:r>
                    <w:r>
                      <w:rPr>
                        <w:b/>
                        <w:spacing w:val="-63"/>
                        <w:sz w:val="24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b/>
                        <w:sz w:val="28"/>
                      </w:rPr>
                      <w:t>A</w:t>
                    </w:r>
                  </w:p>
                </w:txbxContent>
              </v:textbox>
            </v:shape>
          </v:group>
        </w:pict>
      </w:r>
      <w:r>
        <w:pict>
          <v:group id="_x0000_s1040" o:spid="_x0000_s1040" o:spt="203" style="position:absolute;left:0pt;margin-left:469.7pt;margin-top:26.65pt;height:65.05pt;width:97.7pt;mso-position-horizontal-relative:page;z-index:-251638784;mso-width-relative:page;mso-height-relative:page;" coordorigin="9394,534" coordsize="1954,1301">
            <o:lock v:ext="edit"/>
            <v:shape id="_x0000_s1041" o:spid="_x0000_s1041" style="position:absolute;left:10147;top:1162;height:673;width:1201;" fillcolor="#000000" filled="t" stroked="f" coordorigin="10147,1162" coordsize="1201,673" path="m11348,1834l10147,1834,10147,1162,11348,1162,11348,1170,10162,1170,10155,1177,10162,1177,10162,1819,10155,1819,10162,1827,11348,1827,11348,1834xm10162,1177l10155,1177,10162,1170,10162,1177xm11333,1177l10162,1177,10162,1170,11333,1170,11333,1177xm11333,1827l11333,1170,11340,1177,11348,1177,11348,1819,11340,1819,11333,1827xm11348,1177l11340,1177,11333,1170,11348,1170,11348,1177xm10162,1827l10155,1819,10162,1819,10162,1827xm11333,1827l10162,1827,10162,1819,11333,1819,11333,1827xm11348,1827l11333,1827,11340,1819,11348,1819,11348,1827xe">
              <v:path arrowok="t"/>
              <v:fill on="t" focussize="0,0"/>
              <v:stroke on="f"/>
              <v:imagedata o:title=""/>
              <o:lock v:ext="edit"/>
            </v:shape>
            <v:shape id="_x0000_s1042" o:spid="_x0000_s1042" style="position:absolute;left:9409;top:587;height:959;width:397;" filled="f" stroked="t" coordorigin="9409,587" coordsize="397,959" path="m9420,587l9806,587m9409,612l9409,1546e">
              <v:path arrowok="t"/>
              <v:fill on="f" focussize="0,0"/>
              <v:stroke color="#000000"/>
              <v:imagedata o:title=""/>
              <o:lock v:ext="edit"/>
            </v:shape>
            <v:shape id="_x0000_s1043" o:spid="_x0000_s1043" o:spt="75" type="#_x0000_t75" style="position:absolute;left:9735;top:1468;height:120;width:386;" filled="f" o:preferrelative="t" stroked="f" coordsize="21600,21600">
              <v:path/>
              <v:fill on="f" focussize="0,0"/>
              <v:stroke on="f" joinstyle="miter"/>
              <v:imagedata r:id="rId21" o:title=""/>
              <o:lock v:ext="edit" aspectratio="t"/>
            </v:shape>
            <v:shape id="_x0000_s1044" o:spid="_x0000_s1044" o:spt="75" type="#_x0000_t75" style="position:absolute;left:9722;top:534;height:120;width:386;" filled="f" o:preferrelative="t" stroked="f" coordsize="21600,21600">
              <v:path/>
              <v:fill on="f" focussize="0,0"/>
              <v:stroke on="f" joinstyle="miter"/>
              <v:imagedata r:id="rId22" o:title=""/>
              <o:lock v:ext="edit" aspectratio="t"/>
            </v:shape>
            <v:shape id="_x0000_s1045" o:spid="_x0000_s1045" o:spt="202" type="#_x0000_t202" style="position:absolute;left:9437;top:1278;height:266;width:46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tabs>
                        <w:tab w:val="left" w:pos="445"/>
                      </w:tabs>
                      <w:spacing w:before="0" w:line="266" w:lineRule="exact"/>
                      <w:ind w:left="0" w:right="0" w:firstLine="0"/>
                      <w:jc w:val="left"/>
                      <w:rPr>
                        <w:rFonts w:ascii="Times New Roman"/>
                        <w:b/>
                        <w:sz w:val="24"/>
                      </w:rPr>
                    </w:pPr>
                    <w:r>
                      <w:rPr>
                        <w:rFonts w:ascii="Times New Roman"/>
                        <w:b/>
                        <w:sz w:val="24"/>
                        <w:u w:val="thick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4"/>
                        <w:u w:val="thick"/>
                      </w:rPr>
                      <w:tab/>
                    </w:r>
                  </w:p>
                </w:txbxContent>
              </v:textbox>
            </v:shape>
            <v:shape id="_x0000_s1046" o:spid="_x0000_s1046" o:spt="202" type="#_x0000_t202" style="position:absolute;left:10308;top:1278;height:266;width:72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66" w:lineRule="exact"/>
                      <w:ind w:left="0" w:right="0" w:firstLine="0"/>
                      <w:jc w:val="left"/>
                      <w:rPr>
                        <w:rFonts w:ascii="Times New Roman" w:eastAsia="Times New Roman"/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固体</w:t>
                    </w:r>
                    <w:r>
                      <w:rPr>
                        <w:b/>
                        <w:spacing w:val="-64"/>
                        <w:sz w:val="24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b/>
                        <w:sz w:val="24"/>
                      </w:rPr>
                      <w:t>B</w:t>
                    </w:r>
                  </w:p>
                </w:txbxContent>
              </v:textbox>
            </v:shape>
          </v:group>
        </w:pict>
      </w:r>
      <w:r>
        <w:rPr>
          <w:b/>
          <w:position w:val="1"/>
          <w:sz w:val="21"/>
        </w:rPr>
        <w:t xml:space="preserve">（4）小军也喜欢与金属有关的实验，他用一定量的 </w:t>
      </w:r>
      <w:r>
        <w:rPr>
          <w:b/>
          <w:position w:val="1"/>
          <w:sz w:val="22"/>
        </w:rPr>
        <w:t>A</w:t>
      </w:r>
      <w:r>
        <w:rPr>
          <w:b/>
          <w:sz w:val="24"/>
        </w:rPr>
        <w:t>gNO</w:t>
      </w:r>
      <w:r>
        <w:rPr>
          <w:b/>
          <w:position w:val="-2"/>
          <w:sz w:val="12"/>
        </w:rPr>
        <w:t xml:space="preserve">3 </w:t>
      </w:r>
      <w:r>
        <w:rPr>
          <w:b/>
          <w:sz w:val="24"/>
        </w:rPr>
        <w:t>和 Cu(NO</w:t>
      </w:r>
      <w:r>
        <w:rPr>
          <w:b/>
          <w:position w:val="-2"/>
          <w:sz w:val="12"/>
        </w:rPr>
        <w:t>3</w:t>
      </w:r>
      <w:r>
        <w:rPr>
          <w:b/>
          <w:sz w:val="24"/>
        </w:rPr>
        <w:t>)</w:t>
      </w:r>
      <w:r>
        <w:rPr>
          <w:b/>
          <w:position w:val="-2"/>
          <w:sz w:val="12"/>
        </w:rPr>
        <w:t xml:space="preserve">2 </w:t>
      </w:r>
      <w:r>
        <w:rPr>
          <w:b/>
          <w:position w:val="1"/>
          <w:sz w:val="21"/>
        </w:rPr>
        <w:t>混合溶液进行如图实验分析，</w:t>
      </w:r>
      <w:r>
        <w:rPr>
          <w:b/>
          <w:sz w:val="21"/>
        </w:rPr>
        <w:t>已知在固体</w:t>
      </w:r>
      <w:r>
        <w:rPr>
          <w:b/>
          <w:spacing w:val="-56"/>
          <w:sz w:val="21"/>
        </w:rPr>
        <w:t xml:space="preserve"> </w:t>
      </w:r>
      <w:r>
        <w:rPr>
          <w:b/>
          <w:sz w:val="21"/>
        </w:rPr>
        <w:t>B</w:t>
      </w:r>
      <w:r>
        <w:rPr>
          <w:b/>
          <w:spacing w:val="-57"/>
          <w:sz w:val="21"/>
        </w:rPr>
        <w:t xml:space="preserve"> </w:t>
      </w:r>
      <w:r>
        <w:rPr>
          <w:b/>
          <w:sz w:val="21"/>
        </w:rPr>
        <w:t>中加入稀盐酸有气泡冒出. 回答：</w:t>
      </w:r>
    </w:p>
    <w:p>
      <w:pPr>
        <w:pStyle w:val="5"/>
        <w:tabs>
          <w:tab w:val="left" w:pos="8106"/>
        </w:tabs>
        <w:spacing w:before="52"/>
      </w:pPr>
      <w:r>
        <w:rPr>
          <w:b w:val="0"/>
        </w:rPr>
        <w:br w:type="column"/>
      </w:r>
      <w:r>
        <w:rPr>
          <w:spacing w:val="-1"/>
          <w:w w:val="99"/>
        </w:rPr>
        <w:t>（</w:t>
      </w:r>
      <w:r>
        <w:rPr>
          <w:rFonts w:ascii="Times New Roman" w:eastAsia="Times New Roman"/>
          <w:spacing w:val="1"/>
          <w:w w:val="99"/>
        </w:rPr>
        <w:t>1</w:t>
      </w:r>
      <w:r>
        <w:rPr>
          <w:spacing w:val="2"/>
          <w:w w:val="99"/>
        </w:rPr>
        <w:t>）小红</w:t>
      </w:r>
      <w:r>
        <w:rPr>
          <w:spacing w:val="-1"/>
          <w:w w:val="99"/>
        </w:rPr>
        <w:t>对</w:t>
      </w:r>
      <w:r>
        <w:rPr>
          <w:spacing w:val="2"/>
          <w:w w:val="99"/>
        </w:rPr>
        <w:t>容器中气体</w:t>
      </w:r>
      <w:r>
        <w:rPr>
          <w:spacing w:val="-1"/>
          <w:w w:val="99"/>
        </w:rPr>
        <w:t>的</w:t>
      </w:r>
      <w:r>
        <w:rPr>
          <w:spacing w:val="2"/>
          <w:w w:val="99"/>
        </w:rPr>
        <w:t>组成提出如下</w:t>
      </w:r>
      <w:r>
        <w:rPr>
          <w:spacing w:val="-1"/>
          <w:w w:val="99"/>
        </w:rPr>
        <w:t>四</w:t>
      </w:r>
      <w:r>
        <w:rPr>
          <w:spacing w:val="2"/>
          <w:w w:val="99"/>
        </w:rPr>
        <w:t>种猜想，你认</w:t>
      </w:r>
      <w:r>
        <w:rPr>
          <w:spacing w:val="-1"/>
          <w:w w:val="99"/>
        </w:rPr>
        <w:t>为</w:t>
      </w:r>
      <w:r>
        <w:rPr>
          <w:spacing w:val="2"/>
          <w:w w:val="99"/>
        </w:rPr>
        <w:t>其中明显</w:t>
      </w:r>
      <w:r>
        <w:rPr>
          <w:spacing w:val="-1"/>
          <w:w w:val="99"/>
        </w:rPr>
        <w:t>不</w:t>
      </w:r>
      <w:r>
        <w:rPr>
          <w:spacing w:val="2"/>
          <w:w w:val="99"/>
        </w:rPr>
        <w:t>合理的有</w:t>
      </w: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spacing w:val="2"/>
          <w:w w:val="99"/>
        </w:rPr>
        <w:t>（填字母</w:t>
      </w:r>
      <w:r>
        <w:rPr>
          <w:spacing w:val="-104"/>
          <w:w w:val="99"/>
        </w:rPr>
        <w:t>）</w:t>
      </w:r>
      <w:r>
        <w:rPr>
          <w:w w:val="99"/>
        </w:rPr>
        <w:t>。</w:t>
      </w:r>
    </w:p>
    <w:p>
      <w:pPr>
        <w:pStyle w:val="5"/>
        <w:tabs>
          <w:tab w:val="left" w:pos="2144"/>
          <w:tab w:val="left" w:pos="3812"/>
          <w:tab w:val="left" w:pos="5610"/>
          <w:tab w:val="left" w:pos="6023"/>
        </w:tabs>
        <w:spacing w:before="126"/>
        <w:ind w:left="435"/>
      </w:pPr>
      <w:r>
        <w:rPr>
          <w:rFonts w:ascii="Times New Roman" w:eastAsia="Times New Roman"/>
          <w:position w:val="2"/>
        </w:rPr>
        <w:t>A</w:t>
      </w:r>
      <w:r>
        <w:rPr>
          <w:position w:val="2"/>
        </w:rPr>
        <w:t>．可能有</w:t>
      </w:r>
      <w:r>
        <w:rPr>
          <w:spacing w:val="-54"/>
          <w:position w:val="2"/>
        </w:rPr>
        <w:t xml:space="preserve"> </w:t>
      </w:r>
      <w:r>
        <w:rPr>
          <w:rFonts w:ascii="Times New Roman" w:eastAsia="Times New Roman"/>
          <w:position w:val="2"/>
        </w:rPr>
        <w:t>SO</w:t>
      </w:r>
      <w:r>
        <w:rPr>
          <w:rFonts w:ascii="Times New Roman" w:eastAsia="Times New Roman"/>
          <w:sz w:val="13"/>
        </w:rPr>
        <w:t>2</w:t>
      </w:r>
      <w:r>
        <w:rPr>
          <w:rFonts w:ascii="Times New Roman" w:eastAsia="Times New Roman"/>
          <w:sz w:val="13"/>
        </w:rPr>
        <w:tab/>
      </w:r>
      <w:r>
        <w:rPr>
          <w:rFonts w:ascii="Times New Roman" w:eastAsia="Times New Roman"/>
          <w:position w:val="2"/>
        </w:rPr>
        <w:t>B</w:t>
      </w:r>
      <w:r>
        <w:rPr>
          <w:position w:val="2"/>
        </w:rPr>
        <w:t>．可能有</w:t>
      </w:r>
      <w:r>
        <w:rPr>
          <w:spacing w:val="-55"/>
          <w:position w:val="2"/>
        </w:rPr>
        <w:t xml:space="preserve"> </w:t>
      </w:r>
      <w:r>
        <w:rPr>
          <w:rFonts w:ascii="Times New Roman" w:eastAsia="Times New Roman"/>
          <w:position w:val="2"/>
        </w:rPr>
        <w:t>CO</w:t>
      </w:r>
      <w:r>
        <w:rPr>
          <w:rFonts w:ascii="Times New Roman" w:eastAsia="Times New Roman"/>
          <w:position w:val="2"/>
        </w:rPr>
        <w:tab/>
      </w:r>
      <w:r>
        <w:rPr>
          <w:rFonts w:ascii="Times New Roman" w:eastAsia="Times New Roman"/>
          <w:position w:val="2"/>
        </w:rPr>
        <w:t>C</w:t>
      </w:r>
      <w:r>
        <w:rPr>
          <w:position w:val="2"/>
        </w:rPr>
        <w:t>．可能有</w:t>
      </w:r>
      <w:r>
        <w:rPr>
          <w:spacing w:val="-52"/>
          <w:position w:val="2"/>
        </w:rPr>
        <w:t xml:space="preserve"> </w:t>
      </w:r>
      <w:r>
        <w:rPr>
          <w:rFonts w:ascii="Times New Roman" w:eastAsia="Times New Roman"/>
          <w:position w:val="2"/>
        </w:rPr>
        <w:t>CO</w:t>
      </w:r>
      <w:r>
        <w:rPr>
          <w:rFonts w:ascii="Times New Roman" w:eastAsia="Times New Roman"/>
          <w:sz w:val="13"/>
        </w:rPr>
        <w:t>2</w:t>
      </w:r>
      <w:r>
        <w:rPr>
          <w:rFonts w:ascii="Times New Roman" w:eastAsia="Times New Roman"/>
          <w:sz w:val="13"/>
        </w:rPr>
        <w:tab/>
      </w:r>
      <w:r>
        <w:rPr>
          <w:rFonts w:ascii="Times New Roman" w:eastAsia="Times New Roman"/>
          <w:position w:val="2"/>
        </w:rPr>
        <w:t>D.</w:t>
      </w:r>
      <w:r>
        <w:rPr>
          <w:rFonts w:ascii="Times New Roman" w:eastAsia="Times New Roman"/>
          <w:position w:val="2"/>
        </w:rPr>
        <w:tab/>
      </w:r>
      <w:r>
        <w:rPr>
          <w:position w:val="2"/>
        </w:rPr>
        <w:t>可能有</w:t>
      </w:r>
      <w:r>
        <w:rPr>
          <w:spacing w:val="-52"/>
          <w:position w:val="2"/>
        </w:rPr>
        <w:t xml:space="preserve"> </w:t>
      </w:r>
      <w:r>
        <w:rPr>
          <w:rFonts w:ascii="Times New Roman" w:eastAsia="Times New Roman"/>
          <w:position w:val="2"/>
        </w:rPr>
        <w:t>CO</w:t>
      </w:r>
      <w:r>
        <w:rPr>
          <w:rFonts w:ascii="Times New Roman" w:eastAsia="Times New Roman"/>
          <w:sz w:val="13"/>
        </w:rPr>
        <w:t>2</w:t>
      </w:r>
      <w:r>
        <w:rPr>
          <w:rFonts w:ascii="Times New Roman" w:eastAsia="Times New Roman"/>
          <w:spacing w:val="-2"/>
          <w:sz w:val="13"/>
        </w:rPr>
        <w:t xml:space="preserve"> </w:t>
      </w:r>
      <w:r>
        <w:rPr>
          <w:position w:val="2"/>
        </w:rPr>
        <w:t>和</w:t>
      </w:r>
      <w:r>
        <w:rPr>
          <w:spacing w:val="-52"/>
          <w:position w:val="2"/>
        </w:rPr>
        <w:t xml:space="preserve"> </w:t>
      </w:r>
      <w:r>
        <w:rPr>
          <w:rFonts w:ascii="Times New Roman" w:eastAsia="Times New Roman"/>
          <w:position w:val="2"/>
        </w:rPr>
        <w:t>O</w:t>
      </w:r>
      <w:r>
        <w:rPr>
          <w:rFonts w:ascii="Times New Roman" w:eastAsia="Times New Roman"/>
          <w:sz w:val="13"/>
        </w:rPr>
        <w:t>2</w:t>
      </w:r>
      <w:r>
        <w:rPr>
          <w:rFonts w:ascii="Times New Roman" w:eastAsia="Times New Roman"/>
          <w:spacing w:val="1"/>
          <w:sz w:val="13"/>
        </w:rPr>
        <w:t xml:space="preserve"> </w:t>
      </w:r>
      <w:r>
        <w:rPr>
          <w:position w:val="2"/>
        </w:rPr>
        <w:t>的混合气体</w:t>
      </w:r>
    </w:p>
    <w:p>
      <w:pPr>
        <w:pStyle w:val="5"/>
        <w:spacing w:before="126"/>
        <w:ind w:left="121"/>
      </w:pPr>
      <w:r>
        <w:rPr>
          <w:position w:val="2"/>
        </w:rPr>
        <w:t>（</w:t>
      </w:r>
      <w:r>
        <w:rPr>
          <w:rFonts w:ascii="Times New Roman" w:eastAsia="Times New Roman"/>
          <w:position w:val="2"/>
        </w:rPr>
        <w:t>2</w:t>
      </w:r>
      <w:r>
        <w:rPr>
          <w:position w:val="2"/>
        </w:rPr>
        <w:t>）小明认为碳粉部分充分燃烧，还有部分没有充分燃烧，容器中的气体还可能是</w:t>
      </w:r>
      <w:r>
        <w:rPr>
          <w:spacing w:val="-57"/>
          <w:position w:val="2"/>
        </w:rPr>
        <w:t xml:space="preserve"> </w:t>
      </w:r>
      <w:r>
        <w:rPr>
          <w:rFonts w:ascii="Times New Roman" w:eastAsia="Times New Roman"/>
          <w:position w:val="2"/>
        </w:rPr>
        <w:t xml:space="preserve">CO </w:t>
      </w:r>
      <w:r>
        <w:rPr>
          <w:position w:val="2"/>
        </w:rPr>
        <w:t>和</w:t>
      </w:r>
      <w:r>
        <w:rPr>
          <w:spacing w:val="-57"/>
          <w:position w:val="2"/>
        </w:rPr>
        <w:t xml:space="preserve"> </w:t>
      </w:r>
      <w:r>
        <w:rPr>
          <w:rFonts w:ascii="Times New Roman" w:eastAsia="Times New Roman"/>
          <w:position w:val="2"/>
        </w:rPr>
        <w:t>CO</w:t>
      </w:r>
      <w:r>
        <w:rPr>
          <w:rFonts w:ascii="Times New Roman" w:eastAsia="Times New Roman"/>
          <w:sz w:val="13"/>
        </w:rPr>
        <w:t xml:space="preserve">2 </w:t>
      </w:r>
      <w:r>
        <w:rPr>
          <w:position w:val="2"/>
        </w:rPr>
        <w:t>的混合气体；</w:t>
      </w:r>
    </w:p>
    <w:p>
      <w:pPr>
        <w:pStyle w:val="5"/>
        <w:tabs>
          <w:tab w:val="left" w:pos="1959"/>
        </w:tabs>
        <w:spacing w:before="130"/>
        <w:ind w:left="119"/>
      </w:pPr>
      <w:r>
        <w:t>【实验探究</w:t>
      </w:r>
      <w:r>
        <w:rPr>
          <w:spacing w:val="-54"/>
        </w:rPr>
        <w:t xml:space="preserve"> </w:t>
      </w:r>
      <w:r>
        <w:rPr>
          <w:rFonts w:ascii="Times New Roman" w:eastAsia="Times New Roman"/>
        </w:rPr>
        <w:t>1</w:t>
      </w:r>
      <w:r>
        <w:t>】</w:t>
      </w:r>
      <w:r>
        <w:tab/>
      </w:r>
      <w:r>
        <w:t>小明为了验证自己的猜想，按如下图所示装置进行探究。</w:t>
      </w:r>
    </w:p>
    <w:p>
      <w:pPr>
        <w:pStyle w:val="5"/>
        <w:spacing w:before="7"/>
        <w:ind w:left="0"/>
        <w:rPr>
          <w:sz w:val="8"/>
        </w:rPr>
      </w:pPr>
    </w:p>
    <w:p>
      <w:pPr>
        <w:pStyle w:val="5"/>
        <w:spacing w:before="0"/>
        <w:ind w:left="210"/>
        <w:rPr>
          <w:b w:val="0"/>
          <w:sz w:val="20"/>
        </w:rPr>
      </w:pPr>
      <w:r>
        <w:rPr>
          <w:b w:val="0"/>
          <w:sz w:val="20"/>
        </w:rPr>
        <w:drawing>
          <wp:inline distT="0" distB="0" distL="0" distR="0">
            <wp:extent cx="6630670" cy="1609090"/>
            <wp:effectExtent l="0" t="0" r="0" b="0"/>
            <wp:docPr id="27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8.pn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30865" cy="1609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spacing w:before="2"/>
        <w:ind w:left="121"/>
      </w:pPr>
      <w:r>
        <w:t>请回答下列问题：</w:t>
      </w:r>
    </w:p>
    <w:p>
      <w:pPr>
        <w:pStyle w:val="5"/>
        <w:tabs>
          <w:tab w:val="left" w:pos="7748"/>
        </w:tabs>
        <w:spacing w:before="145"/>
        <w:ind w:left="121"/>
      </w:pPr>
      <w:r>
        <w:t>（</w:t>
      </w:r>
      <w:r>
        <w:rPr>
          <w:rFonts w:ascii="Times New Roman" w:eastAsia="Times New Roman"/>
        </w:rPr>
        <w:t>1</w:t>
      </w:r>
      <w:r>
        <w:t>）装置</w:t>
      </w:r>
      <w:r>
        <w:rPr>
          <w:spacing w:val="-57"/>
        </w:rPr>
        <w:t xml:space="preserve"> </w:t>
      </w:r>
      <w:r>
        <w:rPr>
          <w:rFonts w:ascii="Times New Roman" w:eastAsia="Times New Roman"/>
        </w:rPr>
        <w:t>A</w:t>
      </w:r>
      <w:r>
        <w:rPr>
          <w:rFonts w:ascii="Times New Roman" w:eastAsia="Times New Roman"/>
          <w:spacing w:val="-3"/>
        </w:rPr>
        <w:t xml:space="preserve"> </w:t>
      </w:r>
      <w:r>
        <w:t>中的澄清石灰水的主要成分是氢氧化钙，它的化学式为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。</w:t>
      </w:r>
    </w:p>
    <w:p>
      <w:pPr>
        <w:pStyle w:val="5"/>
        <w:tabs>
          <w:tab w:val="left" w:pos="5535"/>
          <w:tab w:val="left" w:pos="10319"/>
        </w:tabs>
        <w:spacing w:before="129" w:line="246" w:lineRule="exact"/>
        <w:ind w:left="121"/>
      </w:pPr>
      <w:r>
        <w:t>（</w:t>
      </w:r>
      <w:r>
        <w:rPr>
          <w:rFonts w:ascii="Times New Roman" w:eastAsia="Times New Roman"/>
        </w:rPr>
        <w:t>2</w:t>
      </w:r>
      <w:r>
        <w:t>）小明的实验设计思路：装置</w:t>
      </w:r>
      <w:r>
        <w:rPr>
          <w:spacing w:val="-54"/>
        </w:rPr>
        <w:t xml:space="preserve"> </w:t>
      </w:r>
      <w:r>
        <w:rPr>
          <w:rFonts w:ascii="Times New Roman" w:eastAsia="Times New Roman"/>
        </w:rPr>
        <w:t>A</w:t>
      </w:r>
      <w:r>
        <w:rPr>
          <w:rFonts w:ascii="Times New Roman" w:eastAsia="Times New Roman"/>
          <w:spacing w:val="-3"/>
        </w:rPr>
        <w:t xml:space="preserve"> </w:t>
      </w:r>
      <w:r>
        <w:t>的作用是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，可观察到装置</w:t>
      </w:r>
      <w:r>
        <w:rPr>
          <w:spacing w:val="-53"/>
        </w:rPr>
        <w:t xml:space="preserve"> </w:t>
      </w:r>
      <w:r>
        <w:rPr>
          <w:rFonts w:ascii="Times New Roman" w:eastAsia="Times New Roman"/>
        </w:rPr>
        <w:t>A</w:t>
      </w:r>
      <w:r>
        <w:rPr>
          <w:rFonts w:ascii="Times New Roman" w:eastAsia="Times New Roman"/>
          <w:spacing w:val="-2"/>
        </w:rPr>
        <w:t xml:space="preserve"> </w:t>
      </w:r>
      <w:r>
        <w:t>中的实验现象是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，</w:t>
      </w:r>
    </w:p>
    <w:p>
      <w:pPr>
        <w:spacing w:after="0" w:line="246" w:lineRule="exact"/>
        <w:sectPr>
          <w:type w:val="continuous"/>
          <w:pgSz w:w="23760" w:h="16790" w:orient="landscape"/>
          <w:pgMar w:top="660" w:right="500" w:bottom="1200" w:left="620" w:header="720" w:footer="720" w:gutter="0"/>
          <w:cols w:equalWidth="0" w:num="2">
            <w:col w:w="11008" w:space="447"/>
            <w:col w:w="11185"/>
          </w:cols>
        </w:sectPr>
      </w:pPr>
    </w:p>
    <w:p>
      <w:pPr>
        <w:pStyle w:val="5"/>
        <w:tabs>
          <w:tab w:val="left" w:pos="3781"/>
        </w:tabs>
        <w:spacing w:before="0" w:line="215" w:lineRule="exact"/>
        <w:ind w:left="308"/>
      </w:pPr>
      <w:r>
        <w:t>（a）固体</w:t>
      </w:r>
      <w:r>
        <w:rPr>
          <w:spacing w:val="-52"/>
        </w:rPr>
        <w:t xml:space="preserve"> </w:t>
      </w:r>
      <w:r>
        <w:t>B</w:t>
      </w:r>
      <w:r>
        <w:rPr>
          <w:spacing w:val="-56"/>
        </w:rPr>
        <w:t xml:space="preserve"> </w:t>
      </w:r>
      <w:r>
        <w:t>中含有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w w:val="95"/>
        </w:rPr>
        <w:t>种金属</w:t>
      </w:r>
    </w:p>
    <w:p>
      <w:pPr>
        <w:pStyle w:val="5"/>
        <w:spacing w:before="0" w:line="282" w:lineRule="exact"/>
        <w:ind w:left="308"/>
      </w:pPr>
      <w:r>
        <w:rPr>
          <w:spacing w:val="2"/>
          <w:w w:val="99"/>
        </w:rPr>
        <w:t>（填“</w:t>
      </w:r>
      <w:r>
        <w:rPr>
          <w:rFonts w:ascii="Times New Roman" w:hAnsi="Times New Roman" w:eastAsia="Times New Roman"/>
          <w:spacing w:val="1"/>
          <w:w w:val="99"/>
        </w:rPr>
        <w:t>1</w:t>
      </w:r>
      <w:r>
        <w:rPr>
          <w:spacing w:val="-1"/>
          <w:w w:val="99"/>
        </w:rPr>
        <w:t>”</w:t>
      </w:r>
      <w:r>
        <w:rPr>
          <w:spacing w:val="2"/>
          <w:w w:val="99"/>
        </w:rPr>
        <w:t>或者“</w:t>
      </w:r>
      <w:r>
        <w:rPr>
          <w:rFonts w:ascii="Times New Roman" w:hAnsi="Times New Roman" w:eastAsia="Times New Roman"/>
          <w:spacing w:val="1"/>
          <w:w w:val="99"/>
        </w:rPr>
        <w:t>2</w:t>
      </w:r>
      <w:r>
        <w:rPr>
          <w:spacing w:val="-1"/>
          <w:w w:val="99"/>
        </w:rPr>
        <w:t>”</w:t>
      </w:r>
      <w:r>
        <w:rPr>
          <w:spacing w:val="2"/>
          <w:w w:val="99"/>
        </w:rPr>
        <w:t>或者“</w:t>
      </w:r>
      <w:r>
        <w:rPr>
          <w:rFonts w:ascii="Times New Roman" w:hAnsi="Times New Roman" w:eastAsia="Times New Roman"/>
          <w:spacing w:val="1"/>
          <w:w w:val="99"/>
        </w:rPr>
        <w:t>3</w:t>
      </w:r>
      <w:r>
        <w:rPr>
          <w:spacing w:val="-104"/>
          <w:w w:val="99"/>
        </w:rPr>
        <w:t>”</w:t>
      </w:r>
      <w:r>
        <w:rPr>
          <w:w w:val="99"/>
        </w:rPr>
        <w:t>）</w:t>
      </w:r>
    </w:p>
    <w:p>
      <w:pPr>
        <w:pStyle w:val="5"/>
        <w:tabs>
          <w:tab w:val="left" w:pos="3049"/>
          <w:tab w:val="left" w:pos="3839"/>
          <w:tab w:val="left" w:pos="4100"/>
        </w:tabs>
        <w:spacing w:before="19" w:line="272" w:lineRule="exact"/>
        <w:ind w:left="308" w:right="101"/>
      </w:pPr>
      <w:r>
        <w:t>（</w:t>
      </w:r>
      <w:r>
        <w:rPr>
          <w:rFonts w:ascii="Times New Roman" w:eastAsia="Times New Roman"/>
        </w:rPr>
        <w:t>b</w:t>
      </w:r>
      <w:r>
        <w:t>） 溶液</w:t>
      </w:r>
      <w:r>
        <w:rPr>
          <w:spacing w:val="-58"/>
        </w:rPr>
        <w:t xml:space="preserve"> </w:t>
      </w:r>
      <w:r>
        <w:rPr>
          <w:rFonts w:ascii="Times New Roman" w:eastAsia="Times New Roman"/>
        </w:rPr>
        <w:t xml:space="preserve">A </w:t>
      </w:r>
      <w:r>
        <w:t>的</w:t>
      </w:r>
      <w:r>
        <w:rPr>
          <w:spacing w:val="-1"/>
        </w:rPr>
        <w:t xml:space="preserve"> </w:t>
      </w:r>
      <w:r>
        <w:t>颜色是</w:t>
      </w: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</w:rPr>
        <w:t xml:space="preserve"> </w:t>
      </w:r>
      <w:r>
        <w:t>色三、实验探究题（每空</w:t>
      </w:r>
      <w:r>
        <w:rPr>
          <w:spacing w:val="-58"/>
        </w:rPr>
        <w:t xml:space="preserve"> 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3"/>
        </w:rPr>
        <w:t xml:space="preserve"> </w:t>
      </w:r>
      <w:r>
        <w:t>分</w:t>
      </w:r>
      <w:r>
        <w:tab/>
      </w:r>
      <w:r>
        <w:t>共</w:t>
      </w:r>
      <w:r>
        <w:rPr>
          <w:spacing w:val="-56"/>
        </w:rPr>
        <w:t xml:space="preserve"> </w:t>
      </w:r>
      <w:r>
        <w:rPr>
          <w:rFonts w:ascii="Times New Roman" w:eastAsia="Times New Roman"/>
        </w:rPr>
        <w:t>24</w:t>
      </w:r>
      <w:r>
        <w:rPr>
          <w:rFonts w:ascii="Times New Roman" w:eastAsia="Times New Roman"/>
          <w:spacing w:val="-3"/>
        </w:rPr>
        <w:t xml:space="preserve"> </w:t>
      </w:r>
      <w:r>
        <w:t>分</w:t>
      </w:r>
      <w:r>
        <w:tab/>
      </w:r>
      <w:r>
        <w:tab/>
      </w:r>
      <w:r>
        <w:t>）</w:t>
      </w:r>
    </w:p>
    <w:p>
      <w:pPr>
        <w:pStyle w:val="5"/>
        <w:spacing w:before="5"/>
        <w:ind w:left="0"/>
        <w:rPr>
          <w:sz w:val="22"/>
        </w:rPr>
      </w:pPr>
      <w:r>
        <w:rPr>
          <w:b w:val="0"/>
        </w:rPr>
        <w:br w:type="column"/>
      </w:r>
    </w:p>
    <w:p>
      <w:pPr>
        <w:spacing w:before="0"/>
        <w:ind w:left="308" w:right="0" w:firstLine="0"/>
        <w:jc w:val="left"/>
        <w:rPr>
          <w:b/>
          <w:sz w:val="28"/>
        </w:rPr>
      </w:pPr>
      <w:r>
        <w:rPr>
          <w:b/>
          <w:sz w:val="28"/>
        </w:rPr>
        <w:t>混合溶液</w:t>
      </w:r>
    </w:p>
    <w:p>
      <w:pPr>
        <w:pStyle w:val="2"/>
        <w:spacing w:before="30"/>
        <w:ind w:left="182"/>
      </w:pPr>
      <w:r>
        <w:rPr>
          <w:b w:val="0"/>
        </w:rPr>
        <w:br w:type="column"/>
      </w:r>
      <w:r>
        <w:t>加入一定量铁粉并过滤</w:t>
      </w:r>
    </w:p>
    <w:p>
      <w:pPr>
        <w:pStyle w:val="5"/>
        <w:tabs>
          <w:tab w:val="left" w:pos="8672"/>
          <w:tab w:val="left" w:pos="11126"/>
        </w:tabs>
        <w:spacing w:before="173"/>
        <w:ind w:left="940"/>
        <w:rPr>
          <w:rFonts w:ascii="Times New Roman" w:eastAsia="Times New Roman"/>
        </w:rPr>
      </w:pPr>
      <w:r>
        <w:rPr>
          <w:b w:val="0"/>
        </w:rPr>
        <w:br w:type="column"/>
      </w:r>
      <w:r>
        <w:t>若原气体中含有</w:t>
      </w:r>
      <w:r>
        <w:rPr>
          <w:spacing w:val="-53"/>
        </w:rPr>
        <w:t xml:space="preserve"> </w:t>
      </w:r>
      <w:r>
        <w:rPr>
          <w:rFonts w:ascii="Times New Roman" w:eastAsia="Times New Roman"/>
        </w:rPr>
        <w:t>CO</w:t>
      </w:r>
      <w:r>
        <w:rPr>
          <w:rFonts w:ascii="Times New Roman" w:eastAsia="Times New Roman"/>
          <w:spacing w:val="-1"/>
        </w:rPr>
        <w:t xml:space="preserve"> </w:t>
      </w:r>
      <w:r>
        <w:t>气体，小明可观察到</w:t>
      </w:r>
      <w:r>
        <w:rPr>
          <w:spacing w:val="-56"/>
        </w:rPr>
        <w:t xml:space="preserve"> </w:t>
      </w:r>
      <w:r>
        <w:rPr>
          <w:rFonts w:ascii="Times New Roman" w:eastAsia="Times New Roman"/>
        </w:rPr>
        <w:t>D</w:t>
      </w:r>
      <w:r>
        <w:rPr>
          <w:rFonts w:ascii="Times New Roman" w:eastAsia="Times New Roman"/>
          <w:spacing w:val="-2"/>
        </w:rPr>
        <w:t xml:space="preserve"> </w:t>
      </w:r>
      <w:r>
        <w:t>玻璃管中的实验现象是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；</w:t>
      </w:r>
      <w:r>
        <w:rPr>
          <w:rFonts w:ascii="Times New Roman" w:eastAsia="Times New Roman"/>
        </w:rPr>
        <w:t>E</w:t>
      </w:r>
      <w:r>
        <w:rPr>
          <w:rFonts w:ascii="Times New Roman" w:eastAsia="Times New Roman"/>
          <w:spacing w:val="-4"/>
        </w:rPr>
        <w:t xml:space="preserve"> </w:t>
      </w:r>
      <w:r>
        <w:t>中气球作用是</w:t>
      </w: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5"/>
        <w:tabs>
          <w:tab w:val="left" w:pos="1940"/>
        </w:tabs>
        <w:spacing w:before="126"/>
        <w:ind w:left="308"/>
      </w:pPr>
      <w:r>
        <w:rPr>
          <w:position w:val="2"/>
        </w:rPr>
        <w:t>【实验探究</w:t>
      </w:r>
      <w:r>
        <w:rPr>
          <w:spacing w:val="-54"/>
          <w:position w:val="2"/>
        </w:rPr>
        <w:t xml:space="preserve"> </w:t>
      </w:r>
      <w:r>
        <w:rPr>
          <w:rFonts w:ascii="Times New Roman" w:eastAsia="Times New Roman"/>
          <w:position w:val="2"/>
        </w:rPr>
        <w:t>2</w:t>
      </w:r>
      <w:r>
        <w:rPr>
          <w:position w:val="2"/>
        </w:rPr>
        <w:t>】</w:t>
      </w:r>
      <w:r>
        <w:rPr>
          <w:position w:val="2"/>
        </w:rPr>
        <w:tab/>
      </w:r>
      <w:r>
        <w:rPr>
          <w:position w:val="2"/>
        </w:rPr>
        <w:t xml:space="preserve">小强认为容器中的气体是 </w:t>
      </w:r>
      <w:r>
        <w:rPr>
          <w:rFonts w:ascii="Times New Roman" w:eastAsia="Times New Roman"/>
          <w:position w:val="2"/>
        </w:rPr>
        <w:t>CO</w:t>
      </w:r>
      <w:r>
        <w:rPr>
          <w:rFonts w:ascii="Times New Roman" w:eastAsia="Times New Roman"/>
          <w:sz w:val="13"/>
        </w:rPr>
        <w:t xml:space="preserve">2 </w:t>
      </w:r>
      <w:r>
        <w:rPr>
          <w:position w:val="2"/>
        </w:rPr>
        <w:t>和</w:t>
      </w:r>
      <w:r>
        <w:rPr>
          <w:spacing w:val="-61"/>
          <w:position w:val="2"/>
        </w:rPr>
        <w:t xml:space="preserve"> </w:t>
      </w:r>
      <w:r>
        <w:rPr>
          <w:rFonts w:ascii="Times New Roman" w:eastAsia="Times New Roman"/>
          <w:position w:val="2"/>
        </w:rPr>
        <w:t>O</w:t>
      </w:r>
      <w:r>
        <w:rPr>
          <w:rFonts w:ascii="Times New Roman" w:eastAsia="Times New Roman"/>
          <w:sz w:val="13"/>
        </w:rPr>
        <w:t xml:space="preserve">2 </w:t>
      </w:r>
      <w:r>
        <w:rPr>
          <w:position w:val="2"/>
        </w:rPr>
        <w:t>的混合气体，并进行实验改进和探究</w:t>
      </w:r>
    </w:p>
    <w:p>
      <w:pPr>
        <w:spacing w:after="0"/>
        <w:sectPr>
          <w:type w:val="continuous"/>
          <w:pgSz w:w="23760" w:h="16790" w:orient="landscape"/>
          <w:pgMar w:top="660" w:right="500" w:bottom="1200" w:left="620" w:header="720" w:footer="720" w:gutter="0"/>
          <w:cols w:equalWidth="0" w:num="4">
            <w:col w:w="4413" w:space="216"/>
            <w:col w:w="1433" w:space="40"/>
            <w:col w:w="2593" w:space="2571"/>
            <w:col w:w="11374"/>
          </w:cols>
        </w:sectPr>
      </w:pPr>
    </w:p>
    <w:p>
      <w:pPr>
        <w:pStyle w:val="5"/>
        <w:spacing w:before="0" w:line="264" w:lineRule="exact"/>
      </w:pPr>
      <w:r>
        <w:rPr>
          <w:rFonts w:ascii="Times New Roman" w:eastAsia="Times New Roman"/>
          <w:position w:val="2"/>
        </w:rPr>
        <w:t>21</w:t>
      </w:r>
      <w:r>
        <w:rPr>
          <w:position w:val="2"/>
        </w:rPr>
        <w:t>．某化学兴趣小组利用下列装置进行</w:t>
      </w:r>
      <w:r>
        <w:rPr>
          <w:spacing w:val="-62"/>
          <w:position w:val="2"/>
        </w:rPr>
        <w:t xml:space="preserve"> </w:t>
      </w:r>
      <w:r>
        <w:rPr>
          <w:rFonts w:ascii="Times New Roman" w:eastAsia="Times New Roman"/>
          <w:position w:val="2"/>
        </w:rPr>
        <w:t>O</w:t>
      </w:r>
      <w:r>
        <w:rPr>
          <w:rFonts w:ascii="Times New Roman" w:eastAsia="Times New Roman"/>
          <w:sz w:val="13"/>
        </w:rPr>
        <w:t>2</w:t>
      </w:r>
      <w:r>
        <w:rPr>
          <w:position w:val="2"/>
        </w:rPr>
        <w:t>、</w:t>
      </w:r>
      <w:r>
        <w:rPr>
          <w:rFonts w:ascii="Times New Roman" w:eastAsia="Times New Roman"/>
          <w:position w:val="2"/>
        </w:rPr>
        <w:t>CO</w:t>
      </w:r>
      <w:r>
        <w:rPr>
          <w:rFonts w:ascii="Times New Roman" w:eastAsia="Times New Roman"/>
          <w:sz w:val="13"/>
        </w:rPr>
        <w:t xml:space="preserve">2 </w:t>
      </w:r>
      <w:r>
        <w:rPr>
          <w:position w:val="2"/>
        </w:rPr>
        <w:t>的实验室制法和有关性质的研究。</w:t>
      </w:r>
    </w:p>
    <w:p>
      <w:pPr>
        <w:pStyle w:val="5"/>
        <w:spacing w:before="3"/>
        <w:ind w:left="0"/>
        <w:rPr>
          <w:sz w:val="5"/>
        </w:rPr>
      </w:pPr>
    </w:p>
    <w:p>
      <w:pPr>
        <w:pStyle w:val="5"/>
        <w:spacing w:before="0"/>
        <w:ind w:right="-39"/>
        <w:rPr>
          <w:b w:val="0"/>
          <w:sz w:val="20"/>
        </w:rPr>
      </w:pPr>
      <w:r>
        <w:rPr>
          <w:b w:val="0"/>
          <w:sz w:val="20"/>
        </w:rPr>
        <w:drawing>
          <wp:inline distT="0" distB="0" distL="0" distR="0">
            <wp:extent cx="7073265" cy="1708150"/>
            <wp:effectExtent l="0" t="0" r="0" b="0"/>
            <wp:docPr id="29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9.jpe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73619" cy="1708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tabs>
          <w:tab w:val="left" w:pos="4940"/>
        </w:tabs>
        <w:spacing w:before="24"/>
      </w:pPr>
      <w:r>
        <w:t>（</w:t>
      </w:r>
      <w:r>
        <w:rPr>
          <w:rFonts w:ascii="Times New Roman" w:hAnsi="Times New Roman" w:eastAsia="Times New Roman"/>
        </w:rPr>
        <w:t>1</w:t>
      </w:r>
      <w:r>
        <w:t>）写出下列编号仪器的名称：①</w:t>
      </w:r>
      <w:r>
        <w:rPr>
          <w:rFonts w:ascii="Times New Roman" w:hAnsi="Times New Roman" w:eastAsia="Times New Roman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t>。</w:t>
      </w:r>
    </w:p>
    <w:p>
      <w:pPr>
        <w:pStyle w:val="5"/>
        <w:tabs>
          <w:tab w:val="left" w:pos="7059"/>
        </w:tabs>
        <w:spacing w:before="32"/>
      </w:pPr>
      <w:r>
        <w:rPr>
          <w:position w:val="2"/>
        </w:rPr>
        <w:t>（</w:t>
      </w:r>
      <w:r>
        <w:rPr>
          <w:rFonts w:ascii="Times New Roman" w:eastAsia="Times New Roman"/>
          <w:position w:val="2"/>
        </w:rPr>
        <w:t>2</w:t>
      </w:r>
      <w:r>
        <w:rPr>
          <w:position w:val="2"/>
        </w:rPr>
        <w:t>）甲同学用</w:t>
      </w:r>
      <w:r>
        <w:rPr>
          <w:spacing w:val="-56"/>
          <w:position w:val="2"/>
        </w:rPr>
        <w:t xml:space="preserve"> </w:t>
      </w:r>
      <w:r>
        <w:rPr>
          <w:rFonts w:ascii="Times New Roman" w:eastAsia="Times New Roman"/>
          <w:position w:val="2"/>
        </w:rPr>
        <w:t xml:space="preserve">A </w:t>
      </w:r>
      <w:r>
        <w:rPr>
          <w:position w:val="2"/>
        </w:rPr>
        <w:t>装置制取</w:t>
      </w:r>
      <w:r>
        <w:rPr>
          <w:spacing w:val="-54"/>
          <w:position w:val="2"/>
        </w:rPr>
        <w:t xml:space="preserve"> </w:t>
      </w:r>
      <w:r>
        <w:rPr>
          <w:rFonts w:ascii="Times New Roman" w:eastAsia="Times New Roman"/>
          <w:position w:val="2"/>
        </w:rPr>
        <w:t>O</w:t>
      </w:r>
      <w:r>
        <w:rPr>
          <w:rFonts w:ascii="Times New Roman" w:eastAsia="Times New Roman"/>
          <w:sz w:val="13"/>
        </w:rPr>
        <w:t>2</w:t>
      </w:r>
      <w:r>
        <w:rPr>
          <w:position w:val="2"/>
        </w:rPr>
        <w:t>，反应的化学方程式为</w:t>
      </w:r>
      <w:r>
        <w:rPr>
          <w:rFonts w:ascii="Times New Roman" w:eastAsia="Times New Roman"/>
          <w:position w:val="2"/>
          <w:u w:val="single"/>
        </w:rPr>
        <w:t xml:space="preserve"> </w:t>
      </w:r>
      <w:r>
        <w:rPr>
          <w:rFonts w:ascii="Times New Roman" w:eastAsia="Times New Roman"/>
          <w:position w:val="2"/>
          <w:u w:val="single"/>
        </w:rPr>
        <w:tab/>
      </w:r>
      <w:r>
        <w:rPr>
          <w:position w:val="2"/>
        </w:rPr>
        <w:t>，</w:t>
      </w:r>
    </w:p>
    <w:p>
      <w:pPr>
        <w:pStyle w:val="5"/>
        <w:tabs>
          <w:tab w:val="left" w:pos="3992"/>
        </w:tabs>
        <w:spacing w:before="33" w:line="268" w:lineRule="auto"/>
        <w:ind w:right="202"/>
      </w:pPr>
      <w:r>
        <w:rPr>
          <w:position w:val="2"/>
        </w:rPr>
        <w:t>（</w:t>
      </w:r>
      <w:r>
        <w:rPr>
          <w:rFonts w:ascii="Times New Roman" w:eastAsia="Times New Roman"/>
          <w:position w:val="2"/>
        </w:rPr>
        <w:t>3</w:t>
      </w:r>
      <w:r>
        <w:rPr>
          <w:position w:val="2"/>
        </w:rPr>
        <w:t xml:space="preserve">）乙同学用浓盐酸和大理石在 </w:t>
      </w:r>
      <w:r>
        <w:rPr>
          <w:rFonts w:ascii="Times New Roman" w:eastAsia="Times New Roman"/>
          <w:position w:val="2"/>
        </w:rPr>
        <w:t xml:space="preserve">B </w:t>
      </w:r>
      <w:r>
        <w:rPr>
          <w:position w:val="2"/>
        </w:rPr>
        <w:t xml:space="preserve">装置中反应，制取 </w:t>
      </w:r>
      <w:r>
        <w:rPr>
          <w:rFonts w:ascii="Times New Roman" w:eastAsia="Times New Roman"/>
          <w:position w:val="2"/>
        </w:rPr>
        <w:t>CO</w:t>
      </w:r>
      <w:r>
        <w:rPr>
          <w:rFonts w:ascii="Times New Roman" w:eastAsia="Times New Roman"/>
          <w:sz w:val="13"/>
        </w:rPr>
        <w:t xml:space="preserve">2 </w:t>
      </w:r>
      <w:r>
        <w:rPr>
          <w:spacing w:val="2"/>
          <w:w w:val="99"/>
          <w:position w:val="2"/>
        </w:rPr>
        <w:t>并检验</w:t>
      </w:r>
      <w:r>
        <w:rPr>
          <w:spacing w:val="-1"/>
          <w:w w:val="99"/>
          <w:position w:val="2"/>
        </w:rPr>
        <w:t>其</w:t>
      </w:r>
      <w:r>
        <w:rPr>
          <w:spacing w:val="2"/>
          <w:w w:val="99"/>
          <w:position w:val="2"/>
        </w:rPr>
        <w:t>有关性质。</w:t>
      </w:r>
      <w:r>
        <w:rPr>
          <w:spacing w:val="-1"/>
          <w:w w:val="99"/>
          <w:position w:val="2"/>
        </w:rPr>
        <w:t>观</w:t>
      </w:r>
      <w:r>
        <w:rPr>
          <w:spacing w:val="2"/>
          <w:w w:val="99"/>
          <w:position w:val="2"/>
        </w:rPr>
        <w:t>察到烧杯中</w:t>
      </w:r>
      <w:r>
        <w:rPr>
          <w:spacing w:val="-1"/>
          <w:w w:val="99"/>
          <w:position w:val="2"/>
        </w:rPr>
        <w:t>紫</w:t>
      </w:r>
      <w:r>
        <w:rPr>
          <w:spacing w:val="2"/>
          <w:w w:val="99"/>
          <w:position w:val="2"/>
        </w:rPr>
        <w:t>色石蕊溶液变</w:t>
      </w:r>
      <w:r>
        <w:rPr>
          <w:spacing w:val="-1"/>
          <w:w w:val="99"/>
          <w:position w:val="2"/>
        </w:rPr>
        <w:t>红</w:t>
      </w:r>
      <w:r>
        <w:rPr>
          <w:spacing w:val="2"/>
          <w:w w:val="99"/>
          <w:position w:val="2"/>
        </w:rPr>
        <w:t>，对</w:t>
      </w:r>
      <w:r>
        <w:rPr>
          <w:w w:val="99"/>
          <w:position w:val="2"/>
        </w:rPr>
        <w:t>这</w:t>
      </w:r>
      <w:r>
        <w:rPr>
          <w:spacing w:val="2"/>
          <w:w w:val="99"/>
        </w:rPr>
        <w:t>一变化</w:t>
      </w:r>
      <w:r>
        <w:rPr>
          <w:spacing w:val="-1"/>
          <w:w w:val="99"/>
        </w:rPr>
        <w:t>较</w:t>
      </w:r>
      <w:r>
        <w:rPr>
          <w:spacing w:val="2"/>
          <w:w w:val="99"/>
        </w:rPr>
        <w:t>为合理的解</w:t>
      </w:r>
      <w:r>
        <w:rPr>
          <w:spacing w:val="-1"/>
          <w:w w:val="99"/>
        </w:rPr>
        <w:t>释</w:t>
      </w:r>
      <w:r>
        <w:rPr>
          <w:spacing w:val="2"/>
          <w:w w:val="99"/>
        </w:rPr>
        <w:t>是</w:t>
      </w: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spacing w:val="2"/>
          <w:w w:val="99"/>
        </w:rPr>
        <w:t>（填字母</w:t>
      </w:r>
      <w:r>
        <w:rPr>
          <w:spacing w:val="-106"/>
          <w:w w:val="99"/>
        </w:rPr>
        <w:t>）</w:t>
      </w:r>
      <w:r>
        <w:rPr>
          <w:w w:val="99"/>
        </w:rPr>
        <w:t>。</w:t>
      </w:r>
    </w:p>
    <w:p>
      <w:pPr>
        <w:pStyle w:val="5"/>
        <w:tabs>
          <w:tab w:val="left" w:pos="4290"/>
          <w:tab w:val="left" w:pos="4746"/>
        </w:tabs>
        <w:spacing w:before="23"/>
        <w:ind w:left="520"/>
      </w:pPr>
      <w:r>
        <w:rPr>
          <w:rFonts w:ascii="Times New Roman" w:eastAsia="Times New Roman"/>
          <w:position w:val="1"/>
        </w:rPr>
        <w:t xml:space="preserve">A    </w:t>
      </w:r>
      <w:r>
        <w:rPr>
          <w:position w:val="2"/>
        </w:rPr>
        <w:t>产生的</w:t>
      </w:r>
      <w:r>
        <w:rPr>
          <w:spacing w:val="-68"/>
          <w:position w:val="2"/>
        </w:rPr>
        <w:t xml:space="preserve"> </w:t>
      </w:r>
      <w:r>
        <w:rPr>
          <w:rFonts w:ascii="Times New Roman" w:eastAsia="Times New Roman"/>
          <w:position w:val="1"/>
        </w:rPr>
        <w:t>CO</w:t>
      </w:r>
      <w:r>
        <w:rPr>
          <w:rFonts w:ascii="Times New Roman" w:eastAsia="Times New Roman"/>
          <w:sz w:val="13"/>
        </w:rPr>
        <w:t>2</w:t>
      </w:r>
      <w:r>
        <w:rPr>
          <w:rFonts w:ascii="Times New Roman" w:eastAsia="Times New Roman"/>
          <w:spacing w:val="1"/>
          <w:sz w:val="13"/>
        </w:rPr>
        <w:t xml:space="preserve"> </w:t>
      </w:r>
      <w:r>
        <w:rPr>
          <w:position w:val="2"/>
        </w:rPr>
        <w:t>直接使石蕊溶液变红</w:t>
      </w:r>
      <w:r>
        <w:rPr>
          <w:position w:val="2"/>
        </w:rPr>
        <w:tab/>
      </w:r>
      <w:r>
        <w:rPr>
          <w:rFonts w:ascii="Times New Roman" w:eastAsia="Times New Roman"/>
          <w:position w:val="1"/>
        </w:rPr>
        <w:t>B</w:t>
      </w:r>
      <w:r>
        <w:rPr>
          <w:rFonts w:ascii="Times New Roman" w:eastAsia="Times New Roman"/>
          <w:position w:val="1"/>
        </w:rPr>
        <w:tab/>
      </w:r>
      <w:r>
        <w:rPr>
          <w:position w:val="2"/>
        </w:rPr>
        <w:t>产生的</w:t>
      </w:r>
      <w:r>
        <w:rPr>
          <w:spacing w:val="-57"/>
          <w:position w:val="2"/>
        </w:rPr>
        <w:t xml:space="preserve"> </w:t>
      </w:r>
      <w:r>
        <w:rPr>
          <w:rFonts w:ascii="Times New Roman" w:eastAsia="Times New Roman"/>
          <w:position w:val="1"/>
        </w:rPr>
        <w:t>CO</w:t>
      </w:r>
      <w:r>
        <w:rPr>
          <w:rFonts w:ascii="Times New Roman" w:eastAsia="Times New Roman"/>
          <w:sz w:val="13"/>
        </w:rPr>
        <w:t xml:space="preserve">2 </w:t>
      </w:r>
      <w:r>
        <w:rPr>
          <w:position w:val="2"/>
        </w:rPr>
        <w:t>与水反应生成碳酸，使石蕊溶液变红</w:t>
      </w:r>
    </w:p>
    <w:p>
      <w:pPr>
        <w:pStyle w:val="5"/>
        <w:tabs>
          <w:tab w:val="left" w:pos="879"/>
        </w:tabs>
        <w:spacing w:before="31"/>
        <w:ind w:left="520"/>
      </w:pPr>
      <w:r>
        <w:rPr>
          <w:rFonts w:ascii="Times New Roman" w:eastAsia="Times New Roman"/>
        </w:rPr>
        <w:t>C</w:t>
      </w:r>
      <w:r>
        <w:rPr>
          <w:rFonts w:ascii="Times New Roman" w:eastAsia="Times New Roman"/>
        </w:rPr>
        <w:tab/>
      </w:r>
      <w:r>
        <w:t>挥发出的氯化氢溶于水使石蕊溶液变红</w:t>
      </w:r>
    </w:p>
    <w:p>
      <w:pPr>
        <w:pStyle w:val="5"/>
        <w:tabs>
          <w:tab w:val="left" w:pos="9891"/>
        </w:tabs>
        <w:spacing w:line="268" w:lineRule="auto"/>
        <w:ind w:left="520" w:right="90" w:hanging="420"/>
      </w:pPr>
      <w:r>
        <w:rPr>
          <w:spacing w:val="-1"/>
          <w:w w:val="99"/>
        </w:rPr>
        <w:t>（</w:t>
      </w:r>
      <w:r>
        <w:rPr>
          <w:rFonts w:ascii="Times New Roman" w:hAnsi="Times New Roman" w:eastAsia="Times New Roman"/>
          <w:spacing w:val="1"/>
          <w:w w:val="99"/>
        </w:rPr>
        <w:t>4</w:t>
      </w:r>
      <w:r>
        <w:rPr>
          <w:spacing w:val="-13"/>
          <w:w w:val="99"/>
        </w:rPr>
        <w:t>）</w:t>
      </w:r>
      <w:r>
        <w:rPr>
          <w:w w:val="99"/>
        </w:rPr>
        <w:t>图</w:t>
      </w:r>
      <w:r>
        <w:rPr>
          <w:spacing w:val="-54"/>
        </w:rPr>
        <w:t xml:space="preserve"> </w:t>
      </w:r>
      <w:r>
        <w:rPr>
          <w:rFonts w:ascii="Times New Roman" w:hAnsi="Times New Roman" w:eastAsia="Times New Roman"/>
          <w:w w:val="99"/>
        </w:rPr>
        <w:t>C</w:t>
      </w:r>
      <w:r>
        <w:rPr>
          <w:rFonts w:ascii="Times New Roman" w:hAnsi="Times New Roman" w:eastAsia="Times New Roman"/>
        </w:rPr>
        <w:t xml:space="preserve"> </w:t>
      </w:r>
      <w:r>
        <w:rPr>
          <w:spacing w:val="2"/>
          <w:w w:val="99"/>
        </w:rPr>
        <w:t>是“铁丝在</w:t>
      </w:r>
      <w:r>
        <w:rPr>
          <w:spacing w:val="-1"/>
          <w:w w:val="99"/>
        </w:rPr>
        <w:t>氧</w:t>
      </w:r>
      <w:r>
        <w:rPr>
          <w:spacing w:val="2"/>
          <w:w w:val="99"/>
        </w:rPr>
        <w:t>气中燃烧”实验的</w:t>
      </w:r>
      <w:r>
        <w:rPr>
          <w:spacing w:val="-1"/>
          <w:w w:val="99"/>
        </w:rPr>
        <w:t>改</w:t>
      </w:r>
      <w:r>
        <w:rPr>
          <w:spacing w:val="2"/>
          <w:w w:val="99"/>
        </w:rPr>
        <w:t>进装置</w:t>
      </w:r>
      <w:r>
        <w:rPr>
          <w:spacing w:val="-15"/>
          <w:w w:val="99"/>
        </w:rPr>
        <w:t>，</w:t>
      </w:r>
      <w:r>
        <w:rPr>
          <w:spacing w:val="2"/>
          <w:w w:val="99"/>
        </w:rPr>
        <w:t>实验时</w:t>
      </w:r>
      <w:r>
        <w:rPr>
          <w:spacing w:val="-1"/>
          <w:w w:val="99"/>
        </w:rPr>
        <w:t>打</w:t>
      </w:r>
      <w:r>
        <w:rPr>
          <w:spacing w:val="2"/>
          <w:w w:val="99"/>
        </w:rPr>
        <w:t>开分液漏斗</w:t>
      </w:r>
      <w:r>
        <w:rPr>
          <w:spacing w:val="-1"/>
          <w:w w:val="99"/>
        </w:rPr>
        <w:t>的</w:t>
      </w:r>
      <w:r>
        <w:rPr>
          <w:spacing w:val="2"/>
          <w:w w:val="99"/>
        </w:rPr>
        <w:t>活塞</w:t>
      </w:r>
      <w:r>
        <w:rPr>
          <w:spacing w:val="-15"/>
          <w:w w:val="99"/>
        </w:rPr>
        <w:t>，</w:t>
      </w:r>
      <w:r>
        <w:rPr>
          <w:spacing w:val="2"/>
          <w:w w:val="99"/>
        </w:rPr>
        <w:t>一段时</w:t>
      </w:r>
      <w:r>
        <w:rPr>
          <w:spacing w:val="-1"/>
          <w:w w:val="99"/>
        </w:rPr>
        <w:t>间</w:t>
      </w:r>
      <w:r>
        <w:rPr>
          <w:spacing w:val="4"/>
          <w:w w:val="99"/>
        </w:rPr>
        <w:t>后</w:t>
      </w:r>
      <w:r>
        <w:rPr>
          <w:spacing w:val="-15"/>
          <w:w w:val="99"/>
        </w:rPr>
        <w:t>，</w:t>
      </w:r>
      <w:r>
        <w:rPr>
          <w:spacing w:val="2"/>
          <w:w w:val="99"/>
        </w:rPr>
        <w:t>引燃铁</w:t>
      </w:r>
      <w:r>
        <w:rPr>
          <w:spacing w:val="-1"/>
          <w:w w:val="99"/>
        </w:rPr>
        <w:t>丝</w:t>
      </w:r>
      <w:r>
        <w:rPr>
          <w:spacing w:val="2"/>
          <w:w w:val="99"/>
        </w:rPr>
        <w:t>下端火柴杆</w:t>
      </w:r>
      <w:r>
        <w:rPr>
          <w:w w:val="99"/>
        </w:rPr>
        <w:t>，</w:t>
      </w:r>
      <w:r>
        <w:rPr>
          <w:spacing w:val="2"/>
          <w:w w:val="99"/>
        </w:rPr>
        <w:t>伸入塑</w:t>
      </w:r>
      <w:r>
        <w:rPr>
          <w:spacing w:val="-1"/>
          <w:w w:val="99"/>
        </w:rPr>
        <w:t>料</w:t>
      </w:r>
      <w:r>
        <w:rPr>
          <w:spacing w:val="2"/>
          <w:w w:val="99"/>
        </w:rPr>
        <w:t>瓶内，并对</w:t>
      </w:r>
      <w:r>
        <w:rPr>
          <w:spacing w:val="-1"/>
          <w:w w:val="99"/>
        </w:rPr>
        <w:t>准</w:t>
      </w:r>
      <w:r>
        <w:rPr>
          <w:spacing w:val="2"/>
          <w:w w:val="99"/>
        </w:rPr>
        <w:t>玻璃管口正</w:t>
      </w:r>
      <w:r>
        <w:rPr>
          <w:spacing w:val="-1"/>
          <w:w w:val="99"/>
        </w:rPr>
        <w:t>上</w:t>
      </w:r>
      <w:r>
        <w:rPr>
          <w:spacing w:val="2"/>
          <w:w w:val="99"/>
        </w:rPr>
        <w:t>方，观察到的</w:t>
      </w:r>
      <w:r>
        <w:rPr>
          <w:spacing w:val="-1"/>
          <w:w w:val="99"/>
        </w:rPr>
        <w:t>现</w:t>
      </w:r>
      <w:r>
        <w:rPr>
          <w:spacing w:val="2"/>
          <w:w w:val="99"/>
        </w:rPr>
        <w:t>象是铁丝剧</w:t>
      </w:r>
      <w:r>
        <w:rPr>
          <w:spacing w:val="-1"/>
          <w:w w:val="99"/>
        </w:rPr>
        <w:t>烈</w:t>
      </w:r>
      <w:r>
        <w:rPr>
          <w:spacing w:val="2"/>
          <w:w w:val="99"/>
        </w:rPr>
        <w:t>燃烧，</w:t>
      </w:r>
      <w:r>
        <w:rPr>
          <w:rFonts w:ascii="Times New Roman" w:hAnsi="Times New Roman" w:eastAsia="Times New Roman"/>
          <w:w w:val="99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rPr>
          <w:w w:val="99"/>
        </w:rPr>
        <w:t>。</w:t>
      </w:r>
    </w:p>
    <w:p>
      <w:pPr>
        <w:pStyle w:val="5"/>
        <w:spacing w:before="0" w:line="245" w:lineRule="exact"/>
        <w:ind w:left="1040"/>
      </w:pPr>
      <w:r>
        <w:rPr>
          <w:b w:val="0"/>
        </w:rPr>
        <w:br w:type="column"/>
      </w:r>
      <w:r>
        <w:t>小强把小明实验中的氧化铁换成了铜丝网，并去掉</w:t>
      </w:r>
      <w:r>
        <w:rPr>
          <w:spacing w:val="-64"/>
        </w:rPr>
        <w:t xml:space="preserve"> </w:t>
      </w:r>
      <w:r>
        <w:rPr>
          <w:rFonts w:ascii="Times New Roman" w:eastAsia="Times New Roman"/>
        </w:rPr>
        <w:t xml:space="preserve">E </w:t>
      </w:r>
      <w:r>
        <w:t>装置进行验证。</w:t>
      </w:r>
    </w:p>
    <w:p>
      <w:pPr>
        <w:pStyle w:val="5"/>
        <w:tabs>
          <w:tab w:val="left" w:pos="10940"/>
        </w:tabs>
        <w:spacing w:before="129"/>
        <w:ind w:left="520"/>
      </w:pPr>
      <w:r>
        <w:t>若小强的猜想成立，则装置</w:t>
      </w:r>
      <w:r>
        <w:rPr>
          <w:spacing w:val="-65"/>
        </w:rPr>
        <w:t xml:space="preserve"> </w:t>
      </w:r>
      <w:r>
        <w:rPr>
          <w:rFonts w:ascii="Times New Roman" w:eastAsia="Times New Roman"/>
        </w:rPr>
        <w:t>D</w:t>
      </w:r>
      <w:r>
        <w:rPr>
          <w:rFonts w:ascii="Times New Roman" w:eastAsia="Times New Roman"/>
          <w:spacing w:val="-11"/>
        </w:rPr>
        <w:t xml:space="preserve"> </w:t>
      </w:r>
      <w:r>
        <w:t>中的铜丝网的变化现象是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。</w:t>
      </w:r>
    </w:p>
    <w:p>
      <w:pPr>
        <w:pStyle w:val="5"/>
        <w:tabs>
          <w:tab w:val="left" w:pos="10520"/>
        </w:tabs>
        <w:spacing w:before="129" w:line="508" w:lineRule="auto"/>
        <w:ind w:right="535" w:firstLine="103"/>
      </w:pPr>
      <w:r>
        <w:t>【反思交流】有同学认为，小强应先通入容器中气体一段时间再加热，目的是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u w:val="single"/>
        </w:rPr>
        <w:t xml:space="preserve"> </w:t>
      </w:r>
      <w:r>
        <w:t>。四、计算题（</w:t>
      </w:r>
      <w:r>
        <w:rPr>
          <w:rFonts w:ascii="Times New Roman" w:eastAsia="Times New Roman"/>
        </w:rPr>
        <w:t>6</w:t>
      </w:r>
      <w:r>
        <w:rPr>
          <w:rFonts w:ascii="Times New Roman" w:eastAsia="Times New Roman"/>
          <w:spacing w:val="-7"/>
        </w:rPr>
        <w:t xml:space="preserve"> </w:t>
      </w:r>
      <w:r>
        <w:t>分）</w:t>
      </w:r>
    </w:p>
    <w:p>
      <w:pPr>
        <w:pStyle w:val="5"/>
        <w:spacing w:before="17" w:line="244" w:lineRule="auto"/>
        <w:ind w:right="241"/>
      </w:pPr>
      <w:r>
        <w:rPr>
          <w:rFonts w:ascii="Times New Roman" w:hAnsi="Times New Roman" w:eastAsia="Times New Roman"/>
          <w:spacing w:val="1"/>
          <w:w w:val="99"/>
        </w:rPr>
        <w:t>2</w:t>
      </w:r>
      <w:r>
        <w:rPr>
          <w:rFonts w:ascii="Times New Roman" w:hAnsi="Times New Roman" w:eastAsia="Times New Roman"/>
          <w:spacing w:val="-2"/>
          <w:w w:val="99"/>
        </w:rPr>
        <w:t>3</w:t>
      </w:r>
      <w:r>
        <w:rPr>
          <w:spacing w:val="2"/>
          <w:w w:val="99"/>
        </w:rPr>
        <w:t>．牙膏中</w:t>
      </w:r>
      <w:r>
        <w:rPr>
          <w:spacing w:val="-1"/>
          <w:w w:val="99"/>
        </w:rPr>
        <w:t>的</w:t>
      </w:r>
      <w:r>
        <w:rPr>
          <w:spacing w:val="2"/>
          <w:w w:val="99"/>
        </w:rPr>
        <w:t>摩擦剂可以</w:t>
      </w:r>
      <w:r>
        <w:rPr>
          <w:spacing w:val="-1"/>
          <w:w w:val="99"/>
        </w:rPr>
        <w:t>增</w:t>
      </w:r>
      <w:r>
        <w:rPr>
          <w:spacing w:val="2"/>
          <w:w w:val="99"/>
        </w:rPr>
        <w:t>强牙膏对牙</w:t>
      </w:r>
      <w:r>
        <w:rPr>
          <w:spacing w:val="-1"/>
          <w:w w:val="99"/>
        </w:rPr>
        <w:t>齿</w:t>
      </w:r>
      <w:r>
        <w:rPr>
          <w:spacing w:val="2"/>
          <w:w w:val="99"/>
        </w:rPr>
        <w:t>的摩擦作用和</w:t>
      </w:r>
      <w:r>
        <w:rPr>
          <w:spacing w:val="-1"/>
          <w:w w:val="99"/>
        </w:rPr>
        <w:t>去</w:t>
      </w:r>
      <w:r>
        <w:rPr>
          <w:spacing w:val="2"/>
          <w:w w:val="99"/>
        </w:rPr>
        <w:t>污效果。已</w:t>
      </w:r>
      <w:r>
        <w:rPr>
          <w:spacing w:val="-1"/>
          <w:w w:val="99"/>
        </w:rPr>
        <w:t>知</w:t>
      </w:r>
      <w:r>
        <w:rPr>
          <w:spacing w:val="2"/>
          <w:w w:val="99"/>
        </w:rPr>
        <w:t>某品牌牙膏</w:t>
      </w:r>
      <w:r>
        <w:rPr>
          <w:spacing w:val="-1"/>
          <w:w w:val="99"/>
        </w:rPr>
        <w:t>中</w:t>
      </w:r>
      <w:r>
        <w:rPr>
          <w:spacing w:val="2"/>
          <w:w w:val="99"/>
        </w:rPr>
        <w:t>的摩擦剂</w:t>
      </w:r>
      <w:r>
        <w:rPr>
          <w:w w:val="99"/>
        </w:rPr>
        <w:t>是</w:t>
      </w:r>
      <w:r>
        <w:rPr>
          <w:spacing w:val="-51"/>
        </w:rPr>
        <w:t xml:space="preserve"> </w:t>
      </w:r>
      <w:r>
        <w:rPr>
          <w:rFonts w:ascii="Cambria Math" w:hAnsi="Cambria Math" w:eastAsia="Cambria Math"/>
          <w:b w:val="0"/>
          <w:spacing w:val="4"/>
          <w:w w:val="103"/>
        </w:rPr>
        <w:t>C</w:t>
      </w:r>
      <w:r>
        <w:rPr>
          <w:rFonts w:ascii="Cambria Math" w:hAnsi="Cambria Math" w:eastAsia="Cambria Math"/>
          <w:b w:val="0"/>
          <w:w w:val="83"/>
        </w:rPr>
        <w:sym w:font="Cambria Math" w:char="EAE0"/>
      </w:r>
      <w:r>
        <w:rPr>
          <w:rFonts w:ascii="Cambria Math" w:hAnsi="Cambria Math" w:eastAsia="Cambria Math"/>
          <w:b w:val="0"/>
          <w:spacing w:val="-3"/>
          <w:w w:val="103"/>
        </w:rPr>
        <w:t>C</w:t>
      </w:r>
      <w:r>
        <w:rPr>
          <w:rFonts w:ascii="Cambria Math" w:hAnsi="Cambria Math" w:eastAsia="Cambria Math"/>
          <w:b w:val="0"/>
          <w:w w:val="108"/>
        </w:rPr>
        <w:t>O</w:t>
      </w:r>
      <w:r>
        <w:rPr>
          <w:rFonts w:ascii="Cambria Math" w:hAnsi="Cambria Math" w:eastAsia="Cambria Math"/>
          <w:b w:val="0"/>
          <w:spacing w:val="6"/>
          <w:w w:val="231"/>
          <w:position w:val="-3"/>
          <w:sz w:val="15"/>
        </w:rPr>
        <w:t>ˀ</w:t>
      </w:r>
      <w:r>
        <w:rPr>
          <w:w w:val="99"/>
        </w:rPr>
        <w:t>和</w:t>
      </w:r>
      <w:r>
        <w:rPr>
          <w:spacing w:val="-51"/>
        </w:rPr>
        <w:t xml:space="preserve"> </w:t>
      </w:r>
      <w:r>
        <w:rPr>
          <w:rFonts w:ascii="Cambria Math" w:hAnsi="Cambria Math" w:eastAsia="Cambria Math"/>
          <w:b w:val="0"/>
          <w:spacing w:val="2"/>
          <w:w w:val="105"/>
        </w:rPr>
        <w:t>S</w:t>
      </w:r>
      <w:r>
        <w:rPr>
          <w:rFonts w:ascii="Cambria Math" w:hAnsi="Cambria Math" w:eastAsia="Cambria Math"/>
          <w:b w:val="0"/>
          <w:spacing w:val="-4"/>
          <w:w w:val="117"/>
        </w:rPr>
        <w:t>i</w:t>
      </w:r>
      <w:r>
        <w:rPr>
          <w:rFonts w:ascii="Cambria Math" w:hAnsi="Cambria Math" w:eastAsia="Cambria Math"/>
          <w:b w:val="0"/>
          <w:w w:val="108"/>
        </w:rPr>
        <w:t>O</w:t>
      </w:r>
      <w:r>
        <w:rPr>
          <w:rFonts w:ascii="Cambria Math" w:hAnsi="Cambria Math" w:eastAsia="Cambria Math"/>
          <w:b w:val="0"/>
          <w:spacing w:val="9"/>
          <w:w w:val="107"/>
          <w:position w:val="-3"/>
          <w:sz w:val="15"/>
        </w:rPr>
        <w:t>2</w:t>
      </w:r>
      <w:r>
        <w:rPr>
          <w:rFonts w:ascii="Cambria Math" w:hAnsi="Cambria Math" w:eastAsia="Cambria Math"/>
          <w:b w:val="0"/>
          <w:spacing w:val="4"/>
          <w:w w:val="99"/>
        </w:rPr>
        <w:t>(</w:t>
      </w:r>
      <w:r>
        <w:rPr>
          <w:rFonts w:ascii="Cambria Math" w:hAnsi="Cambria Math" w:eastAsia="Cambria Math"/>
          <w:b w:val="0"/>
          <w:w w:val="105"/>
        </w:rPr>
        <w:t>S</w:t>
      </w:r>
      <w:r>
        <w:rPr>
          <w:rFonts w:ascii="Cambria Math" w:hAnsi="Cambria Math" w:eastAsia="Cambria Math"/>
          <w:b w:val="0"/>
          <w:spacing w:val="-4"/>
          <w:w w:val="117"/>
        </w:rPr>
        <w:t>i</w:t>
      </w:r>
      <w:r>
        <w:rPr>
          <w:rFonts w:ascii="Cambria Math" w:hAnsi="Cambria Math" w:eastAsia="Cambria Math"/>
          <w:b w:val="0"/>
          <w:w w:val="108"/>
        </w:rPr>
        <w:t>O</w:t>
      </w:r>
      <w:r>
        <w:rPr>
          <w:rFonts w:ascii="Cambria Math" w:hAnsi="Cambria Math" w:eastAsia="Cambria Math"/>
          <w:b w:val="0"/>
          <w:spacing w:val="6"/>
          <w:w w:val="107"/>
          <w:position w:val="-3"/>
          <w:sz w:val="15"/>
        </w:rPr>
        <w:t>2</w:t>
      </w:r>
      <w:r>
        <w:rPr>
          <w:w w:val="99"/>
        </w:rPr>
        <w:t>不</w:t>
      </w:r>
      <w:r>
        <w:rPr>
          <w:spacing w:val="2"/>
          <w:w w:val="99"/>
        </w:rPr>
        <w:t>溶于水</w:t>
      </w:r>
      <w:r>
        <w:rPr>
          <w:spacing w:val="-1"/>
          <w:w w:val="99"/>
        </w:rPr>
        <w:t>也</w:t>
      </w:r>
      <w:r>
        <w:rPr>
          <w:spacing w:val="2"/>
          <w:w w:val="99"/>
        </w:rPr>
        <w:t>不与稀盐酸</w:t>
      </w:r>
      <w:r>
        <w:rPr>
          <w:spacing w:val="-1"/>
          <w:w w:val="99"/>
        </w:rPr>
        <w:t>反</w:t>
      </w:r>
      <w:r>
        <w:rPr>
          <w:spacing w:val="2"/>
          <w:w w:val="99"/>
        </w:rPr>
        <w:t>应</w:t>
      </w:r>
      <w:r>
        <w:rPr>
          <w:rFonts w:ascii="Cambria Math" w:hAnsi="Cambria Math" w:eastAsia="Cambria Math"/>
          <w:b w:val="0"/>
          <w:spacing w:val="-1"/>
          <w:w w:val="99"/>
        </w:rPr>
        <w:t>)</w:t>
      </w:r>
      <w:r>
        <w:rPr>
          <w:spacing w:val="2"/>
          <w:w w:val="99"/>
        </w:rPr>
        <w:t>。为了</w:t>
      </w:r>
      <w:r>
        <w:rPr>
          <w:spacing w:val="-1"/>
          <w:w w:val="99"/>
        </w:rPr>
        <w:t>测</w:t>
      </w:r>
      <w:r>
        <w:rPr>
          <w:spacing w:val="2"/>
          <w:w w:val="99"/>
        </w:rPr>
        <w:t>定摩擦剂</w:t>
      </w:r>
      <w:r>
        <w:rPr>
          <w:w w:val="99"/>
        </w:rPr>
        <w:t>中</w:t>
      </w:r>
      <w:r>
        <w:rPr>
          <w:spacing w:val="-54"/>
        </w:rPr>
        <w:t xml:space="preserve"> </w:t>
      </w:r>
      <w:r>
        <w:rPr>
          <w:rFonts w:ascii="Cambria Math" w:hAnsi="Cambria Math" w:eastAsia="Cambria Math"/>
          <w:b w:val="0"/>
          <w:spacing w:val="4"/>
          <w:w w:val="103"/>
        </w:rPr>
        <w:t>C</w:t>
      </w:r>
      <w:r>
        <w:rPr>
          <w:rFonts w:ascii="Cambria Math" w:hAnsi="Cambria Math" w:eastAsia="Cambria Math"/>
          <w:b w:val="0"/>
          <w:w w:val="83"/>
        </w:rPr>
        <w:sym w:font="Cambria Math" w:char="EAE0"/>
      </w:r>
      <w:r>
        <w:rPr>
          <w:rFonts w:ascii="Cambria Math" w:hAnsi="Cambria Math" w:eastAsia="Cambria Math"/>
          <w:b w:val="0"/>
          <w:spacing w:val="-3"/>
          <w:w w:val="103"/>
        </w:rPr>
        <w:t>C</w:t>
      </w:r>
      <w:r>
        <w:rPr>
          <w:rFonts w:ascii="Cambria Math" w:hAnsi="Cambria Math" w:eastAsia="Cambria Math"/>
          <w:b w:val="0"/>
          <w:w w:val="108"/>
        </w:rPr>
        <w:t>O</w:t>
      </w:r>
      <w:r>
        <w:rPr>
          <w:rFonts w:ascii="Cambria Math" w:hAnsi="Cambria Math" w:eastAsia="Cambria Math"/>
          <w:b w:val="0"/>
          <w:spacing w:val="9"/>
          <w:w w:val="231"/>
          <w:position w:val="-3"/>
          <w:sz w:val="15"/>
        </w:rPr>
        <w:t>ˀ</w:t>
      </w:r>
      <w:r>
        <w:rPr>
          <w:spacing w:val="2"/>
          <w:w w:val="99"/>
        </w:rPr>
        <w:t>的质量</w:t>
      </w:r>
      <w:r>
        <w:rPr>
          <w:spacing w:val="-1"/>
          <w:w w:val="99"/>
        </w:rPr>
        <w:t>分</w:t>
      </w:r>
      <w:r>
        <w:rPr>
          <w:spacing w:val="2"/>
          <w:w w:val="99"/>
        </w:rPr>
        <w:t>数，通过实</w:t>
      </w:r>
      <w:r>
        <w:rPr>
          <w:spacing w:val="-1"/>
          <w:w w:val="99"/>
        </w:rPr>
        <w:t>验</w:t>
      </w:r>
      <w:r>
        <w:rPr>
          <w:spacing w:val="2"/>
          <w:w w:val="99"/>
        </w:rPr>
        <w:t>测得如图数</w:t>
      </w:r>
      <w:r>
        <w:rPr>
          <w:spacing w:val="-1"/>
          <w:w w:val="99"/>
        </w:rPr>
        <w:t>据</w:t>
      </w:r>
      <w:r>
        <w:rPr>
          <w:w w:val="99"/>
        </w:rPr>
        <w:t>：</w:t>
      </w:r>
    </w:p>
    <w:p>
      <w:pPr>
        <w:pStyle w:val="5"/>
        <w:spacing w:before="0"/>
        <w:ind w:left="0"/>
      </w:pPr>
      <w: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7846695</wp:posOffset>
            </wp:positionH>
            <wp:positionV relativeFrom="paragraph">
              <wp:posOffset>199390</wp:posOffset>
            </wp:positionV>
            <wp:extent cx="5769610" cy="556260"/>
            <wp:effectExtent l="0" t="0" r="0" b="0"/>
            <wp:wrapTopAndBottom/>
            <wp:docPr id="31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20.jpe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9411" cy="5560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5"/>
        <w:spacing w:before="0"/>
        <w:ind w:left="0"/>
        <w:rPr>
          <w:sz w:val="20"/>
        </w:rPr>
      </w:pPr>
    </w:p>
    <w:p>
      <w:pPr>
        <w:numPr>
          <w:ilvl w:val="0"/>
          <w:numId w:val="4"/>
        </w:numPr>
        <w:tabs>
          <w:tab w:val="left" w:pos="2732"/>
          <w:tab w:val="left" w:pos="4261"/>
        </w:tabs>
        <w:spacing w:before="0"/>
        <w:ind w:left="100" w:right="0" w:firstLine="0"/>
        <w:jc w:val="left"/>
        <w:rPr>
          <w:b/>
          <w:w w:val="99"/>
          <w:position w:val="1"/>
          <w:sz w:val="21"/>
        </w:rPr>
      </w:pPr>
      <w:r>
        <w:rPr>
          <w:b/>
          <w:spacing w:val="2"/>
          <w:w w:val="99"/>
          <w:position w:val="1"/>
          <w:sz w:val="21"/>
        </w:rPr>
        <w:t>生</w:t>
      </w:r>
      <w:r>
        <w:rPr>
          <w:b/>
          <w:w w:val="99"/>
          <w:position w:val="1"/>
          <w:sz w:val="21"/>
        </w:rPr>
        <w:t>成</w:t>
      </w:r>
      <w:r>
        <w:rPr>
          <w:b/>
          <w:spacing w:val="-54"/>
          <w:position w:val="1"/>
          <w:sz w:val="21"/>
        </w:rPr>
        <w:t xml:space="preserve"> </w:t>
      </w:r>
      <w:r>
        <w:rPr>
          <w:rFonts w:ascii="Times New Roman" w:hAnsi="Times New Roman" w:eastAsia="Times New Roman"/>
          <w:b/>
          <w:spacing w:val="-1"/>
          <w:w w:val="99"/>
          <w:sz w:val="24"/>
        </w:rPr>
        <w:t>C</w:t>
      </w:r>
      <w:r>
        <w:rPr>
          <w:rFonts w:ascii="Times New Roman" w:hAnsi="Times New Roman" w:eastAsia="Times New Roman"/>
          <w:b/>
          <w:w w:val="99"/>
          <w:sz w:val="24"/>
        </w:rPr>
        <w:t>O</w:t>
      </w:r>
      <w:r>
        <w:rPr>
          <w:rFonts w:ascii="Times New Roman" w:hAnsi="Times New Roman" w:eastAsia="Times New Roman"/>
          <w:b/>
          <w:w w:val="104"/>
          <w:position w:val="-1"/>
          <w:sz w:val="15"/>
        </w:rPr>
        <w:t>2</w:t>
      </w:r>
      <w:r>
        <w:rPr>
          <w:rFonts w:ascii="Times New Roman" w:hAnsi="Times New Roman" w:eastAsia="Times New Roman"/>
          <w:b/>
          <w:spacing w:val="2"/>
          <w:position w:val="-1"/>
          <w:sz w:val="15"/>
        </w:rPr>
        <w:t xml:space="preserve"> </w:t>
      </w:r>
      <w:r>
        <w:rPr>
          <w:b/>
          <w:spacing w:val="2"/>
          <w:w w:val="99"/>
          <w:position w:val="1"/>
          <w:sz w:val="21"/>
        </w:rPr>
        <w:t>质量</w:t>
      </w:r>
      <w:r>
        <w:rPr>
          <w:b/>
          <w:spacing w:val="-1"/>
          <w:w w:val="99"/>
          <w:position w:val="1"/>
          <w:sz w:val="21"/>
        </w:rPr>
        <w:t>为</w:t>
      </w:r>
      <w:r>
        <w:rPr>
          <w:rFonts w:ascii="Times New Roman" w:hAnsi="Times New Roman" w:eastAsia="Times New Roman"/>
          <w:w w:val="99"/>
          <w:position w:val="1"/>
          <w:sz w:val="21"/>
          <w:u w:val="single"/>
        </w:rPr>
        <w:t xml:space="preserve"> </w:t>
      </w:r>
      <w:r>
        <w:rPr>
          <w:rFonts w:ascii="Times New Roman" w:hAnsi="Times New Roman" w:eastAsia="Times New Roman"/>
          <w:position w:val="1"/>
          <w:sz w:val="21"/>
          <w:u w:val="single"/>
        </w:rPr>
        <w:tab/>
      </w:r>
      <w:r>
        <w:rPr>
          <w:rFonts w:ascii="Times New Roman" w:hAnsi="Times New Roman" w:eastAsia="Times New Roman"/>
          <w:b/>
          <w:spacing w:val="1"/>
          <w:w w:val="99"/>
          <w:position w:val="1"/>
          <w:sz w:val="21"/>
        </w:rPr>
        <w:t>g</w:t>
      </w:r>
      <w:r>
        <w:rPr>
          <w:b/>
          <w:spacing w:val="2"/>
          <w:w w:val="99"/>
          <w:position w:val="1"/>
          <w:sz w:val="21"/>
        </w:rPr>
        <w:t>；（</w:t>
      </w:r>
      <w:r>
        <w:rPr>
          <w:b/>
          <w:w w:val="98"/>
          <w:position w:val="1"/>
          <w:sz w:val="21"/>
        </w:rPr>
        <w:t>2</w:t>
      </w:r>
      <w:r>
        <w:rPr>
          <w:b/>
          <w:spacing w:val="-52"/>
          <w:position w:val="1"/>
          <w:sz w:val="21"/>
        </w:rPr>
        <w:t xml:space="preserve"> </w:t>
      </w:r>
      <w:r>
        <w:rPr>
          <w:b/>
          <w:spacing w:val="2"/>
          <w:w w:val="99"/>
          <w:position w:val="1"/>
          <w:sz w:val="21"/>
        </w:rPr>
        <w:t>分</w:t>
      </w:r>
      <w:r>
        <w:rPr>
          <w:b/>
          <w:w w:val="99"/>
          <w:position w:val="1"/>
          <w:sz w:val="21"/>
        </w:rPr>
        <w:t>）</w:t>
      </w:r>
      <w:r>
        <w:rPr>
          <w:b/>
          <w:position w:val="1"/>
          <w:sz w:val="21"/>
        </w:rPr>
        <w:tab/>
      </w:r>
      <w:r>
        <w:rPr>
          <w:rFonts w:ascii="Cambria Math" w:hAnsi="Cambria Math" w:eastAsia="Cambria Math"/>
          <w:spacing w:val="4"/>
          <w:w w:val="99"/>
          <w:position w:val="1"/>
          <w:sz w:val="21"/>
        </w:rPr>
        <w:t>(</w:t>
      </w:r>
      <w:r>
        <w:rPr>
          <w:rFonts w:ascii="Cambria Math" w:hAnsi="Cambria Math" w:eastAsia="Cambria Math"/>
          <w:spacing w:val="-1"/>
          <w:w w:val="107"/>
          <w:position w:val="1"/>
          <w:sz w:val="21"/>
        </w:rPr>
        <w:t>2</w:t>
      </w:r>
      <w:r>
        <w:rPr>
          <w:rFonts w:ascii="Cambria Math" w:hAnsi="Cambria Math" w:eastAsia="Cambria Math"/>
          <w:w w:val="99"/>
          <w:position w:val="1"/>
          <w:sz w:val="21"/>
        </w:rPr>
        <w:t>)</w:t>
      </w:r>
      <w:r>
        <w:rPr>
          <w:rFonts w:ascii="Cambria Math" w:hAnsi="Cambria Math" w:eastAsia="Cambria Math"/>
          <w:position w:val="1"/>
          <w:sz w:val="21"/>
        </w:rPr>
        <w:t xml:space="preserve"> </w:t>
      </w:r>
      <w:r>
        <w:rPr>
          <w:rFonts w:ascii="Cambria Math" w:hAnsi="Cambria Math" w:eastAsia="Cambria Math"/>
          <w:spacing w:val="10"/>
          <w:position w:val="1"/>
          <w:sz w:val="21"/>
        </w:rPr>
        <w:t xml:space="preserve"> </w:t>
      </w:r>
      <w:r>
        <w:rPr>
          <w:b/>
          <w:spacing w:val="2"/>
          <w:w w:val="99"/>
          <w:position w:val="1"/>
          <w:sz w:val="21"/>
        </w:rPr>
        <w:t>求摩擦</w:t>
      </w:r>
      <w:r>
        <w:rPr>
          <w:b/>
          <w:spacing w:val="-1"/>
          <w:w w:val="99"/>
          <w:position w:val="1"/>
          <w:sz w:val="21"/>
        </w:rPr>
        <w:t>剂</w:t>
      </w:r>
      <w:r>
        <w:rPr>
          <w:b/>
          <w:w w:val="99"/>
          <w:position w:val="1"/>
          <w:sz w:val="21"/>
        </w:rPr>
        <w:t>中</w:t>
      </w:r>
      <w:r>
        <w:rPr>
          <w:b/>
          <w:spacing w:val="-51"/>
          <w:position w:val="1"/>
          <w:sz w:val="21"/>
        </w:rPr>
        <w:t xml:space="preserve"> </w:t>
      </w:r>
      <w:r>
        <w:rPr>
          <w:rFonts w:ascii="Cambria Math" w:hAnsi="Cambria Math" w:eastAsia="Cambria Math"/>
          <w:spacing w:val="4"/>
          <w:w w:val="103"/>
          <w:position w:val="1"/>
          <w:sz w:val="21"/>
        </w:rPr>
        <w:t>C</w:t>
      </w:r>
      <w:r>
        <w:rPr>
          <w:rFonts w:ascii="Cambria Math" w:hAnsi="Cambria Math" w:eastAsia="Cambria Math"/>
          <w:w w:val="83"/>
          <w:position w:val="1"/>
          <w:sz w:val="21"/>
        </w:rPr>
        <w:sym w:font="Cambria Math" w:char="EAE0"/>
      </w:r>
      <w:r>
        <w:rPr>
          <w:rFonts w:ascii="Cambria Math" w:hAnsi="Cambria Math" w:eastAsia="Cambria Math"/>
          <w:spacing w:val="-3"/>
          <w:w w:val="103"/>
          <w:position w:val="1"/>
          <w:sz w:val="21"/>
        </w:rPr>
        <w:t>C</w:t>
      </w:r>
      <w:r>
        <w:rPr>
          <w:rFonts w:ascii="Cambria Math" w:hAnsi="Cambria Math" w:eastAsia="Cambria Math"/>
          <w:w w:val="108"/>
          <w:position w:val="1"/>
          <w:sz w:val="21"/>
        </w:rPr>
        <w:t>O</w:t>
      </w:r>
      <w:r>
        <w:rPr>
          <w:rFonts w:ascii="Cambria Math" w:hAnsi="Cambria Math" w:eastAsia="Cambria Math"/>
          <w:spacing w:val="6"/>
          <w:w w:val="231"/>
          <w:position w:val="-2"/>
          <w:sz w:val="15"/>
        </w:rPr>
        <w:t>ˀ</w:t>
      </w:r>
      <w:r>
        <w:rPr>
          <w:b/>
          <w:spacing w:val="2"/>
          <w:w w:val="99"/>
          <w:position w:val="1"/>
          <w:sz w:val="21"/>
        </w:rPr>
        <w:t>的质量</w:t>
      </w:r>
      <w:r>
        <w:rPr>
          <w:b/>
          <w:spacing w:val="-1"/>
          <w:w w:val="99"/>
          <w:position w:val="1"/>
          <w:sz w:val="21"/>
        </w:rPr>
        <w:t>分</w:t>
      </w:r>
      <w:r>
        <w:rPr>
          <w:b/>
          <w:spacing w:val="2"/>
          <w:w w:val="99"/>
          <w:position w:val="1"/>
          <w:sz w:val="21"/>
        </w:rPr>
        <w:t>数。（</w:t>
      </w:r>
      <w:r>
        <w:rPr>
          <w:b/>
          <w:w w:val="98"/>
          <w:position w:val="1"/>
          <w:sz w:val="21"/>
        </w:rPr>
        <w:t>4</w:t>
      </w:r>
      <w:r>
        <w:rPr>
          <w:b/>
          <w:spacing w:val="-52"/>
          <w:position w:val="1"/>
          <w:sz w:val="21"/>
        </w:rPr>
        <w:t xml:space="preserve"> </w:t>
      </w:r>
      <w:r>
        <w:rPr>
          <w:b/>
          <w:spacing w:val="2"/>
          <w:w w:val="99"/>
          <w:position w:val="1"/>
          <w:sz w:val="21"/>
        </w:rPr>
        <w:t>分</w:t>
      </w:r>
      <w:r>
        <w:rPr>
          <w:b/>
          <w:w w:val="99"/>
          <w:position w:val="1"/>
          <w:sz w:val="21"/>
        </w:rPr>
        <w:t>）</w:t>
      </w:r>
    </w:p>
    <w:p>
      <w:pPr>
        <w:numPr>
          <w:ilvl w:val="0"/>
          <w:numId w:val="0"/>
        </w:numPr>
        <w:tabs>
          <w:tab w:val="left" w:pos="2732"/>
          <w:tab w:val="left" w:pos="4261"/>
        </w:tabs>
        <w:spacing w:before="0"/>
        <w:ind w:left="100" w:leftChars="0" w:right="0" w:rightChars="0"/>
        <w:jc w:val="left"/>
        <w:rPr>
          <w:b/>
          <w:w w:val="99"/>
          <w:position w:val="1"/>
          <w:sz w:val="21"/>
        </w:rPr>
      </w:pPr>
    </w:p>
    <w:p>
      <w:pPr>
        <w:numPr>
          <w:ilvl w:val="0"/>
          <w:numId w:val="0"/>
        </w:numPr>
        <w:tabs>
          <w:tab w:val="left" w:pos="2732"/>
          <w:tab w:val="left" w:pos="4261"/>
        </w:tabs>
        <w:spacing w:before="0"/>
        <w:ind w:left="100" w:leftChars="0" w:right="0" w:rightChars="0"/>
        <w:jc w:val="left"/>
        <w:rPr>
          <w:b/>
          <w:w w:val="99"/>
          <w:position w:val="1"/>
          <w:sz w:val="21"/>
        </w:rPr>
      </w:pPr>
    </w:p>
    <w:p>
      <w:pPr>
        <w:numPr>
          <w:ilvl w:val="0"/>
          <w:numId w:val="0"/>
        </w:numPr>
        <w:tabs>
          <w:tab w:val="left" w:pos="2732"/>
          <w:tab w:val="left" w:pos="4261"/>
        </w:tabs>
        <w:spacing w:before="0"/>
        <w:ind w:left="100" w:leftChars="0" w:right="0" w:rightChars="0"/>
        <w:jc w:val="left"/>
        <w:rPr>
          <w:b/>
          <w:w w:val="99"/>
          <w:position w:val="1"/>
          <w:sz w:val="21"/>
        </w:rPr>
      </w:pPr>
    </w:p>
    <w:p>
      <w:pPr>
        <w:numPr>
          <w:ilvl w:val="0"/>
          <w:numId w:val="0"/>
        </w:numPr>
        <w:tabs>
          <w:tab w:val="left" w:pos="2732"/>
          <w:tab w:val="left" w:pos="4261"/>
        </w:tabs>
        <w:spacing w:before="0"/>
        <w:ind w:left="100" w:leftChars="0" w:right="0" w:rightChars="0"/>
        <w:jc w:val="left"/>
        <w:rPr>
          <w:b/>
          <w:w w:val="99"/>
          <w:position w:val="1"/>
          <w:sz w:val="21"/>
        </w:rPr>
      </w:pPr>
    </w:p>
    <w:p>
      <w:pPr>
        <w:snapToGrid w:val="0"/>
        <w:spacing w:line="288" w:lineRule="auto"/>
        <w:jc w:val="center"/>
        <w:textAlignment w:val="center"/>
        <w:rPr>
          <w:b/>
        </w:rPr>
      </w:pPr>
    </w:p>
    <w:p>
      <w:pPr>
        <w:snapToGrid w:val="0"/>
        <w:spacing w:line="288" w:lineRule="auto"/>
        <w:ind w:firstLine="3534" w:firstLineChars="1100"/>
        <w:jc w:val="both"/>
        <w:rPr>
          <w:b/>
          <w:sz w:val="22"/>
          <w:szCs w:val="24"/>
        </w:rPr>
      </w:pPr>
      <w:r>
        <w:rPr>
          <w:rFonts w:hint="eastAsia" w:eastAsia="黑体"/>
          <w:b/>
          <w:sz w:val="32"/>
          <w:szCs w:val="32"/>
        </w:rPr>
        <w:t>2019年下学期九年级化学期末检测卷</w:t>
      </w:r>
      <w:r>
        <w:rPr>
          <w:rFonts w:hint="eastAsia"/>
          <w:b/>
          <w:sz w:val="32"/>
          <w:szCs w:val="36"/>
        </w:rPr>
        <w:t>答案</w:t>
      </w:r>
    </w:p>
    <w:p>
      <w:pPr>
        <w:snapToGrid w:val="0"/>
        <w:spacing w:line="288" w:lineRule="auto"/>
        <w:jc w:val="left"/>
        <w:textAlignment w:val="center"/>
        <w:rPr>
          <w:b/>
        </w:rPr>
      </w:pPr>
      <w:r>
        <w:rPr>
          <w:b/>
        </w:rPr>
        <w:t>1．D</w:t>
      </w:r>
      <w:r>
        <w:rPr>
          <w:rFonts w:hint="eastAsia"/>
          <w:b/>
        </w:rPr>
        <w:t xml:space="preserve">  </w:t>
      </w:r>
      <w:r>
        <w:rPr>
          <w:b/>
        </w:rPr>
        <w:t>2．D</w:t>
      </w:r>
      <w:r>
        <w:rPr>
          <w:rFonts w:hint="eastAsia"/>
          <w:b/>
        </w:rPr>
        <w:t xml:space="preserve">  </w:t>
      </w:r>
      <w:r>
        <w:rPr>
          <w:b/>
        </w:rPr>
        <w:t>3．</w:t>
      </w:r>
      <w:r>
        <w:rPr>
          <w:rFonts w:hint="eastAsia"/>
          <w:b/>
          <w:lang w:val="en-US" w:eastAsia="zh-CN"/>
        </w:rPr>
        <w:t xml:space="preserve">C </w:t>
      </w:r>
      <w:r>
        <w:rPr>
          <w:rFonts w:hint="eastAsia"/>
          <w:b/>
        </w:rPr>
        <w:t xml:space="preserve"> </w:t>
      </w:r>
      <w:r>
        <w:rPr>
          <w:b/>
        </w:rPr>
        <w:t>4．A</w:t>
      </w:r>
      <w:r>
        <w:rPr>
          <w:rFonts w:hint="eastAsia"/>
          <w:b/>
        </w:rPr>
        <w:t xml:space="preserve"> </w:t>
      </w:r>
      <w:r>
        <w:rPr>
          <w:rFonts w:hint="eastAsia"/>
          <w:b/>
          <w:lang w:val="en-US" w:eastAsia="zh-CN"/>
        </w:rPr>
        <w:t xml:space="preserve"> </w:t>
      </w:r>
      <w:r>
        <w:rPr>
          <w:b/>
        </w:rPr>
        <w:t>5．</w:t>
      </w:r>
      <w:r>
        <w:rPr>
          <w:rFonts w:hint="eastAsia"/>
          <w:b/>
        </w:rPr>
        <w:t xml:space="preserve">D  </w:t>
      </w:r>
      <w:r>
        <w:rPr>
          <w:b/>
        </w:rPr>
        <w:t>6．</w:t>
      </w:r>
      <w:r>
        <w:rPr>
          <w:rFonts w:hint="eastAsia"/>
          <w:b/>
        </w:rPr>
        <w:t xml:space="preserve">A  </w:t>
      </w:r>
      <w:r>
        <w:rPr>
          <w:b/>
        </w:rPr>
        <w:t>7．A</w:t>
      </w:r>
      <w:r>
        <w:rPr>
          <w:rFonts w:hint="eastAsia"/>
          <w:b/>
        </w:rPr>
        <w:t xml:space="preserve">  </w:t>
      </w:r>
      <w:r>
        <w:rPr>
          <w:b/>
        </w:rPr>
        <w:t>8．</w:t>
      </w:r>
      <w:r>
        <w:rPr>
          <w:rFonts w:hint="eastAsia"/>
          <w:b/>
        </w:rPr>
        <w:t xml:space="preserve">A   </w:t>
      </w:r>
      <w:r>
        <w:rPr>
          <w:b/>
        </w:rPr>
        <w:t>9．</w:t>
      </w:r>
      <w:r>
        <w:rPr>
          <w:rFonts w:hint="eastAsia"/>
          <w:b/>
        </w:rPr>
        <w:t xml:space="preserve">A  </w:t>
      </w:r>
      <w:r>
        <w:rPr>
          <w:b/>
        </w:rPr>
        <w:t>10．A</w:t>
      </w:r>
    </w:p>
    <w:p>
      <w:pPr>
        <w:snapToGrid w:val="0"/>
        <w:spacing w:line="288" w:lineRule="auto"/>
        <w:jc w:val="left"/>
        <w:textAlignment w:val="center"/>
        <w:rPr>
          <w:b/>
        </w:rPr>
      </w:pPr>
      <w:r>
        <w:rPr>
          <w:b/>
        </w:rPr>
        <w:t>11．B</w:t>
      </w:r>
      <w:r>
        <w:rPr>
          <w:rFonts w:hint="eastAsia"/>
          <w:b/>
        </w:rPr>
        <w:t xml:space="preserve">  </w:t>
      </w:r>
      <w:r>
        <w:rPr>
          <w:b/>
        </w:rPr>
        <w:t>12．C</w:t>
      </w:r>
      <w:r>
        <w:rPr>
          <w:rFonts w:hint="eastAsia"/>
          <w:b/>
        </w:rPr>
        <w:t xml:space="preserve">  </w:t>
      </w:r>
      <w:r>
        <w:rPr>
          <w:b/>
        </w:rPr>
        <w:t>13．B</w:t>
      </w:r>
      <w:r>
        <w:rPr>
          <w:rFonts w:hint="eastAsia"/>
          <w:b/>
        </w:rPr>
        <w:t xml:space="preserve">  </w:t>
      </w:r>
      <w:r>
        <w:rPr>
          <w:b/>
        </w:rPr>
        <w:t>14．</w:t>
      </w:r>
      <w:r>
        <w:rPr>
          <w:rFonts w:hint="eastAsia"/>
          <w:b/>
          <w:lang w:val="en-US" w:eastAsia="zh-CN"/>
        </w:rPr>
        <w:t>C</w:t>
      </w:r>
      <w:r>
        <w:rPr>
          <w:rFonts w:hint="eastAsia"/>
          <w:b/>
        </w:rPr>
        <w:t xml:space="preserve">   </w:t>
      </w:r>
      <w:r>
        <w:rPr>
          <w:b/>
        </w:rPr>
        <w:t>15．B</w:t>
      </w:r>
    </w:p>
    <w:p>
      <w:pPr>
        <w:snapToGrid w:val="0"/>
        <w:spacing w:line="288" w:lineRule="auto"/>
        <w:jc w:val="left"/>
        <w:textAlignment w:val="center"/>
        <w:rPr>
          <w:rFonts w:ascii="宋体" w:hAnsi="宋体" w:cs="宋体"/>
          <w:b/>
        </w:rPr>
      </w:pPr>
      <w:r>
        <w:rPr>
          <w:b/>
        </w:rPr>
        <w:t>16．</w:t>
      </w:r>
      <w:r>
        <w:rPr>
          <w:rFonts w:hint="eastAsia"/>
          <w:b/>
          <w:lang w:val="en-US" w:eastAsia="zh-CN"/>
        </w:rPr>
        <w:t xml:space="preserve"> （1）</w:t>
      </w:r>
      <w:r>
        <w:rPr>
          <w:rFonts w:ascii="宋体" w:hAnsi="宋体" w:cs="宋体"/>
          <w:b/>
        </w:rPr>
        <w:t>②</w:t>
      </w:r>
      <w:r>
        <w:rPr>
          <w:b/>
        </w:rPr>
        <w:t xml:space="preserve">  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 xml:space="preserve">2 </w:t>
      </w:r>
      <w:r>
        <w:rPr>
          <w:rFonts w:hint="eastAsia"/>
          <w:b/>
          <w:lang w:eastAsia="zh-CN"/>
        </w:rPr>
        <w:t>）</w:t>
      </w:r>
      <w:r>
        <w:rPr>
          <w:b/>
        </w:rPr>
        <w:t xml:space="preserve">  </w:t>
      </w:r>
      <w:r>
        <w:rPr>
          <w:rFonts w:ascii="宋体" w:hAnsi="宋体" w:cs="宋体"/>
          <w:b/>
        </w:rPr>
        <w:t>③</w:t>
      </w:r>
      <w:r>
        <w:rPr>
          <w:b/>
        </w:rPr>
        <w:t xml:space="preserve">   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 xml:space="preserve">3 </w:t>
      </w:r>
      <w:r>
        <w:rPr>
          <w:rFonts w:hint="eastAsia"/>
          <w:b/>
          <w:lang w:eastAsia="zh-CN"/>
        </w:rPr>
        <w:t>）</w:t>
      </w:r>
      <w:r>
        <w:rPr>
          <w:b/>
        </w:rPr>
        <w:t xml:space="preserve"> </w:t>
      </w:r>
      <w:r>
        <w:rPr>
          <w:rFonts w:ascii="宋体" w:hAnsi="宋体" w:cs="宋体"/>
          <w:b/>
        </w:rPr>
        <w:t>④</w:t>
      </w:r>
      <w:r>
        <w:rPr>
          <w:b/>
        </w:rPr>
        <w:t xml:space="preserve">   </w:t>
      </w:r>
    </w:p>
    <w:p>
      <w:pPr>
        <w:snapToGrid w:val="0"/>
        <w:spacing w:line="288" w:lineRule="auto"/>
        <w:jc w:val="left"/>
        <w:textAlignment w:val="center"/>
        <w:rPr>
          <w:rFonts w:hint="default" w:ascii="宋体" w:hAnsi="宋体" w:eastAsia="宋体" w:cs="宋体"/>
          <w:b/>
          <w:lang w:val="en-US" w:eastAsia="zh-CN"/>
        </w:rPr>
      </w:pPr>
      <w:r>
        <w:rPr>
          <w:b/>
        </w:rPr>
        <w:t>17．</w:t>
      </w:r>
      <w:r>
        <w:rPr>
          <w:rFonts w:hint="eastAsia" w:ascii="Times New Romance" w:hAnsi="Times New Romance" w:cs="Times New Romance"/>
          <w:b/>
          <w:lang w:eastAsia="zh-CN"/>
        </w:rPr>
        <w:t>（</w:t>
      </w:r>
      <w:r>
        <w:rPr>
          <w:rFonts w:hint="eastAsia" w:ascii="Times New Romance" w:hAnsi="Times New Romance" w:cs="Times New Romance"/>
          <w:b/>
          <w:lang w:val="en-US" w:eastAsia="zh-CN"/>
        </w:rPr>
        <w:t>1</w:t>
      </w:r>
      <w:r>
        <w:rPr>
          <w:rFonts w:hint="eastAsia" w:ascii="Times New Romance" w:hAnsi="Times New Romance" w:cs="Times New Romance"/>
          <w:b/>
          <w:lang w:eastAsia="zh-CN"/>
        </w:rPr>
        <w:t>）</w:t>
      </w:r>
      <w:r>
        <w:rPr>
          <w:b/>
        </w:rPr>
        <w:t xml:space="preserve">  </w:t>
      </w:r>
      <w:r>
        <w:rPr>
          <w:rFonts w:ascii="Times New Romance" w:hAnsi="Times New Romance" w:eastAsia="Times New Romance" w:cs="Times New Romance"/>
          <w:b/>
        </w:rPr>
        <w:t>1</w:t>
      </w:r>
      <w:r>
        <w:rPr>
          <w:rFonts w:ascii="宋体" w:hAnsi="宋体" w:cs="宋体"/>
          <w:b/>
        </w:rPr>
        <w:t>：</w:t>
      </w:r>
      <w:r>
        <w:rPr>
          <w:rFonts w:ascii="Times New Romance" w:hAnsi="Times New Romance" w:eastAsia="Times New Romance" w:cs="Times New Romance"/>
          <w:b/>
        </w:rPr>
        <w:t>2</w:t>
      </w:r>
      <w:r>
        <w:rPr>
          <w:b/>
        </w:rPr>
        <w:t xml:space="preserve">  </w:t>
      </w:r>
      <w:r>
        <w:rPr>
          <w:rFonts w:hint="eastAsia"/>
          <w:b/>
          <w:lang w:val="en-US" w:eastAsia="zh-CN"/>
        </w:rPr>
        <w:t xml:space="preserve">  </w:t>
      </w:r>
      <w:r>
        <w:rPr>
          <w:b/>
        </w:rPr>
        <w:t xml:space="preserve">  </w:t>
      </w:r>
      <w:r>
        <w:rPr>
          <w:b/>
        </w:rPr>
        <w:object>
          <v:shape id="_x0000_i1025" o:spt="75" alt="eqId548e967d59c647cb8fc0562459eeb44e" type="#_x0000_t75" style="height:38.25pt;width:120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26">
            <o:LockedField>false</o:LockedField>
          </o:OLEObject>
        </w:object>
      </w:r>
      <w:r>
        <w:rPr>
          <w:b/>
        </w:rPr>
        <w:t xml:space="preserve"> </w:t>
      </w:r>
      <w:r>
        <w:rPr>
          <w:b/>
          <w:sz w:val="32"/>
          <w:szCs w:val="36"/>
        </w:rPr>
        <w:t xml:space="preserve">  </w:t>
      </w:r>
      <w:r>
        <w:rPr>
          <w:rFonts w:hint="eastAsia"/>
          <w:b/>
          <w:sz w:val="24"/>
          <w:szCs w:val="28"/>
          <w:lang w:eastAsia="zh-CN"/>
        </w:rPr>
        <w:t>（</w:t>
      </w:r>
      <w:r>
        <w:rPr>
          <w:rFonts w:hint="eastAsia"/>
          <w:b/>
          <w:sz w:val="24"/>
          <w:szCs w:val="28"/>
          <w:lang w:val="en-US" w:eastAsia="zh-CN"/>
        </w:rPr>
        <w:t>2</w:t>
      </w:r>
      <w:r>
        <w:rPr>
          <w:rFonts w:hint="eastAsia"/>
          <w:b/>
          <w:sz w:val="24"/>
          <w:szCs w:val="28"/>
          <w:lang w:eastAsia="zh-CN"/>
        </w:rPr>
        <w:t>）</w:t>
      </w:r>
      <w:r>
        <w:rPr>
          <w:rFonts w:hint="eastAsia"/>
          <w:b/>
          <w:sz w:val="22"/>
          <w:szCs w:val="24"/>
          <w:lang w:val="en-US" w:eastAsia="zh-CN"/>
        </w:rPr>
        <w:t>化学</w:t>
      </w:r>
      <w:r>
        <w:rPr>
          <w:b/>
        </w:rPr>
        <w:t xml:space="preserve">   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 xml:space="preserve">3 </w:t>
      </w:r>
      <w:r>
        <w:rPr>
          <w:rFonts w:hint="eastAsia"/>
          <w:b/>
          <w:lang w:eastAsia="zh-CN"/>
        </w:rPr>
        <w:t>）</w:t>
      </w:r>
      <w:r>
        <w:rPr>
          <w:rFonts w:ascii="宋体" w:hAnsi="宋体" w:cs="宋体"/>
          <w:b/>
        </w:rPr>
        <w:t>肥皂水</w:t>
      </w:r>
      <w:r>
        <w:rPr>
          <w:b/>
        </w:rPr>
        <w:t xml:space="preserve">    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 xml:space="preserve"> 4 </w:t>
      </w:r>
      <w:r>
        <w:rPr>
          <w:rFonts w:hint="eastAsia"/>
          <w:b/>
          <w:lang w:eastAsia="zh-CN"/>
        </w:rPr>
        <w:t>）</w:t>
      </w:r>
      <w:r>
        <w:rPr>
          <w:rFonts w:hint="eastAsia"/>
          <w:b/>
          <w:lang w:val="en-US" w:eastAsia="zh-CN"/>
        </w:rPr>
        <w:t>煮沸</w:t>
      </w:r>
    </w:p>
    <w:p>
      <w:pPr>
        <w:snapToGrid w:val="0"/>
        <w:spacing w:line="288" w:lineRule="auto"/>
        <w:jc w:val="left"/>
        <w:textAlignment w:val="center"/>
        <w:rPr>
          <w:rFonts w:eastAsiaTheme="minorEastAsia"/>
          <w:b/>
          <w:kern w:val="0"/>
          <w:szCs w:val="21"/>
        </w:rPr>
      </w:pPr>
      <w:r>
        <w:rPr>
          <w:b/>
        </w:rPr>
        <w:t>18．</w:t>
      </w:r>
      <w:r>
        <w:rPr>
          <w:rFonts w:hint="eastAsia" w:ascii="宋体" w:cs="宋体"/>
          <w:b/>
          <w:kern w:val="0"/>
          <w:szCs w:val="21"/>
          <w:lang w:eastAsia="zh-CN"/>
        </w:rPr>
        <w:t>（</w:t>
      </w:r>
      <w:r>
        <w:rPr>
          <w:rFonts w:hint="eastAsia" w:ascii="宋体" w:cs="宋体"/>
          <w:b/>
          <w:kern w:val="0"/>
          <w:szCs w:val="21"/>
          <w:lang w:val="en-US" w:eastAsia="zh-CN"/>
        </w:rPr>
        <w:t>1</w:t>
      </w:r>
      <w:r>
        <w:rPr>
          <w:rFonts w:hint="eastAsia" w:ascii="宋体" w:cs="宋体"/>
          <w:b/>
          <w:kern w:val="0"/>
          <w:szCs w:val="21"/>
          <w:lang w:eastAsia="zh-CN"/>
        </w:rPr>
        <w:t>）</w:t>
      </w:r>
      <w:r>
        <w:rPr>
          <w:rFonts w:hint="eastAsia" w:ascii="宋体" w:cs="宋体"/>
          <w:b/>
          <w:kern w:val="0"/>
          <w:szCs w:val="21"/>
          <w:lang w:val="en-US" w:eastAsia="zh-CN"/>
        </w:rPr>
        <w:t>金属    （2）</w:t>
      </w:r>
      <w:r>
        <w:rPr>
          <w:rFonts w:eastAsia="Times New Roman"/>
          <w:b/>
          <w:kern w:val="0"/>
          <w:szCs w:val="21"/>
        </w:rPr>
        <w:t xml:space="preserve">  </w:t>
      </w:r>
      <w:r>
        <w:rPr>
          <w:rStyle w:val="12"/>
          <w:rFonts w:eastAsia="Times New Roman"/>
          <w:b/>
          <w:kern w:val="0"/>
          <w:szCs w:val="21"/>
        </w:rPr>
        <w:t>31</w:t>
      </w:r>
      <w:r>
        <w:rPr>
          <w:rFonts w:eastAsia="Times New Roman"/>
          <w:b/>
          <w:kern w:val="0"/>
          <w:szCs w:val="21"/>
        </w:rPr>
        <w:t xml:space="preserve">   </w:t>
      </w:r>
      <w:r>
        <w:rPr>
          <w:rFonts w:hint="eastAsia"/>
          <w:b/>
          <w:kern w:val="0"/>
          <w:szCs w:val="21"/>
          <w:lang w:eastAsia="zh-CN"/>
        </w:rPr>
        <w:t>（</w:t>
      </w:r>
      <w:r>
        <w:rPr>
          <w:rFonts w:hint="eastAsia"/>
          <w:b/>
          <w:kern w:val="0"/>
          <w:szCs w:val="21"/>
          <w:lang w:val="en-US" w:eastAsia="zh-CN"/>
        </w:rPr>
        <w:t>3</w:t>
      </w:r>
      <w:r>
        <w:rPr>
          <w:rFonts w:hint="eastAsia"/>
          <w:b/>
          <w:kern w:val="0"/>
          <w:szCs w:val="21"/>
          <w:lang w:eastAsia="zh-CN"/>
        </w:rPr>
        <w:t>）</w:t>
      </w:r>
      <w:r>
        <w:rPr>
          <w:rFonts w:hint="eastAsia"/>
          <w:b/>
          <w:kern w:val="0"/>
          <w:szCs w:val="21"/>
          <w:lang w:val="en-US" w:eastAsia="zh-CN"/>
        </w:rPr>
        <w:t xml:space="preserve"> </w:t>
      </w:r>
      <m:oMath>
        <m:r>
          <m:rPr>
            <m:sty m:val="b"/>
          </m:rPr>
          <w:rPr>
            <w:rFonts w:ascii="Cambria Math" w:hAnsi="Cambria Math"/>
          </w:rPr>
          <m:t>G</m:t>
        </m:r>
        <m:sSup>
          <m:sSupPr>
            <m:ctrlPr>
              <w:rPr>
                <w:rFonts w:ascii="Cambria Math" w:hAnsi="Cambria Math" w:cs="宋体"/>
                <w:b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 w:cs="宋体"/>
                <w:b/>
                <w:sz w:val="24"/>
                <w:szCs w:val="24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3+</m:t>
            </m:r>
            <m:ctrlPr>
              <w:rPr>
                <w:rFonts w:ascii="Cambria Math" w:hAnsi="Cambria Math" w:cs="宋体"/>
                <w:b/>
                <w:sz w:val="24"/>
                <w:szCs w:val="24"/>
              </w:rPr>
            </m:ctrlPr>
          </m:sup>
        </m:sSup>
      </m:oMath>
      <w:r>
        <w:rPr>
          <w:rFonts w:eastAsia="Times New Roman"/>
          <w:b/>
          <w:kern w:val="0"/>
          <w:szCs w:val="21"/>
        </w:rPr>
        <w:t xml:space="preserve"> </w:t>
      </w:r>
    </w:p>
    <w:p>
      <w:pPr>
        <w:snapToGrid w:val="0"/>
        <w:spacing w:line="288" w:lineRule="auto"/>
        <w:jc w:val="left"/>
        <w:textAlignment w:val="center"/>
        <w:rPr>
          <w:rFonts w:eastAsia="Times New Roman"/>
          <w:b/>
        </w:rPr>
      </w:pPr>
      <w:r>
        <w:rPr>
          <w:b/>
        </w:rPr>
        <w:t>19．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1</w:t>
      </w:r>
      <w:r>
        <w:rPr>
          <w:rFonts w:hint="eastAsia"/>
          <w:b/>
          <w:lang w:eastAsia="zh-CN"/>
        </w:rPr>
        <w:t>）</w:t>
      </w:r>
      <w:r>
        <w:rPr>
          <w:rFonts w:hint="eastAsia" w:ascii="宋体" w:cs="宋体"/>
          <w:b/>
          <w:kern w:val="0"/>
          <w:szCs w:val="21"/>
        </w:rPr>
        <w:t>混合物</w:t>
      </w:r>
      <w:r>
        <w:rPr>
          <w:rFonts w:eastAsia="Times New Roman"/>
          <w:b/>
          <w:kern w:val="0"/>
          <w:szCs w:val="21"/>
        </w:rPr>
        <w:t xml:space="preserve">  </w:t>
      </w:r>
      <w:r>
        <w:rPr>
          <w:rFonts w:hint="eastAsia" w:eastAsiaTheme="minorEastAsia"/>
          <w:b/>
          <w:kern w:val="0"/>
          <w:szCs w:val="21"/>
        </w:rPr>
        <w:t xml:space="preserve">  </w:t>
      </w:r>
      <w:r>
        <w:rPr>
          <w:rFonts w:hint="eastAsia" w:eastAsiaTheme="minorEastAsia"/>
          <w:b/>
          <w:kern w:val="0"/>
          <w:szCs w:val="21"/>
          <w:lang w:eastAsia="zh-CN"/>
        </w:rPr>
        <w:t>（</w:t>
      </w:r>
      <w:r>
        <w:rPr>
          <w:rFonts w:hint="eastAsia" w:eastAsiaTheme="minorEastAsia"/>
          <w:b/>
          <w:kern w:val="0"/>
          <w:szCs w:val="21"/>
          <w:lang w:val="en-US" w:eastAsia="zh-CN"/>
        </w:rPr>
        <w:t>2</w:t>
      </w:r>
      <w:r>
        <w:rPr>
          <w:rFonts w:hint="eastAsia" w:eastAsiaTheme="minorEastAsia"/>
          <w:b/>
          <w:kern w:val="0"/>
          <w:szCs w:val="21"/>
          <w:lang w:eastAsia="zh-CN"/>
        </w:rPr>
        <w:t>）</w:t>
      </w:r>
      <w:r>
        <w:rPr>
          <w:rFonts w:hint="eastAsia" w:eastAsiaTheme="minorEastAsia"/>
          <w:b/>
          <w:kern w:val="0"/>
          <w:szCs w:val="21"/>
        </w:rPr>
        <w:t xml:space="preserve"> </w:t>
      </w:r>
      <w:r>
        <w:rPr>
          <w:rFonts w:eastAsia="Times New Roman"/>
          <w:b/>
          <w:kern w:val="0"/>
          <w:szCs w:val="21"/>
        </w:rPr>
        <w:t xml:space="preserve"> </w:t>
      </w:r>
      <m:oMath>
        <m:r>
          <m:rPr>
            <m:sty m:val="b"/>
          </m:rPr>
          <w:rPr>
            <w:rFonts w:ascii="Cambria Math" w:hAnsi="Cambria Math"/>
          </w:rPr>
          <m:t>C</m:t>
        </m:r>
        <m:sSub>
          <m:sSubPr>
            <m:ctrlPr>
              <w:rPr>
                <w:rFonts w:ascii="Cambria Math" w:hAnsi="Cambria Math" w:cs="宋体"/>
                <w:b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H</m:t>
            </m:r>
            <m:ctrlPr>
              <w:rPr>
                <w:rFonts w:ascii="Cambria Math" w:hAnsi="Cambria Math" w:cs="宋体"/>
                <w:b/>
                <w:sz w:val="24"/>
                <w:szCs w:val="24"/>
              </w:rPr>
            </m:ctrlPr>
          </m:e>
          <m:sub>
            <m:r>
              <m:rPr>
                <m:sty m:val="b"/>
              </m:rP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 w:cs="宋体"/>
                <w:b/>
                <w:sz w:val="24"/>
                <w:szCs w:val="24"/>
              </w:rPr>
            </m:ctrlPr>
          </m:sub>
        </m:sSub>
        <m:r>
          <m:rPr>
            <m:sty m:val="b"/>
          </m:rPr>
          <w:rPr>
            <w:rFonts w:ascii="Cambria Math" w:hAnsi="Cambria Math"/>
          </w:rPr>
          <m:t>+2</m:t>
        </m:r>
        <m:sSub>
          <m:sSubPr>
            <m:ctrlPr>
              <w:rPr>
                <w:rFonts w:ascii="Cambria Math" w:hAnsi="Cambria Math" w:cs="宋体"/>
                <w:b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O</m:t>
            </m:r>
            <m:ctrlPr>
              <w:rPr>
                <w:rFonts w:ascii="Cambria Math" w:hAnsi="Cambria Math" w:cs="宋体"/>
                <w:b/>
                <w:sz w:val="24"/>
                <w:szCs w:val="24"/>
              </w:rPr>
            </m:ctrlPr>
          </m:e>
          <m:sub>
            <m:r>
              <m:rPr>
                <m:sty m:val="b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 w:cs="宋体"/>
                <w:b/>
                <w:sz w:val="24"/>
                <w:szCs w:val="24"/>
              </w:rPr>
            </m:ctrlPr>
          </m:sub>
        </m:sSub>
        <m:f>
          <m:fPr>
            <m:ctrlPr>
              <w:rPr>
                <w:rFonts w:ascii="Cambria Math" w:hAnsi="Cambria Math" w:cs="宋体"/>
                <w:b/>
                <w:sz w:val="24"/>
                <w:szCs w:val="24"/>
              </w:rPr>
            </m:ctrlPr>
          </m:fPr>
          <m:num>
            <m:limUpp>
              <m:limUppPr>
                <m:ctrlPr>
                  <w:rPr>
                    <w:rFonts w:ascii="Cambria Math" w:hAnsi="Cambria Math" w:cs="宋体"/>
                    <w:b/>
                    <w:sz w:val="24"/>
                    <w:szCs w:val="24"/>
                  </w:rPr>
                </m:ctrlPr>
              </m:limUppPr>
              <m:e>
                <m:r>
                  <m:rPr>
                    <m:sty m:val="b"/>
                  </m:rPr>
                  <w:rPr>
                    <w:rFonts w:hint="eastAsia" w:ascii="Cambria Math" w:hAnsi="Cambria Math" w:eastAsia="MS Mincho" w:cs="MS Mincho"/>
                  </w:rPr>
                  <m:t>-</m:t>
                </m:r>
                <m:ctrlPr>
                  <w:rPr>
                    <w:rFonts w:ascii="Cambria Math" w:hAnsi="Cambria Math" w:cs="宋体"/>
                    <w:b/>
                    <w:sz w:val="24"/>
                    <w:szCs w:val="24"/>
                  </w:rPr>
                </m:ctrlPr>
              </m:e>
              <m:lim>
                <m:r>
                  <m:rPr>
                    <m:sty m:val="b"/>
                  </m:rPr>
                  <w:rPr>
                    <w:rFonts w:hint="eastAsia" w:ascii="Cambria Math" w:hAnsi="Cambria Math" w:eastAsia="MS Mincho" w:cs="MS Mincho"/>
                  </w:rPr>
                  <m:t> </m:t>
                </m:r>
                <m:r>
                  <m:rPr>
                    <m:sty m:val="b"/>
                  </m:rPr>
                  <w:rPr>
                    <w:rFonts w:hint="eastAsia" w:ascii="Cambria Math" w:hAnsi="Cambria Math" w:cs="宋体"/>
                  </w:rPr>
                  <m:t>点燃</m:t>
                </m:r>
                <m:r>
                  <m:rPr>
                    <m:sty m:val="b"/>
                  </m:rPr>
                  <w:rPr>
                    <w:rFonts w:hint="eastAsia" w:ascii="Cambria Math" w:hAnsi="Cambria Math" w:eastAsia="MS Mincho" w:cs="MS Mincho"/>
                  </w:rPr>
                  <m:t> </m:t>
                </m:r>
                <m:ctrlPr>
                  <w:rPr>
                    <w:rFonts w:ascii="Cambria Math" w:hAnsi="Cambria Math" w:cs="宋体"/>
                    <w:b/>
                    <w:sz w:val="24"/>
                    <w:szCs w:val="24"/>
                  </w:rPr>
                </m:ctrlPr>
              </m:lim>
            </m:limUpp>
            <m:ctrlPr>
              <w:rPr>
                <w:rFonts w:ascii="Cambria Math" w:hAnsi="Cambria Math" w:cs="宋体"/>
                <w:b/>
                <w:sz w:val="24"/>
                <w:szCs w:val="24"/>
              </w:rPr>
            </m:ctrlPr>
          </m:num>
          <m:den>
            <m:r>
              <m:rPr>
                <m:sty m:val="b"/>
              </m:rPr>
              <w:rPr>
                <w:rFonts w:hint="eastAsia" w:ascii="Cambria Math" w:hAnsi="Cambria Math" w:eastAsia="MS Mincho" w:cs="MS Mincho"/>
              </w:rPr>
              <m:t> </m:t>
            </m:r>
            <m:ctrlPr>
              <w:rPr>
                <w:rFonts w:ascii="Cambria Math" w:hAnsi="Cambria Math" w:cs="宋体"/>
                <w:b/>
                <w:sz w:val="24"/>
                <w:szCs w:val="24"/>
              </w:rPr>
            </m:ctrlPr>
          </m:den>
        </m:f>
        <m:r>
          <m:rPr>
            <m:sty m:val="b"/>
          </m:rPr>
          <w:rPr>
            <w:rFonts w:ascii="Cambria Math" w:hAnsi="Cambria Math"/>
          </w:rPr>
          <m:t>C</m:t>
        </m:r>
        <m:sSub>
          <m:sSubPr>
            <m:ctrlPr>
              <w:rPr>
                <w:rFonts w:ascii="Cambria Math" w:hAnsi="Cambria Math" w:cs="宋体"/>
                <w:b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O</m:t>
            </m:r>
            <m:ctrlPr>
              <w:rPr>
                <w:rFonts w:ascii="Cambria Math" w:hAnsi="Cambria Math" w:cs="宋体"/>
                <w:b/>
                <w:sz w:val="24"/>
                <w:szCs w:val="24"/>
              </w:rPr>
            </m:ctrlPr>
          </m:e>
          <m:sub>
            <m:r>
              <m:rPr>
                <m:sty m:val="b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 w:cs="宋体"/>
                <w:b/>
                <w:sz w:val="24"/>
                <w:szCs w:val="24"/>
              </w:rPr>
            </m:ctrlPr>
          </m:sub>
        </m:sSub>
        <m:r>
          <m:rPr>
            <m:sty m:val="b"/>
          </m:rPr>
          <w:rPr>
            <w:rFonts w:ascii="Cambria Math" w:hAnsi="Cambria Math"/>
          </w:rPr>
          <m:t>+2</m:t>
        </m:r>
        <m:sSub>
          <m:sSubPr>
            <m:ctrlPr>
              <w:rPr>
                <w:rFonts w:ascii="Cambria Math" w:hAnsi="Cambria Math" w:cs="宋体"/>
                <w:b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H</m:t>
            </m:r>
            <m:ctrlPr>
              <w:rPr>
                <w:rFonts w:ascii="Cambria Math" w:hAnsi="Cambria Math" w:cs="宋体"/>
                <w:b/>
                <w:sz w:val="24"/>
                <w:szCs w:val="24"/>
              </w:rPr>
            </m:ctrlPr>
          </m:e>
          <m:sub>
            <m:r>
              <m:rPr>
                <m:sty m:val="b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 w:cs="宋体"/>
                <w:b/>
                <w:sz w:val="24"/>
                <w:szCs w:val="24"/>
              </w:rPr>
            </m:ctrlPr>
          </m:sub>
        </m:sSub>
        <m:r>
          <m:rPr>
            <m:sty m:val="b"/>
          </m:rPr>
          <w:rPr>
            <w:rFonts w:ascii="Cambria Math" w:hAnsi="Cambria Math"/>
          </w:rPr>
          <m:t>O</m:t>
        </m:r>
      </m:oMath>
      <w:r>
        <w:rPr>
          <w:rFonts w:eastAsia="Times New Roman"/>
          <w:b/>
          <w:kern w:val="0"/>
          <w:szCs w:val="21"/>
        </w:rPr>
        <w:t xml:space="preserve">  </w:t>
      </w:r>
      <w:r>
        <w:rPr>
          <w:rFonts w:hint="eastAsia" w:eastAsiaTheme="minorEastAsia"/>
          <w:b/>
          <w:kern w:val="0"/>
          <w:szCs w:val="21"/>
        </w:rPr>
        <w:t xml:space="preserve">    </w:t>
      </w:r>
      <w:r>
        <w:rPr>
          <w:b/>
        </w:rPr>
        <w:t xml:space="preserve">  </w:t>
      </w:r>
    </w:p>
    <w:p>
      <w:pPr>
        <w:snapToGrid w:val="0"/>
        <w:spacing w:line="288" w:lineRule="auto"/>
        <w:jc w:val="left"/>
        <w:textAlignment w:val="center"/>
        <w:rPr>
          <w:rFonts w:ascii="宋体" w:hAnsi="宋体" w:cs="宋体"/>
          <w:b/>
        </w:rPr>
      </w:pPr>
      <w:r>
        <w:rPr>
          <w:b/>
        </w:rPr>
        <w:t>20．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1</w:t>
      </w:r>
      <w:r>
        <w:rPr>
          <w:rFonts w:hint="eastAsia"/>
          <w:b/>
          <w:lang w:eastAsia="zh-CN"/>
        </w:rPr>
        <w:t>）</w:t>
      </w:r>
      <w:r>
        <w:rPr>
          <w:rFonts w:hint="eastAsia"/>
          <w:b/>
          <w:lang w:val="en-US" w:eastAsia="zh-CN"/>
        </w:rPr>
        <w:t xml:space="preserve"> </w:t>
      </w:r>
      <w:r>
        <w:rPr>
          <w:rFonts w:ascii="宋体" w:hAnsi="宋体" w:cs="宋体"/>
          <w:b/>
        </w:rPr>
        <w:t>熔点</w:t>
      </w:r>
      <w:r>
        <w:rPr>
          <w:b/>
        </w:rPr>
        <w:t xml:space="preserve">    </w:t>
      </w:r>
      <w:r>
        <w:rPr>
          <w:rFonts w:ascii="Times New Romance" w:hAnsi="Times New Romance" w:eastAsia="Times New Romance" w:cs="Times New Romance"/>
          <w:b/>
        </w:rPr>
        <w:t>+6</w:t>
      </w:r>
      <w:r>
        <w:rPr>
          <w:rFonts w:ascii="宋体" w:hAnsi="宋体" w:cs="宋体"/>
          <w:b/>
        </w:rPr>
        <w:t>价</w:t>
      </w:r>
      <w:r>
        <w:rPr>
          <w:b/>
        </w:rPr>
        <w:t xml:space="preserve">    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2</w:t>
      </w:r>
      <w:r>
        <w:rPr>
          <w:rFonts w:hint="eastAsia"/>
          <w:b/>
          <w:lang w:eastAsia="zh-CN"/>
        </w:rPr>
        <w:t>）</w:t>
      </w:r>
      <w:r>
        <w:rPr>
          <w:rFonts w:hint="eastAsia"/>
          <w:b/>
          <w:lang w:val="en-US" w:eastAsia="zh-CN"/>
        </w:rPr>
        <w:t xml:space="preserve">  </w:t>
      </w:r>
      <w:r>
        <w:rPr>
          <w:rFonts w:ascii="Times New Romance" w:hAnsi="Times New Romance" w:eastAsia="Times New Romance" w:cs="Times New Romance"/>
          <w:b/>
        </w:rPr>
        <w:t>CO</w:t>
      </w:r>
      <w:r>
        <w:rPr>
          <w:rFonts w:ascii="Times New Romance" w:hAnsi="Times New Romance" w:eastAsia="Times New Romance" w:cs="Times New Romance"/>
          <w:b/>
          <w:vertAlign w:val="subscript"/>
        </w:rPr>
        <w:t>2</w:t>
      </w:r>
      <w:r>
        <w:rPr>
          <w:b/>
        </w:rPr>
        <w:t xml:space="preserve">   </w:t>
      </w:r>
      <w:r>
        <w:rPr>
          <w:rFonts w:hint="eastAsia"/>
          <w:b/>
          <w:lang w:val="en-US" w:eastAsia="zh-CN"/>
        </w:rPr>
        <w:t xml:space="preserve"> </w:t>
      </w:r>
      <w:r>
        <w:rPr>
          <w:rFonts w:ascii="宋体" w:hAnsi="宋体" w:cs="宋体"/>
          <w:b/>
        </w:rPr>
        <w:t>分解</w:t>
      </w:r>
      <w:r>
        <w:rPr>
          <w:b/>
        </w:rPr>
        <w:t xml:space="preserve">    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3</w:t>
      </w:r>
      <w:r>
        <w:rPr>
          <w:rFonts w:hint="eastAsia"/>
          <w:b/>
          <w:lang w:eastAsia="zh-CN"/>
        </w:rPr>
        <w:t>）</w:t>
      </w:r>
      <w:r>
        <w:rPr>
          <w:rFonts w:hint="eastAsia"/>
          <w:b/>
          <w:lang w:val="en-US" w:eastAsia="zh-CN"/>
        </w:rPr>
        <w:t xml:space="preserve"> </w:t>
      </w:r>
      <w:r>
        <w:rPr>
          <w:rFonts w:ascii="Times New Romance" w:hAnsi="Times New Romance" w:eastAsia="Times New Romance" w:cs="Times New Romance"/>
          <w:b/>
        </w:rPr>
        <w:t>3H</w:t>
      </w:r>
      <w:r>
        <w:rPr>
          <w:rFonts w:ascii="Times New Romance" w:hAnsi="Times New Romance" w:eastAsia="Times New Romance" w:cs="Times New Romance"/>
          <w:b/>
          <w:vertAlign w:val="subscript"/>
        </w:rPr>
        <w:t>2</w:t>
      </w:r>
      <w:r>
        <w:rPr>
          <w:rFonts w:ascii="Times New Romance" w:hAnsi="Times New Romance" w:eastAsia="Times New Romance" w:cs="Times New Romance"/>
          <w:b/>
        </w:rPr>
        <w:t>+WO</w:t>
      </w:r>
      <w:r>
        <w:rPr>
          <w:rFonts w:ascii="Times New Romance" w:hAnsi="Times New Romance" w:eastAsia="Times New Romance" w:cs="Times New Romance"/>
          <w:b/>
          <w:vertAlign w:val="subscript"/>
        </w:rPr>
        <w:t>3</w:t>
      </w:r>
      <w:r>
        <w:rPr>
          <w:b/>
        </w:rPr>
        <w:object>
          <v:shape id="_x0000_i1026" o:spt="75" alt="eqIdd96d698faf25427ebd78ac51856b1cec" type="#_x0000_t75" style="height:38.25pt;width:27pt;" o:ole="t" filled="f" o:preferrelative="t" stroked="f" coordsize="21600,21600">
            <v:path/>
            <v:fill on="f" focussize="0,0"/>
            <v:stroke on="f" joinstyle="miter"/>
            <v:imagedata r:id="rId29" o:title="eqIdd96d698faf25427ebd78ac51856b1cec"/>
            <o:lock v:ext="edit" aspectratio="t"/>
            <w10:wrap type="none"/>
            <w10:anchorlock/>
          </v:shape>
          <o:OLEObject Type="Embed" ProgID="Equation.DSMT4" ShapeID="_x0000_i1026" DrawAspect="Content" ObjectID="_1468075726" r:id="rId28">
            <o:LockedField>false</o:LockedField>
          </o:OLEObject>
        </w:object>
      </w:r>
      <w:r>
        <w:rPr>
          <w:rFonts w:ascii="Times New Romance" w:hAnsi="Times New Romance" w:eastAsia="Times New Romance" w:cs="Times New Romance"/>
          <w:b/>
        </w:rPr>
        <w:t>3H</w:t>
      </w:r>
      <w:r>
        <w:rPr>
          <w:rFonts w:ascii="Times New Romance" w:hAnsi="Times New Romance" w:eastAsia="Times New Romance" w:cs="Times New Romance"/>
          <w:b/>
          <w:vertAlign w:val="subscript"/>
        </w:rPr>
        <w:t>2</w:t>
      </w:r>
      <w:r>
        <w:rPr>
          <w:rFonts w:ascii="Times New Romance" w:hAnsi="Times New Romance" w:eastAsia="Times New Romance" w:cs="Times New Romance"/>
          <w:b/>
        </w:rPr>
        <w:t>O+W</w:t>
      </w:r>
      <w:r>
        <w:rPr>
          <w:b/>
        </w:rPr>
        <w:t xml:space="preserve">   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4</w:t>
      </w:r>
      <w:r>
        <w:rPr>
          <w:rFonts w:hint="eastAsia"/>
          <w:b/>
          <w:lang w:eastAsia="zh-CN"/>
        </w:rPr>
        <w:t>）</w:t>
      </w:r>
      <w:r>
        <w:rPr>
          <w:rFonts w:hint="eastAsia"/>
          <w:b/>
          <w:lang w:val="en-US" w:eastAsia="zh-CN"/>
        </w:rPr>
        <w:t xml:space="preserve"> </w:t>
      </w:r>
      <w:r>
        <w:rPr>
          <w:b/>
        </w:rPr>
        <w:t xml:space="preserve"> </w:t>
      </w:r>
      <w:r>
        <w:rPr>
          <w:rFonts w:hint="eastAsia"/>
          <w:b/>
          <w:lang w:val="en-US" w:eastAsia="zh-CN"/>
        </w:rPr>
        <w:t xml:space="preserve">  3      浅绿</w:t>
      </w:r>
      <w:r>
        <w:rPr>
          <w:b/>
        </w:rPr>
        <w:t xml:space="preserve">   </w:t>
      </w:r>
    </w:p>
    <w:p>
      <w:pPr>
        <w:snapToGrid w:val="0"/>
        <w:spacing w:line="288" w:lineRule="auto"/>
        <w:jc w:val="left"/>
        <w:textAlignment w:val="center"/>
        <w:rPr>
          <w:rFonts w:ascii="宋体" w:hAnsi="宋体" w:cs="宋体"/>
          <w:b/>
        </w:rPr>
      </w:pPr>
      <w:r>
        <w:rPr>
          <w:b/>
        </w:rPr>
        <w:t>21．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1</w:t>
      </w:r>
      <w:r>
        <w:rPr>
          <w:rFonts w:hint="eastAsia"/>
          <w:b/>
          <w:lang w:eastAsia="zh-CN"/>
        </w:rPr>
        <w:t>）</w:t>
      </w:r>
      <w:r>
        <w:rPr>
          <w:rFonts w:hint="eastAsia"/>
          <w:b/>
          <w:lang w:val="en-US" w:eastAsia="zh-CN"/>
        </w:rPr>
        <w:t xml:space="preserve"> </w:t>
      </w:r>
      <w:r>
        <w:rPr>
          <w:rFonts w:ascii="宋体" w:hAnsi="宋体" w:cs="宋体"/>
          <w:b/>
        </w:rPr>
        <w:t>长颈漏斗</w:t>
      </w:r>
      <w:r>
        <w:rPr>
          <w:b/>
        </w:rPr>
        <w:t xml:space="preserve"> 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2</w:t>
      </w:r>
      <w:r>
        <w:rPr>
          <w:rFonts w:hint="eastAsia"/>
          <w:b/>
          <w:lang w:eastAsia="zh-CN"/>
        </w:rPr>
        <w:t>）</w:t>
      </w:r>
      <w:r>
        <w:rPr>
          <w:b/>
        </w:rPr>
        <w:t xml:space="preserve"> </w:t>
      </w:r>
      <w:r>
        <w:rPr>
          <w:rFonts w:eastAsia="Times New Roman"/>
          <w:b/>
        </w:rPr>
        <w:t>2KMnO</w:t>
      </w:r>
      <w:r>
        <w:rPr>
          <w:rFonts w:eastAsia="Times New Roman"/>
          <w:b/>
          <w:vertAlign w:val="subscript"/>
        </w:rPr>
        <w:t>4</w:t>
      </w:r>
      <w:r>
        <w:rPr>
          <w:b/>
        </w:rPr>
        <w:object>
          <v:shape id="_x0000_i1027" o:spt="75" alt="eqId900340efa001461b93b99bbae5cba6d8" type="#_x0000_t75" style="height:33.75pt;width:18pt;" o:ole="t" filled="f" o:preferrelative="t" stroked="f" coordsize="21600,21600">
            <v:path/>
            <v:fill on="f" focussize="0,0"/>
            <v:stroke on="f" joinstyle="miter"/>
            <v:imagedata r:id="rId31" o:title="eqId900340efa001461b93b99bbae5cba6d8"/>
            <o:lock v:ext="edit" aspectratio="t"/>
            <w10:wrap type="none"/>
            <w10:anchorlock/>
          </v:shape>
          <o:OLEObject Type="Embed" ProgID="Equation.DSMT4" ShapeID="_x0000_i1027" DrawAspect="Content" ObjectID="_1468075727" r:id="rId30">
            <o:LockedField>false</o:LockedField>
          </o:OLEObject>
        </w:object>
      </w:r>
      <w:r>
        <w:rPr>
          <w:rFonts w:eastAsia="Times New Roman"/>
          <w:b/>
        </w:rPr>
        <w:t>K</w:t>
      </w:r>
      <w:r>
        <w:rPr>
          <w:rFonts w:eastAsia="Times New Roman"/>
          <w:b/>
          <w:vertAlign w:val="subscript"/>
        </w:rPr>
        <w:t>2</w:t>
      </w:r>
      <w:r>
        <w:rPr>
          <w:rFonts w:eastAsia="Times New Roman"/>
          <w:b/>
        </w:rPr>
        <w:t>MnO</w:t>
      </w:r>
      <w:r>
        <w:rPr>
          <w:rFonts w:eastAsia="Times New Roman"/>
          <w:b/>
          <w:vertAlign w:val="subscript"/>
        </w:rPr>
        <w:t>4</w:t>
      </w:r>
      <w:r>
        <w:rPr>
          <w:rFonts w:eastAsia="Times New Roman"/>
          <w:b/>
        </w:rPr>
        <w:t>+MnO</w:t>
      </w:r>
      <w:r>
        <w:rPr>
          <w:rFonts w:eastAsia="Times New Roman"/>
          <w:b/>
          <w:vertAlign w:val="subscript"/>
        </w:rPr>
        <w:t>2</w:t>
      </w:r>
      <w:r>
        <w:rPr>
          <w:rFonts w:eastAsia="Times New Roman"/>
          <w:b/>
        </w:rPr>
        <w:t>+O</w:t>
      </w:r>
      <w:r>
        <w:rPr>
          <w:rFonts w:eastAsia="Times New Roman"/>
          <w:b/>
          <w:vertAlign w:val="subscript"/>
        </w:rPr>
        <w:t>2</w:t>
      </w:r>
      <w:r>
        <w:rPr>
          <w:rFonts w:ascii="宋体" w:hAnsi="宋体" w:cs="宋体"/>
          <w:b/>
        </w:rPr>
        <w:t>↑</w:t>
      </w:r>
      <w:r>
        <w:rPr>
          <w:rFonts w:hint="eastAsia" w:ascii="宋体" w:hAnsi="宋体" w:cs="宋体"/>
          <w:b/>
          <w:lang w:eastAsia="zh-CN"/>
        </w:rPr>
        <w:t>（</w:t>
      </w:r>
      <w:r>
        <w:rPr>
          <w:rFonts w:hint="eastAsia" w:ascii="宋体" w:hAnsi="宋体" w:cs="宋体"/>
          <w:b/>
          <w:lang w:val="en-US" w:eastAsia="zh-CN"/>
        </w:rPr>
        <w:t>3</w:t>
      </w:r>
      <w:r>
        <w:rPr>
          <w:rFonts w:hint="eastAsia" w:ascii="宋体" w:hAnsi="宋体" w:cs="宋体"/>
          <w:b/>
          <w:lang w:eastAsia="zh-CN"/>
        </w:rPr>
        <w:t>）</w:t>
      </w:r>
      <w:r>
        <w:rPr>
          <w:b/>
        </w:rPr>
        <w:t xml:space="preserve"> </w:t>
      </w:r>
      <w:r>
        <w:rPr>
          <w:rFonts w:eastAsia="Times New Roman"/>
          <w:b/>
        </w:rPr>
        <w:t>BC</w:t>
      </w:r>
      <w:r>
        <w:rPr>
          <w:b/>
        </w:rPr>
        <w:t xml:space="preserve"> 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4</w:t>
      </w:r>
      <w:r>
        <w:rPr>
          <w:rFonts w:hint="eastAsia"/>
          <w:b/>
          <w:lang w:eastAsia="zh-CN"/>
        </w:rPr>
        <w:t>）</w:t>
      </w:r>
      <w:r>
        <w:rPr>
          <w:rFonts w:hint="eastAsia"/>
          <w:b/>
          <w:lang w:val="en-US" w:eastAsia="zh-CN"/>
        </w:rPr>
        <w:t xml:space="preserve"> </w:t>
      </w:r>
      <w:r>
        <w:rPr>
          <w:rFonts w:ascii="宋体" w:hAnsi="宋体" w:cs="宋体"/>
          <w:b/>
        </w:rPr>
        <w:t>火星四射，生成黑色固体，放出大量热</w:t>
      </w:r>
      <w:r>
        <w:rPr>
          <w:b/>
        </w:rPr>
        <w:t xml:space="preserve">    </w:t>
      </w:r>
    </w:p>
    <w:p>
      <w:pPr>
        <w:snapToGrid w:val="0"/>
        <w:spacing w:before="240" w:after="240" w:line="288" w:lineRule="auto"/>
        <w:textAlignment w:val="center"/>
        <w:rPr>
          <w:rFonts w:hint="eastAsia"/>
          <w:b/>
          <w:lang w:val="en-US" w:eastAsia="zh-CN"/>
        </w:rPr>
      </w:pPr>
      <w:r>
        <w:rPr>
          <w:b/>
        </w:rPr>
        <w:t>22．</w:t>
      </w:r>
      <w:r>
        <w:rPr>
          <w:rFonts w:hint="eastAsia"/>
          <w:b/>
          <w:lang w:val="en-US" w:eastAsia="zh-CN"/>
        </w:rPr>
        <w:t xml:space="preserve"> 提出猜想： （1） A  </w:t>
      </w:r>
    </w:p>
    <w:p>
      <w:pPr>
        <w:snapToGrid w:val="0"/>
        <w:spacing w:before="240" w:after="240" w:line="288" w:lineRule="auto"/>
        <w:ind w:firstLine="442" w:firstLineChars="200"/>
        <w:textAlignment w:val="center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实验探究1： （1） Ca（OH）</w:t>
      </w:r>
      <w:r>
        <w:rPr>
          <w:rFonts w:hint="eastAsia"/>
          <w:b/>
          <w:vertAlign w:val="subscript"/>
          <w:lang w:val="en-US" w:eastAsia="zh-CN"/>
        </w:rPr>
        <w:t xml:space="preserve">2 </w:t>
      </w:r>
      <w:r>
        <w:rPr>
          <w:rFonts w:hint="eastAsia"/>
          <w:b/>
          <w:lang w:val="en-US" w:eastAsia="zh-CN"/>
        </w:rPr>
        <w:t xml:space="preserve"> </w:t>
      </w:r>
    </w:p>
    <w:p>
      <w:pPr>
        <w:numPr>
          <w:ilvl w:val="0"/>
          <w:numId w:val="5"/>
        </w:numPr>
        <w:snapToGrid w:val="0"/>
        <w:spacing w:before="240" w:after="240" w:line="288" w:lineRule="auto"/>
        <w:ind w:left="1982" w:leftChars="700" w:hanging="442" w:hangingChars="200"/>
        <w:textAlignment w:val="center"/>
        <w:rPr>
          <w:rFonts w:hint="eastAsia" w:ascii="Times New Romance" w:hAnsi="Times New Romance" w:cs="Times New Romance"/>
          <w:b/>
          <w:lang w:val="en-US" w:eastAsia="zh-CN"/>
        </w:rPr>
      </w:pPr>
      <w:r>
        <w:rPr>
          <w:rFonts w:hint="eastAsia"/>
          <w:b/>
          <w:lang w:val="en-US" w:eastAsia="zh-CN"/>
        </w:rPr>
        <w:t>检验气体中是否有</w:t>
      </w:r>
      <w:r>
        <w:rPr>
          <w:rFonts w:ascii="Times New Romance" w:hAnsi="Times New Romance" w:eastAsia="Times New Romance" w:cs="Times New Romance"/>
          <w:b/>
        </w:rPr>
        <w:t>CO</w:t>
      </w:r>
      <w:r>
        <w:rPr>
          <w:rFonts w:ascii="Times New Romance" w:hAnsi="Times New Romance" w:eastAsia="Times New Romance" w:cs="Times New Romance"/>
          <w:b/>
          <w:vertAlign w:val="subscript"/>
        </w:rPr>
        <w:t>2</w:t>
      </w:r>
      <w:r>
        <w:rPr>
          <w:rFonts w:hint="eastAsia" w:ascii="Times New Romance" w:hAnsi="Times New Romance" w:cs="Times New Romance"/>
          <w:b/>
          <w:vertAlign w:val="subscript"/>
          <w:lang w:val="en-US" w:eastAsia="zh-CN"/>
        </w:rPr>
        <w:t xml:space="preserve">    </w:t>
      </w:r>
      <w:r>
        <w:rPr>
          <w:rFonts w:hint="eastAsia"/>
          <w:b/>
          <w:lang w:val="en-US" w:eastAsia="zh-CN"/>
        </w:rPr>
        <w:t xml:space="preserve">澄清石灰水变浑浊  </w:t>
      </w:r>
      <w:r>
        <w:rPr>
          <w:rFonts w:hint="eastAsia"/>
          <w:b/>
          <w:sz w:val="24"/>
          <w:szCs w:val="28"/>
          <w:vertAlign w:val="baseline"/>
          <w:lang w:val="en-US" w:eastAsia="zh-CN"/>
        </w:rPr>
        <w:t xml:space="preserve"> </w:t>
      </w:r>
      <w:r>
        <w:rPr>
          <w:rFonts w:hint="eastAsia"/>
          <w:b/>
          <w:sz w:val="22"/>
          <w:szCs w:val="24"/>
          <w:vertAlign w:val="baseline"/>
          <w:lang w:val="en-US" w:eastAsia="zh-CN"/>
        </w:rPr>
        <w:t>固体由红棕色变为黑色</w:t>
      </w:r>
      <w:r>
        <w:rPr>
          <w:rFonts w:hint="eastAsia"/>
          <w:b/>
          <w:sz w:val="24"/>
          <w:szCs w:val="28"/>
          <w:vertAlign w:val="baseline"/>
          <w:lang w:val="en-US" w:eastAsia="zh-CN"/>
        </w:rPr>
        <w:t xml:space="preserve">   </w:t>
      </w:r>
      <w:r>
        <w:rPr>
          <w:rFonts w:hint="eastAsia"/>
          <w:b/>
          <w:lang w:val="en-US" w:eastAsia="zh-CN"/>
        </w:rPr>
        <w:t>处理尾气</w:t>
      </w:r>
    </w:p>
    <w:p>
      <w:pPr>
        <w:numPr>
          <w:ilvl w:val="0"/>
          <w:numId w:val="0"/>
        </w:numPr>
        <w:snapToGrid w:val="0"/>
        <w:spacing w:before="240" w:after="240" w:line="288" w:lineRule="auto"/>
        <w:ind w:firstLine="442" w:firstLineChars="200"/>
        <w:textAlignment w:val="center"/>
        <w:rPr>
          <w:rFonts w:hint="default" w:ascii="Times New Romance" w:hAnsi="Times New Romance" w:cs="Times New Romance"/>
          <w:b/>
          <w:lang w:val="en-US" w:eastAsia="zh-CN"/>
        </w:rPr>
      </w:pPr>
      <w:r>
        <w:rPr>
          <w:rFonts w:hint="eastAsia" w:ascii="Times New Romance" w:hAnsi="Times New Romance" w:cs="Times New Romance"/>
          <w:b/>
          <w:lang w:val="en-US" w:eastAsia="zh-CN"/>
        </w:rPr>
        <w:t>实验探究2：  铜丝网由红色变为黑色</w:t>
      </w:r>
    </w:p>
    <w:p>
      <w:pPr>
        <w:numPr>
          <w:ilvl w:val="0"/>
          <w:numId w:val="0"/>
        </w:numPr>
        <w:snapToGrid w:val="0"/>
        <w:spacing w:before="240" w:after="240" w:line="288" w:lineRule="auto"/>
        <w:ind w:firstLine="442" w:firstLineChars="200"/>
        <w:textAlignment w:val="center"/>
        <w:rPr>
          <w:rFonts w:hint="default" w:ascii="Times New Romance" w:hAnsi="Times New Romance" w:cs="Times New Romance"/>
          <w:b/>
          <w:lang w:val="en-US" w:eastAsia="zh-CN"/>
        </w:rPr>
      </w:pPr>
      <w:r>
        <w:rPr>
          <w:rFonts w:hint="eastAsia" w:ascii="Times New Romance" w:hAnsi="Times New Romance" w:cs="Times New Romance"/>
          <w:b/>
          <w:lang w:val="en-US" w:eastAsia="zh-CN"/>
        </w:rPr>
        <w:t>反思交流：  排除玻璃管中的空气，防止空气中的氧气对实验的干扰</w:t>
      </w:r>
    </w:p>
    <w:p>
      <w:pPr>
        <w:snapToGrid w:val="0"/>
        <w:spacing w:line="288" w:lineRule="auto"/>
        <w:jc w:val="left"/>
        <w:textAlignment w:val="center"/>
        <w:rPr>
          <w:rFonts w:eastAsia="Times New Roman"/>
          <w:b/>
        </w:rPr>
      </w:pPr>
      <w:r>
        <w:rPr>
          <w:b/>
        </w:rPr>
        <w:t>23．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6分</w:t>
      </w:r>
      <w:r>
        <w:rPr>
          <w:rFonts w:hint="eastAsia"/>
          <w:b/>
          <w:lang w:eastAsia="zh-CN"/>
        </w:rPr>
        <w:t>）</w:t>
      </w:r>
      <w:r>
        <w:rPr>
          <w:rFonts w:hint="eastAsia"/>
          <w:b/>
          <w:lang w:val="en-US" w:eastAsia="zh-CN"/>
        </w:rPr>
        <w:t xml:space="preserve"> </w:t>
      </w:r>
      <w:r>
        <w:rPr>
          <w:b/>
        </w:rPr>
        <w:t xml:space="preserve"> </w:t>
      </w:r>
    </w:p>
    <w:p>
      <w:pPr>
        <w:snapToGrid w:val="0"/>
        <w:spacing w:line="288" w:lineRule="auto"/>
        <w:jc w:val="left"/>
        <w:textAlignment w:val="center"/>
        <w:rPr>
          <w:rFonts w:ascii="宋体" w:cs="宋体"/>
          <w:b/>
          <w:kern w:val="0"/>
          <w:szCs w:val="21"/>
        </w:rPr>
      </w:pPr>
      <w:r>
        <w:rPr>
          <w:rFonts w:hint="eastAsia" w:ascii="宋体" w:cs="宋体"/>
          <w:b/>
          <w:kern w:val="0"/>
          <w:szCs w:val="21"/>
        </w:rPr>
        <w:t>解：</w:t>
      </w:r>
      <m:oMath>
        <m:r>
          <m:rPr>
            <m:sty m:val="b"/>
          </m:rPr>
          <w:rPr>
            <w:rFonts w:ascii="Cambria Math" w:hAnsi="Cambria Math"/>
          </w:rPr>
          <m:t>(1)</m:t>
        </m:r>
      </m:oMath>
      <w:r>
        <w:rPr>
          <w:rFonts w:hint="eastAsia" w:ascii="宋体" w:cs="宋体"/>
          <w:b/>
          <w:kern w:val="0"/>
          <w:szCs w:val="21"/>
        </w:rPr>
        <w:t>碳酸钙与稀盐酸反应生成氯化钙、水和二氧化碳，由质量守恒定律，混合物减少的质量即为生成的二氧化碳的质量，因此生成</w:t>
      </w:r>
      <m:oMath>
        <m:r>
          <m:rPr>
            <m:sty m:val="b"/>
          </m:rPr>
          <w:rPr>
            <w:rFonts w:ascii="Cambria Math" w:hAnsi="Cambria Math"/>
          </w:rPr>
          <m:t>C</m:t>
        </m:r>
        <m:sSub>
          <m:sSubPr>
            <m:ctrlPr>
              <w:rPr>
                <w:rFonts w:ascii="Cambria Math" w:hAnsi="Cambria Math" w:cs="宋体"/>
                <w:b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O</m:t>
            </m:r>
            <m:ctrlPr>
              <w:rPr>
                <w:rFonts w:ascii="Cambria Math" w:hAnsi="Cambria Math" w:cs="宋体"/>
                <w:b/>
                <w:sz w:val="24"/>
                <w:szCs w:val="24"/>
              </w:rPr>
            </m:ctrlPr>
          </m:e>
          <m:sub>
            <m:r>
              <m:rPr>
                <m:sty m:val="b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 w:cs="宋体"/>
                <w:b/>
                <w:sz w:val="24"/>
                <w:szCs w:val="24"/>
              </w:rPr>
            </m:ctrlPr>
          </m:sub>
        </m:sSub>
      </m:oMath>
      <w:r>
        <w:rPr>
          <w:rFonts w:hint="eastAsia" w:ascii="宋体" w:cs="宋体"/>
          <w:b/>
          <w:kern w:val="0"/>
          <w:szCs w:val="21"/>
        </w:rPr>
        <w:t>质量为</w:t>
      </w:r>
      <m:oMath>
        <m:r>
          <m:rPr>
            <m:sty m:val="b"/>
          </m:rPr>
          <w:rPr>
            <w:rFonts w:ascii="Cambria Math" w:hAnsi="Cambria Math"/>
          </w:rPr>
          <m:t>10g+36.5g</m:t>
        </m:r>
        <m:r>
          <m:rPr>
            <m:sty m:val="b"/>
          </m:rPr>
          <w:rPr>
            <w:rFonts w:hint="eastAsia" w:ascii="Cambria Math" w:hAnsi="Cambria Math" w:eastAsia="MS Mincho" w:cs="MS Mincho"/>
          </w:rPr>
          <m:t>-</m:t>
        </m:r>
        <m:r>
          <m:rPr>
            <m:sty m:val="b"/>
          </m:rPr>
          <w:rPr>
            <w:rFonts w:ascii="Cambria Math" w:hAnsi="Cambria Math"/>
          </w:rPr>
          <m:t>44.3g=2.2g</m:t>
        </m:r>
      </m:oMath>
      <w:r>
        <w:rPr>
          <w:rFonts w:hint="eastAsia" w:ascii="宋体" w:cs="宋体"/>
          <w:b/>
          <w:kern w:val="0"/>
          <w:szCs w:val="21"/>
        </w:rPr>
        <w:t>，</w:t>
      </w:r>
      <w:r>
        <w:rPr>
          <w:rFonts w:hint="eastAsia" w:ascii="宋体" w:cs="宋体"/>
          <w:b/>
          <w:kern w:val="0"/>
          <w:szCs w:val="21"/>
          <w:lang w:val="en-US" w:eastAsia="zh-CN"/>
        </w:rPr>
        <w:t xml:space="preserve"> </w:t>
      </w:r>
      <w:r>
        <w:rPr>
          <w:rFonts w:hint="eastAsia" w:ascii="宋体" w:cs="宋体"/>
          <w:b/>
          <w:kern w:val="0"/>
          <w:szCs w:val="21"/>
        </w:rPr>
        <w:t>故填：</w:t>
      </w:r>
      <m:oMath>
        <m:r>
          <m:rPr>
            <m:sty m:val="b"/>
          </m:rPr>
          <w:rPr>
            <w:rFonts w:ascii="Cambria Math" w:hAnsi="Cambria Math"/>
          </w:rPr>
          <m:t>2.2</m:t>
        </m:r>
      </m:oMath>
      <w:r>
        <w:rPr>
          <w:rFonts w:hint="eastAsia" w:ascii="Cambria Math" w:hAnsi="Cambria Math"/>
          <w:b/>
          <w:i w:val="0"/>
          <w:lang w:val="en-US" w:eastAsia="zh-CN"/>
        </w:rPr>
        <w:t xml:space="preserve"> </w:t>
      </w:r>
      <w:r>
        <w:rPr>
          <w:rFonts w:hint="eastAsia" w:ascii="宋体" w:cs="宋体"/>
          <w:b/>
          <w:kern w:val="0"/>
          <w:szCs w:val="21"/>
        </w:rPr>
        <w:t>；</w:t>
      </w:r>
      <w:r>
        <w:rPr>
          <w:rFonts w:hint="eastAsia" w:ascii="宋体" w:cs="宋体"/>
          <w:b/>
          <w:kern w:val="0"/>
          <w:szCs w:val="21"/>
        </w:rPr>
        <w:br w:type="textWrapping"/>
      </w:r>
      <m:oMath>
        <m:r>
          <m:rPr>
            <m:sty m:val="b"/>
          </m:rPr>
          <w:rPr>
            <w:rFonts w:ascii="Cambria Math" w:hAnsi="Cambria Math"/>
          </w:rPr>
          <m:t>(2)</m:t>
        </m:r>
      </m:oMath>
      <w:r>
        <w:rPr>
          <w:rFonts w:hint="eastAsia" w:ascii="宋体" w:cs="宋体"/>
          <w:b/>
          <w:kern w:val="0"/>
          <w:szCs w:val="21"/>
        </w:rPr>
        <w:t>设摩擦剂中碳酸钙的质量是</w:t>
      </w:r>
      <w:r>
        <w:rPr>
          <w:rStyle w:val="12"/>
          <w:rFonts w:eastAsia="Times New Roman"/>
          <w:b/>
          <w:kern w:val="0"/>
          <w:szCs w:val="21"/>
        </w:rPr>
        <w:t>x</w:t>
      </w:r>
      <w:r>
        <w:rPr>
          <w:rFonts w:hint="eastAsia" w:ascii="宋体" w:cs="宋体"/>
          <w:b/>
          <w:kern w:val="0"/>
          <w:szCs w:val="21"/>
        </w:rPr>
        <w:t>，则</w:t>
      </w:r>
    </w:p>
    <w:p>
      <w:pPr>
        <w:snapToGrid w:val="0"/>
        <w:spacing w:line="288" w:lineRule="auto"/>
        <w:jc w:val="left"/>
        <w:textAlignment w:val="center"/>
        <w:rPr>
          <w:rFonts w:ascii="宋体" w:hAnsi="宋体" w:cs="宋体"/>
          <w:b/>
        </w:rPr>
      </w:pPr>
      <m:oMathPara>
        <m:oMath>
          <m:r>
            <m:rPr>
              <m:sty m:val="b"/>
            </m:rPr>
            <w:rPr>
              <w:rFonts w:ascii="Cambria Math" w:hAnsi="Cambria Math"/>
            </w:rPr>
            <m:t>CaC</m:t>
          </m:r>
          <m:sSub>
            <m:sSubPr>
              <m:ctrlPr>
                <w:rPr>
                  <w:rFonts w:ascii="Cambria Math" w:hAnsi="Cambria Math" w:cs="宋体"/>
                  <w:b/>
                  <w:sz w:val="24"/>
                  <w:szCs w:val="24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</w:rPr>
                <m:t>O</m:t>
              </m:r>
              <m:ctrlPr>
                <w:rPr>
                  <w:rFonts w:ascii="Cambria Math" w:hAnsi="Cambria Math" w:cs="宋体"/>
                  <w:b/>
                  <w:sz w:val="24"/>
                  <w:szCs w:val="24"/>
                </w:rPr>
              </m:ctrlPr>
            </m:e>
            <m:sub>
              <m:r>
                <m:rPr>
                  <m:sty m:val="b"/>
                </m:rPr>
                <w:rPr>
                  <w:rFonts w:ascii="Cambria Math" w:hAnsi="Cambria Math"/>
                </w:rPr>
                <m:t>3</m:t>
              </m:r>
              <m:ctrlPr>
                <w:rPr>
                  <w:rFonts w:ascii="Cambria Math" w:hAnsi="Cambria Math" w:cs="宋体"/>
                  <w:b/>
                  <w:sz w:val="24"/>
                  <w:szCs w:val="24"/>
                </w:rPr>
              </m:ctrlPr>
            </m:sub>
          </m:sSub>
          <m:r>
            <m:rPr>
              <m:sty m:val="b"/>
            </m:rPr>
            <w:rPr>
              <w:rFonts w:ascii="Cambria Math" w:hAnsi="Cambria Math"/>
            </w:rPr>
            <m:t>+2HCl=CaC</m:t>
          </m:r>
          <m:sSub>
            <m:sSubPr>
              <m:ctrlPr>
                <w:rPr>
                  <w:rFonts w:ascii="Cambria Math" w:hAnsi="Cambria Math" w:cs="宋体"/>
                  <w:b/>
                  <w:sz w:val="24"/>
                  <w:szCs w:val="24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</w:rPr>
                <m:t>l</m:t>
              </m:r>
              <m:ctrlPr>
                <w:rPr>
                  <w:rFonts w:ascii="Cambria Math" w:hAnsi="Cambria Math" w:cs="宋体"/>
                  <w:b/>
                  <w:sz w:val="24"/>
                  <w:szCs w:val="24"/>
                </w:rPr>
              </m:ctrlPr>
            </m:e>
            <m:sub>
              <m:r>
                <m:rPr>
                  <m:sty m:val="b"/>
                </m:rPr>
                <w:rPr>
                  <w:rFonts w:ascii="Cambria Math" w:hAnsi="Cambria Math"/>
                </w:rPr>
                <m:t>2</m:t>
              </m:r>
              <m:ctrlPr>
                <w:rPr>
                  <w:rFonts w:ascii="Cambria Math" w:hAnsi="Cambria Math" w:cs="宋体"/>
                  <w:b/>
                  <w:sz w:val="24"/>
                  <w:szCs w:val="24"/>
                </w:rPr>
              </m:ctrlPr>
            </m:sub>
          </m:sSub>
          <m:r>
            <m:rPr>
              <m:sty m:val="b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 w:cs="宋体"/>
                  <w:b/>
                  <w:sz w:val="24"/>
                  <w:szCs w:val="24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</w:rPr>
                <m:t>H</m:t>
              </m:r>
              <m:ctrlPr>
                <w:rPr>
                  <w:rFonts w:ascii="Cambria Math" w:hAnsi="Cambria Math" w:cs="宋体"/>
                  <w:b/>
                  <w:sz w:val="24"/>
                  <w:szCs w:val="24"/>
                </w:rPr>
              </m:ctrlPr>
            </m:e>
            <m:sub>
              <m:r>
                <m:rPr>
                  <m:sty m:val="b"/>
                </m:rPr>
                <w:rPr>
                  <w:rFonts w:ascii="Cambria Math" w:hAnsi="Cambria Math"/>
                </w:rPr>
                <m:t>2</m:t>
              </m:r>
              <m:ctrlPr>
                <w:rPr>
                  <w:rFonts w:ascii="Cambria Math" w:hAnsi="Cambria Math" w:cs="宋体"/>
                  <w:b/>
                  <w:sz w:val="24"/>
                  <w:szCs w:val="24"/>
                </w:rPr>
              </m:ctrlPr>
            </m:sub>
          </m:sSub>
          <m:r>
            <m:rPr>
              <m:sty m:val="b"/>
            </m:rPr>
            <w:rPr>
              <w:rFonts w:ascii="Cambria Math" w:hAnsi="Cambria Math"/>
            </w:rPr>
            <m:t>O+C</m:t>
          </m:r>
          <m:sSub>
            <m:sSubPr>
              <m:ctrlPr>
                <w:rPr>
                  <w:rFonts w:ascii="Cambria Math" w:hAnsi="Cambria Math" w:cs="宋体"/>
                  <w:b/>
                  <w:sz w:val="24"/>
                  <w:szCs w:val="24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</w:rPr>
                <m:t>O</m:t>
              </m:r>
              <m:ctrlPr>
                <w:rPr>
                  <w:rFonts w:ascii="Cambria Math" w:hAnsi="Cambria Math" w:cs="宋体"/>
                  <w:b/>
                  <w:sz w:val="24"/>
                  <w:szCs w:val="24"/>
                </w:rPr>
              </m:ctrlPr>
            </m:e>
            <m:sub>
              <m:r>
                <m:rPr>
                  <m:sty m:val="b"/>
                </m:rPr>
                <w:rPr>
                  <w:rFonts w:ascii="Cambria Math" w:hAnsi="Cambria Math"/>
                </w:rPr>
                <m:t>2</m:t>
              </m:r>
              <m:ctrlPr>
                <w:rPr>
                  <w:rFonts w:ascii="Cambria Math" w:hAnsi="Cambria Math" w:cs="宋体"/>
                  <w:b/>
                  <w:sz w:val="24"/>
                  <w:szCs w:val="24"/>
                </w:rPr>
              </m:ctrlPr>
            </m:sub>
          </m:sSub>
          <m:r>
            <m:rPr>
              <m:sty m:val="b"/>
            </m:rPr>
            <w:rPr>
              <w:rFonts w:hint="eastAsia" w:ascii="Cambria Math" w:hAnsi="Cambria Math"/>
            </w:rPr>
            <m:t>↑</m:t>
          </m:r>
          <m:r>
            <m:rPr>
              <m:sty m:val="bi"/>
            </m:rPr>
            <w:rPr>
              <w:rFonts w:eastAsia="Times New Roman"/>
              <w:kern w:val="0"/>
              <w:sz w:val="24"/>
              <w:szCs w:val="24"/>
            </w:rPr>
            <w:br w:type="textWrapping"/>
          </m:r>
        </m:oMath>
      </m:oMathPara>
      <w:r>
        <w:rPr>
          <w:rFonts w:eastAsia="Times New Roman"/>
          <w:b/>
          <w:kern w:val="0"/>
          <w:szCs w:val="21"/>
        </w:rPr>
        <w:t> </w:t>
      </w:r>
      <w:r>
        <w:rPr>
          <w:rFonts w:hint="eastAsia" w:eastAsiaTheme="minorEastAsia"/>
          <w:b/>
          <w:kern w:val="0"/>
          <w:szCs w:val="21"/>
        </w:rPr>
        <w:t xml:space="preserve">                      </w:t>
      </w:r>
      <w:r>
        <w:rPr>
          <w:rFonts w:hint="eastAsia" w:eastAsiaTheme="minorEastAsia"/>
          <w:b/>
          <w:kern w:val="0"/>
          <w:szCs w:val="21"/>
          <w:lang w:val="en-US" w:eastAsia="zh-CN"/>
        </w:rPr>
        <w:t xml:space="preserve">           </w:t>
      </w:r>
      <w:r>
        <w:rPr>
          <w:rFonts w:hint="eastAsia" w:eastAsiaTheme="minorEastAsia"/>
          <w:b/>
          <w:kern w:val="0"/>
          <w:szCs w:val="21"/>
        </w:rPr>
        <w:t xml:space="preserve"> </w:t>
      </w:r>
      <w:r>
        <w:rPr>
          <w:rStyle w:val="12"/>
          <w:rFonts w:eastAsia="Times New Roman"/>
          <w:b/>
          <w:kern w:val="0"/>
          <w:szCs w:val="21"/>
        </w:rPr>
        <w:t>100</w:t>
      </w:r>
      <w:r>
        <w:rPr>
          <w:rFonts w:eastAsia="Times New Roman"/>
          <w:b/>
          <w:kern w:val="0"/>
          <w:szCs w:val="21"/>
        </w:rPr>
        <w:t>                                </w:t>
      </w:r>
      <w:r>
        <w:rPr>
          <w:rFonts w:hint="eastAsia" w:eastAsiaTheme="minorEastAsia"/>
          <w:b/>
          <w:kern w:val="0"/>
          <w:szCs w:val="21"/>
        </w:rPr>
        <w:t xml:space="preserve">      </w:t>
      </w:r>
      <w:r>
        <w:rPr>
          <w:rFonts w:eastAsia="Times New Roman"/>
          <w:b/>
          <w:kern w:val="0"/>
          <w:szCs w:val="21"/>
        </w:rPr>
        <w:t>  </w:t>
      </w:r>
      <w:r>
        <w:rPr>
          <w:rFonts w:hint="eastAsia" w:eastAsiaTheme="minorEastAsia"/>
          <w:b/>
          <w:kern w:val="0"/>
          <w:szCs w:val="21"/>
        </w:rPr>
        <w:t xml:space="preserve"> </w:t>
      </w:r>
      <w:r>
        <w:rPr>
          <w:rFonts w:eastAsia="Times New Roman"/>
          <w:b/>
          <w:kern w:val="0"/>
          <w:szCs w:val="21"/>
        </w:rPr>
        <w:t xml:space="preserve"> </w:t>
      </w:r>
      <w:r>
        <w:rPr>
          <w:rStyle w:val="12"/>
          <w:rFonts w:eastAsia="Times New Roman"/>
          <w:b/>
          <w:kern w:val="0"/>
          <w:szCs w:val="21"/>
        </w:rPr>
        <w:t>44</w:t>
      </w:r>
      <w:r>
        <w:rPr>
          <w:rStyle w:val="12"/>
          <w:rFonts w:eastAsia="Times New Roman"/>
          <w:b/>
          <w:szCs w:val="21"/>
        </w:rPr>
        <w:br w:type="textWrapping"/>
      </w:r>
      <w:r>
        <w:rPr>
          <w:rFonts w:eastAsia="Times New Roman"/>
          <w:b/>
          <w:kern w:val="0"/>
          <w:szCs w:val="21"/>
        </w:rPr>
        <w:t>  </w:t>
      </w:r>
      <w:r>
        <w:rPr>
          <w:rFonts w:hint="eastAsia" w:eastAsiaTheme="minorEastAsia"/>
          <w:b/>
          <w:kern w:val="0"/>
          <w:szCs w:val="21"/>
        </w:rPr>
        <w:t xml:space="preserve">                      </w:t>
      </w:r>
      <w:r>
        <w:rPr>
          <w:rFonts w:hint="eastAsia" w:eastAsiaTheme="minorEastAsia"/>
          <w:b/>
          <w:kern w:val="0"/>
          <w:szCs w:val="21"/>
          <w:lang w:val="en-US" w:eastAsia="zh-CN"/>
        </w:rPr>
        <w:t xml:space="preserve">           </w:t>
      </w:r>
      <w:r>
        <w:rPr>
          <w:rFonts w:eastAsia="Times New Roman"/>
          <w:b/>
          <w:kern w:val="0"/>
          <w:szCs w:val="21"/>
        </w:rPr>
        <w:t xml:space="preserve"> </w:t>
      </w:r>
      <w:r>
        <w:rPr>
          <w:rStyle w:val="12"/>
          <w:rFonts w:eastAsia="Times New Roman"/>
          <w:b/>
          <w:kern w:val="0"/>
          <w:szCs w:val="21"/>
        </w:rPr>
        <w:t>x</w:t>
      </w:r>
      <w:r>
        <w:rPr>
          <w:rFonts w:eastAsia="Times New Roman"/>
          <w:b/>
          <w:kern w:val="0"/>
          <w:szCs w:val="21"/>
        </w:rPr>
        <w:t>                                     </w:t>
      </w:r>
      <w:r>
        <w:rPr>
          <w:rFonts w:hint="eastAsia" w:eastAsiaTheme="minorEastAsia"/>
          <w:b/>
          <w:kern w:val="0"/>
          <w:szCs w:val="21"/>
        </w:rPr>
        <w:t xml:space="preserve">       </w:t>
      </w:r>
      <w:r>
        <w:rPr>
          <w:rFonts w:eastAsia="Times New Roman"/>
          <w:b/>
          <w:kern w:val="0"/>
          <w:szCs w:val="21"/>
        </w:rPr>
        <w:t xml:space="preserve"> </w:t>
      </w:r>
      <m:oMath>
        <m:r>
          <m:rPr>
            <m:sty m:val="b"/>
          </m:rPr>
          <w:rPr>
            <w:rFonts w:ascii="Cambria Math" w:hAnsi="Cambria Math"/>
          </w:rPr>
          <m:t>2.2g</m:t>
        </m:r>
      </m:oMath>
      <w:r>
        <w:rPr>
          <w:rFonts w:eastAsia="Times New Roman"/>
          <w:b/>
          <w:kern w:val="0"/>
          <w:sz w:val="24"/>
          <w:szCs w:val="24"/>
        </w:rPr>
        <w:br w:type="textWrapping"/>
      </w:r>
      <m:oMath>
        <m:f>
          <m:fPr>
            <m:ctrlPr>
              <w:rPr>
                <w:rFonts w:ascii="Cambria Math" w:hAnsi="Cambria Math" w:cs="宋体"/>
                <w:b/>
                <w:sz w:val="40"/>
                <w:szCs w:val="4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6"/>
              </w:rPr>
              <m:t>100</m:t>
            </m:r>
            <m:ctrlPr>
              <w:rPr>
                <w:rFonts w:ascii="Cambria Math" w:hAnsi="Cambria Math" w:cs="宋体"/>
                <w:b/>
                <w:sz w:val="40"/>
                <w:szCs w:val="40"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6"/>
              </w:rPr>
              <m:t>44</m:t>
            </m:r>
            <m:ctrlPr>
              <w:rPr>
                <w:rFonts w:ascii="Cambria Math" w:hAnsi="Cambria Math" w:cs="宋体"/>
                <w:b/>
                <w:sz w:val="40"/>
                <w:szCs w:val="40"/>
              </w:rPr>
            </m:ctrlPr>
          </m:den>
        </m:f>
        <m:r>
          <m:rPr>
            <m:sty m:val="b"/>
          </m:rPr>
          <w:rPr>
            <w:rFonts w:ascii="Cambria Math" w:hAnsi="Cambria Math"/>
            <w:sz w:val="32"/>
            <w:szCs w:val="36"/>
          </w:rPr>
          <m:t>=</m:t>
        </m:r>
        <m:f>
          <m:fPr>
            <m:ctrlPr>
              <w:rPr>
                <w:rFonts w:ascii="Cambria Math" w:hAnsi="Cambria Math" w:cs="宋体"/>
                <w:b/>
                <w:sz w:val="40"/>
                <w:szCs w:val="4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2"/>
                <w:szCs w:val="36"/>
              </w:rPr>
              <m:t>x</m:t>
            </m:r>
            <m:ctrlPr>
              <w:rPr>
                <w:rFonts w:ascii="Cambria Math" w:hAnsi="Cambria Math" w:cs="宋体"/>
                <w:b/>
                <w:sz w:val="40"/>
                <w:szCs w:val="40"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  <w:sz w:val="32"/>
                <w:szCs w:val="36"/>
              </w:rPr>
              <m:t>2.2g</m:t>
            </m:r>
            <m:ctrlPr>
              <w:rPr>
                <w:rFonts w:ascii="Cambria Math" w:hAnsi="Cambria Math" w:cs="宋体"/>
                <w:b/>
                <w:sz w:val="40"/>
                <w:szCs w:val="40"/>
              </w:rPr>
            </m:ctrlPr>
          </m:den>
        </m:f>
      </m:oMath>
      <w:r>
        <w:rPr>
          <w:rFonts w:hint="eastAsia" w:ascii="宋体" w:cs="宋体"/>
          <w:b/>
          <w:kern w:val="0"/>
          <w:sz w:val="32"/>
          <w:szCs w:val="32"/>
        </w:rPr>
        <w:t>，</w:t>
      </w:r>
      <m:oMath>
        <m:r>
          <m:rPr>
            <m:sty m:val="b"/>
          </m:rPr>
          <w:rPr>
            <w:rFonts w:ascii="Cambria Math" w:hAnsi="Cambria Math"/>
            <w:sz w:val="32"/>
            <w:szCs w:val="36"/>
          </w:rPr>
          <m:t>x=5g</m:t>
        </m:r>
      </m:oMath>
      <w:r>
        <w:rPr>
          <w:rFonts w:eastAsia="Times New Roman"/>
          <w:b/>
          <w:kern w:val="0"/>
          <w:sz w:val="24"/>
          <w:szCs w:val="24"/>
        </w:rPr>
        <w:br w:type="textWrapping"/>
      </w:r>
      <w:r>
        <w:rPr>
          <w:rFonts w:hint="eastAsia" w:ascii="宋体" w:cs="宋体"/>
          <w:b/>
          <w:kern w:val="0"/>
          <w:szCs w:val="21"/>
        </w:rPr>
        <w:t>摩擦剂中</w:t>
      </w:r>
      <m:oMath>
        <m:r>
          <m:rPr>
            <m:sty m:val="b"/>
          </m:rPr>
          <w:rPr>
            <w:rFonts w:ascii="Cambria Math" w:hAnsi="Cambria Math"/>
          </w:rPr>
          <m:t>CaC</m:t>
        </m:r>
        <m:sSub>
          <m:sSubPr>
            <m:ctrlPr>
              <w:rPr>
                <w:rFonts w:ascii="Cambria Math" w:hAnsi="Cambria Math" w:cs="宋体"/>
                <w:b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O</m:t>
            </m:r>
            <m:ctrlPr>
              <w:rPr>
                <w:rFonts w:ascii="Cambria Math" w:hAnsi="Cambria Math" w:cs="宋体"/>
                <w:b/>
                <w:sz w:val="24"/>
                <w:szCs w:val="24"/>
              </w:rPr>
            </m:ctrlPr>
          </m:e>
          <m:sub>
            <m:r>
              <m:rPr>
                <m:sty m:val="b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 w:cs="宋体"/>
                <w:b/>
                <w:sz w:val="24"/>
                <w:szCs w:val="24"/>
              </w:rPr>
            </m:ctrlPr>
          </m:sub>
        </m:sSub>
      </m:oMath>
      <w:r>
        <w:rPr>
          <w:rFonts w:hint="eastAsia" w:ascii="宋体" w:cs="宋体"/>
          <w:b/>
          <w:kern w:val="0"/>
          <w:szCs w:val="21"/>
        </w:rPr>
        <w:t>的质量分数是</w:t>
      </w:r>
      <m:oMath>
        <m:f>
          <m:fPr>
            <m:ctrlPr>
              <w:rPr>
                <w:rFonts w:ascii="Cambria Math" w:hAnsi="Cambria Math" w:cs="宋体"/>
                <w:b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5g</m:t>
            </m:r>
            <m:ctrlPr>
              <w:rPr>
                <w:rFonts w:ascii="Cambria Math" w:hAnsi="Cambria Math" w:cs="宋体"/>
                <w:b/>
                <w:sz w:val="24"/>
                <w:szCs w:val="24"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</w:rPr>
              <m:t>10g</m:t>
            </m:r>
            <m:ctrlPr>
              <w:rPr>
                <w:rFonts w:ascii="Cambria Math" w:hAnsi="Cambria Math" w:cs="宋体"/>
                <w:b/>
                <w:sz w:val="24"/>
                <w:szCs w:val="24"/>
              </w:rPr>
            </m:ctrlPr>
          </m:den>
        </m:f>
        <m:r>
          <m:rPr>
            <m:sty m:val="b"/>
          </m:rPr>
          <w:rPr>
            <w:rFonts w:hint="eastAsia" w:ascii="Cambria Math" w:hAnsi="Cambria Math"/>
          </w:rPr>
          <m:t>×</m:t>
        </m:r>
        <m:r>
          <m:rPr>
            <m:sty m:val="b"/>
          </m:rPr>
          <w:rPr>
            <w:rFonts w:ascii="Cambria Math" w:hAnsi="Cambria Math"/>
          </w:rPr>
          <m:t>100%=50%</m:t>
        </m:r>
      </m:oMath>
      <w:r>
        <w:rPr>
          <w:rFonts w:eastAsia="Times New Roman"/>
          <w:b/>
          <w:kern w:val="0"/>
          <w:sz w:val="24"/>
          <w:szCs w:val="24"/>
        </w:rPr>
        <w:br w:type="textWrapping"/>
      </w:r>
      <w:r>
        <w:rPr>
          <w:rFonts w:hint="eastAsia" w:ascii="宋体" w:cs="宋体"/>
          <w:b/>
          <w:kern w:val="0"/>
          <w:szCs w:val="21"/>
        </w:rPr>
        <w:t>答：摩擦剂中</w:t>
      </w:r>
      <m:oMath>
        <m:r>
          <m:rPr>
            <m:sty m:val="b"/>
          </m:rPr>
          <w:rPr>
            <w:rFonts w:ascii="Cambria Math" w:hAnsi="Cambria Math"/>
          </w:rPr>
          <m:t>CaC</m:t>
        </m:r>
        <m:sSub>
          <m:sSubPr>
            <m:ctrlPr>
              <w:rPr>
                <w:rFonts w:ascii="Cambria Math" w:hAnsi="Cambria Math" w:cs="宋体"/>
                <w:b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O</m:t>
            </m:r>
            <m:ctrlPr>
              <w:rPr>
                <w:rFonts w:ascii="Cambria Math" w:hAnsi="Cambria Math" w:cs="宋体"/>
                <w:b/>
                <w:sz w:val="24"/>
                <w:szCs w:val="24"/>
              </w:rPr>
            </m:ctrlPr>
          </m:e>
          <m:sub>
            <m:r>
              <m:rPr>
                <m:sty m:val="b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 w:cs="宋体"/>
                <w:b/>
                <w:sz w:val="24"/>
                <w:szCs w:val="24"/>
              </w:rPr>
            </m:ctrlPr>
          </m:sub>
        </m:sSub>
      </m:oMath>
      <w:r>
        <w:rPr>
          <w:rFonts w:hint="eastAsia" w:ascii="宋体" w:cs="宋体"/>
          <w:b/>
          <w:kern w:val="0"/>
          <w:szCs w:val="21"/>
        </w:rPr>
        <w:t>的质量分数是</w:t>
      </w:r>
      <m:oMath>
        <m:r>
          <m:rPr>
            <m:sty m:val="b"/>
          </m:rPr>
          <w:rPr>
            <w:rFonts w:ascii="Cambria Math" w:hAnsi="Cambria Math"/>
          </w:rPr>
          <m:t>50%</m:t>
        </m:r>
      </m:oMath>
      <w:r>
        <w:rPr>
          <w:rFonts w:hint="eastAsia" w:ascii="宋体" w:cs="宋体"/>
          <w:b/>
          <w:kern w:val="0"/>
          <w:szCs w:val="21"/>
        </w:rPr>
        <w:t>。</w:t>
      </w:r>
      <w:r>
        <w:rPr>
          <w:rFonts w:hint="eastAsia" w:ascii="宋体" w:cs="宋体"/>
          <w:b/>
          <w:kern w:val="0"/>
          <w:szCs w:val="21"/>
        </w:rPr>
        <w:br w:type="textWrapping"/>
      </w:r>
    </w:p>
    <w:p/>
    <w:p>
      <w:pPr>
        <w:numPr>
          <w:ilvl w:val="0"/>
          <w:numId w:val="0"/>
        </w:numPr>
        <w:tabs>
          <w:tab w:val="left" w:pos="2732"/>
          <w:tab w:val="left" w:pos="4261"/>
        </w:tabs>
        <w:spacing w:before="0"/>
        <w:ind w:left="100" w:leftChars="0" w:right="0" w:rightChars="0"/>
        <w:jc w:val="left"/>
        <w:rPr>
          <w:b/>
          <w:w w:val="99"/>
          <w:position w:val="1"/>
          <w:sz w:val="21"/>
        </w:rPr>
      </w:pPr>
    </w:p>
    <w:sectPr>
      <w:type w:val="continuous"/>
      <w:pgSz w:w="23760" w:h="16790" w:orient="landscape"/>
      <w:pgMar w:top="660" w:right="500" w:bottom="1200" w:left="620" w:header="720" w:footer="720" w:gutter="0"/>
      <w:cols w:equalWidth="0" w:num="2">
        <w:col w:w="11241" w:space="130"/>
        <w:col w:w="1126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imes New Romanc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before="0" w:line="14" w:lineRule="auto"/>
      <w:ind w:left="0"/>
      <w:rPr>
        <w:b w:val="0"/>
        <w:sz w:val="20"/>
      </w:rPr>
    </w:pPr>
    <w:r>
      <w:pict>
        <v:shape id="_x0000_s2049" o:spid="_x0000_s2049" o:spt="202" type="#_x0000_t202" style="position:absolute;left:0pt;margin-left:563.55pt;margin-top:777.85pt;height:12pt;width:60.6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22" w:lineRule="exact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第</w:t>
                </w:r>
                <w:r>
                  <w:rPr>
                    <w:spacing w:val="-45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sz w:val="18"/>
                  </w:rPr>
                  <w:t>页，总</w:t>
                </w:r>
                <w:r>
                  <w:rPr>
                    <w:spacing w:val="-47"/>
                    <w:sz w:val="18"/>
                  </w:rPr>
                  <w:t xml:space="preserve"> </w:t>
                </w:r>
                <w:r>
                  <w:rPr>
                    <w:rFonts w:ascii="Times New Roman" w:eastAsia="Times New Roman"/>
                    <w:sz w:val="18"/>
                  </w:rPr>
                  <w:t>2</w:t>
                </w:r>
                <w:r>
                  <w:rPr>
                    <w:sz w:val="18"/>
                  </w:rPr>
                  <w:t>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37AD6D"/>
    <w:multiLevelType w:val="singleLevel"/>
    <w:tmpl w:val="8437AD6D"/>
    <w:lvl w:ilvl="0" w:tentative="0">
      <w:start w:val="1"/>
      <w:numFmt w:val="decimal"/>
      <w:suff w:val="space"/>
      <w:lvlText w:val="(%1)"/>
      <w:lvlJc w:val="left"/>
    </w:lvl>
  </w:abstractNum>
  <w:abstractNum w:abstractNumId="1">
    <w:nsid w:val="CF092B84"/>
    <w:multiLevelType w:val="multilevel"/>
    <w:tmpl w:val="CF092B84"/>
    <w:lvl w:ilvl="0" w:tentative="0">
      <w:start w:val="1"/>
      <w:numFmt w:val="upperLetter"/>
      <w:lvlText w:val="%1"/>
      <w:lvlJc w:val="left"/>
      <w:pPr>
        <w:ind w:left="911" w:hanging="392"/>
        <w:jc w:val="left"/>
      </w:pPr>
      <w:rPr>
        <w:rFonts w:hint="default" w:ascii="Times New Roman" w:hAnsi="Times New Roman" w:eastAsia="Times New Roman" w:cs="Times New Roman"/>
        <w:b/>
        <w:bCs/>
        <w:w w:val="99"/>
        <w:position w:val="1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1902" w:hanging="39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884" w:hanging="39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867" w:hanging="39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849" w:hanging="39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832" w:hanging="39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814" w:hanging="39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796" w:hanging="39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779" w:hanging="392"/>
      </w:pPr>
      <w:rPr>
        <w:rFonts w:hint="default"/>
      </w:rPr>
    </w:lvl>
  </w:abstractNum>
  <w:abstractNum w:abstractNumId="2">
    <w:nsid w:val="0053208E"/>
    <w:multiLevelType w:val="multilevel"/>
    <w:tmpl w:val="0053208E"/>
    <w:lvl w:ilvl="0" w:tentative="0">
      <w:start w:val="1"/>
      <w:numFmt w:val="upperLetter"/>
      <w:lvlText w:val="%1."/>
      <w:lvlJc w:val="left"/>
      <w:pPr>
        <w:ind w:left="752" w:hanging="444"/>
        <w:jc w:val="left"/>
      </w:pPr>
      <w:rPr>
        <w:rFonts w:hint="default" w:ascii="宋体" w:hAnsi="宋体" w:eastAsia="宋体" w:cs="宋体"/>
        <w:b/>
        <w:bCs/>
        <w:spacing w:val="0"/>
        <w:w w:val="99"/>
        <w:sz w:val="22"/>
        <w:szCs w:val="22"/>
      </w:rPr>
    </w:lvl>
    <w:lvl w:ilvl="1" w:tentative="0">
      <w:start w:val="1"/>
      <w:numFmt w:val="upperLetter"/>
      <w:lvlText w:val="%2."/>
      <w:lvlJc w:val="left"/>
      <w:pPr>
        <w:ind w:left="904" w:hanging="384"/>
        <w:jc w:val="left"/>
      </w:pPr>
      <w:rPr>
        <w:rFonts w:hint="default" w:ascii="Cambria Math" w:hAnsi="Cambria Math" w:eastAsia="Cambria Math" w:cs="Cambria Math"/>
        <w:b/>
        <w:bCs/>
        <w:spacing w:val="0"/>
        <w:w w:val="101"/>
        <w:position w:val="1"/>
        <w:sz w:val="21"/>
        <w:szCs w:val="21"/>
      </w:rPr>
    </w:lvl>
    <w:lvl w:ilvl="2" w:tentative="0">
      <w:start w:val="0"/>
      <w:numFmt w:val="bullet"/>
      <w:lvlText w:val="•"/>
      <w:lvlJc w:val="left"/>
      <w:pPr>
        <w:ind w:left="1993" w:hanging="38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87" w:hanging="38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81" w:hanging="38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275" w:hanging="38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68" w:hanging="38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462" w:hanging="38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556" w:hanging="384"/>
      </w:pPr>
      <w:rPr>
        <w:rFonts w:hint="default"/>
      </w:rPr>
    </w:lvl>
  </w:abstractNum>
  <w:abstractNum w:abstractNumId="3">
    <w:nsid w:val="59ADCABA"/>
    <w:multiLevelType w:val="multilevel"/>
    <w:tmpl w:val="59ADCABA"/>
    <w:lvl w:ilvl="0" w:tentative="0">
      <w:start w:val="3"/>
      <w:numFmt w:val="upperLetter"/>
      <w:lvlText w:val="%1."/>
      <w:lvlJc w:val="left"/>
      <w:pPr>
        <w:ind w:left="100" w:hanging="317"/>
        <w:jc w:val="left"/>
      </w:pPr>
      <w:rPr>
        <w:rFonts w:hint="default" w:ascii="宋体" w:hAnsi="宋体" w:eastAsia="宋体" w:cs="宋体"/>
        <w:b/>
        <w:bCs/>
        <w:spacing w:val="0"/>
        <w:w w:val="98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1222" w:hanging="3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45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67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90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712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835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958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080" w:hanging="317"/>
      </w:pPr>
      <w:rPr>
        <w:rFonts w:hint="default"/>
      </w:rPr>
    </w:lvl>
  </w:abstractNum>
  <w:abstractNum w:abstractNumId="4">
    <w:nsid w:val="7B36A7C6"/>
    <w:multiLevelType w:val="singleLevel"/>
    <w:tmpl w:val="7B36A7C6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E9D5E55"/>
    <w:rsid w:val="79F753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before="15"/>
      <w:ind w:left="78"/>
      <w:outlineLvl w:val="1"/>
    </w:pPr>
    <w:rPr>
      <w:rFonts w:ascii="宋体" w:hAnsi="宋体" w:eastAsia="宋体" w:cs="宋体"/>
      <w:b/>
      <w:bCs/>
      <w:sz w:val="24"/>
      <w:szCs w:val="24"/>
    </w:rPr>
  </w:style>
  <w:style w:type="paragraph" w:styleId="3">
    <w:name w:val="heading 2"/>
    <w:basedOn w:val="1"/>
    <w:next w:val="1"/>
    <w:qFormat/>
    <w:uiPriority w:val="1"/>
    <w:pPr>
      <w:jc w:val="right"/>
      <w:outlineLvl w:val="2"/>
    </w:pPr>
    <w:rPr>
      <w:rFonts w:ascii="Times New Roman" w:hAnsi="Times New Roman" w:eastAsia="Times New Roman" w:cs="Times New Roman"/>
      <w:sz w:val="23"/>
      <w:szCs w:val="23"/>
    </w:rPr>
  </w:style>
  <w:style w:type="paragraph" w:styleId="4">
    <w:name w:val="heading 3"/>
    <w:basedOn w:val="1"/>
    <w:next w:val="1"/>
    <w:qFormat/>
    <w:uiPriority w:val="1"/>
    <w:pPr>
      <w:spacing w:before="55"/>
      <w:ind w:left="539"/>
      <w:outlineLvl w:val="3"/>
    </w:pPr>
    <w:rPr>
      <w:rFonts w:ascii="宋体" w:hAnsi="宋体" w:eastAsia="宋体" w:cs="宋体"/>
      <w:b/>
      <w:bCs/>
      <w:sz w:val="22"/>
      <w:szCs w:val="22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spacing w:before="35"/>
      <w:ind w:left="100"/>
    </w:pPr>
    <w:rPr>
      <w:rFonts w:ascii="宋体" w:hAnsi="宋体" w:eastAsia="宋体" w:cs="宋体"/>
      <w:b/>
      <w:bCs/>
      <w:sz w:val="21"/>
      <w:szCs w:val="21"/>
    </w:rPr>
  </w:style>
  <w:style w:type="paragraph" w:styleId="6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customStyle="1" w:styleId="9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24"/>
      <w:ind w:left="100" w:hanging="360"/>
    </w:pPr>
    <w:rPr>
      <w:rFonts w:ascii="宋体" w:hAnsi="宋体" w:eastAsia="宋体" w:cs="宋体"/>
    </w:rPr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latex_linea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4" Type="http://schemas.openxmlformats.org/officeDocument/2006/relationships/fontTable" Target="fontTable.xml"/><Relationship Id="rId33" Type="http://schemas.openxmlformats.org/officeDocument/2006/relationships/numbering" Target="numbering.xml"/><Relationship Id="rId32" Type="http://schemas.openxmlformats.org/officeDocument/2006/relationships/customXml" Target="../customXml/item1.xml"/><Relationship Id="rId31" Type="http://schemas.openxmlformats.org/officeDocument/2006/relationships/image" Target="media/image24.wmf"/><Relationship Id="rId30" Type="http://schemas.openxmlformats.org/officeDocument/2006/relationships/oleObject" Target="embeddings/oleObject3.bin"/><Relationship Id="rId3" Type="http://schemas.openxmlformats.org/officeDocument/2006/relationships/footer" Target="footer1.xml"/><Relationship Id="rId29" Type="http://schemas.openxmlformats.org/officeDocument/2006/relationships/image" Target="media/image23.wmf"/><Relationship Id="rId28" Type="http://schemas.openxmlformats.org/officeDocument/2006/relationships/oleObject" Target="embeddings/oleObject2.bin"/><Relationship Id="rId27" Type="http://schemas.openxmlformats.org/officeDocument/2006/relationships/image" Target="media/image22.wmf"/><Relationship Id="rId26" Type="http://schemas.openxmlformats.org/officeDocument/2006/relationships/oleObject" Target="embeddings/oleObject1.bin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pn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2049"/>
    <customShpInfo spid="_x0000_s1025"/>
    <customShpInfo spid="_x0000_s1027"/>
    <customShpInfo spid="_x0000_s1028"/>
    <customShpInfo spid="_x0000_s1029"/>
    <customShpInfo spid="_x0000_s1026"/>
    <customShpInfo spid="_x0000_s1030"/>
    <customShpInfo spid="_x0000_s1031"/>
    <customShpInfo spid="_x0000_s1032"/>
    <customShpInfo spid="_x0000_s1033"/>
    <customShpInfo spid="_x0000_s1035"/>
    <customShpInfo spid="_x0000_s1036"/>
    <customShpInfo spid="_x0000_s1034"/>
    <customShpInfo spid="_x0000_s1038"/>
    <customShpInfo spid="_x0000_s1039"/>
    <customShpInfo spid="_x0000_s1037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2020-01-11T16:01:00Z</dcterms:created>
  <dc:creator>zxxk</dc:creator>
  <cp:lastModifiedBy>Administrator</cp:lastModifiedBy>
  <dcterms:modified xsi:type="dcterms:W3CDTF">2020-07-27T01:49:05Z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2019-12-27T00:00:00Z</vt:filetime>
  </property>
  <property fmtid="{D5CDD505-2E9C-101B-9397-08002B2CF9AE}" pid="3" name="Creator">
    <vt:lpwstr>WPS 文字</vt:lpwstr>
  </property>
  <property fmtid="{D5CDD505-2E9C-101B-9397-08002B2CF9AE}" pid="4" name="KSOProductBuildVer">
    <vt:lpwstr>2052-10.1.0.7698</vt:lpwstr>
  </property>
  <property fmtid="{D5CDD505-2E9C-101B-9397-08002B2CF9AE}" pid="5" name="LastSaved">
    <vt:filetime>2020-01-11T00:00:00Z</vt:filetime>
  </property>
</Properties>
</file>