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南雅中学2020-2021学年度第一学期第一次月考试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卷</w:t>
      </w: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hint="eastAsia" w:ascii="宋体" w:hAnsi="宋体" w:eastAsia="宋体" w:cs="宋体"/>
          <w:b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初三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b/>
          <w:sz w:val="30"/>
          <w:szCs w:val="30"/>
          <w:lang w:eastAsia="zh-CN"/>
        </w:rPr>
        <w:t>化学</w:t>
      </w:r>
    </w:p>
    <w:p>
      <w:pPr>
        <w:pStyle w:val="2"/>
        <w:spacing w:before="139"/>
        <w:ind w:left="1529" w:right="1507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考生注意：本试卷共五道大题，</w:t>
      </w:r>
      <w:r>
        <w:rPr>
          <w:rFonts w:ascii="Times New Roman" w:eastAsia="Times New Roman"/>
        </w:rPr>
        <w:t xml:space="preserve">24 </w:t>
      </w:r>
      <w:r>
        <w:rPr>
          <w:rFonts w:hint="eastAsia" w:ascii="黑体" w:eastAsia="黑体"/>
        </w:rPr>
        <w:t xml:space="preserve">道小题，满分 </w:t>
      </w:r>
      <w:r>
        <w:rPr>
          <w:rFonts w:ascii="Times New Roman" w:eastAsia="Times New Roman"/>
        </w:rPr>
        <w:t xml:space="preserve">100 </w:t>
      </w:r>
      <w:r>
        <w:rPr>
          <w:rFonts w:hint="eastAsia" w:ascii="黑体" w:eastAsia="黑体"/>
        </w:rPr>
        <w:t xml:space="preserve">分，时量 </w:t>
      </w:r>
      <w:r>
        <w:rPr>
          <w:rFonts w:ascii="Times New Roman" w:eastAsia="Times New Roman"/>
        </w:rPr>
        <w:t xml:space="preserve">60 </w:t>
      </w:r>
      <w:r>
        <w:rPr>
          <w:rFonts w:hint="eastAsia" w:ascii="黑体" w:eastAsia="黑体"/>
        </w:rPr>
        <w:t>分钟。</w:t>
      </w:r>
    </w:p>
    <w:p>
      <w:pPr>
        <w:pStyle w:val="2"/>
        <w:spacing w:before="139"/>
        <w:ind w:left="112"/>
        <w:rPr>
          <w:rFonts w:ascii="Times New Roman" w:eastAsia="Times New Roman"/>
        </w:rPr>
      </w:pPr>
      <w:r>
        <w:rPr>
          <w:rFonts w:hint="eastAsia" w:ascii="黑体" w:eastAsia="黑体"/>
        </w:rPr>
        <w:t>一、选择题</w:t>
      </w:r>
      <w:r>
        <w:rPr>
          <w:rFonts w:ascii="Times New Roman" w:eastAsia="Times New Roman"/>
        </w:rPr>
        <w:t>(</w:t>
      </w:r>
      <w:r>
        <w:rPr>
          <w:rFonts w:hint="eastAsia" w:ascii="黑体" w:eastAsia="黑体"/>
        </w:rPr>
        <w:t xml:space="preserve">本题共 </w:t>
      </w:r>
      <w:r>
        <w:rPr>
          <w:rFonts w:ascii="Times New Roman" w:eastAsia="Times New Roman"/>
        </w:rPr>
        <w:t xml:space="preserve">15 </w:t>
      </w:r>
      <w:r>
        <w:rPr>
          <w:rFonts w:hint="eastAsia" w:ascii="黑体" w:eastAsia="黑体"/>
        </w:rPr>
        <w:t xml:space="preserve">个小题，每小题 </w:t>
      </w:r>
      <w:r>
        <w:rPr>
          <w:rFonts w:ascii="Times New Roman" w:eastAsia="Times New Roman"/>
        </w:rPr>
        <w:t xml:space="preserve">3 </w:t>
      </w:r>
      <w:r>
        <w:rPr>
          <w:rFonts w:hint="eastAsia" w:ascii="黑体" w:eastAsia="黑体"/>
        </w:rPr>
        <w:t xml:space="preserve">分，共 </w:t>
      </w:r>
      <w:r>
        <w:rPr>
          <w:rFonts w:ascii="Times New Roman" w:eastAsia="Times New Roman"/>
        </w:rPr>
        <w:t xml:space="preserve">45 </w:t>
      </w:r>
      <w:r>
        <w:rPr>
          <w:rFonts w:hint="eastAsia" w:ascii="黑体" w:eastAsia="黑体"/>
        </w:rPr>
        <w:t>分</w:t>
      </w:r>
      <w:r>
        <w:rPr>
          <w:rFonts w:ascii="Times New Roman" w:eastAsia="Times New Roman"/>
        </w:rPr>
        <w:t>)</w:t>
      </w:r>
    </w:p>
    <w:p>
      <w:pPr>
        <w:pStyle w:val="6"/>
        <w:numPr>
          <w:ilvl w:val="0"/>
          <w:numId w:val="1"/>
        </w:numPr>
        <w:tabs>
          <w:tab w:val="left" w:pos="484"/>
        </w:tabs>
        <w:spacing w:before="141" w:after="0" w:line="240" w:lineRule="auto"/>
        <w:ind w:left="483" w:right="0" w:hanging="160"/>
        <w:jc w:val="left"/>
        <w:rPr>
          <w:rFonts w:ascii="Times New Roman" w:eastAsia="Times New Roman"/>
          <w:sz w:val="21"/>
        </w:rPr>
      </w:pPr>
      <w:r>
        <w:rPr>
          <w:spacing w:val="-3"/>
          <w:sz w:val="21"/>
        </w:rPr>
        <w:t>垃圾分类，从我做起。下列物质中能够放入可回收垃圾箱的是</w:t>
      </w:r>
      <w:r>
        <w:rPr>
          <w:rFonts w:hint="eastAsia" w:ascii="Times New Roman"/>
          <w:sz w:val="21"/>
          <w:lang w:eastAsia="zh-CN"/>
        </w:rPr>
        <w:t>（     ）</w:t>
      </w:r>
    </w:p>
    <w:p>
      <w:pPr>
        <w:pStyle w:val="2"/>
        <w:tabs>
          <w:tab w:val="left" w:pos="2633"/>
          <w:tab w:val="left" w:pos="4733"/>
          <w:tab w:val="left" w:pos="6834"/>
        </w:tabs>
        <w:spacing w:before="139"/>
      </w:pPr>
      <w:r>
        <w:rPr>
          <w:rFonts w:ascii="Times New Roman" w:eastAsia="Times New Roman"/>
        </w:rPr>
        <w:t>A.</w:t>
      </w:r>
      <w:r>
        <w:rPr>
          <w:spacing w:val="-3"/>
        </w:rPr>
        <w:t>旧</w:t>
      </w:r>
      <w:r>
        <w:t>书</w:t>
      </w:r>
      <w:r>
        <w:rPr>
          <w:spacing w:val="-3"/>
        </w:rPr>
        <w:t>、</w:t>
      </w:r>
      <w:r>
        <w:t>旧</w:t>
      </w:r>
      <w:r>
        <w:rPr>
          <w:spacing w:val="-3"/>
        </w:rPr>
        <w:t>报</w:t>
      </w:r>
      <w:r>
        <w:t>纸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果</w:t>
      </w:r>
      <w:r>
        <w:t>皮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口</w:t>
      </w:r>
      <w:r>
        <w:t>香</w:t>
      </w:r>
      <w:r>
        <w:rPr>
          <w:spacing w:val="-3"/>
        </w:rPr>
        <w:t>糖</w:t>
      </w:r>
      <w:r>
        <w:t>渣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鱼</w:t>
      </w:r>
      <w:r>
        <w:t>骨头</w:t>
      </w:r>
    </w:p>
    <w:p>
      <w:pPr>
        <w:pStyle w:val="6"/>
        <w:numPr>
          <w:ilvl w:val="0"/>
          <w:numId w:val="1"/>
        </w:numPr>
        <w:tabs>
          <w:tab w:val="left" w:pos="484"/>
        </w:tabs>
        <w:spacing w:before="139" w:after="0" w:line="364" w:lineRule="auto"/>
        <w:ind w:left="533" w:right="230" w:hanging="209"/>
        <w:jc w:val="left"/>
        <w:rPr>
          <w:rFonts w:ascii="Times New Roman" w:hAnsi="Times New Roman" w:eastAsia="Times New Roman"/>
          <w:sz w:val="21"/>
        </w:rPr>
      </w:pPr>
      <w:r>
        <w:rPr>
          <w:rFonts w:ascii="Times New Roman" w:hAnsi="Times New Roman" w:eastAsia="Times New Roman"/>
          <w:sz w:val="21"/>
        </w:rPr>
        <w:t>“</w:t>
      </w:r>
      <w:r>
        <w:rPr>
          <w:spacing w:val="-3"/>
          <w:sz w:val="21"/>
        </w:rPr>
        <w:t>一带一路”是跨越时空的宏伟构想，赋予了古丝绸之路崭新的时代内涵。下列通过古丝绸之路传到国外的发明和技术中不涉及化学变化的是</w:t>
      </w:r>
      <w:r>
        <w:rPr>
          <w:rFonts w:hint="eastAsia" w:ascii="Times New Roman" w:hAnsi="Times New Roman"/>
          <w:spacing w:val="8"/>
          <w:sz w:val="21"/>
          <w:lang w:eastAsia="zh-CN"/>
        </w:rPr>
        <w:t>（     ）</w:t>
      </w:r>
    </w:p>
    <w:p>
      <w:pPr>
        <w:pStyle w:val="2"/>
        <w:tabs>
          <w:tab w:val="left" w:pos="2633"/>
          <w:tab w:val="left" w:pos="4733"/>
          <w:tab w:val="left" w:pos="6834"/>
        </w:tabs>
        <w:spacing w:line="367" w:lineRule="auto"/>
        <w:ind w:left="324" w:right="1963" w:firstLine="208"/>
        <w:rPr>
          <w:rFonts w:hint="eastAsia" w:ascii="Times New Roman" w:eastAsia="宋体"/>
          <w:lang w:eastAsia="zh-CN"/>
        </w:rPr>
      </w:pPr>
      <w:r>
        <w:rPr>
          <w:rFonts w:ascii="Times New Roman" w:eastAsia="Times New Roman"/>
        </w:rPr>
        <w:t>A.</w:t>
      </w:r>
      <w:r>
        <w:rPr>
          <w:spacing w:val="-3"/>
        </w:rPr>
        <w:t>使</w:t>
      </w:r>
      <w:r>
        <w:t>用</w:t>
      </w:r>
      <w:r>
        <w:rPr>
          <w:spacing w:val="-3"/>
        </w:rPr>
        <w:t>火</w:t>
      </w:r>
      <w:r>
        <w:t>药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指</w:t>
      </w:r>
      <w:r>
        <w:t>南</w:t>
      </w:r>
      <w:r>
        <w:rPr>
          <w:spacing w:val="-3"/>
        </w:rPr>
        <w:t>针</w:t>
      </w:r>
      <w:r>
        <w:t>指</w:t>
      </w:r>
      <w:r>
        <w:rPr>
          <w:spacing w:val="-3"/>
        </w:rPr>
        <w:t>引</w:t>
      </w:r>
      <w:r>
        <w:t>航海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用</w:t>
      </w:r>
      <w:r>
        <w:t>泥</w:t>
      </w:r>
      <w:r>
        <w:rPr>
          <w:spacing w:val="-3"/>
        </w:rPr>
        <w:t>土</w:t>
      </w:r>
      <w:r>
        <w:t>烧</w:t>
      </w:r>
      <w:r>
        <w:rPr>
          <w:spacing w:val="-3"/>
        </w:rPr>
        <w:t>制</w:t>
      </w:r>
      <w:r>
        <w:t>陶瓷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冶</w:t>
      </w:r>
      <w:r>
        <w:t>炼</w:t>
      </w:r>
      <w:r>
        <w:rPr>
          <w:spacing w:val="-3"/>
        </w:rPr>
        <w:t>金</w:t>
      </w:r>
      <w:r>
        <w:rPr>
          <w:spacing w:val="-16"/>
        </w:rPr>
        <w:t>属</w:t>
      </w:r>
      <w:r>
        <w:rPr>
          <w:rFonts w:ascii="Times New Roman" w:eastAsia="Times New Roman"/>
        </w:rPr>
        <w:t>3.</w:t>
      </w:r>
      <w:r>
        <w:t>实</w:t>
      </w:r>
      <w:r>
        <w:rPr>
          <w:spacing w:val="-3"/>
        </w:rPr>
        <w:t>验</w:t>
      </w:r>
      <w:r>
        <w:t>室</w:t>
      </w:r>
      <w:r>
        <w:rPr>
          <w:spacing w:val="-3"/>
        </w:rPr>
        <w:t>可</w:t>
      </w:r>
      <w:r>
        <w:t>通</w:t>
      </w:r>
      <w:r>
        <w:rPr>
          <w:spacing w:val="-3"/>
        </w:rPr>
        <w:t>过</w:t>
      </w:r>
      <w:r>
        <w:t>加</w:t>
      </w:r>
      <w:r>
        <w:rPr>
          <w:spacing w:val="-3"/>
        </w:rPr>
        <w:t>热</w:t>
      </w:r>
      <w:r>
        <w:t>高</w:t>
      </w:r>
      <w:r>
        <w:rPr>
          <w:spacing w:val="-3"/>
        </w:rPr>
        <w:t>锰</w:t>
      </w:r>
      <w:r>
        <w:t>酸钾</w:t>
      </w:r>
      <w:r>
        <w:rPr>
          <w:spacing w:val="-3"/>
        </w:rPr>
        <w:t>固</w:t>
      </w:r>
      <w:r>
        <w:t>体</w:t>
      </w:r>
      <w:r>
        <w:rPr>
          <w:spacing w:val="-3"/>
        </w:rPr>
        <w:t>制</w:t>
      </w:r>
      <w:r>
        <w:t>取</w:t>
      </w:r>
      <w:r>
        <w:rPr>
          <w:spacing w:val="-3"/>
        </w:rPr>
        <w:t>氧</w:t>
      </w:r>
      <w:r>
        <w:t>气</w:t>
      </w:r>
      <w:r>
        <w:rPr>
          <w:spacing w:val="-3"/>
        </w:rPr>
        <w:t>，</w:t>
      </w:r>
      <w:r>
        <w:t>下</w:t>
      </w:r>
      <w:r>
        <w:rPr>
          <w:spacing w:val="-3"/>
        </w:rPr>
        <w:t>列</w:t>
      </w:r>
      <w:r>
        <w:t>实验</w:t>
      </w:r>
      <w:r>
        <w:rPr>
          <w:spacing w:val="-3"/>
        </w:rPr>
        <w:t>操</w:t>
      </w:r>
      <w:r>
        <w:t>作</w:t>
      </w:r>
      <w:r>
        <w:rPr>
          <w:spacing w:val="-3"/>
        </w:rPr>
        <w:t>正</w:t>
      </w:r>
      <w:r>
        <w:t>确</w:t>
      </w:r>
      <w:r>
        <w:rPr>
          <w:spacing w:val="-3"/>
        </w:rPr>
        <w:t>的</w:t>
      </w:r>
      <w:r>
        <w:t>是</w:t>
      </w:r>
      <w:r>
        <w:rPr>
          <w:rFonts w:hint="eastAsia" w:ascii="Times New Roman"/>
          <w:spacing w:val="11"/>
          <w:lang w:eastAsia="zh-CN"/>
        </w:rPr>
        <w:t>（     ）</w:t>
      </w:r>
    </w:p>
    <w:p>
      <w:pPr>
        <w:pStyle w:val="6"/>
        <w:numPr>
          <w:ilvl w:val="0"/>
          <w:numId w:val="2"/>
        </w:numPr>
        <w:tabs>
          <w:tab w:val="left" w:pos="741"/>
        </w:tabs>
        <w:spacing w:before="0" w:after="0" w:line="265" w:lineRule="exact"/>
        <w:ind w:left="740" w:right="0" w:hanging="208"/>
        <w:jc w:val="left"/>
        <w:rPr>
          <w:sz w:val="21"/>
        </w:rPr>
      </w:pPr>
      <w:r>
        <w:rPr>
          <w:spacing w:val="-3"/>
          <w:sz w:val="21"/>
        </w:rPr>
        <w:t>组装好装置后，检查装置的气密性</w:t>
      </w:r>
    </w:p>
    <w:p>
      <w:pPr>
        <w:pStyle w:val="6"/>
        <w:numPr>
          <w:ilvl w:val="0"/>
          <w:numId w:val="2"/>
        </w:numPr>
        <w:tabs>
          <w:tab w:val="left" w:pos="729"/>
        </w:tabs>
        <w:spacing w:before="137" w:after="0" w:line="364" w:lineRule="auto"/>
        <w:ind w:left="533" w:right="4915" w:firstLine="0"/>
        <w:jc w:val="left"/>
        <w:rPr>
          <w:sz w:val="21"/>
        </w:rPr>
      </w:pPr>
      <w:r>
        <w:rPr>
          <w:spacing w:val="-3"/>
          <w:sz w:val="21"/>
        </w:rPr>
        <w:t>加入药品后，直接将酒精灯火焰对准药品加热</w:t>
      </w:r>
      <w:r>
        <w:rPr>
          <w:rFonts w:ascii="Times New Roman" w:eastAsia="Times New Roman"/>
          <w:spacing w:val="-3"/>
          <w:sz w:val="21"/>
        </w:rPr>
        <w:t>C.</w:t>
      </w:r>
      <w:r>
        <w:rPr>
          <w:spacing w:val="-3"/>
          <w:sz w:val="21"/>
        </w:rPr>
        <w:t>水槽中有气泡冒出时，立即收集气体</w:t>
      </w:r>
    </w:p>
    <w:p>
      <w:pPr>
        <w:pStyle w:val="2"/>
        <w:spacing w:line="267" w:lineRule="exact"/>
        <w:rPr>
          <w:rFonts w:hint="eastAsia" w:eastAsia="宋体"/>
          <w:lang w:val="en-US" w:eastAsia="zh-CN"/>
        </w:rPr>
      </w:pPr>
      <w:r>
        <w:rPr>
          <w:rFonts w:ascii="Times New Roman" w:eastAsia="Times New Roman"/>
        </w:rPr>
        <w:t>D.</w:t>
      </w:r>
      <w: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实验结束时，先移走酒精灯再从水槽中移出导管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p>
      <w:pPr>
        <w:pStyle w:val="6"/>
        <w:numPr>
          <w:ilvl w:val="0"/>
          <w:numId w:val="3"/>
        </w:numPr>
        <w:tabs>
          <w:tab w:val="left" w:pos="484"/>
        </w:tabs>
        <w:spacing w:before="141" w:after="0" w:line="240" w:lineRule="auto"/>
        <w:ind w:left="483" w:right="0" w:hanging="160"/>
        <w:jc w:val="left"/>
        <w:rPr>
          <w:rFonts w:ascii="Times New Roman" w:eastAsia="Times New Roman"/>
          <w:sz w:val="21"/>
        </w:rPr>
      </w:pPr>
      <w:r>
        <w:rPr>
          <w:spacing w:val="-3"/>
          <w:sz w:val="21"/>
        </w:rPr>
        <w:t>改善环境质量，推动绿色发展。下列做法不符合这一要求的是</w:t>
      </w:r>
      <w:r>
        <w:rPr>
          <w:rFonts w:hint="eastAsia" w:ascii="Times New Roman"/>
          <w:sz w:val="21"/>
          <w:lang w:eastAsia="zh-CN"/>
        </w:rPr>
        <w:t>（     ）</w:t>
      </w:r>
    </w:p>
    <w:p>
      <w:pPr>
        <w:pStyle w:val="2"/>
        <w:tabs>
          <w:tab w:val="left" w:pos="4733"/>
        </w:tabs>
        <w:spacing w:before="139"/>
      </w:pPr>
      <w:r>
        <w:rPr>
          <w:rFonts w:ascii="Times New Roman" w:eastAsia="Times New Roman"/>
        </w:rPr>
        <w:t>A.</w:t>
      </w:r>
      <w:r>
        <w:rPr>
          <w:spacing w:val="-3"/>
        </w:rPr>
        <w:t>建</w:t>
      </w:r>
      <w:r>
        <w:t>立</w:t>
      </w:r>
      <w:r>
        <w:rPr>
          <w:spacing w:val="-3"/>
        </w:rPr>
        <w:t>污</w:t>
      </w:r>
      <w:r>
        <w:t>水</w:t>
      </w:r>
      <w:r>
        <w:rPr>
          <w:spacing w:val="-3"/>
        </w:rPr>
        <w:t>处</w:t>
      </w:r>
      <w:r>
        <w:t>理</w:t>
      </w:r>
      <w:r>
        <w:rPr>
          <w:spacing w:val="-3"/>
        </w:rPr>
        <w:t>厂</w:t>
      </w:r>
      <w:r>
        <w:t>，</w:t>
      </w:r>
      <w:r>
        <w:rPr>
          <w:spacing w:val="-3"/>
        </w:rPr>
        <w:t>处理</w:t>
      </w:r>
      <w:r>
        <w:t>城市</w:t>
      </w:r>
      <w:r>
        <w:rPr>
          <w:spacing w:val="-3"/>
        </w:rPr>
        <w:t>生</w:t>
      </w:r>
      <w:r>
        <w:t>活</w:t>
      </w:r>
      <w:r>
        <w:rPr>
          <w:spacing w:val="-3"/>
        </w:rPr>
        <w:t>污</w:t>
      </w:r>
      <w:r>
        <w:t>水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提</w:t>
      </w:r>
      <w:r>
        <w:t>倡</w:t>
      </w:r>
      <w:r>
        <w:rPr>
          <w:spacing w:val="-3"/>
        </w:rPr>
        <w:t>公</w:t>
      </w:r>
      <w:r>
        <w:t>交</w:t>
      </w:r>
      <w:r>
        <w:rPr>
          <w:spacing w:val="-3"/>
        </w:rPr>
        <w:t>出</w:t>
      </w:r>
      <w:r>
        <w:t>行</w:t>
      </w:r>
      <w:r>
        <w:rPr>
          <w:spacing w:val="-3"/>
        </w:rPr>
        <w:t>，</w:t>
      </w:r>
      <w:r>
        <w:t>减</w:t>
      </w:r>
      <w:r>
        <w:rPr>
          <w:spacing w:val="-3"/>
        </w:rPr>
        <w:t>少城</w:t>
      </w:r>
      <w:r>
        <w:t>市雾霾</w:t>
      </w:r>
    </w:p>
    <w:p>
      <w:pPr>
        <w:pStyle w:val="2"/>
        <w:tabs>
          <w:tab w:val="left" w:pos="4733"/>
        </w:tabs>
        <w:spacing w:before="139"/>
      </w:pPr>
      <w:r>
        <w:rPr>
          <w:rFonts w:ascii="Times New Roman" w:eastAsia="Times New Roman"/>
        </w:rPr>
        <w:t>C.</w:t>
      </w:r>
      <w:r>
        <w:rPr>
          <w:spacing w:val="-3"/>
        </w:rPr>
        <w:t>燃</w:t>
      </w:r>
      <w:r>
        <w:t>放</w:t>
      </w:r>
      <w:r>
        <w:rPr>
          <w:spacing w:val="-3"/>
        </w:rPr>
        <w:t>烟</w:t>
      </w:r>
      <w:r>
        <w:t>花</w:t>
      </w:r>
      <w:r>
        <w:rPr>
          <w:spacing w:val="-3"/>
        </w:rPr>
        <w:t>爆</w:t>
      </w:r>
      <w:r>
        <w:t>竹</w:t>
      </w:r>
      <w:r>
        <w:rPr>
          <w:spacing w:val="-3"/>
        </w:rPr>
        <w:t>，</w:t>
      </w:r>
      <w:r>
        <w:t>增</w:t>
      </w:r>
      <w:r>
        <w:rPr>
          <w:spacing w:val="-3"/>
        </w:rPr>
        <w:t>加节</w:t>
      </w:r>
      <w:r>
        <w:t>日气氛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拆</w:t>
      </w:r>
      <w:r>
        <w:t>除</w:t>
      </w:r>
      <w:r>
        <w:rPr>
          <w:spacing w:val="-3"/>
        </w:rPr>
        <w:t>水</w:t>
      </w:r>
      <w:r>
        <w:t>上</w:t>
      </w:r>
      <w:r>
        <w:rPr>
          <w:spacing w:val="-3"/>
        </w:rPr>
        <w:t>娱</w:t>
      </w:r>
      <w:r>
        <w:t>乐</w:t>
      </w:r>
      <w:r>
        <w:rPr>
          <w:spacing w:val="-3"/>
        </w:rPr>
        <w:t>设</w:t>
      </w:r>
      <w:r>
        <w:t>施</w:t>
      </w:r>
      <w:r>
        <w:rPr>
          <w:spacing w:val="-3"/>
        </w:rPr>
        <w:t>，恢</w:t>
      </w:r>
      <w:r>
        <w:t>复湿</w:t>
      </w:r>
      <w:r>
        <w:rPr>
          <w:spacing w:val="-3"/>
        </w:rPr>
        <w:t>地</w:t>
      </w:r>
      <w:r>
        <w:t>生态</w:t>
      </w:r>
    </w:p>
    <w:p>
      <w:pPr>
        <w:pStyle w:val="6"/>
        <w:numPr>
          <w:ilvl w:val="0"/>
          <w:numId w:val="3"/>
        </w:numPr>
        <w:tabs>
          <w:tab w:val="left" w:pos="484"/>
        </w:tabs>
        <w:spacing w:before="139" w:after="0" w:line="367" w:lineRule="auto"/>
        <w:ind w:left="533" w:right="360" w:hanging="209"/>
        <w:jc w:val="left"/>
        <w:rPr>
          <w:rFonts w:ascii="Times New Roman" w:eastAsia="Times New Roman"/>
          <w:sz w:val="21"/>
        </w:rPr>
      </w:pPr>
      <w:r>
        <w:rPr>
          <w:spacing w:val="-3"/>
          <w:sz w:val="21"/>
        </w:rPr>
        <w:t>在日常防疫中，</w:t>
      </w:r>
      <w:r>
        <w:rPr>
          <w:rFonts w:ascii="Times New Roman" w:eastAsia="Times New Roman"/>
          <w:sz w:val="21"/>
        </w:rPr>
        <w:t>75%</w:t>
      </w:r>
      <w:r>
        <w:rPr>
          <w:spacing w:val="-3"/>
          <w:sz w:val="21"/>
        </w:rPr>
        <w:t>的酒精可有效灭活新型冠状病毒，下列对酒精性质的描述，属于化学性质的是</w:t>
      </w:r>
      <w:r>
        <w:rPr>
          <w:rFonts w:hint="eastAsia" w:ascii="Times New Roman"/>
          <w:spacing w:val="-1"/>
          <w:sz w:val="21"/>
          <w:lang w:eastAsia="zh-CN"/>
        </w:rPr>
        <w:t>（     ）</w:t>
      </w:r>
    </w:p>
    <w:p>
      <w:pPr>
        <w:pStyle w:val="2"/>
        <w:tabs>
          <w:tab w:val="left" w:pos="2633"/>
          <w:tab w:val="left" w:pos="4733"/>
          <w:tab w:val="left" w:pos="6834"/>
        </w:tabs>
        <w:spacing w:line="367" w:lineRule="auto"/>
        <w:ind w:left="324" w:right="1543" w:firstLine="208"/>
        <w:rPr>
          <w:rFonts w:hint="eastAsia" w:ascii="Times New Roman" w:hAnsi="Times New Roman" w:eastAsia="宋体"/>
          <w:lang w:eastAsia="zh-CN"/>
        </w:rPr>
      </w:pPr>
      <w:r>
        <w:rPr>
          <w:rFonts w:ascii="Times New Roman" w:hAnsi="Times New Roman" w:eastAsia="Times New Roman"/>
        </w:rPr>
        <w:t>A.</w:t>
      </w:r>
      <w:r>
        <w:rPr>
          <w:spacing w:val="-3"/>
        </w:rPr>
        <w:t>易</w:t>
      </w:r>
      <w:r>
        <w:t>挥发</w:t>
      </w:r>
      <w:r>
        <w:tab/>
      </w:r>
      <w:r>
        <w:rPr>
          <w:rFonts w:ascii="Times New Roman" w:hAnsi="Times New Roman" w:eastAsia="Times New Roman"/>
        </w:rPr>
        <w:t>B.</w:t>
      </w:r>
      <w:r>
        <w:rPr>
          <w:spacing w:val="-3"/>
        </w:rPr>
        <w:t>具</w:t>
      </w:r>
      <w:r>
        <w:t>有</w:t>
      </w:r>
      <w:r>
        <w:rPr>
          <w:spacing w:val="-3"/>
        </w:rPr>
        <w:t>可</w:t>
      </w:r>
      <w:r>
        <w:t>燃性</w:t>
      </w:r>
      <w:r>
        <w:tab/>
      </w:r>
      <w:r>
        <w:rPr>
          <w:rFonts w:ascii="Times New Roman" w:hAnsi="Times New Roman" w:eastAsia="Times New Roman"/>
        </w:rPr>
        <w:t>C.</w:t>
      </w:r>
      <w:r>
        <w:rPr>
          <w:spacing w:val="-3"/>
        </w:rPr>
        <w:t>沸</w:t>
      </w:r>
      <w:r>
        <w:t>点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/>
        </w:rPr>
        <w:t>78</w:t>
      </w:r>
      <w:r>
        <w:t>℃</w:t>
      </w:r>
      <w:r>
        <w:tab/>
      </w:r>
      <w:r>
        <w:rPr>
          <w:rFonts w:ascii="Times New Roman" w:hAnsi="Times New Roman" w:eastAsia="Times New Roman"/>
        </w:rPr>
        <w:t>D.</w:t>
      </w:r>
      <w:r>
        <w:rPr>
          <w:spacing w:val="-3"/>
        </w:rPr>
        <w:t>具</w:t>
      </w:r>
      <w:r>
        <w:t>有</w:t>
      </w:r>
      <w:r>
        <w:rPr>
          <w:spacing w:val="-3"/>
        </w:rPr>
        <w:t>特</w:t>
      </w:r>
      <w:r>
        <w:t>殊</w:t>
      </w:r>
      <w:r>
        <w:rPr>
          <w:spacing w:val="-3"/>
        </w:rPr>
        <w:t>香</w:t>
      </w:r>
      <w:r>
        <w:rPr>
          <w:spacing w:val="-16"/>
        </w:rPr>
        <w:t>味</w:t>
      </w:r>
      <w:r>
        <w:rPr>
          <w:rFonts w:ascii="Times New Roman" w:hAnsi="Times New Roman" w:eastAsia="Times New Roman"/>
        </w:rPr>
        <w:t>6.</w:t>
      </w:r>
      <w:r>
        <w:t>用</w:t>
      </w:r>
      <w:r>
        <w:rPr>
          <w:spacing w:val="-3"/>
        </w:rPr>
        <w:t>小</w:t>
      </w:r>
      <w:r>
        <w:t>刀</w:t>
      </w:r>
      <w:r>
        <w:rPr>
          <w:spacing w:val="-3"/>
        </w:rPr>
        <w:t>切</w:t>
      </w:r>
      <w:r>
        <w:t>下</w:t>
      </w:r>
      <w:r>
        <w:rPr>
          <w:spacing w:val="-3"/>
        </w:rPr>
        <w:t>石</w:t>
      </w:r>
      <w:r>
        <w:t>蜡</w:t>
      </w:r>
      <w:r>
        <w:rPr>
          <w:spacing w:val="-3"/>
        </w:rPr>
        <w:t>并</w:t>
      </w:r>
      <w:r>
        <w:t>放</w:t>
      </w:r>
      <w:r>
        <w:rPr>
          <w:spacing w:val="-3"/>
        </w:rPr>
        <w:t>入</w:t>
      </w:r>
      <w:r>
        <w:t>水中</w:t>
      </w:r>
      <w:r>
        <w:rPr>
          <w:spacing w:val="-3"/>
        </w:rPr>
        <w:t>，</w:t>
      </w:r>
      <w:r>
        <w:t>该</w:t>
      </w:r>
      <w:r>
        <w:rPr>
          <w:spacing w:val="-3"/>
        </w:rPr>
        <w:t>实</w:t>
      </w:r>
      <w:r>
        <w:t>验</w:t>
      </w:r>
      <w:r>
        <w:rPr>
          <w:spacing w:val="-3"/>
        </w:rPr>
        <w:t>不</w:t>
      </w:r>
      <w:r>
        <w:t>能</w:t>
      </w:r>
      <w:r>
        <w:rPr>
          <w:spacing w:val="-3"/>
        </w:rPr>
        <w:t>说</w:t>
      </w:r>
      <w:r>
        <w:t>明</w:t>
      </w:r>
      <w:r>
        <w:rPr>
          <w:spacing w:val="-3"/>
        </w:rPr>
        <w:t>的</w:t>
      </w:r>
      <w:r>
        <w:t>是</w:t>
      </w:r>
      <w:r>
        <w:rPr>
          <w:rFonts w:hint="eastAsia" w:ascii="Times New Roman" w:hAnsi="Times New Roman"/>
          <w:spacing w:val="4"/>
          <w:lang w:eastAsia="zh-CN"/>
        </w:rPr>
        <w:t>（     ）</w:t>
      </w:r>
    </w:p>
    <w:p>
      <w:pPr>
        <w:pStyle w:val="2"/>
        <w:tabs>
          <w:tab w:val="left" w:pos="2633"/>
          <w:tab w:val="left" w:pos="4733"/>
          <w:tab w:val="left" w:pos="6834"/>
        </w:tabs>
        <w:spacing w:line="364" w:lineRule="auto"/>
        <w:ind w:left="324" w:right="1543" w:firstLine="208"/>
        <w:rPr>
          <w:rFonts w:hint="eastAsia" w:ascii="Times New Roman" w:eastAsia="宋体"/>
          <w:lang w:eastAsia="zh-CN"/>
        </w:rPr>
      </w:pPr>
      <w:r>
        <w:rPr>
          <w:rFonts w:ascii="Times New Roman" w:eastAsia="Times New Roman"/>
        </w:rPr>
        <w:t>A.</w:t>
      </w:r>
      <w:r>
        <w:rPr>
          <w:spacing w:val="-3"/>
        </w:rPr>
        <w:t>石</w:t>
      </w:r>
      <w:r>
        <w:t>蜡</w:t>
      </w:r>
      <w:r>
        <w:rPr>
          <w:spacing w:val="-3"/>
        </w:rPr>
        <w:t>的</w:t>
      </w:r>
      <w:r>
        <w:t>密</w:t>
      </w:r>
      <w:r>
        <w:rPr>
          <w:spacing w:val="-3"/>
        </w:rPr>
        <w:t>度</w:t>
      </w:r>
      <w:r>
        <w:t>比</w:t>
      </w:r>
      <w:r>
        <w:rPr>
          <w:spacing w:val="-3"/>
        </w:rPr>
        <w:t>水</w:t>
      </w:r>
      <w:r>
        <w:t>小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石</w:t>
      </w:r>
      <w:r>
        <w:t>蜡</w:t>
      </w:r>
      <w:r>
        <w:rPr>
          <w:spacing w:val="-3"/>
        </w:rPr>
        <w:t>具</w:t>
      </w:r>
      <w:r>
        <w:t>有</w:t>
      </w:r>
      <w:r>
        <w:rPr>
          <w:spacing w:val="-3"/>
        </w:rPr>
        <w:t>可</w:t>
      </w:r>
      <w:r>
        <w:t>燃性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石</w:t>
      </w:r>
      <w:r>
        <w:t>蜡</w:t>
      </w:r>
      <w:r>
        <w:rPr>
          <w:spacing w:val="-3"/>
        </w:rPr>
        <w:t>难</w:t>
      </w:r>
      <w:r>
        <w:t>溶</w:t>
      </w:r>
      <w:r>
        <w:rPr>
          <w:spacing w:val="-3"/>
        </w:rPr>
        <w:t>于</w:t>
      </w:r>
      <w:r>
        <w:t>水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石</w:t>
      </w:r>
      <w:r>
        <w:t>蜡</w:t>
      </w:r>
      <w:r>
        <w:rPr>
          <w:spacing w:val="-3"/>
        </w:rPr>
        <w:t>的</w:t>
      </w:r>
      <w:r>
        <w:t>硬</w:t>
      </w:r>
      <w:r>
        <w:rPr>
          <w:spacing w:val="-3"/>
        </w:rPr>
        <w:t>度</w:t>
      </w:r>
      <w:r>
        <w:rPr>
          <w:spacing w:val="-16"/>
        </w:rPr>
        <w:t>小</w:t>
      </w:r>
      <w:r>
        <w:rPr>
          <w:rFonts w:ascii="Times New Roman" w:eastAsia="Times New Roman"/>
        </w:rPr>
        <w:t>7.</w:t>
      </w:r>
      <w:r>
        <w:t>下</w:t>
      </w:r>
      <w:r>
        <w:rPr>
          <w:spacing w:val="-3"/>
        </w:rPr>
        <w:t>列</w:t>
      </w:r>
      <w:r>
        <w:t>有</w:t>
      </w:r>
      <w:r>
        <w:rPr>
          <w:spacing w:val="-3"/>
        </w:rPr>
        <w:t>关</w:t>
      </w:r>
      <w:r>
        <w:t>氧</w:t>
      </w:r>
      <w:r>
        <w:rPr>
          <w:spacing w:val="-3"/>
        </w:rPr>
        <w:t>气</w:t>
      </w:r>
      <w:r>
        <w:t>的</w:t>
      </w:r>
      <w:r>
        <w:rPr>
          <w:spacing w:val="-3"/>
        </w:rPr>
        <w:t>说</w:t>
      </w:r>
      <w:r>
        <w:t>法</w:t>
      </w:r>
      <w:r>
        <w:rPr>
          <w:spacing w:val="-3"/>
        </w:rPr>
        <w:t>正</w:t>
      </w:r>
      <w:r>
        <w:t>确的是</w:t>
      </w:r>
      <w:r>
        <w:rPr>
          <w:rFonts w:hint="eastAsia" w:ascii="Times New Roman"/>
          <w:spacing w:val="30"/>
          <w:lang w:eastAsia="zh-CN"/>
        </w:rPr>
        <w:t>（     ）</w:t>
      </w:r>
    </w:p>
    <w:p>
      <w:pPr>
        <w:pStyle w:val="2"/>
        <w:tabs>
          <w:tab w:val="left" w:pos="2633"/>
          <w:tab w:val="left" w:pos="4733"/>
          <w:tab w:val="left" w:pos="6834"/>
        </w:tabs>
        <w:spacing w:line="267" w:lineRule="exact"/>
      </w:pPr>
      <w:r>
        <w:rPr>
          <w:rFonts w:ascii="Times New Roman" w:eastAsia="Times New Roman"/>
        </w:rPr>
        <w:t>A.</w:t>
      </w:r>
      <w:r>
        <w:rPr>
          <w:spacing w:val="-3"/>
        </w:rPr>
        <w:t>能</w:t>
      </w:r>
      <w:r>
        <w:t>供</w:t>
      </w:r>
      <w:r>
        <w:rPr>
          <w:spacing w:val="-3"/>
        </w:rPr>
        <w:t>给</w:t>
      </w:r>
      <w:r>
        <w:t>呼吸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化</w:t>
      </w:r>
      <w:r>
        <w:t>学</w:t>
      </w:r>
      <w:r>
        <w:rPr>
          <w:spacing w:val="-3"/>
        </w:rPr>
        <w:t>性</w:t>
      </w:r>
      <w:r>
        <w:t>质</w:t>
      </w:r>
      <w:r>
        <w:rPr>
          <w:spacing w:val="-3"/>
        </w:rPr>
        <w:t>比</w:t>
      </w:r>
      <w:r>
        <w:t>较</w:t>
      </w:r>
      <w:r>
        <w:rPr>
          <w:spacing w:val="-3"/>
        </w:rPr>
        <w:t>稳</w:t>
      </w:r>
      <w:r>
        <w:t>定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具</w:t>
      </w:r>
      <w:r>
        <w:t>有</w:t>
      </w:r>
      <w:r>
        <w:rPr>
          <w:spacing w:val="-3"/>
        </w:rPr>
        <w:t>可</w:t>
      </w:r>
      <w:r>
        <w:t>燃性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氧</w:t>
      </w:r>
      <w:r>
        <w:t>气</w:t>
      </w:r>
      <w:r>
        <w:rPr>
          <w:spacing w:val="-3"/>
        </w:rPr>
        <w:t>易</w:t>
      </w:r>
      <w:r>
        <w:t>溶</w:t>
      </w:r>
      <w:r>
        <w:rPr>
          <w:spacing w:val="-3"/>
        </w:rPr>
        <w:t>于</w:t>
      </w:r>
      <w:r>
        <w:t>水</w:t>
      </w:r>
    </w:p>
    <w:p>
      <w:pPr>
        <w:pStyle w:val="6"/>
        <w:numPr>
          <w:ilvl w:val="0"/>
          <w:numId w:val="4"/>
        </w:numPr>
        <w:tabs>
          <w:tab w:val="left" w:pos="484"/>
        </w:tabs>
        <w:spacing w:before="126" w:after="0" w:line="364" w:lineRule="auto"/>
        <w:ind w:left="533" w:right="115" w:hanging="209"/>
        <w:jc w:val="left"/>
        <w:rPr>
          <w:rFonts w:ascii="Times New Roman" w:hAnsi="Times New Roman" w:eastAsia="Times New Roman"/>
          <w:sz w:val="21"/>
        </w:rPr>
      </w:pPr>
      <w:r>
        <w:rPr>
          <w:spacing w:val="-3"/>
          <w:sz w:val="21"/>
        </w:rPr>
        <w:t>为了区别酱油和陈醋，有同学提出：“可用闻气味的方法区分酱油和陈醋”。这位同学的说法中“可用闻气味的方法区分酱油和陈醋”应属于科学探究环节中的</w:t>
      </w:r>
      <w:r>
        <w:rPr>
          <w:rFonts w:hint="eastAsia" w:ascii="Times New Roman" w:hAnsi="Times New Roman"/>
          <w:sz w:val="21"/>
          <w:lang w:eastAsia="zh-CN"/>
        </w:rPr>
        <w:t>（     ）</w:t>
      </w:r>
    </w:p>
    <w:p>
      <w:pPr>
        <w:pStyle w:val="2"/>
        <w:tabs>
          <w:tab w:val="left" w:pos="2633"/>
          <w:tab w:val="left" w:pos="4733"/>
          <w:tab w:val="left" w:pos="6834"/>
        </w:tabs>
        <w:spacing w:line="364" w:lineRule="auto"/>
        <w:ind w:left="324" w:right="1963" w:firstLine="208"/>
        <w:rPr>
          <w:rFonts w:hint="eastAsia" w:ascii="Times New Roman" w:eastAsia="宋体"/>
          <w:lang w:eastAsia="zh-CN"/>
        </w:rPr>
      </w:pPr>
      <w:r>
        <w:rPr>
          <w:rFonts w:ascii="Times New Roman" w:eastAsia="Times New Roman"/>
        </w:rPr>
        <w:t>A.</w:t>
      </w:r>
      <w:r>
        <w:rPr>
          <w:spacing w:val="-3"/>
        </w:rPr>
        <w:t>提</w:t>
      </w:r>
      <w:r>
        <w:t>出</w:t>
      </w:r>
      <w:r>
        <w:rPr>
          <w:spacing w:val="-3"/>
        </w:rPr>
        <w:t>问</w:t>
      </w:r>
      <w:r>
        <w:t>题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设</w:t>
      </w:r>
      <w:r>
        <w:t>计</w:t>
      </w:r>
      <w:r>
        <w:rPr>
          <w:spacing w:val="-3"/>
        </w:rPr>
        <w:t>实</w:t>
      </w:r>
      <w:r>
        <w:t>验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猜</w:t>
      </w:r>
      <w:r>
        <w:t>想</w:t>
      </w:r>
      <w:r>
        <w:rPr>
          <w:spacing w:val="-3"/>
        </w:rPr>
        <w:t>与</w:t>
      </w:r>
      <w:r>
        <w:t>假设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获</w:t>
      </w:r>
      <w:r>
        <w:t>得</w:t>
      </w:r>
      <w:r>
        <w:rPr>
          <w:spacing w:val="-3"/>
        </w:rPr>
        <w:t>结</w:t>
      </w:r>
      <w:r>
        <w:rPr>
          <w:spacing w:val="-16"/>
        </w:rPr>
        <w:t>论</w:t>
      </w:r>
      <w:r>
        <w:rPr>
          <w:rFonts w:ascii="Times New Roman" w:eastAsia="Times New Roman"/>
        </w:rPr>
        <w:t>9.</w:t>
      </w:r>
      <w:r>
        <w:t>下</w:t>
      </w:r>
      <w:r>
        <w:rPr>
          <w:spacing w:val="-3"/>
        </w:rPr>
        <w:t>列</w:t>
      </w:r>
      <w:r>
        <w:t>实</w:t>
      </w:r>
      <w:r>
        <w:rPr>
          <w:spacing w:val="-3"/>
        </w:rPr>
        <w:t>验</w:t>
      </w:r>
      <w:r>
        <w:t>操</w:t>
      </w:r>
      <w:r>
        <w:rPr>
          <w:spacing w:val="-3"/>
        </w:rPr>
        <w:t>作</w:t>
      </w:r>
      <w:r>
        <w:t>正</w:t>
      </w:r>
      <w:r>
        <w:rPr>
          <w:spacing w:val="-3"/>
        </w:rPr>
        <w:t>确</w:t>
      </w:r>
      <w:r>
        <w:t>的是</w:t>
      </w:r>
      <w:r>
        <w:rPr>
          <w:rFonts w:hint="eastAsia" w:ascii="Times New Roman"/>
          <w:spacing w:val="23"/>
          <w:lang w:eastAsia="zh-CN"/>
        </w:rPr>
        <w:t>（     ）</w:t>
      </w:r>
    </w:p>
    <w:tbl>
      <w:tblPr>
        <w:tblStyle w:val="4"/>
        <w:tblW w:w="9243" w:type="dxa"/>
        <w:tblInd w:w="4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9"/>
        <w:gridCol w:w="2373"/>
        <w:gridCol w:w="2484"/>
        <w:gridCol w:w="25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5" w:hRule="atLeast"/>
        </w:trPr>
        <w:tc>
          <w:tcPr>
            <w:tcW w:w="1819" w:type="dxa"/>
          </w:tcPr>
          <w:p>
            <w:pPr>
              <w:pStyle w:val="7"/>
              <w:spacing w:before="1"/>
              <w:jc w:val="left"/>
              <w:rPr>
                <w:sz w:val="4"/>
              </w:rPr>
            </w:pPr>
          </w:p>
          <w:p>
            <w:pPr>
              <w:pStyle w:val="7"/>
              <w:ind w:left="253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3195" cy="112268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13" cy="1123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3" w:type="dxa"/>
          </w:tcPr>
          <w:p>
            <w:pPr>
              <w:pStyle w:val="7"/>
              <w:spacing w:before="11"/>
              <w:jc w:val="left"/>
              <w:rPr>
                <w:sz w:val="2"/>
              </w:rPr>
            </w:pPr>
          </w:p>
          <w:p>
            <w:pPr>
              <w:pStyle w:val="7"/>
              <w:ind w:left="624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774700" cy="783590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802" cy="78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4" w:type="dxa"/>
          </w:tcPr>
          <w:p>
            <w:pPr>
              <w:pStyle w:val="7"/>
              <w:spacing w:before="4"/>
              <w:jc w:val="left"/>
              <w:rPr>
                <w:sz w:val="2"/>
              </w:rPr>
            </w:pPr>
          </w:p>
          <w:p>
            <w:pPr>
              <w:pStyle w:val="7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15365" cy="100584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417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7" w:type="dxa"/>
          </w:tcPr>
          <w:p>
            <w:pPr>
              <w:pStyle w:val="7"/>
              <w:spacing w:before="11"/>
              <w:jc w:val="left"/>
              <w:rPr>
                <w:sz w:val="2"/>
              </w:rPr>
            </w:pPr>
          </w:p>
          <w:p>
            <w:pPr>
              <w:pStyle w:val="7"/>
              <w:ind w:left="415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28090" cy="800100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166" cy="80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19" w:type="dxa"/>
          </w:tcPr>
          <w:p>
            <w:pPr>
              <w:pStyle w:val="7"/>
              <w:spacing w:before="52" w:line="241" w:lineRule="exact"/>
              <w:ind w:left="200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rFonts w:hint="eastAsia" w:ascii="宋体" w:eastAsia="宋体"/>
                <w:sz w:val="21"/>
              </w:rPr>
              <w:t>滴加液体</w:t>
            </w:r>
          </w:p>
        </w:tc>
        <w:tc>
          <w:tcPr>
            <w:tcW w:w="2373" w:type="dxa"/>
          </w:tcPr>
          <w:p>
            <w:pPr>
              <w:pStyle w:val="7"/>
              <w:spacing w:before="52" w:line="241" w:lineRule="exact"/>
              <w:ind w:left="572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rFonts w:hint="eastAsia" w:ascii="宋体" w:eastAsia="宋体"/>
                <w:sz w:val="21"/>
              </w:rPr>
              <w:t>点燃酒精灯</w:t>
            </w:r>
          </w:p>
        </w:tc>
        <w:tc>
          <w:tcPr>
            <w:tcW w:w="2484" w:type="dxa"/>
          </w:tcPr>
          <w:p>
            <w:pPr>
              <w:pStyle w:val="7"/>
              <w:spacing w:before="52" w:line="241" w:lineRule="exact"/>
              <w:ind w:left="50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rFonts w:hint="eastAsia" w:ascii="宋体" w:eastAsia="宋体"/>
                <w:sz w:val="21"/>
              </w:rPr>
              <w:t>加热液体</w:t>
            </w:r>
          </w:p>
        </w:tc>
        <w:tc>
          <w:tcPr>
            <w:tcW w:w="2567" w:type="dxa"/>
          </w:tcPr>
          <w:p>
            <w:pPr>
              <w:pStyle w:val="7"/>
              <w:spacing w:before="52" w:line="241" w:lineRule="exact"/>
              <w:ind w:left="358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rFonts w:hint="eastAsia" w:ascii="宋体" w:eastAsia="宋体"/>
                <w:sz w:val="21"/>
              </w:rPr>
              <w:t>称量固体</w:t>
            </w:r>
          </w:p>
        </w:tc>
      </w:tr>
    </w:tbl>
    <w:p>
      <w:pPr>
        <w:spacing w:after="0" w:line="241" w:lineRule="exact"/>
        <w:jc w:val="left"/>
        <w:rPr>
          <w:rFonts w:hint="eastAsia" w:ascii="宋体" w:eastAsia="宋体"/>
          <w:sz w:val="21"/>
        </w:rPr>
        <w:sectPr>
          <w:footerReference r:id="rId3" w:type="default"/>
          <w:type w:val="continuous"/>
          <w:pgSz w:w="11910" w:h="16840"/>
          <w:pgMar w:top="1080" w:right="1040" w:bottom="1200" w:left="1020" w:header="720" w:footer="1004" w:gutter="0"/>
          <w:pgNumType w:start="1"/>
          <w:cols w:space="708" w:num="1"/>
        </w:sectPr>
      </w:pPr>
    </w:p>
    <w:p>
      <w:pPr>
        <w:pStyle w:val="6"/>
        <w:numPr>
          <w:ilvl w:val="0"/>
          <w:numId w:val="5"/>
        </w:numPr>
        <w:tabs>
          <w:tab w:val="left" w:pos="590"/>
        </w:tabs>
        <w:spacing w:before="55" w:after="0" w:line="367" w:lineRule="auto"/>
        <w:ind w:left="533" w:right="640" w:hanging="209"/>
        <w:jc w:val="left"/>
        <w:rPr>
          <w:rFonts w:ascii="Times New Roman" w:hAnsi="Times New Roman" w:eastAsia="Times New Roman"/>
          <w:sz w:val="21"/>
        </w:rPr>
      </w:pPr>
      <w:r>
        <w:rPr>
          <w:spacing w:val="-3"/>
          <w:sz w:val="21"/>
        </w:rPr>
        <w:t>通过“人吸入的空气和呼出的气体有什么不同”的探究活动，得到的下列结论中，不正确的是</w:t>
      </w:r>
      <w:r>
        <w:rPr>
          <w:rFonts w:hint="eastAsia" w:ascii="Times New Roman" w:hAnsi="Times New Roman"/>
          <w:spacing w:val="-1"/>
          <w:sz w:val="21"/>
          <w:lang w:eastAsia="zh-CN"/>
        </w:rPr>
        <w:t>（     ）</w:t>
      </w:r>
    </w:p>
    <w:p>
      <w:pPr>
        <w:pStyle w:val="6"/>
        <w:numPr>
          <w:ilvl w:val="1"/>
          <w:numId w:val="5"/>
        </w:numPr>
        <w:tabs>
          <w:tab w:val="left" w:pos="741"/>
        </w:tabs>
        <w:spacing w:before="0" w:after="0" w:line="260" w:lineRule="exact"/>
        <w:ind w:left="740" w:right="0" w:hanging="208"/>
        <w:jc w:val="left"/>
        <w:rPr>
          <w:sz w:val="21"/>
        </w:rPr>
      </w:pPr>
      <w:r>
        <w:rPr>
          <w:spacing w:val="-10"/>
          <w:position w:val="2"/>
          <w:sz w:val="21"/>
        </w:rPr>
        <w:t xml:space="preserve">证明呼出气体含 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-8"/>
          <w:sz w:val="14"/>
        </w:rPr>
        <w:t xml:space="preserve"> </w:t>
      </w:r>
      <w:r>
        <w:rPr>
          <w:spacing w:val="-3"/>
          <w:position w:val="2"/>
          <w:sz w:val="21"/>
        </w:rPr>
        <w:t>多的证据是：呼出的气体使澄清石灰水更浑浊</w:t>
      </w:r>
    </w:p>
    <w:p>
      <w:pPr>
        <w:pStyle w:val="6"/>
        <w:numPr>
          <w:ilvl w:val="1"/>
          <w:numId w:val="5"/>
        </w:numPr>
        <w:tabs>
          <w:tab w:val="left" w:pos="729"/>
        </w:tabs>
        <w:spacing w:before="139" w:after="0" w:line="240" w:lineRule="auto"/>
        <w:ind w:left="728" w:right="0" w:hanging="196"/>
        <w:jc w:val="left"/>
        <w:rPr>
          <w:sz w:val="21"/>
        </w:rPr>
      </w:pPr>
      <w:r>
        <w:rPr>
          <w:spacing w:val="3"/>
          <w:position w:val="2"/>
          <w:sz w:val="21"/>
        </w:rPr>
        <w:t>判断呼出气体含有</w:t>
      </w:r>
      <w:r>
        <w:rPr>
          <w:rFonts w:ascii="Times New Roman" w:eastAsia="Times New Roman"/>
          <w:position w:val="2"/>
          <w:sz w:val="21"/>
        </w:rPr>
        <w:t>N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-7"/>
          <w:sz w:val="14"/>
        </w:rPr>
        <w:t xml:space="preserve"> </w:t>
      </w:r>
      <w:r>
        <w:rPr>
          <w:spacing w:val="2"/>
          <w:position w:val="2"/>
          <w:sz w:val="21"/>
        </w:rPr>
        <w:t>的依据是：空气中含有</w:t>
      </w:r>
      <w:r>
        <w:rPr>
          <w:rFonts w:ascii="Times New Roman" w:eastAsia="Times New Roman"/>
          <w:position w:val="2"/>
          <w:sz w:val="21"/>
        </w:rPr>
        <w:t>N</w:t>
      </w:r>
      <w:r>
        <w:rPr>
          <w:rFonts w:ascii="Times New Roman" w:eastAsia="Times New Roman"/>
          <w:sz w:val="14"/>
        </w:rPr>
        <w:t>2</w:t>
      </w:r>
      <w:r>
        <w:rPr>
          <w:spacing w:val="-18"/>
          <w:position w:val="2"/>
          <w:sz w:val="21"/>
        </w:rPr>
        <w:t xml:space="preserve">，且 </w:t>
      </w:r>
      <w:r>
        <w:rPr>
          <w:rFonts w:ascii="Times New Roman" w:eastAsia="Times New Roman"/>
          <w:position w:val="2"/>
          <w:sz w:val="21"/>
        </w:rPr>
        <w:t>N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-6"/>
          <w:sz w:val="14"/>
        </w:rPr>
        <w:t xml:space="preserve"> </w:t>
      </w:r>
      <w:r>
        <w:rPr>
          <w:spacing w:val="-3"/>
          <w:position w:val="2"/>
          <w:sz w:val="21"/>
        </w:rPr>
        <w:t>化学改制不活泼</w:t>
      </w:r>
    </w:p>
    <w:p>
      <w:pPr>
        <w:pStyle w:val="6"/>
        <w:numPr>
          <w:ilvl w:val="1"/>
          <w:numId w:val="5"/>
        </w:numPr>
        <w:tabs>
          <w:tab w:val="left" w:pos="729"/>
        </w:tabs>
        <w:spacing w:before="140" w:after="0" w:line="362" w:lineRule="auto"/>
        <w:ind w:left="533" w:right="3024" w:firstLine="0"/>
        <w:jc w:val="left"/>
        <w:rPr>
          <w:sz w:val="21"/>
        </w:rPr>
      </w:pPr>
      <w:r>
        <w:rPr>
          <w:spacing w:val="-3"/>
          <w:sz w:val="21"/>
        </w:rPr>
        <w:t>证明呼出气体含水蒸气多的依据是：呼出的气体在玻璃上结下水珠</w:t>
      </w:r>
      <w:r>
        <w:rPr>
          <w:rFonts w:ascii="Times New Roman" w:eastAsia="Times New Roman"/>
          <w:spacing w:val="-3"/>
          <w:position w:val="2"/>
          <w:sz w:val="21"/>
        </w:rPr>
        <w:t>D.</w:t>
      </w:r>
      <w:r>
        <w:rPr>
          <w:spacing w:val="4"/>
          <w:position w:val="2"/>
          <w:sz w:val="21"/>
        </w:rPr>
        <w:t>证明呼出气体含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-8"/>
          <w:sz w:val="14"/>
        </w:rPr>
        <w:t xml:space="preserve"> </w:t>
      </w:r>
      <w:r>
        <w:rPr>
          <w:spacing w:val="-3"/>
          <w:position w:val="2"/>
          <w:sz w:val="21"/>
        </w:rPr>
        <w:t>少的证据是：呼出的气体使木条燃烧更旺</w:t>
      </w:r>
    </w:p>
    <w:p>
      <w:pPr>
        <w:pStyle w:val="6"/>
        <w:numPr>
          <w:ilvl w:val="0"/>
          <w:numId w:val="5"/>
        </w:numPr>
        <w:tabs>
          <w:tab w:val="left" w:pos="590"/>
        </w:tabs>
        <w:spacing w:before="3" w:after="0" w:line="240" w:lineRule="auto"/>
        <w:ind w:left="589" w:right="0" w:hanging="266"/>
        <w:jc w:val="left"/>
        <w:rPr>
          <w:rFonts w:ascii="Times New Roman" w:eastAsia="Times New Roman"/>
          <w:sz w:val="21"/>
        </w:rPr>
      </w:pPr>
      <w:r>
        <w:rPr>
          <w:spacing w:val="-3"/>
          <w:sz w:val="21"/>
        </w:rPr>
        <w:t>下列关于空气的说法中，正确的是</w:t>
      </w:r>
      <w:r>
        <w:rPr>
          <w:rFonts w:hint="eastAsia" w:ascii="Times New Roman"/>
          <w:spacing w:val="8"/>
          <w:sz w:val="21"/>
          <w:lang w:eastAsia="zh-CN"/>
        </w:rPr>
        <w:t>（     ）</w:t>
      </w:r>
    </w:p>
    <w:p>
      <w:pPr>
        <w:pStyle w:val="2"/>
        <w:tabs>
          <w:tab w:val="left" w:pos="4733"/>
        </w:tabs>
        <w:spacing w:before="142" w:line="364" w:lineRule="auto"/>
        <w:ind w:right="1537"/>
      </w:pPr>
      <w:r>
        <w:rPr>
          <w:rFonts w:ascii="Times New Roman" w:eastAsia="Times New Roman"/>
        </w:rPr>
        <w:t>A.</w:t>
      </w:r>
      <w:r>
        <w:rPr>
          <w:spacing w:val="-3"/>
        </w:rPr>
        <w:t>二</w:t>
      </w:r>
      <w:r>
        <w:t>氧</w:t>
      </w:r>
      <w:r>
        <w:rPr>
          <w:spacing w:val="-3"/>
        </w:rPr>
        <w:t>化</w:t>
      </w:r>
      <w:r>
        <w:t>碳</w:t>
      </w:r>
      <w:r>
        <w:rPr>
          <w:spacing w:val="-3"/>
        </w:rPr>
        <w:t>是</w:t>
      </w:r>
      <w:r>
        <w:t>空</w:t>
      </w:r>
      <w:r>
        <w:rPr>
          <w:spacing w:val="-3"/>
        </w:rPr>
        <w:t>气</w:t>
      </w:r>
      <w:r>
        <w:t>污</w:t>
      </w:r>
      <w:r>
        <w:rPr>
          <w:spacing w:val="-3"/>
        </w:rPr>
        <w:t>染物</w:t>
      </w:r>
      <w:r>
        <w:t>之一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空</w:t>
      </w:r>
      <w:r>
        <w:t>气</w:t>
      </w:r>
      <w:r>
        <w:rPr>
          <w:spacing w:val="-3"/>
        </w:rPr>
        <w:t>中</w:t>
      </w:r>
      <w:r>
        <w:t>氧</w:t>
      </w:r>
      <w:r>
        <w:rPr>
          <w:spacing w:val="-3"/>
        </w:rPr>
        <w:t>气</w:t>
      </w:r>
      <w:r>
        <w:t>质</w:t>
      </w:r>
      <w:r>
        <w:rPr>
          <w:spacing w:val="-3"/>
        </w:rPr>
        <w:t>量</w:t>
      </w:r>
      <w:r>
        <w:t>约</w:t>
      </w:r>
      <w:r>
        <w:rPr>
          <w:spacing w:val="-3"/>
        </w:rPr>
        <w:t>占空</w:t>
      </w:r>
      <w:r>
        <w:t>气质</w:t>
      </w:r>
      <w:r>
        <w:rPr>
          <w:spacing w:val="-3"/>
        </w:rPr>
        <w:t>量</w:t>
      </w:r>
      <w:r>
        <w:t>的</w:t>
      </w:r>
      <w:r>
        <w:rPr>
          <w:spacing w:val="-37"/>
        </w:rPr>
        <w:t xml:space="preserve"> </w:t>
      </w:r>
      <w:r>
        <w:rPr>
          <w:rFonts w:ascii="Times New Roman" w:eastAsia="Times New Roman"/>
          <w:spacing w:val="-5"/>
        </w:rPr>
        <w:t xml:space="preserve">21% </w:t>
      </w:r>
      <w:r>
        <w:rPr>
          <w:rFonts w:ascii="Times New Roman" w:eastAsia="Times New Roman"/>
        </w:rPr>
        <w:t>C.</w:t>
      </w:r>
      <w:r>
        <w:rPr>
          <w:spacing w:val="-3"/>
        </w:rPr>
        <w:t>空</w:t>
      </w:r>
      <w:r>
        <w:t>气</w:t>
      </w:r>
      <w:r>
        <w:rPr>
          <w:spacing w:val="-3"/>
        </w:rPr>
        <w:t>是</w:t>
      </w:r>
      <w:r>
        <w:t>一</w:t>
      </w:r>
      <w:r>
        <w:rPr>
          <w:spacing w:val="-3"/>
        </w:rPr>
        <w:t>种</w:t>
      </w:r>
      <w:r>
        <w:t>宝</w:t>
      </w:r>
      <w:r>
        <w:rPr>
          <w:spacing w:val="-3"/>
        </w:rPr>
        <w:t>贵</w:t>
      </w:r>
      <w:r>
        <w:t>资源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空</w:t>
      </w:r>
      <w:r>
        <w:t>气</w:t>
      </w:r>
      <w:r>
        <w:rPr>
          <w:spacing w:val="-3"/>
        </w:rPr>
        <w:t>是</w:t>
      </w:r>
      <w:r>
        <w:t>由</w:t>
      </w:r>
      <w:r>
        <w:rPr>
          <w:spacing w:val="-3"/>
        </w:rPr>
        <w:t>氧</w:t>
      </w:r>
      <w:r>
        <w:t>气</w:t>
      </w:r>
      <w:r>
        <w:rPr>
          <w:spacing w:val="-3"/>
        </w:rPr>
        <w:t>和</w:t>
      </w:r>
      <w:r>
        <w:t>氮</w:t>
      </w:r>
      <w:r>
        <w:rPr>
          <w:spacing w:val="-3"/>
        </w:rPr>
        <w:t>气组</w:t>
      </w:r>
      <w:r>
        <w:t>成的</w:t>
      </w:r>
    </w:p>
    <w:p>
      <w:pPr>
        <w:pStyle w:val="6"/>
        <w:numPr>
          <w:ilvl w:val="0"/>
          <w:numId w:val="5"/>
        </w:numPr>
        <w:tabs>
          <w:tab w:val="left" w:pos="590"/>
        </w:tabs>
        <w:spacing w:before="0" w:after="0" w:line="267" w:lineRule="exact"/>
        <w:ind w:left="589" w:right="0" w:hanging="266"/>
        <w:jc w:val="left"/>
        <w:rPr>
          <w:rFonts w:ascii="Times New Roman" w:eastAsia="Times New Roman"/>
          <w:sz w:val="21"/>
        </w:rPr>
      </w:pPr>
      <w:r>
        <w:rPr>
          <w:spacing w:val="-3"/>
          <w:sz w:val="21"/>
        </w:rPr>
        <w:t>如图所示装置可用于测定空气中氧气含量，下列说法中不正确的是</w:t>
      </w:r>
      <w:r>
        <w:rPr>
          <w:rFonts w:hint="eastAsia" w:ascii="Times New Roman"/>
          <w:sz w:val="21"/>
          <w:lang w:eastAsia="zh-CN"/>
        </w:rPr>
        <w:t>（     ）</w:t>
      </w:r>
    </w:p>
    <w:p>
      <w:pPr>
        <w:pStyle w:val="2"/>
        <w:spacing w:before="10"/>
        <w:ind w:left="0"/>
        <w:rPr>
          <w:rFonts w:ascii="Times New Roman"/>
          <w:sz w:val="14"/>
        </w:rPr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3214370</wp:posOffset>
            </wp:positionH>
            <wp:positionV relativeFrom="paragraph">
              <wp:posOffset>133350</wp:posOffset>
            </wp:positionV>
            <wp:extent cx="1459230" cy="1307465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9033" cy="1307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numPr>
          <w:ilvl w:val="1"/>
          <w:numId w:val="5"/>
        </w:numPr>
        <w:tabs>
          <w:tab w:val="left" w:pos="741"/>
        </w:tabs>
        <w:spacing w:before="123" w:after="0" w:line="240" w:lineRule="auto"/>
        <w:ind w:left="740" w:right="0" w:hanging="208"/>
        <w:jc w:val="left"/>
        <w:rPr>
          <w:sz w:val="21"/>
        </w:rPr>
      </w:pPr>
      <w:r>
        <w:rPr>
          <w:spacing w:val="-3"/>
          <w:sz w:val="21"/>
        </w:rPr>
        <w:t>实验时红磷必须过量</w:t>
      </w:r>
    </w:p>
    <w:p>
      <w:pPr>
        <w:pStyle w:val="6"/>
        <w:numPr>
          <w:ilvl w:val="1"/>
          <w:numId w:val="5"/>
        </w:numPr>
        <w:tabs>
          <w:tab w:val="left" w:pos="729"/>
        </w:tabs>
        <w:spacing w:before="139" w:after="0" w:line="364" w:lineRule="auto"/>
        <w:ind w:left="533" w:right="5336" w:firstLine="0"/>
        <w:jc w:val="left"/>
        <w:rPr>
          <w:sz w:val="21"/>
        </w:rPr>
      </w:pPr>
      <w:r>
        <w:rPr>
          <w:spacing w:val="-4"/>
          <w:sz w:val="21"/>
        </w:rPr>
        <w:t>点燃红磷前必须事先用弹簧夹夹紧橡皮管</w:t>
      </w:r>
      <w:r>
        <w:rPr>
          <w:rFonts w:ascii="Times New Roman" w:eastAsia="Times New Roman"/>
          <w:sz w:val="21"/>
        </w:rPr>
        <w:t>C.</w:t>
      </w:r>
      <w:r>
        <w:rPr>
          <w:spacing w:val="-3"/>
          <w:sz w:val="21"/>
        </w:rPr>
        <w:t>红磷熄灭后应立刻打开弹簧夹</w:t>
      </w:r>
    </w:p>
    <w:p>
      <w:pPr>
        <w:pStyle w:val="2"/>
        <w:spacing w:line="367" w:lineRule="auto"/>
        <w:ind w:left="324" w:right="3852" w:firstLine="208"/>
        <w:rPr>
          <w:rFonts w:hint="eastAsia" w:ascii="Times New Roman" w:eastAsia="宋体"/>
          <w:lang w:eastAsia="zh-CN"/>
        </w:rPr>
      </w:pPr>
      <w:r>
        <w:rPr>
          <w:rFonts w:ascii="Times New Roman" w:eastAsia="Times New Roman"/>
        </w:rPr>
        <w:t>D.</w:t>
      </w:r>
      <w:r>
        <w:t>最终进入集气瓶中的水的体积近似于瓶内原有氧气的体积</w:t>
      </w:r>
      <w:r>
        <w:rPr>
          <w:rFonts w:ascii="Times New Roman" w:eastAsia="Times New Roman"/>
        </w:rPr>
        <w:t>13.</w:t>
      </w:r>
      <w:r>
        <w:t>下列现象描述正确的是</w:t>
      </w:r>
      <w:r>
        <w:rPr>
          <w:rFonts w:hint="eastAsia" w:ascii="Times New Roman"/>
          <w:lang w:eastAsia="zh-CN"/>
        </w:rPr>
        <w:t>（     ）</w:t>
      </w:r>
    </w:p>
    <w:p>
      <w:pPr>
        <w:pStyle w:val="2"/>
        <w:spacing w:line="364" w:lineRule="auto"/>
        <w:ind w:right="5532"/>
      </w:pPr>
      <w:r>
        <w:rPr>
          <w:rFonts w:ascii="Times New Roman" w:eastAsia="Times New Roman"/>
        </w:rPr>
        <w:t>A.</w:t>
      </w:r>
      <w:r>
        <w:t>硫在氧气中燃烧发出微弱的淡蓝色火焰</w:t>
      </w:r>
      <w:r>
        <w:rPr>
          <w:rFonts w:ascii="Times New Roman" w:eastAsia="Times New Roman"/>
        </w:rPr>
        <w:t>B.</w:t>
      </w:r>
      <w:r>
        <w:t>红磷在空气中燃烧产生大量白雾</w:t>
      </w:r>
    </w:p>
    <w:p>
      <w:pPr>
        <w:pStyle w:val="6"/>
        <w:numPr>
          <w:ilvl w:val="0"/>
          <w:numId w:val="6"/>
        </w:numPr>
        <w:tabs>
          <w:tab w:val="left" w:pos="729"/>
        </w:tabs>
        <w:spacing w:before="0" w:after="0" w:line="267" w:lineRule="exact"/>
        <w:ind w:left="728" w:right="0" w:hanging="196"/>
        <w:jc w:val="left"/>
        <w:rPr>
          <w:sz w:val="21"/>
        </w:rPr>
      </w:pPr>
      <w:r>
        <w:rPr>
          <w:spacing w:val="-3"/>
          <w:sz w:val="21"/>
        </w:rPr>
        <w:t>石蜡在氧气中燃烧生成水和二氧化碳</w:t>
      </w:r>
    </w:p>
    <w:p>
      <w:pPr>
        <w:pStyle w:val="6"/>
        <w:numPr>
          <w:ilvl w:val="0"/>
          <w:numId w:val="6"/>
        </w:numPr>
        <w:tabs>
          <w:tab w:val="left" w:pos="741"/>
        </w:tabs>
        <w:spacing w:before="133" w:after="0" w:line="240" w:lineRule="auto"/>
        <w:ind w:left="740" w:right="0" w:hanging="208"/>
        <w:jc w:val="left"/>
        <w:rPr>
          <w:sz w:val="21"/>
        </w:rPr>
      </w:pPr>
      <w:r>
        <w:rPr>
          <w:spacing w:val="-3"/>
          <w:sz w:val="21"/>
        </w:rPr>
        <w:t>铁在氧气中剧烈燃烧，火星四射，生成黑色固体</w:t>
      </w:r>
    </w:p>
    <w:p>
      <w:pPr>
        <w:pStyle w:val="6"/>
        <w:numPr>
          <w:ilvl w:val="0"/>
          <w:numId w:val="7"/>
        </w:numPr>
        <w:tabs>
          <w:tab w:val="left" w:pos="590"/>
          <w:tab w:val="left" w:pos="2633"/>
          <w:tab w:val="left" w:pos="4733"/>
          <w:tab w:val="left" w:pos="6834"/>
        </w:tabs>
        <w:spacing w:before="141" w:after="0" w:line="364" w:lineRule="auto"/>
        <w:ind w:left="533" w:right="541" w:hanging="209"/>
        <w:jc w:val="left"/>
        <w:rPr>
          <w:sz w:val="21"/>
        </w:rPr>
      </w:pPr>
      <w:r>
        <w:rPr>
          <w:sz w:val="21"/>
        </w:rPr>
        <w:t>用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>20mL</w:t>
      </w:r>
      <w:r>
        <w:rPr>
          <w:rFonts w:ascii="Times New Roman" w:eastAsia="Times New Roman"/>
          <w:spacing w:val="-8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量</w:t>
      </w:r>
      <w:r>
        <w:rPr>
          <w:spacing w:val="-3"/>
          <w:sz w:val="21"/>
        </w:rPr>
        <w:t>筒</w:t>
      </w:r>
      <w:r>
        <w:rPr>
          <w:sz w:val="21"/>
        </w:rPr>
        <w:t>准</w:t>
      </w:r>
      <w:r>
        <w:rPr>
          <w:spacing w:val="-3"/>
          <w:sz w:val="21"/>
        </w:rPr>
        <w:t>确量</w:t>
      </w:r>
      <w:r>
        <w:rPr>
          <w:sz w:val="21"/>
        </w:rPr>
        <w:t>取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/>
          <w:sz w:val="21"/>
        </w:rPr>
        <w:t>15mL</w:t>
      </w:r>
      <w:r>
        <w:rPr>
          <w:rFonts w:ascii="Times New Roman" w:eastAsia="Times New Roman"/>
          <w:spacing w:val="-11"/>
          <w:sz w:val="21"/>
        </w:rPr>
        <w:t xml:space="preserve"> </w:t>
      </w:r>
      <w:r>
        <w:rPr>
          <w:sz w:val="21"/>
        </w:rPr>
        <w:t>水</w:t>
      </w:r>
      <w:r>
        <w:rPr>
          <w:spacing w:val="-3"/>
          <w:sz w:val="21"/>
        </w:rPr>
        <w:t>，</w:t>
      </w:r>
      <w:r>
        <w:rPr>
          <w:sz w:val="21"/>
        </w:rPr>
        <w:t>倒</w:t>
      </w:r>
      <w:r>
        <w:rPr>
          <w:spacing w:val="-3"/>
          <w:sz w:val="21"/>
        </w:rPr>
        <w:t>出</w:t>
      </w:r>
      <w:r>
        <w:rPr>
          <w:sz w:val="21"/>
        </w:rPr>
        <w:t>一</w:t>
      </w:r>
      <w:r>
        <w:rPr>
          <w:spacing w:val="-3"/>
          <w:sz w:val="21"/>
        </w:rPr>
        <w:t>部分</w:t>
      </w:r>
      <w:r>
        <w:rPr>
          <w:sz w:val="21"/>
        </w:rPr>
        <w:t>水后</w:t>
      </w:r>
      <w:r>
        <w:rPr>
          <w:spacing w:val="-3"/>
          <w:sz w:val="21"/>
        </w:rPr>
        <w:t>，</w:t>
      </w:r>
      <w:r>
        <w:rPr>
          <w:sz w:val="21"/>
        </w:rPr>
        <w:t>俯</w:t>
      </w:r>
      <w:r>
        <w:rPr>
          <w:spacing w:val="-3"/>
          <w:sz w:val="21"/>
        </w:rPr>
        <w:t>视</w:t>
      </w:r>
      <w:r>
        <w:rPr>
          <w:sz w:val="21"/>
        </w:rPr>
        <w:t>读</w:t>
      </w:r>
      <w:r>
        <w:rPr>
          <w:spacing w:val="-3"/>
          <w:sz w:val="21"/>
        </w:rPr>
        <w:t>数</w:t>
      </w:r>
      <w:r>
        <w:rPr>
          <w:sz w:val="21"/>
        </w:rPr>
        <w:t>为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>5mL</w:t>
      </w:r>
      <w:r>
        <w:rPr>
          <w:sz w:val="21"/>
        </w:rPr>
        <w:t>，则倒</w:t>
      </w:r>
      <w:r>
        <w:rPr>
          <w:spacing w:val="-3"/>
          <w:sz w:val="21"/>
        </w:rPr>
        <w:t>出</w:t>
      </w:r>
      <w:r>
        <w:rPr>
          <w:sz w:val="21"/>
        </w:rPr>
        <w:t>水</w:t>
      </w:r>
      <w:r>
        <w:rPr>
          <w:spacing w:val="-3"/>
          <w:sz w:val="21"/>
        </w:rPr>
        <w:t>的</w:t>
      </w:r>
      <w:r>
        <w:rPr>
          <w:sz w:val="21"/>
        </w:rPr>
        <w:t>体积</w:t>
      </w:r>
      <w:r>
        <w:rPr>
          <w:rFonts w:hint="eastAsia" w:ascii="Times New Roman"/>
          <w:spacing w:val="-2"/>
          <w:sz w:val="21"/>
          <w:lang w:eastAsia="zh-CN"/>
        </w:rPr>
        <w:t>（     ）</w:t>
      </w:r>
      <w:r>
        <w:rPr>
          <w:rFonts w:ascii="Times New Roman" w:eastAsia="Times New Roman"/>
          <w:sz w:val="21"/>
        </w:rPr>
        <w:t xml:space="preserve"> A.</w:t>
      </w:r>
      <w:r>
        <w:rPr>
          <w:spacing w:val="-3"/>
          <w:sz w:val="21"/>
        </w:rPr>
        <w:t>大</w:t>
      </w:r>
      <w:r>
        <w:rPr>
          <w:sz w:val="21"/>
        </w:rPr>
        <w:t>于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10mL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B.</w:t>
      </w:r>
      <w:r>
        <w:rPr>
          <w:spacing w:val="-3"/>
          <w:sz w:val="21"/>
        </w:rPr>
        <w:t>等</w:t>
      </w:r>
      <w:r>
        <w:rPr>
          <w:sz w:val="21"/>
        </w:rPr>
        <w:t>于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10mL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C.</w:t>
      </w:r>
      <w:r>
        <w:rPr>
          <w:spacing w:val="-3"/>
          <w:sz w:val="21"/>
        </w:rPr>
        <w:t>小</w:t>
      </w:r>
      <w:r>
        <w:rPr>
          <w:sz w:val="21"/>
        </w:rPr>
        <w:t>于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10mL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D.</w:t>
      </w:r>
      <w:r>
        <w:rPr>
          <w:spacing w:val="-3"/>
          <w:sz w:val="21"/>
        </w:rPr>
        <w:t>无</w:t>
      </w:r>
      <w:r>
        <w:rPr>
          <w:sz w:val="21"/>
        </w:rPr>
        <w:t>法</w:t>
      </w:r>
      <w:r>
        <w:rPr>
          <w:spacing w:val="-3"/>
          <w:sz w:val="21"/>
        </w:rPr>
        <w:t>判</w:t>
      </w:r>
      <w:r>
        <w:rPr>
          <w:sz w:val="21"/>
        </w:rPr>
        <w:t>断</w:t>
      </w:r>
    </w:p>
    <w:p>
      <w:pPr>
        <w:pStyle w:val="6"/>
        <w:numPr>
          <w:ilvl w:val="0"/>
          <w:numId w:val="7"/>
        </w:numPr>
        <w:tabs>
          <w:tab w:val="left" w:pos="590"/>
        </w:tabs>
        <w:spacing w:before="0" w:after="0" w:line="268" w:lineRule="exact"/>
        <w:ind w:left="589" w:right="0" w:hanging="266"/>
        <w:jc w:val="left"/>
        <w:rPr>
          <w:sz w:val="21"/>
        </w:rPr>
      </w:pPr>
      <w:r>
        <w:rPr>
          <w:spacing w:val="-3"/>
          <w:sz w:val="21"/>
        </w:rPr>
        <w:t xml:space="preserve">用酒精灯给试管里的液体加热时，发现试管破裂，可能原因有：①用酒精灯的外焰给试管加热； </w:t>
      </w:r>
    </w:p>
    <w:p>
      <w:pPr>
        <w:pStyle w:val="2"/>
        <w:spacing w:before="139"/>
      </w:pPr>
      <w:r>
        <w:t xml:space="preserve">②加热前试管外壁的水没有擦干；③加热时试管底部触及灯芯；④被加热的液体超过试管容积 </w:t>
      </w:r>
      <w:r>
        <w:rPr>
          <w:rFonts w:ascii="Times New Roman" w:hAnsi="Times New Roman" w:eastAsia="Times New Roman"/>
        </w:rPr>
        <w:t>1/3</w:t>
      </w:r>
      <w:r>
        <w:t>；</w:t>
      </w:r>
    </w:p>
    <w:p>
      <w:pPr>
        <w:pStyle w:val="2"/>
        <w:spacing w:before="139"/>
        <w:rPr>
          <w:rFonts w:hint="eastAsia" w:ascii="Times New Roman" w:hAnsi="Times New Roman" w:eastAsia="宋体"/>
          <w:lang w:eastAsia="zh-CN"/>
        </w:rPr>
      </w:pPr>
      <w:r>
        <w:t>⑤没有进行预热，直接集中加热试管里的液体。其中与之相关的是</w:t>
      </w:r>
      <w:r>
        <w:rPr>
          <w:rFonts w:hint="eastAsia" w:ascii="Times New Roman" w:hAnsi="Times New Roman"/>
          <w:lang w:eastAsia="zh-CN"/>
        </w:rPr>
        <w:t>（     ）</w:t>
      </w:r>
    </w:p>
    <w:p>
      <w:pPr>
        <w:pStyle w:val="2"/>
        <w:tabs>
          <w:tab w:val="left" w:pos="2633"/>
          <w:tab w:val="left" w:pos="4733"/>
          <w:tab w:val="left" w:pos="6834"/>
        </w:tabs>
        <w:spacing w:before="141"/>
      </w:pPr>
      <w:r>
        <w:rPr>
          <w:rFonts w:ascii="Times New Roman" w:hAnsi="Times New Roman"/>
        </w:rPr>
        <w:t>A.</w:t>
      </w:r>
      <w:r>
        <w:t>①③⑤</w:t>
      </w:r>
      <w:r>
        <w:tab/>
      </w:r>
      <w:r>
        <w:rPr>
          <w:rFonts w:ascii="Times New Roman" w:hAnsi="Times New Roman"/>
        </w:rPr>
        <w:t>B.</w:t>
      </w:r>
      <w:r>
        <w:t>②④</w:t>
      </w:r>
      <w:r>
        <w:tab/>
      </w:r>
      <w:r>
        <w:rPr>
          <w:rFonts w:ascii="Times New Roman" w:hAnsi="Times New Roman"/>
        </w:rPr>
        <w:t>C.</w:t>
      </w:r>
      <w:r>
        <w:t>③④⑤</w:t>
      </w:r>
      <w:r>
        <w:tab/>
      </w:r>
      <w:r>
        <w:rPr>
          <w:rFonts w:ascii="Times New Roman" w:hAnsi="Times New Roman"/>
        </w:rPr>
        <w:t>D.</w:t>
      </w:r>
      <w:r>
        <w:t>②③⑤</w:t>
      </w:r>
    </w:p>
    <w:p>
      <w:pPr>
        <w:pStyle w:val="2"/>
        <w:spacing w:before="139" w:line="364" w:lineRule="auto"/>
        <w:ind w:left="324" w:right="2596" w:hanging="212"/>
      </w:pPr>
      <w:r>
        <w:rPr>
          <w:rFonts w:hint="eastAsia" w:ascii="黑体" w:eastAsia="黑体"/>
          <w:spacing w:val="-1"/>
        </w:rPr>
        <w:t>二、填空题</w:t>
      </w:r>
      <w:r>
        <w:rPr>
          <w:rFonts w:ascii="Times New Roman" w:eastAsia="Times New Roman"/>
          <w:spacing w:val="-4"/>
        </w:rPr>
        <w:t>(</w:t>
      </w:r>
      <w:r>
        <w:rPr>
          <w:rFonts w:hint="eastAsia" w:ascii="黑体" w:eastAsia="黑体"/>
          <w:spacing w:val="-12"/>
        </w:rPr>
        <w:t xml:space="preserve">本大题共 </w:t>
      </w:r>
      <w:r>
        <w:rPr>
          <w:rFonts w:ascii="Times New Roman" w:eastAsia="Times New Roman"/>
        </w:rPr>
        <w:t xml:space="preserve">4 </w:t>
      </w:r>
      <w:r>
        <w:rPr>
          <w:rFonts w:hint="eastAsia" w:ascii="黑体" w:eastAsia="黑体"/>
          <w:spacing w:val="-8"/>
        </w:rPr>
        <w:t xml:space="preserve">小题，文字表达式每个 </w:t>
      </w:r>
      <w:r>
        <w:rPr>
          <w:rFonts w:ascii="Times New Roman" w:eastAsia="Times New Roman"/>
        </w:rPr>
        <w:t xml:space="preserve">3 </w:t>
      </w:r>
      <w:r>
        <w:rPr>
          <w:rFonts w:hint="eastAsia" w:ascii="黑体" w:eastAsia="黑体"/>
          <w:spacing w:val="-10"/>
        </w:rPr>
        <w:t xml:space="preserve">分，其余每空 </w:t>
      </w:r>
      <w:r>
        <w:rPr>
          <w:rFonts w:ascii="Times New Roman" w:eastAsia="Times New Roman"/>
        </w:rPr>
        <w:t xml:space="preserve">2 </w:t>
      </w:r>
      <w:r>
        <w:rPr>
          <w:rFonts w:hint="eastAsia" w:ascii="黑体" w:eastAsia="黑体"/>
          <w:spacing w:val="-14"/>
        </w:rPr>
        <w:t xml:space="preserve">分，共 </w:t>
      </w:r>
      <w:r>
        <w:rPr>
          <w:rFonts w:ascii="Times New Roman" w:eastAsia="Times New Roman"/>
        </w:rPr>
        <w:t xml:space="preserve">20 </w:t>
      </w:r>
      <w:r>
        <w:rPr>
          <w:rFonts w:hint="eastAsia" w:ascii="黑体" w:eastAsia="黑体"/>
          <w:spacing w:val="-3"/>
        </w:rPr>
        <w:t>分</w:t>
      </w:r>
      <w:r>
        <w:rPr>
          <w:rFonts w:ascii="Times New Roman" w:eastAsia="Times New Roman"/>
        </w:rPr>
        <w:t>) 16.</w:t>
      </w:r>
      <w:r>
        <w:rPr>
          <w:spacing w:val="-3"/>
        </w:rPr>
        <w:t>写出下列物质的化学符号。</w:t>
      </w:r>
    </w:p>
    <w:p>
      <w:pPr>
        <w:pStyle w:val="6"/>
        <w:numPr>
          <w:ilvl w:val="1"/>
          <w:numId w:val="7"/>
        </w:numPr>
        <w:tabs>
          <w:tab w:val="left" w:pos="1063"/>
          <w:tab w:val="left" w:pos="3370"/>
        </w:tabs>
        <w:spacing w:before="0" w:after="0" w:line="267" w:lineRule="exact"/>
        <w:ind w:left="1062" w:right="0" w:hanging="530"/>
        <w:jc w:val="left"/>
        <w:rPr>
          <w:sz w:val="21"/>
        </w:rPr>
      </w:pPr>
      <w:r>
        <w:rPr>
          <w:sz w:val="21"/>
        </w:rPr>
        <w:t>氧气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6"/>
        <w:numPr>
          <w:ilvl w:val="1"/>
          <w:numId w:val="7"/>
        </w:numPr>
        <w:tabs>
          <w:tab w:val="left" w:pos="1063"/>
          <w:tab w:val="left" w:pos="3999"/>
        </w:tabs>
        <w:spacing w:before="141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四</w:t>
      </w:r>
      <w:r>
        <w:rPr>
          <w:spacing w:val="-3"/>
          <w:sz w:val="21"/>
        </w:rPr>
        <w:t>氧</w:t>
      </w:r>
      <w:r>
        <w:rPr>
          <w:sz w:val="21"/>
        </w:rPr>
        <w:t>化</w:t>
      </w:r>
      <w:r>
        <w:rPr>
          <w:spacing w:val="-3"/>
          <w:sz w:val="21"/>
        </w:rPr>
        <w:t>三</w:t>
      </w:r>
      <w:r>
        <w:rPr>
          <w:sz w:val="21"/>
        </w:rPr>
        <w:t>铁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spacing w:after="0" w:line="240" w:lineRule="auto"/>
        <w:jc w:val="left"/>
        <w:rPr>
          <w:sz w:val="21"/>
        </w:rPr>
        <w:sectPr>
          <w:pgSz w:w="11910" w:h="16840"/>
          <w:pgMar w:top="1060" w:right="1040" w:bottom="1200" w:left="1020" w:header="0" w:footer="1004" w:gutter="0"/>
          <w:cols w:space="708" w:num="1"/>
        </w:sectPr>
      </w:pPr>
    </w:p>
    <w:p>
      <w:pPr>
        <w:pStyle w:val="6"/>
        <w:numPr>
          <w:ilvl w:val="0"/>
          <w:numId w:val="8"/>
        </w:numPr>
        <w:tabs>
          <w:tab w:val="left" w:pos="590"/>
        </w:tabs>
        <w:spacing w:before="55" w:after="0" w:line="240" w:lineRule="auto"/>
        <w:ind w:left="589" w:right="0" w:hanging="266"/>
        <w:jc w:val="left"/>
        <w:rPr>
          <w:sz w:val="21"/>
        </w:rPr>
      </w:pPr>
      <w:r>
        <w:rPr>
          <w:spacing w:val="-3"/>
          <w:sz w:val="21"/>
        </w:rPr>
        <w:t>写出下列化学反应的文字表达式。</w:t>
      </w:r>
    </w:p>
    <w:p>
      <w:pPr>
        <w:pStyle w:val="6"/>
        <w:numPr>
          <w:ilvl w:val="1"/>
          <w:numId w:val="8"/>
        </w:numPr>
        <w:tabs>
          <w:tab w:val="left" w:pos="1063"/>
          <w:tab w:val="left" w:pos="8620"/>
        </w:tabs>
        <w:spacing w:before="142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一</w:t>
      </w:r>
      <w:r>
        <w:rPr>
          <w:spacing w:val="-3"/>
          <w:sz w:val="21"/>
        </w:rPr>
        <w:t>种</w:t>
      </w:r>
      <w:r>
        <w:rPr>
          <w:sz w:val="21"/>
        </w:rPr>
        <w:t>暗</w:t>
      </w:r>
      <w:r>
        <w:rPr>
          <w:spacing w:val="-3"/>
          <w:sz w:val="21"/>
        </w:rPr>
        <w:t>红</w:t>
      </w:r>
      <w:r>
        <w:rPr>
          <w:sz w:val="21"/>
        </w:rPr>
        <w:t>色</w:t>
      </w:r>
      <w:r>
        <w:rPr>
          <w:spacing w:val="-3"/>
          <w:sz w:val="21"/>
        </w:rPr>
        <w:t>固</w:t>
      </w:r>
      <w:r>
        <w:rPr>
          <w:sz w:val="21"/>
        </w:rPr>
        <w:t>体</w:t>
      </w:r>
      <w:r>
        <w:rPr>
          <w:spacing w:val="-3"/>
          <w:sz w:val="21"/>
        </w:rPr>
        <w:t>在空</w:t>
      </w:r>
      <w:r>
        <w:rPr>
          <w:sz w:val="21"/>
        </w:rPr>
        <w:t>气中</w:t>
      </w:r>
      <w:r>
        <w:rPr>
          <w:spacing w:val="-3"/>
          <w:sz w:val="21"/>
        </w:rPr>
        <w:t>燃</w:t>
      </w:r>
      <w:r>
        <w:rPr>
          <w:sz w:val="21"/>
        </w:rPr>
        <w:t>烧</w:t>
      </w:r>
      <w:r>
        <w:rPr>
          <w:spacing w:val="-3"/>
          <w:sz w:val="21"/>
        </w:rPr>
        <w:t>，</w:t>
      </w:r>
      <w:r>
        <w:rPr>
          <w:sz w:val="21"/>
        </w:rPr>
        <w:t>冒</w:t>
      </w:r>
      <w:r>
        <w:rPr>
          <w:spacing w:val="-3"/>
          <w:sz w:val="21"/>
        </w:rPr>
        <w:t>白</w:t>
      </w:r>
      <w:r>
        <w:rPr>
          <w:sz w:val="21"/>
        </w:rPr>
        <w:t>烟</w:t>
      </w:r>
      <w:r>
        <w:rPr>
          <w:spacing w:val="-3"/>
          <w:sz w:val="21"/>
        </w:rPr>
        <w:t>的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6"/>
        <w:numPr>
          <w:ilvl w:val="1"/>
          <w:numId w:val="8"/>
        </w:numPr>
        <w:tabs>
          <w:tab w:val="left" w:pos="1063"/>
          <w:tab w:val="left" w:pos="8620"/>
        </w:tabs>
        <w:spacing w:before="139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在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中</w:t>
      </w:r>
      <w:r>
        <w:rPr>
          <w:sz w:val="21"/>
        </w:rPr>
        <w:t>燃</w:t>
      </w:r>
      <w:r>
        <w:rPr>
          <w:spacing w:val="-3"/>
          <w:sz w:val="21"/>
        </w:rPr>
        <w:t>烧</w:t>
      </w:r>
      <w:r>
        <w:rPr>
          <w:sz w:val="21"/>
        </w:rPr>
        <w:t>，</w:t>
      </w:r>
      <w:r>
        <w:rPr>
          <w:spacing w:val="-3"/>
          <w:sz w:val="21"/>
        </w:rPr>
        <w:t>生成</w:t>
      </w:r>
      <w:r>
        <w:rPr>
          <w:sz w:val="21"/>
        </w:rPr>
        <w:t>使澄</w:t>
      </w:r>
      <w:r>
        <w:rPr>
          <w:spacing w:val="-3"/>
          <w:sz w:val="21"/>
        </w:rPr>
        <w:t>清</w:t>
      </w:r>
      <w:r>
        <w:rPr>
          <w:sz w:val="21"/>
        </w:rPr>
        <w:t>石</w:t>
      </w:r>
      <w:r>
        <w:rPr>
          <w:spacing w:val="-3"/>
          <w:sz w:val="21"/>
        </w:rPr>
        <w:t>灰</w:t>
      </w:r>
      <w:r>
        <w:rPr>
          <w:sz w:val="21"/>
        </w:rPr>
        <w:t>水</w:t>
      </w:r>
      <w:r>
        <w:rPr>
          <w:spacing w:val="-3"/>
          <w:sz w:val="21"/>
        </w:rPr>
        <w:t>变</w:t>
      </w:r>
      <w:r>
        <w:rPr>
          <w:sz w:val="21"/>
        </w:rPr>
        <w:t>浑</w:t>
      </w:r>
      <w:r>
        <w:rPr>
          <w:spacing w:val="-3"/>
          <w:sz w:val="21"/>
        </w:rPr>
        <w:t>浊</w:t>
      </w:r>
      <w:r>
        <w:rPr>
          <w:sz w:val="21"/>
        </w:rPr>
        <w:t>的</w:t>
      </w:r>
      <w:r>
        <w:rPr>
          <w:spacing w:val="-3"/>
          <w:sz w:val="21"/>
        </w:rPr>
        <w:t>气</w:t>
      </w:r>
      <w:r>
        <w:rPr>
          <w:sz w:val="21"/>
        </w:rPr>
        <w:t>体的</w:t>
      </w:r>
      <w:r>
        <w:rPr>
          <w:spacing w:val="-152"/>
          <w:sz w:val="21"/>
        </w:rPr>
        <w:t>化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合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反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应</w:t>
      </w:r>
      <w:r>
        <w:rPr>
          <w:spacing w:val="-33"/>
          <w:position w:val="-7"/>
          <w:sz w:val="21"/>
        </w:rPr>
        <w:t>．</w:t>
      </w:r>
      <w:r>
        <w:rPr>
          <w:spacing w:val="-33"/>
          <w:sz w:val="21"/>
        </w:rPr>
        <w:t>：</w:t>
      </w:r>
      <w:r>
        <w:rPr>
          <w:spacing w:val="-33"/>
          <w:sz w:val="21"/>
          <w:u w:val="single"/>
        </w:rPr>
        <w:t xml:space="preserve"> </w:t>
      </w:r>
      <w:r>
        <w:rPr>
          <w:spacing w:val="-3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6"/>
        <w:numPr>
          <w:ilvl w:val="0"/>
          <w:numId w:val="8"/>
        </w:numPr>
        <w:tabs>
          <w:tab w:val="left" w:pos="590"/>
        </w:tabs>
        <w:spacing w:before="59" w:after="0" w:line="240" w:lineRule="auto"/>
        <w:ind w:left="589" w:right="0" w:hanging="266"/>
        <w:jc w:val="left"/>
        <w:rPr>
          <w:sz w:val="21"/>
        </w:rPr>
      </w:pPr>
      <w:r>
        <w:rPr>
          <w:spacing w:val="-3"/>
          <w:sz w:val="21"/>
        </w:rPr>
        <w:t>请选择正确的序号填空。</w:t>
      </w:r>
    </w:p>
    <w:p>
      <w:pPr>
        <w:pStyle w:val="6"/>
        <w:numPr>
          <w:ilvl w:val="0"/>
          <w:numId w:val="9"/>
        </w:numPr>
        <w:tabs>
          <w:tab w:val="left" w:pos="1063"/>
          <w:tab w:val="left" w:pos="4839"/>
        </w:tabs>
        <w:spacing w:before="139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属</w:t>
      </w:r>
      <w:r>
        <w:rPr>
          <w:spacing w:val="-3"/>
          <w:sz w:val="21"/>
        </w:rPr>
        <w:t>于</w:t>
      </w:r>
      <w:r>
        <w:rPr>
          <w:sz w:val="21"/>
        </w:rPr>
        <w:t>混</w:t>
      </w:r>
      <w:r>
        <w:rPr>
          <w:spacing w:val="-3"/>
          <w:sz w:val="21"/>
        </w:rPr>
        <w:t>合</w:t>
      </w:r>
      <w:r>
        <w:rPr>
          <w:sz w:val="21"/>
        </w:rPr>
        <w:t>物</w:t>
      </w:r>
      <w:r>
        <w:rPr>
          <w:spacing w:val="-3"/>
          <w:sz w:val="21"/>
        </w:rPr>
        <w:t>的是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2"/>
        <w:tabs>
          <w:tab w:val="left" w:pos="2633"/>
          <w:tab w:val="left" w:pos="4733"/>
          <w:tab w:val="left" w:pos="6834"/>
        </w:tabs>
        <w:spacing w:before="141"/>
        <w:ind w:left="744"/>
      </w:pPr>
      <w:r>
        <w:t>①清</w:t>
      </w:r>
      <w:r>
        <w:rPr>
          <w:spacing w:val="-3"/>
        </w:rPr>
        <w:t>新</w:t>
      </w:r>
      <w:r>
        <w:t>的</w:t>
      </w:r>
      <w:r>
        <w:rPr>
          <w:spacing w:val="-3"/>
        </w:rPr>
        <w:t>空</w:t>
      </w:r>
      <w:r>
        <w:t>气</w:t>
      </w:r>
      <w:r>
        <w:tab/>
      </w:r>
      <w:r>
        <w:t>②湘</w:t>
      </w:r>
      <w:r>
        <w:rPr>
          <w:spacing w:val="-3"/>
        </w:rPr>
        <w:t>江</w:t>
      </w:r>
      <w:r>
        <w:t>水</w:t>
      </w:r>
      <w:r>
        <w:tab/>
      </w:r>
      <w:r>
        <w:t>③二</w:t>
      </w:r>
      <w:r>
        <w:rPr>
          <w:spacing w:val="-3"/>
        </w:rPr>
        <w:t>氧</w:t>
      </w:r>
      <w:r>
        <w:t>化碳</w:t>
      </w:r>
      <w:r>
        <w:tab/>
      </w:r>
      <w:r>
        <w:t>④液</w:t>
      </w:r>
      <w:r>
        <w:rPr>
          <w:spacing w:val="-3"/>
        </w:rPr>
        <w:t>态</w:t>
      </w:r>
      <w:r>
        <w:t>氧</w:t>
      </w:r>
    </w:p>
    <w:p>
      <w:pPr>
        <w:pStyle w:val="6"/>
        <w:numPr>
          <w:ilvl w:val="0"/>
          <w:numId w:val="9"/>
        </w:numPr>
        <w:tabs>
          <w:tab w:val="left" w:pos="1063"/>
          <w:tab w:val="left" w:pos="4419"/>
        </w:tabs>
        <w:spacing w:before="139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属</w:t>
      </w:r>
      <w:r>
        <w:rPr>
          <w:spacing w:val="-3"/>
          <w:sz w:val="21"/>
        </w:rPr>
        <w:t>于</w:t>
      </w:r>
      <w:r>
        <w:rPr>
          <w:sz w:val="21"/>
        </w:rPr>
        <w:t>分</w:t>
      </w:r>
      <w:r>
        <w:rPr>
          <w:spacing w:val="-3"/>
          <w:sz w:val="21"/>
        </w:rPr>
        <w:t>解</w:t>
      </w:r>
      <w:r>
        <w:rPr>
          <w:sz w:val="21"/>
        </w:rPr>
        <w:t>反</w:t>
      </w:r>
      <w:r>
        <w:rPr>
          <w:spacing w:val="-3"/>
          <w:sz w:val="21"/>
        </w:rPr>
        <w:t>应的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tabs>
          <w:tab w:val="left" w:pos="4733"/>
        </w:tabs>
        <w:spacing w:before="139"/>
        <w:ind w:left="744"/>
      </w:pPr>
      <w:r>
        <w:t>①红</w:t>
      </w:r>
      <w:r>
        <w:rPr>
          <w:spacing w:val="-3"/>
        </w:rPr>
        <w:t>磷</w:t>
      </w:r>
      <w:r>
        <w:t>在</w:t>
      </w:r>
      <w:r>
        <w:rPr>
          <w:spacing w:val="-3"/>
        </w:rPr>
        <w:t>氧</w:t>
      </w:r>
      <w:r>
        <w:t>气</w:t>
      </w:r>
      <w:r>
        <w:rPr>
          <w:spacing w:val="-3"/>
        </w:rPr>
        <w:t>中</w:t>
      </w:r>
      <w:r>
        <w:t>燃烧</w:t>
      </w:r>
      <w:r>
        <w:tab/>
      </w:r>
      <w:r>
        <w:t>②石</w:t>
      </w:r>
      <w:r>
        <w:rPr>
          <w:spacing w:val="-3"/>
        </w:rPr>
        <w:t>蜡</w:t>
      </w:r>
      <w:r>
        <w:t>在</w:t>
      </w:r>
      <w:r>
        <w:rPr>
          <w:spacing w:val="-3"/>
        </w:rPr>
        <w:t>空</w:t>
      </w:r>
      <w:r>
        <w:t>气</w:t>
      </w:r>
      <w:r>
        <w:rPr>
          <w:spacing w:val="-3"/>
        </w:rPr>
        <w:t>中</w:t>
      </w:r>
      <w:r>
        <w:t>燃烧</w:t>
      </w:r>
    </w:p>
    <w:p>
      <w:pPr>
        <w:pStyle w:val="2"/>
        <w:tabs>
          <w:tab w:val="left" w:pos="4733"/>
        </w:tabs>
        <w:spacing w:before="139"/>
        <w:ind w:left="744"/>
      </w:pPr>
      <w:r>
        <w:t>③分</w:t>
      </w:r>
      <w:r>
        <w:rPr>
          <w:spacing w:val="-3"/>
        </w:rPr>
        <w:t>离</w:t>
      </w:r>
      <w:r>
        <w:t>液</w:t>
      </w:r>
      <w:r>
        <w:rPr>
          <w:spacing w:val="-3"/>
        </w:rPr>
        <w:t>态</w:t>
      </w:r>
      <w:r>
        <w:t>空</w:t>
      </w:r>
      <w:r>
        <w:rPr>
          <w:spacing w:val="-3"/>
        </w:rPr>
        <w:t>气</w:t>
      </w:r>
      <w:r>
        <w:t>得</w:t>
      </w:r>
      <w:r>
        <w:rPr>
          <w:spacing w:val="-3"/>
        </w:rPr>
        <w:t>到</w:t>
      </w:r>
      <w:r>
        <w:t>氧</w:t>
      </w:r>
      <w:r>
        <w:rPr>
          <w:spacing w:val="-3"/>
        </w:rPr>
        <w:t>气</w:t>
      </w:r>
      <w:r>
        <w:t>和氮气</w:t>
      </w:r>
      <w:r>
        <w:tab/>
      </w:r>
      <w:r>
        <w:t>④实</w:t>
      </w:r>
      <w:r>
        <w:rPr>
          <w:spacing w:val="-3"/>
        </w:rPr>
        <w:t>验</w:t>
      </w:r>
      <w:r>
        <w:t>室</w:t>
      </w:r>
      <w:r>
        <w:rPr>
          <w:spacing w:val="-3"/>
        </w:rPr>
        <w:t>用</w:t>
      </w:r>
      <w:r>
        <w:t>氯</w:t>
      </w:r>
      <w:r>
        <w:rPr>
          <w:spacing w:val="-3"/>
        </w:rPr>
        <w:t>酸</w:t>
      </w:r>
      <w:r>
        <w:t>钾</w:t>
      </w:r>
      <w:r>
        <w:rPr>
          <w:spacing w:val="-3"/>
        </w:rPr>
        <w:t>制</w:t>
      </w:r>
      <w:r>
        <w:t>取</w:t>
      </w:r>
      <w:r>
        <w:rPr>
          <w:spacing w:val="-3"/>
        </w:rPr>
        <w:t>氧</w:t>
      </w:r>
      <w:r>
        <w:t>气</w:t>
      </w:r>
    </w:p>
    <w:p>
      <w:pPr>
        <w:pStyle w:val="2"/>
        <w:tabs>
          <w:tab w:val="left" w:pos="8255"/>
        </w:tabs>
        <w:spacing w:before="139" w:line="367" w:lineRule="auto"/>
        <w:ind w:right="117" w:hanging="209"/>
      </w:pPr>
      <w:r>
        <w:rPr>
          <w:rFonts w:ascii="Times New Roman" w:hAnsi="Times New Roman" w:eastAsia="Times New Roman"/>
        </w:rPr>
        <w:t>19.</w:t>
      </w:r>
      <w:r>
        <w:t>（</w:t>
      </w:r>
      <w:r>
        <w:rPr>
          <w:rFonts w:ascii="Times New Roman" w:hAnsi="Times New Roman" w:eastAsia="Times New Roman"/>
        </w:rPr>
        <w:t>1</w:t>
      </w:r>
      <w:r>
        <w:t>）</w:t>
      </w:r>
      <w:r>
        <w:rPr>
          <w:spacing w:val="-3"/>
        </w:rPr>
        <w:t>食</w:t>
      </w:r>
      <w:r>
        <w:t>品</w:t>
      </w:r>
      <w:r>
        <w:rPr>
          <w:spacing w:val="-3"/>
        </w:rPr>
        <w:t>包</w:t>
      </w:r>
      <w:r>
        <w:t>装</w:t>
      </w:r>
      <w:r>
        <w:rPr>
          <w:spacing w:val="-3"/>
        </w:rPr>
        <w:t>袋</w:t>
      </w:r>
      <w:r>
        <w:t>中</w:t>
      </w:r>
      <w:r>
        <w:rPr>
          <w:spacing w:val="-3"/>
        </w:rPr>
        <w:t>常</w:t>
      </w:r>
      <w:r>
        <w:t>填充</w:t>
      </w:r>
      <w:r>
        <w:rPr>
          <w:spacing w:val="-3"/>
        </w:rPr>
        <w:t>氮</w:t>
      </w:r>
      <w:r>
        <w:t>气</w:t>
      </w:r>
      <w:r>
        <w:rPr>
          <w:spacing w:val="-3"/>
        </w:rPr>
        <w:t>防</w:t>
      </w:r>
      <w:r>
        <w:t>止</w:t>
      </w:r>
      <w:r>
        <w:rPr>
          <w:spacing w:val="-3"/>
        </w:rPr>
        <w:t>食</w:t>
      </w:r>
      <w:r>
        <w:t>物</w:t>
      </w:r>
      <w:r>
        <w:rPr>
          <w:spacing w:val="-3"/>
        </w:rPr>
        <w:t>变</w:t>
      </w:r>
      <w:r>
        <w:t>质</w:t>
      </w:r>
      <w:r>
        <w:rPr>
          <w:spacing w:val="-3"/>
        </w:rPr>
        <w:t>，</w:t>
      </w:r>
      <w:r>
        <w:t>是利</w:t>
      </w:r>
      <w:r>
        <w:rPr>
          <w:spacing w:val="-3"/>
        </w:rPr>
        <w:t>用</w:t>
      </w:r>
      <w:r>
        <w:t>了</w:t>
      </w:r>
      <w:r>
        <w:rPr>
          <w:spacing w:val="-3"/>
        </w:rPr>
        <w:t>氮</w:t>
      </w:r>
      <w:r>
        <w:t>气</w:t>
      </w:r>
      <w:r>
        <w:rPr>
          <w:spacing w:val="-3"/>
        </w:rPr>
        <w:t>化</w:t>
      </w:r>
      <w:r>
        <w:t>学</w:t>
      </w:r>
      <w:r>
        <w:rPr>
          <w:spacing w:val="-3"/>
        </w:rPr>
        <w:t>性</w:t>
      </w:r>
      <w:r>
        <w:t>质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</w:t>
      </w:r>
      <w:r>
        <w:rPr>
          <w:spacing w:val="-3"/>
        </w:rPr>
        <w:t>选</w:t>
      </w:r>
      <w:r>
        <w:t>填</w:t>
      </w:r>
      <w:r>
        <w:rPr>
          <w:spacing w:val="-3"/>
        </w:rPr>
        <w:t>“</w:t>
      </w:r>
      <w:r>
        <w:t>活</w:t>
      </w:r>
      <w:r>
        <w:rPr>
          <w:spacing w:val="-3"/>
        </w:rPr>
        <w:t>泼</w:t>
      </w:r>
      <w:r>
        <w:rPr>
          <w:spacing w:val="-15"/>
        </w:rPr>
        <w:t xml:space="preserve">” </w:t>
      </w:r>
      <w:r>
        <w:t>“不</w:t>
      </w:r>
      <w:r>
        <w:rPr>
          <w:spacing w:val="-3"/>
        </w:rPr>
        <w:t>活</w:t>
      </w:r>
      <w:r>
        <w:t>泼”）：</w:t>
      </w:r>
    </w:p>
    <w:p>
      <w:pPr>
        <w:pStyle w:val="6"/>
        <w:numPr>
          <w:ilvl w:val="0"/>
          <w:numId w:val="10"/>
        </w:numPr>
        <w:tabs>
          <w:tab w:val="left" w:pos="1063"/>
          <w:tab w:val="left" w:pos="6728"/>
        </w:tabs>
        <w:spacing w:before="0" w:after="0" w:line="265" w:lineRule="exact"/>
        <w:ind w:left="1062" w:right="0" w:hanging="530"/>
        <w:jc w:val="left"/>
        <w:rPr>
          <w:sz w:val="21"/>
        </w:rPr>
      </w:pPr>
      <w:r>
        <w:rPr>
          <w:sz w:val="21"/>
        </w:rPr>
        <w:t>能</w:t>
      </w:r>
      <w:r>
        <w:rPr>
          <w:spacing w:val="-3"/>
          <w:sz w:val="21"/>
        </w:rPr>
        <w:t>用</w:t>
      </w:r>
      <w:r>
        <w:rPr>
          <w:sz w:val="21"/>
        </w:rPr>
        <w:t>排</w:t>
      </w:r>
      <w:r>
        <w:rPr>
          <w:spacing w:val="-3"/>
          <w:sz w:val="21"/>
        </w:rPr>
        <w:t>水</w:t>
      </w:r>
      <w:r>
        <w:rPr>
          <w:sz w:val="21"/>
        </w:rPr>
        <w:t>集</w:t>
      </w:r>
      <w:r>
        <w:rPr>
          <w:spacing w:val="-3"/>
          <w:sz w:val="21"/>
        </w:rPr>
        <w:t>气</w:t>
      </w:r>
      <w:r>
        <w:rPr>
          <w:sz w:val="21"/>
        </w:rPr>
        <w:t>法</w:t>
      </w:r>
      <w:r>
        <w:rPr>
          <w:spacing w:val="-3"/>
          <w:sz w:val="21"/>
        </w:rPr>
        <w:t>收集</w:t>
      </w:r>
      <w:r>
        <w:rPr>
          <w:sz w:val="21"/>
        </w:rPr>
        <w:t>氧气</w:t>
      </w:r>
      <w:r>
        <w:rPr>
          <w:spacing w:val="-3"/>
          <w:sz w:val="21"/>
        </w:rPr>
        <w:t>是</w:t>
      </w:r>
      <w:r>
        <w:rPr>
          <w:sz w:val="21"/>
        </w:rPr>
        <w:t>因</w:t>
      </w:r>
      <w:r>
        <w:rPr>
          <w:spacing w:val="-3"/>
          <w:sz w:val="21"/>
        </w:rPr>
        <w:t>为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具</w:t>
      </w:r>
      <w:r>
        <w:rPr>
          <w:spacing w:val="-3"/>
          <w:sz w:val="21"/>
        </w:rPr>
        <w:t>有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的</w:t>
      </w:r>
      <w:r>
        <w:rPr>
          <w:spacing w:val="-3"/>
          <w:sz w:val="21"/>
        </w:rPr>
        <w:t>性</w:t>
      </w:r>
      <w:r>
        <w:rPr>
          <w:sz w:val="21"/>
        </w:rPr>
        <w:t>质；</w:t>
      </w:r>
    </w:p>
    <w:p>
      <w:pPr>
        <w:pStyle w:val="6"/>
        <w:numPr>
          <w:ilvl w:val="0"/>
          <w:numId w:val="10"/>
        </w:numPr>
        <w:tabs>
          <w:tab w:val="left" w:pos="1063"/>
          <w:tab w:val="left" w:pos="5367"/>
        </w:tabs>
        <w:spacing w:before="139" w:after="0" w:line="364" w:lineRule="auto"/>
        <w:ind w:left="744" w:right="297" w:hanging="212"/>
        <w:jc w:val="left"/>
        <w:rPr>
          <w:sz w:val="21"/>
        </w:rPr>
      </w:pPr>
      <w:r>
        <w:rPr>
          <w:sz w:val="21"/>
        </w:rPr>
        <w:t>用</w:t>
      </w:r>
      <w:r>
        <w:rPr>
          <w:spacing w:val="-3"/>
          <w:sz w:val="21"/>
        </w:rPr>
        <w:t>托</w:t>
      </w:r>
      <w:r>
        <w:rPr>
          <w:sz w:val="21"/>
        </w:rPr>
        <w:t>盘</w:t>
      </w:r>
      <w:r>
        <w:rPr>
          <w:spacing w:val="-3"/>
          <w:sz w:val="21"/>
        </w:rPr>
        <w:t>天</w:t>
      </w:r>
      <w:r>
        <w:rPr>
          <w:sz w:val="21"/>
        </w:rPr>
        <w:t>平</w:t>
      </w:r>
      <w:r>
        <w:rPr>
          <w:spacing w:val="-3"/>
          <w:sz w:val="21"/>
        </w:rPr>
        <w:t>称</w:t>
      </w:r>
      <w:r>
        <w:rPr>
          <w:sz w:val="21"/>
        </w:rPr>
        <w:t>量</w:t>
      </w:r>
      <w:r>
        <w:rPr>
          <w:spacing w:val="-40"/>
          <w:sz w:val="21"/>
        </w:rPr>
        <w:t xml:space="preserve"> </w:t>
      </w:r>
      <w:r>
        <w:rPr>
          <w:rFonts w:ascii="Times New Roman" w:eastAsia="Times New Roman"/>
          <w:sz w:val="21"/>
        </w:rPr>
        <w:t>5.1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克食</w:t>
      </w:r>
      <w:r>
        <w:rPr>
          <w:spacing w:val="-3"/>
          <w:sz w:val="21"/>
        </w:rPr>
        <w:t>盐</w:t>
      </w:r>
      <w:r>
        <w:rPr>
          <w:sz w:val="21"/>
        </w:rPr>
        <w:t>时（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克</w:t>
      </w:r>
      <w:r>
        <w:rPr>
          <w:spacing w:val="-3"/>
          <w:sz w:val="21"/>
        </w:rPr>
        <w:t>以</w:t>
      </w:r>
      <w:r>
        <w:rPr>
          <w:sz w:val="21"/>
        </w:rPr>
        <w:t>下</w:t>
      </w:r>
      <w:r>
        <w:rPr>
          <w:spacing w:val="-3"/>
          <w:sz w:val="21"/>
        </w:rPr>
        <w:t>用游</w:t>
      </w:r>
      <w:r>
        <w:rPr>
          <w:sz w:val="21"/>
        </w:rPr>
        <w:t>码），天</w:t>
      </w:r>
      <w:r>
        <w:rPr>
          <w:spacing w:val="-3"/>
          <w:sz w:val="21"/>
        </w:rPr>
        <w:t>平</w:t>
      </w:r>
      <w:r>
        <w:rPr>
          <w:sz w:val="21"/>
        </w:rPr>
        <w:t>平</w:t>
      </w:r>
      <w:r>
        <w:rPr>
          <w:spacing w:val="-3"/>
          <w:sz w:val="21"/>
        </w:rPr>
        <w:t>衡</w:t>
      </w:r>
      <w:r>
        <w:rPr>
          <w:sz w:val="21"/>
        </w:rPr>
        <w:t>后</w:t>
      </w:r>
      <w:r>
        <w:rPr>
          <w:spacing w:val="-3"/>
          <w:sz w:val="21"/>
        </w:rPr>
        <w:t>发</w:t>
      </w:r>
      <w:r>
        <w:rPr>
          <w:sz w:val="21"/>
        </w:rPr>
        <w:t>现</w:t>
      </w:r>
      <w:r>
        <w:rPr>
          <w:spacing w:val="-3"/>
          <w:sz w:val="21"/>
        </w:rPr>
        <w:t>砝</w:t>
      </w:r>
      <w:r>
        <w:rPr>
          <w:sz w:val="21"/>
        </w:rPr>
        <w:t>码放</w:t>
      </w:r>
      <w:r>
        <w:rPr>
          <w:spacing w:val="-3"/>
          <w:sz w:val="21"/>
        </w:rPr>
        <w:t>在</w:t>
      </w:r>
      <w:r>
        <w:rPr>
          <w:sz w:val="21"/>
        </w:rPr>
        <w:t>左</w:t>
      </w:r>
      <w:r>
        <w:rPr>
          <w:spacing w:val="-3"/>
          <w:sz w:val="21"/>
        </w:rPr>
        <w:t>盘</w:t>
      </w:r>
      <w:r>
        <w:rPr>
          <w:sz w:val="21"/>
        </w:rPr>
        <w:t>，</w:t>
      </w:r>
      <w:r>
        <w:rPr>
          <w:spacing w:val="-3"/>
          <w:sz w:val="21"/>
        </w:rPr>
        <w:t>食</w:t>
      </w:r>
      <w:r>
        <w:rPr>
          <w:sz w:val="21"/>
        </w:rPr>
        <w:t>盐</w:t>
      </w:r>
      <w:r>
        <w:rPr>
          <w:spacing w:val="-3"/>
          <w:sz w:val="21"/>
        </w:rPr>
        <w:t>放</w:t>
      </w:r>
      <w:r>
        <w:rPr>
          <w:sz w:val="21"/>
        </w:rPr>
        <w:t>在了右</w:t>
      </w:r>
      <w:r>
        <w:rPr>
          <w:spacing w:val="-3"/>
          <w:sz w:val="21"/>
        </w:rPr>
        <w:t>盘</w:t>
      </w:r>
      <w:r>
        <w:rPr>
          <w:sz w:val="21"/>
        </w:rPr>
        <w:t>，</w:t>
      </w:r>
      <w:r>
        <w:rPr>
          <w:spacing w:val="-3"/>
          <w:sz w:val="21"/>
        </w:rPr>
        <w:t>此</w:t>
      </w:r>
      <w:r>
        <w:rPr>
          <w:sz w:val="21"/>
        </w:rPr>
        <w:t>时</w:t>
      </w:r>
      <w:r>
        <w:rPr>
          <w:spacing w:val="-3"/>
          <w:sz w:val="21"/>
        </w:rPr>
        <w:t>所</w:t>
      </w:r>
      <w:r>
        <w:rPr>
          <w:sz w:val="21"/>
        </w:rPr>
        <w:t>称</w:t>
      </w:r>
      <w:r>
        <w:rPr>
          <w:spacing w:val="-3"/>
          <w:sz w:val="21"/>
        </w:rPr>
        <w:t>食</w:t>
      </w:r>
      <w:r>
        <w:rPr>
          <w:sz w:val="21"/>
        </w:rPr>
        <w:t>盐</w:t>
      </w:r>
      <w:r>
        <w:rPr>
          <w:spacing w:val="-3"/>
          <w:sz w:val="21"/>
        </w:rPr>
        <w:t>的</w:t>
      </w:r>
      <w:r>
        <w:rPr>
          <w:sz w:val="21"/>
        </w:rPr>
        <w:t>实际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spacing w:val="-3"/>
          <w:sz w:val="21"/>
        </w:rPr>
        <w:t>为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rFonts w:ascii="Times New Roman" w:eastAsia="Times New Roman"/>
          <w:spacing w:val="-3"/>
          <w:sz w:val="21"/>
        </w:rPr>
        <w:t>g</w:t>
      </w:r>
      <w:r>
        <w:rPr>
          <w:sz w:val="21"/>
        </w:rPr>
        <w:t>。</w:t>
      </w:r>
    </w:p>
    <w:p>
      <w:pPr>
        <w:pStyle w:val="2"/>
        <w:ind w:left="112"/>
        <w:rPr>
          <w:rFonts w:ascii="Times New Roman" w:eastAsia="Times New Roman"/>
        </w:rPr>
      </w:pPr>
      <w:r>
        <w:rPr>
          <w:rFonts w:hint="eastAsia" w:ascii="黑体" w:eastAsia="黑体"/>
        </w:rPr>
        <w:t>三、简答题</w:t>
      </w:r>
      <w:r>
        <w:rPr>
          <w:rFonts w:ascii="Times New Roman" w:eastAsia="Times New Roman"/>
        </w:rPr>
        <w:t>(</w:t>
      </w:r>
      <w:r>
        <w:rPr>
          <w:rFonts w:hint="eastAsia" w:ascii="黑体" w:eastAsia="黑体"/>
        </w:rPr>
        <w:t xml:space="preserve">本题共 </w:t>
      </w:r>
      <w:r>
        <w:rPr>
          <w:rFonts w:ascii="Times New Roman" w:eastAsia="Times New Roman"/>
        </w:rPr>
        <w:t xml:space="preserve">2 </w:t>
      </w:r>
      <w:r>
        <w:rPr>
          <w:rFonts w:hint="eastAsia" w:ascii="黑体" w:eastAsia="黑体"/>
        </w:rPr>
        <w:t xml:space="preserve">小题，文字表达式每个 </w:t>
      </w:r>
      <w:r>
        <w:rPr>
          <w:rFonts w:ascii="Times New Roman" w:eastAsia="Times New Roman"/>
        </w:rPr>
        <w:t xml:space="preserve">3 </w:t>
      </w:r>
      <w:r>
        <w:rPr>
          <w:rFonts w:hint="eastAsia" w:ascii="黑体" w:eastAsia="黑体"/>
        </w:rPr>
        <w:t xml:space="preserve">分，其余每空 </w:t>
      </w:r>
      <w:r>
        <w:rPr>
          <w:rFonts w:ascii="Times New Roman" w:eastAsia="Times New Roman"/>
        </w:rPr>
        <w:t xml:space="preserve">2 </w:t>
      </w:r>
      <w:r>
        <w:rPr>
          <w:rFonts w:hint="eastAsia" w:ascii="黑体" w:eastAsia="黑体"/>
        </w:rPr>
        <w:t xml:space="preserve">分，共 </w:t>
      </w:r>
      <w:r>
        <w:rPr>
          <w:rFonts w:ascii="Times New Roman" w:eastAsia="Times New Roman"/>
        </w:rPr>
        <w:t xml:space="preserve">11 </w:t>
      </w:r>
      <w:r>
        <w:rPr>
          <w:rFonts w:hint="eastAsia" w:ascii="黑体" w:eastAsia="黑体"/>
        </w:rPr>
        <w:t>分</w:t>
      </w:r>
      <w:r>
        <w:rPr>
          <w:rFonts w:ascii="Times New Roman" w:eastAsia="Times New Roman"/>
        </w:rPr>
        <w:t>)</w:t>
      </w:r>
    </w:p>
    <w:p>
      <w:pPr>
        <w:pStyle w:val="6"/>
        <w:numPr>
          <w:ilvl w:val="0"/>
          <w:numId w:val="11"/>
        </w:numPr>
        <w:tabs>
          <w:tab w:val="left" w:pos="590"/>
        </w:tabs>
        <w:spacing w:before="139" w:after="0" w:line="240" w:lineRule="auto"/>
        <w:ind w:left="589" w:right="0" w:hanging="266"/>
        <w:jc w:val="left"/>
        <w:rPr>
          <w:sz w:val="21"/>
        </w:rPr>
      </w:pPr>
      <w:r>
        <w:rPr>
          <w:spacing w:val="-7"/>
          <w:sz w:val="21"/>
        </w:rPr>
        <w:t xml:space="preserve">空气中氧气的体积分数为 </w:t>
      </w:r>
      <w:r>
        <w:rPr>
          <w:rFonts w:ascii="Times New Roman" w:eastAsia="Times New Roman"/>
          <w:sz w:val="21"/>
        </w:rPr>
        <w:t>21%</w:t>
      </w:r>
      <w:r>
        <w:rPr>
          <w:spacing w:val="-3"/>
          <w:sz w:val="21"/>
        </w:rPr>
        <w:t>，它是制取氧气廉价易得的原料。工业制取氧气的流程如下图。</w:t>
      </w:r>
    </w:p>
    <w:p>
      <w:pPr>
        <w:pStyle w:val="2"/>
        <w:spacing w:before="10"/>
        <w:ind w:left="0"/>
        <w:rPr>
          <w:sz w:val="11"/>
        </w:rPr>
      </w:pPr>
      <w: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2618105</wp:posOffset>
                </wp:positionH>
                <wp:positionV relativeFrom="paragraph">
                  <wp:posOffset>120650</wp:posOffset>
                </wp:positionV>
                <wp:extent cx="2341880" cy="688340"/>
                <wp:effectExtent l="0" t="0" r="1270" b="16510"/>
                <wp:wrapTopAndBottom/>
                <wp:docPr id="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1880" cy="688340"/>
                          <a:chOff x="4123" y="190"/>
                          <a:chExt cx="3688" cy="1084"/>
                        </a:xfrm>
                      </wpg:grpSpPr>
                      <pic:pic xmlns:pic="http://schemas.openxmlformats.org/drawingml/2006/picture">
                        <pic:nvPicPr>
                          <pic:cNvPr id="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123" y="407"/>
                            <a:ext cx="2074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6240" y="190"/>
                            <a:ext cx="1570" cy="1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06.15pt;margin-top:9.5pt;height:54.2pt;width:184.4pt;mso-position-horizontal-relative:page;mso-wrap-distance-bottom:0pt;mso-wrap-distance-top:0pt;z-index:-251655168;mso-width-relative:page;mso-height-relative:page;" coordorigin="4123,190" coordsize="3688,1084" o:gfxdata="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">
                <o:lock v:ext="edit" aspectratio="f"/>
                <v:shape id="图片 3" o:spid="_x0000_s1026" o:spt="75" type="#_x0000_t75" style="position:absolute;left:4123;top:407;height:392;width:2074;" filled="f" o:preferrelative="t" stroked="f" coordsize="21600,21600" o:gfxdata="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fk+ja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1" o:title=""/>
                  <o:lock v:ext="edit" aspectratio="t"/>
                </v:shape>
                <v:shape id="_x0000_s1026" o:spid="_x0000_s1026" o:spt="75" type="#_x0000_t75" style="position:absolute;left:6240;top:190;height:1084;width:1570;" filled="f" o:preferrelative="t" stroked="f" coordsize="21600,21600" o:gfxdata="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Jrto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2" o:title=""/>
                  <o:lock v:ext="edit" aspectratio="t"/>
                </v:shape>
                <w10:wrap type="topAndBottom"/>
              </v:group>
            </w:pict>
          </mc:Fallback>
        </mc:AlternateContent>
      </w:r>
    </w:p>
    <w:p>
      <w:pPr>
        <w:pStyle w:val="2"/>
        <w:spacing w:before="6"/>
        <w:ind w:left="0"/>
        <w:rPr>
          <w:sz w:val="19"/>
        </w:rPr>
      </w:pPr>
    </w:p>
    <w:p>
      <w:pPr>
        <w:pStyle w:val="6"/>
        <w:numPr>
          <w:ilvl w:val="1"/>
          <w:numId w:val="11"/>
        </w:numPr>
        <w:tabs>
          <w:tab w:val="left" w:pos="1063"/>
          <w:tab w:val="left" w:pos="5679"/>
        </w:tabs>
        <w:spacing w:before="0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有</w:t>
      </w:r>
      <w:r>
        <w:rPr>
          <w:spacing w:val="-3"/>
          <w:sz w:val="21"/>
        </w:rPr>
        <w:t>很</w:t>
      </w:r>
      <w:r>
        <w:rPr>
          <w:sz w:val="21"/>
        </w:rPr>
        <w:t>多</w:t>
      </w:r>
      <w:r>
        <w:rPr>
          <w:spacing w:val="-3"/>
          <w:sz w:val="21"/>
        </w:rPr>
        <w:t>用</w:t>
      </w:r>
      <w:r>
        <w:rPr>
          <w:sz w:val="21"/>
        </w:rPr>
        <w:t>途</w:t>
      </w:r>
      <w:r>
        <w:rPr>
          <w:spacing w:val="-3"/>
          <w:sz w:val="21"/>
        </w:rPr>
        <w:t>。下</w:t>
      </w:r>
      <w:r>
        <w:rPr>
          <w:sz w:val="21"/>
        </w:rPr>
        <w:t>列不</w:t>
      </w:r>
      <w:r>
        <w:rPr>
          <w:spacing w:val="-3"/>
          <w:sz w:val="21"/>
        </w:rPr>
        <w:t>属</w:t>
      </w:r>
      <w:r>
        <w:rPr>
          <w:sz w:val="21"/>
        </w:rPr>
        <w:t>于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用</w:t>
      </w:r>
      <w:r>
        <w:rPr>
          <w:sz w:val="21"/>
        </w:rPr>
        <w:t>途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字</w:t>
      </w:r>
      <w:r>
        <w:rPr>
          <w:sz w:val="21"/>
        </w:rPr>
        <w:t>母</w:t>
      </w:r>
      <w:r>
        <w:rPr>
          <w:spacing w:val="-3"/>
          <w:sz w:val="21"/>
        </w:rPr>
        <w:t>序</w:t>
      </w:r>
      <w:r>
        <w:rPr>
          <w:sz w:val="21"/>
        </w:rPr>
        <w:t>号）；</w:t>
      </w:r>
    </w:p>
    <w:p>
      <w:pPr>
        <w:pStyle w:val="2"/>
        <w:spacing w:before="7"/>
        <w:ind w:left="0"/>
      </w:pPr>
    </w:p>
    <w:p>
      <w:pPr>
        <w:pStyle w:val="2"/>
        <w:tabs>
          <w:tab w:val="left" w:pos="2633"/>
          <w:tab w:val="left" w:pos="4733"/>
          <w:tab w:val="left" w:pos="6834"/>
        </w:tabs>
        <w:ind w:left="744"/>
      </w:pPr>
      <w:r>
        <w:rPr>
          <w:rFonts w:ascii="Times New Roman" w:eastAsia="Times New Roman"/>
        </w:rPr>
        <w:t>A.</w:t>
      </w:r>
      <w:r>
        <w:rPr>
          <w:spacing w:val="-3"/>
        </w:rPr>
        <w:t>医</w:t>
      </w:r>
      <w:r>
        <w:t>疗</w:t>
      </w:r>
      <w:r>
        <w:rPr>
          <w:spacing w:val="-3"/>
        </w:rPr>
        <w:t>急</w:t>
      </w:r>
      <w:r>
        <w:t>救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食</w:t>
      </w:r>
      <w:r>
        <w:t>物</w:t>
      </w:r>
      <w:r>
        <w:rPr>
          <w:spacing w:val="-3"/>
        </w:rPr>
        <w:t>防</w:t>
      </w:r>
      <w:r>
        <w:t>腐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航</w:t>
      </w:r>
      <w:r>
        <w:t>天</w:t>
      </w:r>
      <w:r>
        <w:rPr>
          <w:spacing w:val="-3"/>
        </w:rPr>
        <w:t>火</w:t>
      </w:r>
      <w:r>
        <w:t>箭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气</w:t>
      </w:r>
      <w:r>
        <w:t>焊</w:t>
      </w:r>
      <w:r>
        <w:rPr>
          <w:spacing w:val="-3"/>
        </w:rPr>
        <w:t>气</w:t>
      </w:r>
      <w:r>
        <w:t>割</w:t>
      </w:r>
    </w:p>
    <w:p>
      <w:pPr>
        <w:pStyle w:val="2"/>
        <w:spacing w:before="7"/>
        <w:ind w:left="0"/>
      </w:pPr>
    </w:p>
    <w:p>
      <w:pPr>
        <w:pStyle w:val="6"/>
        <w:numPr>
          <w:ilvl w:val="1"/>
          <w:numId w:val="11"/>
        </w:numPr>
        <w:tabs>
          <w:tab w:val="left" w:pos="1063"/>
          <w:tab w:val="left" w:pos="4630"/>
        </w:tabs>
        <w:spacing w:before="0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工</w:t>
      </w:r>
      <w:r>
        <w:rPr>
          <w:spacing w:val="-3"/>
          <w:sz w:val="21"/>
        </w:rPr>
        <w:t>业</w:t>
      </w:r>
      <w:r>
        <w:rPr>
          <w:sz w:val="21"/>
        </w:rPr>
        <w:t>制</w:t>
      </w:r>
      <w:r>
        <w:rPr>
          <w:spacing w:val="-3"/>
          <w:sz w:val="21"/>
        </w:rPr>
        <w:t>取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的</w:t>
      </w:r>
      <w:r>
        <w:rPr>
          <w:spacing w:val="-3"/>
          <w:sz w:val="21"/>
        </w:rPr>
        <w:t>变化</w:t>
      </w:r>
      <w:r>
        <w:rPr>
          <w:sz w:val="21"/>
        </w:rPr>
        <w:t>属于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选</w:t>
      </w:r>
      <w:r>
        <w:rPr>
          <w:spacing w:val="-3"/>
          <w:sz w:val="21"/>
        </w:rPr>
        <w:t>填</w:t>
      </w:r>
      <w:r>
        <w:rPr>
          <w:sz w:val="21"/>
        </w:rPr>
        <w:t>“物</w:t>
      </w:r>
      <w:r>
        <w:rPr>
          <w:spacing w:val="-3"/>
          <w:sz w:val="21"/>
        </w:rPr>
        <w:t>理</w:t>
      </w:r>
      <w:r>
        <w:rPr>
          <w:sz w:val="21"/>
        </w:rPr>
        <w:t>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化</w:t>
      </w:r>
      <w:r>
        <w:rPr>
          <w:sz w:val="21"/>
        </w:rPr>
        <w:t>学”）</w:t>
      </w:r>
      <w:r>
        <w:rPr>
          <w:spacing w:val="-3"/>
          <w:sz w:val="21"/>
        </w:rPr>
        <w:t>变</w:t>
      </w:r>
      <w:r>
        <w:rPr>
          <w:sz w:val="21"/>
        </w:rPr>
        <w:t>化；</w:t>
      </w:r>
    </w:p>
    <w:p>
      <w:pPr>
        <w:pStyle w:val="2"/>
        <w:spacing w:before="6"/>
        <w:ind w:left="0"/>
      </w:pPr>
    </w:p>
    <w:p>
      <w:pPr>
        <w:pStyle w:val="6"/>
        <w:numPr>
          <w:ilvl w:val="1"/>
          <w:numId w:val="11"/>
        </w:numPr>
        <w:tabs>
          <w:tab w:val="left" w:pos="1063"/>
          <w:tab w:val="left" w:pos="6534"/>
        </w:tabs>
        <w:spacing w:before="0" w:after="0" w:line="484" w:lineRule="auto"/>
        <w:ind w:left="744" w:right="158" w:hanging="212"/>
        <w:jc w:val="left"/>
        <w:rPr>
          <w:sz w:val="21"/>
        </w:rPr>
      </w:pPr>
      <w:r>
        <w:rPr>
          <w:sz w:val="21"/>
        </w:rPr>
        <w:t>根</w:t>
      </w:r>
      <w:r>
        <w:rPr>
          <w:spacing w:val="-3"/>
          <w:sz w:val="21"/>
        </w:rPr>
        <w:t>据</w:t>
      </w:r>
      <w:r>
        <w:rPr>
          <w:sz w:val="21"/>
        </w:rPr>
        <w:t>下</w:t>
      </w:r>
      <w:r>
        <w:rPr>
          <w:spacing w:val="-3"/>
          <w:sz w:val="21"/>
        </w:rPr>
        <w:t>表</w:t>
      </w:r>
      <w:r>
        <w:rPr>
          <w:sz w:val="21"/>
        </w:rPr>
        <w:t>数</w:t>
      </w:r>
      <w:r>
        <w:rPr>
          <w:spacing w:val="-3"/>
          <w:sz w:val="21"/>
        </w:rPr>
        <w:t>据</w:t>
      </w:r>
      <w:r>
        <w:rPr>
          <w:sz w:val="21"/>
        </w:rPr>
        <w:t>判</w:t>
      </w:r>
      <w:r>
        <w:rPr>
          <w:spacing w:val="-3"/>
          <w:sz w:val="21"/>
        </w:rPr>
        <w:t>断：</w:t>
      </w:r>
      <w:r>
        <w:rPr>
          <w:sz w:val="21"/>
        </w:rPr>
        <w:t>工业</w:t>
      </w:r>
      <w:r>
        <w:rPr>
          <w:spacing w:val="-3"/>
          <w:sz w:val="21"/>
        </w:rPr>
        <w:t>上</w:t>
      </w:r>
      <w:r>
        <w:rPr>
          <w:sz w:val="21"/>
        </w:rPr>
        <w:t>制</w:t>
      </w:r>
      <w:r>
        <w:rPr>
          <w:spacing w:val="-3"/>
          <w:sz w:val="21"/>
        </w:rPr>
        <w:t>取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，</w:t>
      </w:r>
      <w:r>
        <w:rPr>
          <w:spacing w:val="-3"/>
          <w:sz w:val="21"/>
        </w:rPr>
        <w:t>控</w:t>
      </w:r>
      <w:r>
        <w:rPr>
          <w:sz w:val="21"/>
        </w:rPr>
        <w:t>制</w:t>
      </w:r>
      <w:r>
        <w:rPr>
          <w:spacing w:val="-3"/>
          <w:sz w:val="21"/>
        </w:rPr>
        <w:t>温</w:t>
      </w:r>
      <w:r>
        <w:rPr>
          <w:spacing w:val="50"/>
          <w:sz w:val="21"/>
        </w:rPr>
        <w:t>度</w:t>
      </w:r>
      <w:r>
        <w:rPr>
          <w:rFonts w:ascii="Times New Roman" w:hAnsi="Times New Roman" w:eastAsia="Times New Roman"/>
          <w:sz w:val="21"/>
        </w:rPr>
        <w:t>T</w:t>
      </w:r>
      <w:r>
        <w:rPr>
          <w:rFonts w:ascii="Times New Roman" w:hAnsi="Times New Roman" w:eastAsia="Times New Roman"/>
          <w:spacing w:val="18"/>
          <w:sz w:val="21"/>
        </w:rPr>
        <w:t xml:space="preserve"> </w:t>
      </w:r>
      <w:r>
        <w:rPr>
          <w:sz w:val="21"/>
        </w:rPr>
        <w:t>在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℃</w:t>
      </w:r>
      <w:r>
        <w:rPr>
          <w:sz w:val="21"/>
        </w:rPr>
        <w:t>范</w:t>
      </w:r>
      <w:r>
        <w:rPr>
          <w:spacing w:val="-3"/>
          <w:sz w:val="21"/>
        </w:rPr>
        <w:t>围</w:t>
      </w:r>
      <w:r>
        <w:rPr>
          <w:sz w:val="21"/>
        </w:rPr>
        <w:t>内</w:t>
      </w:r>
      <w:r>
        <w:rPr>
          <w:spacing w:val="-3"/>
          <w:sz w:val="21"/>
        </w:rPr>
        <w:t>，</w:t>
      </w:r>
      <w:r>
        <w:rPr>
          <w:sz w:val="21"/>
        </w:rPr>
        <w:t>可以</w:t>
      </w:r>
      <w:r>
        <w:rPr>
          <w:spacing w:val="-3"/>
          <w:sz w:val="21"/>
        </w:rPr>
        <w:t>将</w:t>
      </w:r>
      <w:r>
        <w:rPr>
          <w:sz w:val="21"/>
        </w:rPr>
        <w:t>下</w:t>
      </w:r>
      <w:r>
        <w:rPr>
          <w:spacing w:val="-3"/>
          <w:sz w:val="21"/>
        </w:rPr>
        <w:t>表</w:t>
      </w:r>
      <w:r>
        <w:rPr>
          <w:sz w:val="21"/>
        </w:rPr>
        <w:t>中</w:t>
      </w:r>
      <w:r>
        <w:rPr>
          <w:spacing w:val="-3"/>
          <w:sz w:val="21"/>
        </w:rPr>
        <w:t>液</w:t>
      </w:r>
      <w:r>
        <w:rPr>
          <w:sz w:val="21"/>
        </w:rPr>
        <w:t>态</w:t>
      </w:r>
      <w:r>
        <w:rPr>
          <w:spacing w:val="-3"/>
          <w:sz w:val="21"/>
        </w:rPr>
        <w:t>空</w:t>
      </w:r>
      <w:r>
        <w:rPr>
          <w:spacing w:val="-13"/>
          <w:sz w:val="21"/>
        </w:rPr>
        <w:t>气</w:t>
      </w:r>
      <w:r>
        <w:rPr>
          <w:sz w:val="21"/>
        </w:rPr>
        <w:t>内的</w:t>
      </w:r>
      <w:r>
        <w:rPr>
          <w:spacing w:val="-3"/>
          <w:sz w:val="21"/>
        </w:rPr>
        <w:t>氮</w:t>
      </w:r>
      <w:r>
        <w:rPr>
          <w:sz w:val="21"/>
        </w:rPr>
        <w:t>气</w:t>
      </w:r>
      <w:r>
        <w:rPr>
          <w:spacing w:val="-3"/>
          <w:sz w:val="21"/>
        </w:rPr>
        <w:t>分</w:t>
      </w:r>
      <w:r>
        <w:rPr>
          <w:sz w:val="21"/>
        </w:rPr>
        <w:t>离</w:t>
      </w:r>
      <w:r>
        <w:rPr>
          <w:spacing w:val="-3"/>
          <w:sz w:val="21"/>
        </w:rPr>
        <w:t>出</w:t>
      </w:r>
      <w:r>
        <w:rPr>
          <w:sz w:val="21"/>
        </w:rPr>
        <w:t>来。</w:t>
      </w:r>
    </w:p>
    <w:tbl>
      <w:tblPr>
        <w:tblStyle w:val="4"/>
        <w:tblW w:w="8368" w:type="dxa"/>
        <w:tblInd w:w="8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1674"/>
        <w:gridCol w:w="1674"/>
        <w:gridCol w:w="1674"/>
        <w:gridCol w:w="16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673" w:type="dxa"/>
          </w:tcPr>
          <w:p>
            <w:pPr>
              <w:pStyle w:val="7"/>
              <w:spacing w:before="3"/>
              <w:ind w:left="475" w:right="459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物质</w:t>
            </w:r>
          </w:p>
        </w:tc>
        <w:tc>
          <w:tcPr>
            <w:tcW w:w="1674" w:type="dxa"/>
          </w:tcPr>
          <w:p>
            <w:pPr>
              <w:pStyle w:val="7"/>
              <w:spacing w:before="31"/>
              <w:ind w:left="598" w:right="586"/>
              <w:rPr>
                <w:sz w:val="21"/>
              </w:rPr>
            </w:pPr>
            <w:r>
              <w:rPr>
                <w:position w:val="2"/>
                <w:sz w:val="21"/>
              </w:rPr>
              <w:t>H</w:t>
            </w:r>
            <w:r>
              <w:rPr>
                <w:sz w:val="14"/>
              </w:rPr>
              <w:t>2</w:t>
            </w:r>
            <w:r>
              <w:rPr>
                <w:position w:val="2"/>
                <w:sz w:val="21"/>
              </w:rPr>
              <w:t>O</w:t>
            </w:r>
          </w:p>
        </w:tc>
        <w:tc>
          <w:tcPr>
            <w:tcW w:w="1674" w:type="dxa"/>
          </w:tcPr>
          <w:p>
            <w:pPr>
              <w:pStyle w:val="7"/>
              <w:spacing w:before="31"/>
              <w:ind w:left="598" w:right="584"/>
              <w:rPr>
                <w:sz w:val="14"/>
              </w:rPr>
            </w:pPr>
            <w:r>
              <w:rPr>
                <w:position w:val="2"/>
                <w:sz w:val="21"/>
              </w:rPr>
              <w:t>CO</w:t>
            </w:r>
            <w:r>
              <w:rPr>
                <w:sz w:val="14"/>
              </w:rPr>
              <w:t>2</w:t>
            </w:r>
          </w:p>
        </w:tc>
        <w:tc>
          <w:tcPr>
            <w:tcW w:w="1674" w:type="dxa"/>
          </w:tcPr>
          <w:p>
            <w:pPr>
              <w:pStyle w:val="7"/>
              <w:spacing w:before="31"/>
              <w:ind w:left="592" w:right="587"/>
              <w:rPr>
                <w:sz w:val="14"/>
              </w:rPr>
            </w:pPr>
            <w:r>
              <w:rPr>
                <w:position w:val="2"/>
                <w:sz w:val="21"/>
              </w:rPr>
              <w:t>N</w:t>
            </w:r>
            <w:r>
              <w:rPr>
                <w:sz w:val="14"/>
              </w:rPr>
              <w:t>2</w:t>
            </w:r>
          </w:p>
        </w:tc>
        <w:tc>
          <w:tcPr>
            <w:tcW w:w="1673" w:type="dxa"/>
          </w:tcPr>
          <w:p>
            <w:pPr>
              <w:pStyle w:val="7"/>
              <w:spacing w:before="31"/>
              <w:ind w:left="463" w:right="459"/>
              <w:rPr>
                <w:sz w:val="14"/>
              </w:rPr>
            </w:pPr>
            <w:r>
              <w:rPr>
                <w:position w:val="2"/>
                <w:sz w:val="21"/>
              </w:rPr>
              <w:t>O</w:t>
            </w:r>
            <w:r>
              <w:rPr>
                <w:sz w:val="1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673" w:type="dxa"/>
          </w:tcPr>
          <w:p>
            <w:pPr>
              <w:pStyle w:val="7"/>
              <w:spacing w:before="3"/>
              <w:ind w:left="475" w:right="459"/>
              <w:rPr>
                <w:rFonts w:hint="eastAsia"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沸点</w:t>
            </w:r>
            <w:r>
              <w:rPr>
                <w:sz w:val="21"/>
              </w:rPr>
              <w:t>/</w:t>
            </w:r>
            <w:r>
              <w:rPr>
                <w:rFonts w:hint="eastAsia" w:ascii="宋体" w:hAnsi="宋体" w:eastAsia="宋体"/>
                <w:sz w:val="21"/>
              </w:rPr>
              <w:t>℃</w:t>
            </w:r>
          </w:p>
        </w:tc>
        <w:tc>
          <w:tcPr>
            <w:tcW w:w="1674" w:type="dxa"/>
          </w:tcPr>
          <w:p>
            <w:pPr>
              <w:pStyle w:val="7"/>
              <w:spacing w:before="31"/>
              <w:ind w:left="11"/>
              <w:rPr>
                <w:sz w:val="21"/>
              </w:rPr>
            </w:pPr>
            <w:r>
              <w:rPr>
                <w:w w:val="100"/>
                <w:sz w:val="21"/>
              </w:rPr>
              <w:t>0</w:t>
            </w:r>
          </w:p>
        </w:tc>
        <w:tc>
          <w:tcPr>
            <w:tcW w:w="1674" w:type="dxa"/>
          </w:tcPr>
          <w:p>
            <w:pPr>
              <w:pStyle w:val="7"/>
              <w:spacing w:before="31"/>
              <w:ind w:left="598" w:right="587"/>
              <w:rPr>
                <w:sz w:val="21"/>
              </w:rPr>
            </w:pPr>
            <w:r>
              <w:rPr>
                <w:sz w:val="21"/>
              </w:rPr>
              <w:t>-56.6</w:t>
            </w:r>
          </w:p>
        </w:tc>
        <w:tc>
          <w:tcPr>
            <w:tcW w:w="1674" w:type="dxa"/>
          </w:tcPr>
          <w:p>
            <w:pPr>
              <w:pStyle w:val="7"/>
              <w:spacing w:before="31"/>
              <w:ind w:left="592" w:right="587"/>
              <w:rPr>
                <w:sz w:val="21"/>
              </w:rPr>
            </w:pPr>
            <w:r>
              <w:rPr>
                <w:sz w:val="21"/>
              </w:rPr>
              <w:t>-196</w:t>
            </w:r>
          </w:p>
        </w:tc>
        <w:tc>
          <w:tcPr>
            <w:tcW w:w="1673" w:type="dxa"/>
          </w:tcPr>
          <w:p>
            <w:pPr>
              <w:pStyle w:val="7"/>
              <w:spacing w:before="31"/>
              <w:ind w:left="463" w:right="459"/>
              <w:rPr>
                <w:sz w:val="21"/>
              </w:rPr>
            </w:pPr>
            <w:r>
              <w:rPr>
                <w:sz w:val="21"/>
              </w:rPr>
              <w:t>-183</w:t>
            </w:r>
          </w:p>
        </w:tc>
      </w:tr>
    </w:tbl>
    <w:p>
      <w:pPr>
        <w:pStyle w:val="6"/>
        <w:numPr>
          <w:ilvl w:val="0"/>
          <w:numId w:val="11"/>
        </w:numPr>
        <w:tabs>
          <w:tab w:val="left" w:pos="590"/>
        </w:tabs>
        <w:spacing w:before="3" w:after="0" w:line="484" w:lineRule="auto"/>
        <w:ind w:left="533" w:right="107" w:hanging="209"/>
        <w:jc w:val="both"/>
        <w:rPr>
          <w:sz w:val="21"/>
        </w:rPr>
      </w:pPr>
      <w:r>
        <w:rPr>
          <w:rFonts w:ascii="Times New Roman" w:eastAsia="Times New Roman"/>
          <w:sz w:val="21"/>
        </w:rPr>
        <w:t>A</w:t>
      </w:r>
      <w:r>
        <w:rPr>
          <w:sz w:val="21"/>
        </w:rPr>
        <w:t>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1"/>
          <w:sz w:val="21"/>
        </w:rPr>
        <w:t>是初中化学常见的六种物质，暗紫色的固体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5"/>
          <w:sz w:val="21"/>
        </w:rPr>
        <w:t>受热分解生成</w:t>
      </w:r>
      <w:r>
        <w:rPr>
          <w:rFonts w:ascii="Times New Roman" w:eastAsia="Times New Roman"/>
          <w:sz w:val="21"/>
        </w:rPr>
        <w:t>B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C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4"/>
          <w:sz w:val="21"/>
        </w:rPr>
        <w:t>三种物质，其中</w:t>
      </w: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3"/>
          <w:sz w:val="21"/>
        </w:rPr>
        <w:t>能使带火星的木条复燃。</w:t>
      </w:r>
      <w:r>
        <w:rPr>
          <w:rFonts w:ascii="Times New Roman" w:eastAsia="Times New Roman"/>
          <w:sz w:val="21"/>
        </w:rPr>
        <w:t>E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3"/>
          <w:sz w:val="21"/>
        </w:rPr>
        <w:t>为淡黄色固体，在</w:t>
      </w: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pacing w:val="-5"/>
          <w:sz w:val="21"/>
        </w:rPr>
        <w:t xml:space="preserve">中燃烧后会生成有刺激性气味的气体 </w:t>
      </w:r>
      <w:r>
        <w:rPr>
          <w:rFonts w:ascii="Times New Roman" w:eastAsia="Times New Roman"/>
          <w:spacing w:val="-3"/>
          <w:sz w:val="21"/>
        </w:rPr>
        <w:t>F</w:t>
      </w:r>
      <w:r>
        <w:rPr>
          <w:spacing w:val="-3"/>
          <w:sz w:val="21"/>
        </w:rPr>
        <w:t>。请你根据上述信息，回答：</w:t>
      </w:r>
    </w:p>
    <w:p>
      <w:pPr>
        <w:pStyle w:val="2"/>
        <w:tabs>
          <w:tab w:val="left" w:pos="4160"/>
        </w:tabs>
        <w:spacing w:before="4"/>
      </w:pP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rFonts w:ascii="Times New Roman" w:eastAsia="Times New Roman"/>
        </w:rPr>
        <w:t>F</w:t>
      </w:r>
      <w:r>
        <w:rPr>
          <w:rFonts w:ascii="Times New Roman" w:eastAsia="Times New Roman"/>
          <w:spacing w:val="-10"/>
        </w:rPr>
        <w:t xml:space="preserve"> </w:t>
      </w:r>
      <w:r>
        <w:t>物</w:t>
      </w:r>
      <w:r>
        <w:rPr>
          <w:spacing w:val="-3"/>
        </w:rPr>
        <w:t>质</w:t>
      </w:r>
      <w:r>
        <w:t>的化</w:t>
      </w:r>
      <w:r>
        <w:rPr>
          <w:spacing w:val="-3"/>
        </w:rPr>
        <w:t>学</w:t>
      </w:r>
      <w:r>
        <w:t>符</w:t>
      </w:r>
      <w:r>
        <w:rPr>
          <w:spacing w:val="-3"/>
        </w:rPr>
        <w:t>号为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；</w:t>
      </w:r>
    </w:p>
    <w:p>
      <w:pPr>
        <w:pStyle w:val="2"/>
        <w:spacing w:before="4"/>
        <w:ind w:left="0"/>
      </w:pPr>
    </w:p>
    <w:p>
      <w:pPr>
        <w:pStyle w:val="2"/>
        <w:tabs>
          <w:tab w:val="left" w:pos="7605"/>
        </w:tabs>
      </w:pPr>
      <w:r>
        <w:t>（</w:t>
      </w:r>
      <w:r>
        <w:rPr>
          <w:rFonts w:ascii="Times New Roman" w:eastAsia="Times New Roman"/>
        </w:rPr>
        <w:t>2</w:t>
      </w:r>
      <w:r>
        <w:t>）写</w:t>
      </w:r>
      <w:r>
        <w:rPr>
          <w:spacing w:val="50"/>
        </w:rPr>
        <w:t>出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8"/>
        </w:rPr>
        <w:t xml:space="preserve"> </w:t>
      </w:r>
      <w:r>
        <w:rPr>
          <w:spacing w:val="-3"/>
        </w:rPr>
        <w:t>受</w:t>
      </w:r>
      <w:r>
        <w:t>热</w:t>
      </w:r>
      <w:r>
        <w:rPr>
          <w:spacing w:val="-3"/>
        </w:rPr>
        <w:t>分</w:t>
      </w:r>
      <w:r>
        <w:t>解</w:t>
      </w:r>
      <w:r>
        <w:rPr>
          <w:spacing w:val="-3"/>
        </w:rPr>
        <w:t>的文</w:t>
      </w:r>
      <w:r>
        <w:t>字表</w:t>
      </w:r>
      <w:r>
        <w:rPr>
          <w:spacing w:val="-3"/>
        </w:rPr>
        <w:t>达</w:t>
      </w:r>
      <w:r>
        <w:t>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spacing w:after="0"/>
        <w:sectPr>
          <w:pgSz w:w="11910" w:h="16840"/>
          <w:pgMar w:top="1060" w:right="1040" w:bottom="1200" w:left="1020" w:header="0" w:footer="1004" w:gutter="0"/>
          <w:cols w:space="708" w:num="1"/>
        </w:sectPr>
      </w:pPr>
    </w:p>
    <w:p>
      <w:pPr>
        <w:pStyle w:val="2"/>
        <w:spacing w:before="55" w:line="367" w:lineRule="auto"/>
        <w:ind w:left="324" w:right="1975" w:hanging="212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1089025</wp:posOffset>
            </wp:positionH>
            <wp:positionV relativeFrom="paragraph">
              <wp:posOffset>578485</wp:posOffset>
            </wp:positionV>
            <wp:extent cx="5461635" cy="859155"/>
            <wp:effectExtent l="0" t="0" r="0" b="0"/>
            <wp:wrapTopAndBottom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8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1743" cy="859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pacing w:val="-2"/>
        </w:rPr>
        <w:t>四、实验探究题</w:t>
      </w:r>
      <w:r>
        <w:rPr>
          <w:rFonts w:ascii="Times New Roman" w:eastAsia="Times New Roman"/>
          <w:spacing w:val="-4"/>
        </w:rPr>
        <w:t>(</w:t>
      </w:r>
      <w:r>
        <w:rPr>
          <w:rFonts w:hint="eastAsia" w:ascii="黑体" w:eastAsia="黑体"/>
          <w:spacing w:val="-12"/>
        </w:rPr>
        <w:t xml:space="preserve">本大题共 </w:t>
      </w:r>
      <w:r>
        <w:rPr>
          <w:rFonts w:ascii="Times New Roman" w:eastAsia="Times New Roman"/>
        </w:rPr>
        <w:t xml:space="preserve">2 </w:t>
      </w:r>
      <w:r>
        <w:rPr>
          <w:rFonts w:hint="eastAsia" w:ascii="黑体" w:eastAsia="黑体"/>
          <w:spacing w:val="-8"/>
        </w:rPr>
        <w:t xml:space="preserve">小题，文字表达式每个 </w:t>
      </w:r>
      <w:r>
        <w:rPr>
          <w:rFonts w:ascii="Times New Roman" w:eastAsia="Times New Roman"/>
        </w:rPr>
        <w:t xml:space="preserve">3 </w:t>
      </w:r>
      <w:r>
        <w:rPr>
          <w:rFonts w:hint="eastAsia" w:ascii="黑体" w:eastAsia="黑体"/>
          <w:spacing w:val="-9"/>
        </w:rPr>
        <w:t xml:space="preserve">分，其余每空 </w:t>
      </w:r>
      <w:r>
        <w:rPr>
          <w:rFonts w:ascii="Times New Roman" w:eastAsia="Times New Roman"/>
        </w:rPr>
        <w:t xml:space="preserve">2 </w:t>
      </w:r>
      <w:r>
        <w:rPr>
          <w:rFonts w:hint="eastAsia" w:ascii="黑体" w:eastAsia="黑体"/>
          <w:spacing w:val="-14"/>
        </w:rPr>
        <w:t xml:space="preserve">分，共 </w:t>
      </w:r>
      <w:r>
        <w:rPr>
          <w:rFonts w:ascii="Times New Roman" w:eastAsia="Times New Roman"/>
        </w:rPr>
        <w:t xml:space="preserve">21 </w:t>
      </w:r>
      <w:r>
        <w:rPr>
          <w:rFonts w:hint="eastAsia" w:ascii="黑体" w:eastAsia="黑体"/>
        </w:rPr>
        <w:t>分</w:t>
      </w:r>
      <w:r>
        <w:rPr>
          <w:rFonts w:ascii="Times New Roman" w:eastAsia="Times New Roman"/>
        </w:rPr>
        <w:t>) 22.</w:t>
      </w:r>
      <w:r>
        <w:rPr>
          <w:spacing w:val="-3"/>
        </w:rPr>
        <w:t>实验室里现有氯酸钾、二氧化锰、过氧化氢溶液，以及下列仪器：</w:t>
      </w:r>
    </w:p>
    <w:p>
      <w:pPr>
        <w:pStyle w:val="2"/>
        <w:spacing w:before="92"/>
        <w:ind w:left="744"/>
        <w:jc w:val="both"/>
      </w:pPr>
      <w:r>
        <w:rPr>
          <w:w w:val="100"/>
        </w:rPr>
        <w:t xml:space="preserve"> </w:t>
      </w:r>
      <w:r>
        <w:t xml:space="preserve"> ① ② ③ </w:t>
      </w:r>
      <w:r>
        <w:rPr>
          <w:spacing w:val="-3"/>
        </w:rPr>
        <w:t xml:space="preserve">④ ⑤ </w:t>
      </w:r>
      <w:r>
        <w:t>⑥ ⑦</w:t>
      </w:r>
      <w:r>
        <w:rPr>
          <w:spacing w:val="65"/>
        </w:rPr>
        <w:t xml:space="preserve"> </w:t>
      </w:r>
      <w:r>
        <w:t>⑧</w:t>
      </w:r>
    </w:p>
    <w:p>
      <w:pPr>
        <w:pStyle w:val="6"/>
        <w:numPr>
          <w:ilvl w:val="0"/>
          <w:numId w:val="12"/>
        </w:numPr>
        <w:tabs>
          <w:tab w:val="left" w:pos="1063"/>
          <w:tab w:val="left" w:pos="4630"/>
        </w:tabs>
        <w:spacing w:before="139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请</w:t>
      </w:r>
      <w:r>
        <w:rPr>
          <w:spacing w:val="-3"/>
          <w:sz w:val="21"/>
        </w:rPr>
        <w:t>写</w:t>
      </w:r>
      <w:r>
        <w:rPr>
          <w:sz w:val="21"/>
        </w:rPr>
        <w:t>出</w:t>
      </w:r>
      <w:r>
        <w:rPr>
          <w:spacing w:val="-3"/>
          <w:sz w:val="21"/>
        </w:rPr>
        <w:t>标</w:t>
      </w:r>
      <w:r>
        <w:rPr>
          <w:sz w:val="21"/>
        </w:rPr>
        <w:t>号</w:t>
      </w:r>
      <w:r>
        <w:rPr>
          <w:spacing w:val="-3"/>
          <w:sz w:val="21"/>
        </w:rPr>
        <w:t>⑦</w:t>
      </w:r>
      <w:r>
        <w:rPr>
          <w:sz w:val="21"/>
        </w:rPr>
        <w:t>的</w:t>
      </w:r>
      <w:r>
        <w:rPr>
          <w:spacing w:val="-3"/>
          <w:sz w:val="21"/>
        </w:rPr>
        <w:t>仪器</w:t>
      </w:r>
      <w:r>
        <w:rPr>
          <w:sz w:val="21"/>
        </w:rPr>
        <w:t>名称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6"/>
        <w:numPr>
          <w:ilvl w:val="0"/>
          <w:numId w:val="12"/>
        </w:numPr>
        <w:tabs>
          <w:tab w:val="left" w:pos="1063"/>
          <w:tab w:val="left" w:pos="2215"/>
          <w:tab w:val="left" w:pos="7004"/>
        </w:tabs>
        <w:spacing w:before="141" w:after="0" w:line="364" w:lineRule="auto"/>
        <w:ind w:left="744" w:right="107" w:hanging="212"/>
        <w:jc w:val="left"/>
        <w:rPr>
          <w:sz w:val="21"/>
        </w:rPr>
      </w:pPr>
      <w:r>
        <w:rPr>
          <w:position w:val="2"/>
          <w:sz w:val="21"/>
        </w:rPr>
        <w:t>利</w:t>
      </w:r>
      <w:r>
        <w:rPr>
          <w:spacing w:val="-3"/>
          <w:position w:val="2"/>
          <w:sz w:val="21"/>
        </w:rPr>
        <w:t>用</w:t>
      </w:r>
      <w:r>
        <w:rPr>
          <w:position w:val="2"/>
          <w:sz w:val="21"/>
        </w:rPr>
        <w:t>上</w:t>
      </w:r>
      <w:r>
        <w:rPr>
          <w:spacing w:val="-3"/>
          <w:position w:val="2"/>
          <w:sz w:val="21"/>
        </w:rPr>
        <w:t>述</w:t>
      </w:r>
      <w:r>
        <w:rPr>
          <w:position w:val="2"/>
          <w:sz w:val="21"/>
        </w:rPr>
        <w:t>仪</w:t>
      </w:r>
      <w:r>
        <w:rPr>
          <w:spacing w:val="-3"/>
          <w:position w:val="2"/>
          <w:sz w:val="21"/>
        </w:rPr>
        <w:t>器</w:t>
      </w:r>
      <w:r>
        <w:rPr>
          <w:position w:val="2"/>
          <w:sz w:val="21"/>
        </w:rPr>
        <w:t>和</w:t>
      </w:r>
      <w:r>
        <w:rPr>
          <w:spacing w:val="-3"/>
          <w:position w:val="2"/>
          <w:sz w:val="21"/>
        </w:rPr>
        <w:t>药品</w:t>
      </w:r>
      <w:r>
        <w:rPr>
          <w:position w:val="2"/>
          <w:sz w:val="21"/>
        </w:rPr>
        <w:t>可以</w:t>
      </w:r>
      <w:r>
        <w:rPr>
          <w:spacing w:val="-3"/>
          <w:position w:val="2"/>
          <w:sz w:val="21"/>
        </w:rPr>
        <w:t>制</w:t>
      </w:r>
      <w:r>
        <w:rPr>
          <w:spacing w:val="50"/>
          <w:position w:val="2"/>
          <w:sz w:val="21"/>
        </w:rPr>
        <w:t>取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2</w:t>
      </w:r>
      <w:r>
        <w:rPr>
          <w:position w:val="2"/>
          <w:sz w:val="21"/>
        </w:rPr>
        <w:t>，你</w:t>
      </w:r>
      <w:r>
        <w:rPr>
          <w:spacing w:val="-3"/>
          <w:position w:val="2"/>
          <w:sz w:val="21"/>
        </w:rPr>
        <w:t>选</w:t>
      </w:r>
      <w:r>
        <w:rPr>
          <w:position w:val="2"/>
          <w:sz w:val="21"/>
        </w:rPr>
        <w:t>择</w:t>
      </w:r>
      <w:r>
        <w:rPr>
          <w:spacing w:val="-3"/>
          <w:position w:val="2"/>
          <w:sz w:val="21"/>
        </w:rPr>
        <w:t>的药</w:t>
      </w:r>
      <w:r>
        <w:rPr>
          <w:position w:val="2"/>
          <w:sz w:val="21"/>
        </w:rPr>
        <w:t>品是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spacing w:val="-3"/>
          <w:position w:val="2"/>
          <w:sz w:val="21"/>
        </w:rPr>
        <w:t>（</w:t>
      </w:r>
      <w:r>
        <w:rPr>
          <w:position w:val="2"/>
          <w:sz w:val="21"/>
        </w:rPr>
        <w:t>填</w:t>
      </w:r>
      <w:r>
        <w:rPr>
          <w:spacing w:val="-3"/>
          <w:position w:val="2"/>
          <w:sz w:val="21"/>
        </w:rPr>
        <w:t>名</w:t>
      </w:r>
      <w:r>
        <w:rPr>
          <w:position w:val="2"/>
          <w:sz w:val="21"/>
        </w:rPr>
        <w:t>称），不</w:t>
      </w:r>
      <w:r>
        <w:rPr>
          <w:spacing w:val="-3"/>
          <w:position w:val="2"/>
          <w:sz w:val="21"/>
        </w:rPr>
        <w:t>需</w:t>
      </w:r>
      <w:r>
        <w:rPr>
          <w:position w:val="2"/>
          <w:sz w:val="21"/>
        </w:rPr>
        <w:t>要</w:t>
      </w:r>
      <w:r>
        <w:rPr>
          <w:spacing w:val="-3"/>
          <w:position w:val="2"/>
          <w:sz w:val="21"/>
        </w:rPr>
        <w:t>选</w:t>
      </w:r>
      <w:r>
        <w:rPr>
          <w:position w:val="2"/>
          <w:sz w:val="21"/>
        </w:rPr>
        <w:t>择</w:t>
      </w:r>
      <w:r>
        <w:rPr>
          <w:spacing w:val="-3"/>
          <w:position w:val="2"/>
          <w:sz w:val="21"/>
        </w:rPr>
        <w:t>的</w:t>
      </w:r>
      <w:r>
        <w:rPr>
          <w:spacing w:val="-13"/>
          <w:position w:val="2"/>
          <w:sz w:val="21"/>
        </w:rPr>
        <w:t>两</w:t>
      </w:r>
      <w:r>
        <w:rPr>
          <w:sz w:val="21"/>
        </w:rPr>
        <w:t>种仪</w:t>
      </w:r>
      <w:r>
        <w:rPr>
          <w:spacing w:val="-3"/>
          <w:sz w:val="21"/>
        </w:rPr>
        <w:t>器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序</w:t>
      </w:r>
      <w:r>
        <w:rPr>
          <w:spacing w:val="-3"/>
          <w:sz w:val="21"/>
        </w:rPr>
        <w:t>号</w:t>
      </w:r>
      <w:r>
        <w:rPr>
          <w:sz w:val="21"/>
        </w:rPr>
        <w:t>）。</w:t>
      </w:r>
    </w:p>
    <w:p>
      <w:pPr>
        <w:pStyle w:val="6"/>
        <w:numPr>
          <w:ilvl w:val="0"/>
          <w:numId w:val="13"/>
        </w:numPr>
        <w:tabs>
          <w:tab w:val="left" w:pos="590"/>
        </w:tabs>
        <w:spacing w:before="0" w:after="0" w:line="364" w:lineRule="auto"/>
        <w:ind w:left="533" w:right="220" w:hanging="209"/>
        <w:jc w:val="left"/>
        <w:rPr>
          <w:sz w:val="21"/>
        </w:rPr>
      </w:pPr>
      <w:r>
        <w:rPr>
          <w:spacing w:val="-3"/>
          <w:sz w:val="21"/>
        </w:rPr>
        <w:t>小雅和小礼两位同学用过氧化氢和二氧化锰</w:t>
      </w:r>
      <w:r>
        <w:rPr>
          <w:sz w:val="21"/>
        </w:rPr>
        <w:t>（</w:t>
      </w:r>
      <w:r>
        <w:rPr>
          <w:spacing w:val="-3"/>
          <w:sz w:val="21"/>
        </w:rPr>
        <w:t>黑色固体，不溶于水）制取氧气，用于验证氧气能使带火星的小木条复燃的性质。请和他们一起完成实验。</w:t>
      </w:r>
    </w:p>
    <w:p>
      <w:pPr>
        <w:pStyle w:val="6"/>
        <w:numPr>
          <w:ilvl w:val="1"/>
          <w:numId w:val="13"/>
        </w:numPr>
        <w:tabs>
          <w:tab w:val="left" w:pos="1063"/>
          <w:tab w:val="left" w:pos="5574"/>
          <w:tab w:val="left" w:pos="7258"/>
          <w:tab w:val="left" w:pos="9040"/>
        </w:tabs>
        <w:spacing w:before="0" w:after="0" w:line="364" w:lineRule="auto"/>
        <w:ind w:left="744" w:right="172" w:hanging="212"/>
        <w:jc w:val="left"/>
        <w:rPr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1703705</wp:posOffset>
            </wp:positionH>
            <wp:positionV relativeFrom="paragraph">
              <wp:posOffset>1056005</wp:posOffset>
            </wp:positionV>
            <wp:extent cx="4166235" cy="1433195"/>
            <wp:effectExtent l="0" t="0" r="0" b="0"/>
            <wp:wrapTopAndBottom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9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6536" cy="1433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写</w:t>
      </w:r>
      <w:r>
        <w:rPr>
          <w:spacing w:val="-3"/>
          <w:sz w:val="21"/>
        </w:rPr>
        <w:t>出</w:t>
      </w:r>
      <w:r>
        <w:rPr>
          <w:sz w:val="21"/>
        </w:rPr>
        <w:t>用</w:t>
      </w:r>
      <w:r>
        <w:rPr>
          <w:spacing w:val="-3"/>
          <w:sz w:val="21"/>
        </w:rPr>
        <w:t>过</w:t>
      </w:r>
      <w:r>
        <w:rPr>
          <w:sz w:val="21"/>
        </w:rPr>
        <w:t>氧</w:t>
      </w:r>
      <w:r>
        <w:rPr>
          <w:spacing w:val="-3"/>
          <w:sz w:val="21"/>
        </w:rPr>
        <w:t>化</w:t>
      </w:r>
      <w:r>
        <w:rPr>
          <w:sz w:val="21"/>
        </w:rPr>
        <w:t>氢</w:t>
      </w:r>
      <w:r>
        <w:rPr>
          <w:spacing w:val="-3"/>
          <w:sz w:val="21"/>
        </w:rPr>
        <w:t>制取</w:t>
      </w:r>
      <w:r>
        <w:rPr>
          <w:sz w:val="21"/>
        </w:rPr>
        <w:t>氧气</w:t>
      </w:r>
      <w:r>
        <w:rPr>
          <w:spacing w:val="-3"/>
          <w:sz w:val="21"/>
        </w:rPr>
        <w:t>这</w:t>
      </w:r>
      <w:r>
        <w:rPr>
          <w:sz w:val="21"/>
        </w:rPr>
        <w:t>一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的</w:t>
      </w:r>
      <w:r>
        <w:rPr>
          <w:sz w:val="21"/>
        </w:rPr>
        <w:t>文</w:t>
      </w:r>
      <w:r>
        <w:rPr>
          <w:spacing w:val="-3"/>
          <w:sz w:val="21"/>
        </w:rPr>
        <w:t>字</w:t>
      </w:r>
      <w:r>
        <w:rPr>
          <w:sz w:val="21"/>
        </w:rPr>
        <w:t>表</w:t>
      </w:r>
      <w:r>
        <w:rPr>
          <w:spacing w:val="-3"/>
          <w:sz w:val="21"/>
        </w:rPr>
        <w:t>达</w:t>
      </w:r>
      <w:r>
        <w:rPr>
          <w:sz w:val="21"/>
        </w:rPr>
        <w:t>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pacing w:val="-3"/>
          <w:sz w:val="21"/>
        </w:rPr>
        <w:t>制</w:t>
      </w:r>
      <w:r>
        <w:rPr>
          <w:spacing w:val="-17"/>
          <w:sz w:val="21"/>
        </w:rPr>
        <w:t>取</w:t>
      </w:r>
      <w:r>
        <w:rPr>
          <w:sz w:val="21"/>
        </w:rPr>
        <w:t>时要</w:t>
      </w:r>
      <w:r>
        <w:rPr>
          <w:spacing w:val="-3"/>
          <w:sz w:val="21"/>
        </w:rPr>
        <w:t>求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速</w:t>
      </w:r>
      <w:r>
        <w:rPr>
          <w:spacing w:val="-3"/>
          <w:sz w:val="21"/>
        </w:rPr>
        <w:t>率</w:t>
      </w:r>
      <w:r>
        <w:rPr>
          <w:sz w:val="21"/>
        </w:rPr>
        <w:t>可</w:t>
      </w:r>
      <w:r>
        <w:rPr>
          <w:spacing w:val="-3"/>
          <w:sz w:val="21"/>
        </w:rPr>
        <w:t>控</w:t>
      </w:r>
      <w:r>
        <w:rPr>
          <w:sz w:val="21"/>
        </w:rPr>
        <w:t>，</w:t>
      </w:r>
      <w:r>
        <w:rPr>
          <w:spacing w:val="-3"/>
          <w:sz w:val="21"/>
        </w:rPr>
        <w:t>所</w:t>
      </w:r>
      <w:r>
        <w:rPr>
          <w:sz w:val="21"/>
        </w:rPr>
        <w:t>得气</w:t>
      </w:r>
      <w:r>
        <w:rPr>
          <w:spacing w:val="-3"/>
          <w:sz w:val="21"/>
        </w:rPr>
        <w:t>流</w:t>
      </w:r>
      <w:r>
        <w:rPr>
          <w:sz w:val="21"/>
        </w:rPr>
        <w:t>平</w:t>
      </w:r>
      <w:r>
        <w:rPr>
          <w:spacing w:val="-3"/>
          <w:sz w:val="21"/>
        </w:rPr>
        <w:t>稳</w:t>
      </w:r>
      <w:r>
        <w:rPr>
          <w:sz w:val="21"/>
        </w:rPr>
        <w:t>，</w:t>
      </w:r>
      <w:r>
        <w:rPr>
          <w:spacing w:val="-3"/>
          <w:sz w:val="21"/>
        </w:rPr>
        <w:t>他</w:t>
      </w:r>
      <w:r>
        <w:rPr>
          <w:sz w:val="21"/>
        </w:rPr>
        <w:t>们</w:t>
      </w:r>
      <w:r>
        <w:rPr>
          <w:spacing w:val="-3"/>
          <w:sz w:val="21"/>
        </w:rPr>
        <w:t>应</w:t>
      </w:r>
      <w:r>
        <w:rPr>
          <w:sz w:val="21"/>
        </w:rPr>
        <w:t>选</w:t>
      </w:r>
      <w:r>
        <w:rPr>
          <w:spacing w:val="-3"/>
          <w:sz w:val="21"/>
        </w:rPr>
        <w:t>用</w:t>
      </w:r>
      <w:r>
        <w:rPr>
          <w:sz w:val="21"/>
        </w:rPr>
        <w:t>的发</w:t>
      </w:r>
      <w:r>
        <w:rPr>
          <w:spacing w:val="-3"/>
          <w:sz w:val="21"/>
        </w:rPr>
        <w:t>生</w:t>
      </w:r>
      <w:r>
        <w:rPr>
          <w:sz w:val="21"/>
        </w:rPr>
        <w:t>装</w:t>
      </w:r>
      <w:r>
        <w:rPr>
          <w:spacing w:val="-3"/>
          <w:sz w:val="21"/>
        </w:rPr>
        <w:t>置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字母</w:t>
      </w:r>
      <w:r>
        <w:rPr>
          <w:spacing w:val="-3"/>
          <w:sz w:val="21"/>
        </w:rPr>
        <w:t>序</w:t>
      </w:r>
      <w:r>
        <w:rPr>
          <w:sz w:val="21"/>
        </w:rPr>
        <w:t>号），</w:t>
      </w:r>
      <w:r>
        <w:rPr>
          <w:spacing w:val="-3"/>
          <w:sz w:val="21"/>
        </w:rPr>
        <w:t>制</w:t>
      </w:r>
      <w:r>
        <w:rPr>
          <w:sz w:val="21"/>
        </w:rPr>
        <w:t>取氧气的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结</w:t>
      </w:r>
      <w:r>
        <w:rPr>
          <w:sz w:val="21"/>
        </w:rPr>
        <w:t>束</w:t>
      </w:r>
      <w:r>
        <w:rPr>
          <w:spacing w:val="-3"/>
          <w:sz w:val="21"/>
        </w:rPr>
        <w:t>后</w:t>
      </w:r>
      <w:r>
        <w:rPr>
          <w:sz w:val="21"/>
        </w:rPr>
        <w:t>，</w:t>
      </w:r>
      <w:r>
        <w:rPr>
          <w:spacing w:val="-3"/>
          <w:sz w:val="21"/>
        </w:rPr>
        <w:t>弃</w:t>
      </w:r>
      <w:r>
        <w:rPr>
          <w:sz w:val="21"/>
        </w:rPr>
        <w:t>去</w:t>
      </w:r>
      <w:r>
        <w:rPr>
          <w:spacing w:val="-3"/>
          <w:sz w:val="21"/>
        </w:rPr>
        <w:t>容</w:t>
      </w:r>
      <w:r>
        <w:rPr>
          <w:sz w:val="21"/>
        </w:rPr>
        <w:t>器的</w:t>
      </w:r>
      <w:r>
        <w:rPr>
          <w:spacing w:val="-3"/>
          <w:sz w:val="21"/>
        </w:rPr>
        <w:t>上</w:t>
      </w:r>
      <w:r>
        <w:rPr>
          <w:sz w:val="21"/>
        </w:rPr>
        <w:t>层</w:t>
      </w:r>
      <w:r>
        <w:rPr>
          <w:spacing w:val="-3"/>
          <w:sz w:val="21"/>
        </w:rPr>
        <w:t>清</w:t>
      </w:r>
      <w:r>
        <w:rPr>
          <w:sz w:val="21"/>
        </w:rPr>
        <w:t>液</w:t>
      </w:r>
      <w:r>
        <w:rPr>
          <w:spacing w:val="-3"/>
          <w:sz w:val="21"/>
        </w:rPr>
        <w:t>，</w:t>
      </w:r>
      <w:r>
        <w:rPr>
          <w:sz w:val="21"/>
        </w:rPr>
        <w:t>再</w:t>
      </w:r>
      <w:r>
        <w:rPr>
          <w:spacing w:val="-3"/>
          <w:sz w:val="21"/>
        </w:rPr>
        <w:t>向</w:t>
      </w:r>
      <w:r>
        <w:rPr>
          <w:sz w:val="21"/>
        </w:rPr>
        <w:t>其</w:t>
      </w:r>
      <w:r>
        <w:rPr>
          <w:spacing w:val="-3"/>
          <w:sz w:val="21"/>
        </w:rPr>
        <w:t>中</w:t>
      </w:r>
      <w:r>
        <w:rPr>
          <w:sz w:val="21"/>
        </w:rPr>
        <w:t>加入</w:t>
      </w:r>
      <w:r>
        <w:rPr>
          <w:spacing w:val="-3"/>
          <w:sz w:val="21"/>
        </w:rPr>
        <w:t>适</w:t>
      </w:r>
      <w:r>
        <w:rPr>
          <w:sz w:val="21"/>
        </w:rPr>
        <w:t>量</w:t>
      </w:r>
      <w:r>
        <w:rPr>
          <w:spacing w:val="-3"/>
          <w:sz w:val="21"/>
        </w:rPr>
        <w:t>过</w:t>
      </w:r>
      <w:r>
        <w:rPr>
          <w:sz w:val="21"/>
        </w:rPr>
        <w:t>氧</w:t>
      </w:r>
      <w:r>
        <w:rPr>
          <w:spacing w:val="-3"/>
          <w:sz w:val="21"/>
        </w:rPr>
        <w:t>化</w:t>
      </w:r>
      <w:r>
        <w:rPr>
          <w:sz w:val="21"/>
        </w:rPr>
        <w:t>氢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3"/>
          <w:sz w:val="21"/>
        </w:rPr>
        <w:t>，</w:t>
      </w:r>
      <w:r>
        <w:rPr>
          <w:sz w:val="21"/>
        </w:rPr>
        <w:t>振荡</w:t>
      </w:r>
      <w:r>
        <w:rPr>
          <w:spacing w:val="-3"/>
          <w:sz w:val="21"/>
        </w:rPr>
        <w:t>，</w:t>
      </w:r>
      <w:r>
        <w:rPr>
          <w:sz w:val="21"/>
        </w:rPr>
        <w:t>可</w:t>
      </w:r>
      <w:r>
        <w:rPr>
          <w:spacing w:val="-3"/>
          <w:sz w:val="21"/>
        </w:rPr>
        <w:t>观</w:t>
      </w:r>
      <w:r>
        <w:rPr>
          <w:sz w:val="21"/>
        </w:rPr>
        <w:t>察</w:t>
      </w:r>
      <w:r>
        <w:rPr>
          <w:spacing w:val="-3"/>
          <w:sz w:val="21"/>
        </w:rPr>
        <w:t>到</w:t>
      </w:r>
      <w:r>
        <w:rPr>
          <w:sz w:val="21"/>
        </w:rPr>
        <w:t>的现象是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6"/>
        <w:numPr>
          <w:ilvl w:val="1"/>
          <w:numId w:val="13"/>
        </w:numPr>
        <w:tabs>
          <w:tab w:val="left" w:pos="1063"/>
          <w:tab w:val="left" w:pos="6255"/>
          <w:tab w:val="left" w:pos="7725"/>
        </w:tabs>
        <w:spacing w:before="147" w:after="0" w:line="304" w:lineRule="auto"/>
        <w:ind w:left="744" w:right="218" w:hanging="212"/>
        <w:jc w:val="left"/>
        <w:rPr>
          <w:sz w:val="21"/>
        </w:rPr>
      </w:pP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，</w:t>
      </w:r>
      <w:r>
        <w:rPr>
          <w:spacing w:val="-3"/>
          <w:sz w:val="21"/>
        </w:rPr>
        <w:t>将</w:t>
      </w:r>
      <w:r>
        <w:rPr>
          <w:sz w:val="21"/>
        </w:rPr>
        <w:t>带</w:t>
      </w:r>
      <w:r>
        <w:rPr>
          <w:spacing w:val="-3"/>
          <w:sz w:val="21"/>
        </w:rPr>
        <w:t>火星</w:t>
      </w:r>
      <w:r>
        <w:rPr>
          <w:sz w:val="21"/>
        </w:rPr>
        <w:t>的木</w:t>
      </w:r>
      <w:r>
        <w:rPr>
          <w:spacing w:val="-3"/>
          <w:sz w:val="21"/>
        </w:rPr>
        <w:t>条</w:t>
      </w:r>
      <w:r>
        <w:rPr>
          <w:sz w:val="21"/>
        </w:rPr>
        <w:t>分</w:t>
      </w:r>
      <w:r>
        <w:rPr>
          <w:spacing w:val="-3"/>
          <w:sz w:val="21"/>
        </w:rPr>
        <w:t>别</w:t>
      </w:r>
      <w:r>
        <w:rPr>
          <w:sz w:val="21"/>
        </w:rPr>
        <w:t>迅</w:t>
      </w:r>
      <w:r>
        <w:rPr>
          <w:spacing w:val="-3"/>
          <w:sz w:val="21"/>
        </w:rPr>
        <w:t>速伸</w:t>
      </w:r>
      <w:r>
        <w:rPr>
          <w:sz w:val="21"/>
        </w:rPr>
        <w:t>入</w:t>
      </w:r>
      <w:r>
        <w:rPr>
          <w:spacing w:val="-31"/>
          <w:sz w:val="21"/>
        </w:rPr>
        <w:t xml:space="preserve"> </w:t>
      </w:r>
      <w:r>
        <w:rPr>
          <w:rFonts w:ascii="Times New Roman" w:eastAsia="Times New Roman"/>
          <w:sz w:val="21"/>
        </w:rPr>
        <w:t>D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E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z w:val="21"/>
        </w:rPr>
        <w:t>两个</w:t>
      </w:r>
      <w:r>
        <w:rPr>
          <w:spacing w:val="-3"/>
          <w:sz w:val="21"/>
        </w:rPr>
        <w:t>装</w:t>
      </w:r>
      <w:r>
        <w:rPr>
          <w:sz w:val="21"/>
        </w:rPr>
        <w:t>满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的</w:t>
      </w:r>
      <w:r>
        <w:rPr>
          <w:sz w:val="21"/>
        </w:rPr>
        <w:t>集</w:t>
      </w:r>
      <w:r>
        <w:rPr>
          <w:spacing w:val="-3"/>
          <w:sz w:val="21"/>
        </w:rPr>
        <w:t>气瓶</w:t>
      </w:r>
      <w:r>
        <w:rPr>
          <w:sz w:val="21"/>
        </w:rPr>
        <w:t>中，</w:t>
      </w:r>
      <w:r>
        <w:rPr>
          <w:spacing w:val="-3"/>
          <w:sz w:val="21"/>
        </w:rPr>
        <w:t>观</w:t>
      </w:r>
      <w:r>
        <w:rPr>
          <w:sz w:val="21"/>
        </w:rPr>
        <w:t>察</w:t>
      </w:r>
      <w:r>
        <w:rPr>
          <w:spacing w:val="-3"/>
          <w:sz w:val="21"/>
        </w:rPr>
        <w:t>到</w:t>
      </w:r>
      <w:r>
        <w:rPr>
          <w:sz w:val="21"/>
        </w:rPr>
        <w:t>木</w:t>
      </w:r>
      <w:r>
        <w:rPr>
          <w:spacing w:val="-3"/>
          <w:sz w:val="21"/>
        </w:rPr>
        <w:t>条</w:t>
      </w:r>
      <w:r>
        <w:rPr>
          <w:sz w:val="21"/>
        </w:rPr>
        <w:t>复</w:t>
      </w:r>
      <w:r>
        <w:rPr>
          <w:spacing w:val="-3"/>
          <w:sz w:val="21"/>
        </w:rPr>
        <w:t>燃</w:t>
      </w:r>
      <w:r>
        <w:rPr>
          <w:sz w:val="21"/>
        </w:rPr>
        <w:t>， 且</w:t>
      </w:r>
      <w:r>
        <w:rPr>
          <w:spacing w:val="50"/>
          <w:sz w:val="21"/>
        </w:rPr>
        <w:t>在</w:t>
      </w:r>
      <w:r>
        <w:rPr>
          <w:rFonts w:ascii="Times New Roman" w:eastAsia="Times New Roman"/>
          <w:sz w:val="21"/>
        </w:rPr>
        <w:t xml:space="preserve">D </w:t>
      </w:r>
      <w:r>
        <w:rPr>
          <w:sz w:val="21"/>
        </w:rPr>
        <w:t>中</w:t>
      </w:r>
      <w:r>
        <w:rPr>
          <w:spacing w:val="-3"/>
          <w:sz w:val="21"/>
        </w:rPr>
        <w:t>燃</w:t>
      </w:r>
      <w:r>
        <w:rPr>
          <w:sz w:val="21"/>
        </w:rPr>
        <w:t>烧</w:t>
      </w:r>
      <w:r>
        <w:rPr>
          <w:spacing w:val="50"/>
          <w:sz w:val="21"/>
        </w:rPr>
        <w:t>比</w:t>
      </w:r>
      <w:r>
        <w:rPr>
          <w:rFonts w:ascii="Times New Roman" w:eastAsia="Times New Roman"/>
          <w:sz w:val="21"/>
        </w:rPr>
        <w:t xml:space="preserve">E </w:t>
      </w:r>
      <w:r>
        <w:rPr>
          <w:sz w:val="21"/>
        </w:rPr>
        <w:t>中</w:t>
      </w:r>
      <w:r>
        <w:rPr>
          <w:spacing w:val="-3"/>
          <w:sz w:val="21"/>
        </w:rPr>
        <w:t>燃烧</w:t>
      </w:r>
      <w:r>
        <w:rPr>
          <w:sz w:val="21"/>
        </w:rPr>
        <w:t>更旺</w:t>
      </w:r>
      <w:r>
        <w:rPr>
          <w:spacing w:val="-3"/>
          <w:sz w:val="21"/>
        </w:rPr>
        <w:t>，</w:t>
      </w:r>
      <w:r>
        <w:rPr>
          <w:sz w:val="21"/>
        </w:rPr>
        <w:t>说</w:t>
      </w:r>
      <w:r>
        <w:rPr>
          <w:spacing w:val="-3"/>
          <w:sz w:val="21"/>
        </w:rPr>
        <w:t>明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具</w:t>
      </w:r>
      <w:r>
        <w:rPr>
          <w:spacing w:val="-3"/>
          <w:sz w:val="21"/>
        </w:rPr>
        <w:t>有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、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的</w:t>
      </w:r>
      <w:r>
        <w:rPr>
          <w:sz w:val="21"/>
        </w:rPr>
        <w:t>性质；</w:t>
      </w:r>
    </w:p>
    <w:p>
      <w:pPr>
        <w:pStyle w:val="6"/>
        <w:numPr>
          <w:ilvl w:val="1"/>
          <w:numId w:val="13"/>
        </w:numPr>
        <w:tabs>
          <w:tab w:val="left" w:pos="1063"/>
          <w:tab w:val="left" w:pos="4736"/>
        </w:tabs>
        <w:spacing w:before="0" w:after="0" w:line="304" w:lineRule="auto"/>
        <w:ind w:left="744" w:right="276" w:hanging="212"/>
        <w:jc w:val="left"/>
        <w:rPr>
          <w:sz w:val="21"/>
        </w:rPr>
      </w:pPr>
      <w:r>
        <w:rPr>
          <w:sz w:val="21"/>
        </w:rPr>
        <w:t>小</w:t>
      </w:r>
      <w:r>
        <w:rPr>
          <w:spacing w:val="-3"/>
          <w:sz w:val="21"/>
        </w:rPr>
        <w:t>礼</w:t>
      </w:r>
      <w:r>
        <w:rPr>
          <w:sz w:val="21"/>
        </w:rPr>
        <w:t>同</w:t>
      </w:r>
      <w:r>
        <w:rPr>
          <w:spacing w:val="-3"/>
          <w:sz w:val="21"/>
        </w:rPr>
        <w:t>学</w:t>
      </w:r>
      <w:r>
        <w:rPr>
          <w:sz w:val="21"/>
        </w:rPr>
        <w:t>不</w:t>
      </w:r>
      <w:r>
        <w:rPr>
          <w:spacing w:val="-3"/>
          <w:sz w:val="21"/>
        </w:rPr>
        <w:t>慎</w:t>
      </w:r>
      <w:r>
        <w:rPr>
          <w:sz w:val="21"/>
        </w:rPr>
        <w:t>碰</w:t>
      </w:r>
      <w:r>
        <w:rPr>
          <w:spacing w:val="-3"/>
          <w:sz w:val="21"/>
        </w:rPr>
        <w:t>倒装</w:t>
      </w:r>
      <w:r>
        <w:rPr>
          <w:sz w:val="21"/>
        </w:rPr>
        <w:t>满氧</w:t>
      </w:r>
      <w:r>
        <w:rPr>
          <w:spacing w:val="-3"/>
          <w:sz w:val="21"/>
        </w:rPr>
        <w:t>气</w:t>
      </w:r>
      <w:r>
        <w:rPr>
          <w:sz w:val="21"/>
        </w:rPr>
        <w:t>的</w:t>
      </w:r>
      <w:r>
        <w:rPr>
          <w:spacing w:val="-3"/>
          <w:sz w:val="21"/>
        </w:rPr>
        <w:t>集</w:t>
      </w:r>
      <w:r>
        <w:rPr>
          <w:sz w:val="21"/>
        </w:rPr>
        <w:t>气</w:t>
      </w:r>
      <w:r>
        <w:rPr>
          <w:spacing w:val="-3"/>
          <w:sz w:val="21"/>
        </w:rPr>
        <w:t>瓶</w:t>
      </w:r>
      <w:r>
        <w:rPr>
          <w:sz w:val="21"/>
        </w:rPr>
        <w:t>，</w:t>
      </w:r>
      <w:r>
        <w:rPr>
          <w:spacing w:val="-3"/>
          <w:sz w:val="21"/>
        </w:rPr>
        <w:t>迅</w:t>
      </w:r>
      <w:r>
        <w:rPr>
          <w:sz w:val="21"/>
        </w:rPr>
        <w:t>速</w:t>
      </w:r>
      <w:r>
        <w:rPr>
          <w:spacing w:val="-3"/>
          <w:sz w:val="21"/>
        </w:rPr>
        <w:t>扶</w:t>
      </w:r>
      <w:r>
        <w:rPr>
          <w:sz w:val="21"/>
        </w:rPr>
        <w:t>起后</w:t>
      </w:r>
      <w:r>
        <w:rPr>
          <w:spacing w:val="-3"/>
          <w:sz w:val="21"/>
        </w:rPr>
        <w:t>，</w:t>
      </w:r>
      <w:r>
        <w:rPr>
          <w:sz w:val="21"/>
        </w:rPr>
        <w:t>瓶</w:t>
      </w:r>
      <w:r>
        <w:rPr>
          <w:spacing w:val="-3"/>
          <w:sz w:val="21"/>
        </w:rPr>
        <w:t>中</w:t>
      </w:r>
      <w:r>
        <w:rPr>
          <w:sz w:val="21"/>
        </w:rPr>
        <w:t>剩</w:t>
      </w:r>
      <w:r>
        <w:rPr>
          <w:spacing w:val="-3"/>
          <w:sz w:val="21"/>
        </w:rPr>
        <w:t>余</w:t>
      </w:r>
      <w:r>
        <w:rPr>
          <w:sz w:val="21"/>
        </w:rPr>
        <w:t>的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仍</w:t>
      </w:r>
      <w:r>
        <w:rPr>
          <w:sz w:val="21"/>
        </w:rPr>
        <w:t>能使</w:t>
      </w:r>
      <w:r>
        <w:rPr>
          <w:spacing w:val="-3"/>
          <w:sz w:val="21"/>
        </w:rPr>
        <w:t>带</w:t>
      </w:r>
      <w:r>
        <w:rPr>
          <w:sz w:val="21"/>
        </w:rPr>
        <w:t>火</w:t>
      </w:r>
      <w:r>
        <w:rPr>
          <w:spacing w:val="-3"/>
          <w:sz w:val="21"/>
        </w:rPr>
        <w:t>星</w:t>
      </w:r>
      <w:r>
        <w:rPr>
          <w:sz w:val="21"/>
        </w:rPr>
        <w:t>的</w:t>
      </w:r>
      <w:r>
        <w:rPr>
          <w:spacing w:val="-3"/>
          <w:sz w:val="21"/>
        </w:rPr>
        <w:t>木</w:t>
      </w:r>
      <w:r>
        <w:rPr>
          <w:sz w:val="21"/>
        </w:rPr>
        <w:t>条复燃。</w:t>
      </w:r>
      <w:r>
        <w:rPr>
          <w:spacing w:val="-3"/>
          <w:sz w:val="21"/>
        </w:rPr>
        <w:t>于</w:t>
      </w:r>
      <w:r>
        <w:rPr>
          <w:sz w:val="21"/>
        </w:rPr>
        <w:t>是</w:t>
      </w:r>
      <w:r>
        <w:rPr>
          <w:spacing w:val="-3"/>
          <w:sz w:val="21"/>
        </w:rPr>
        <w:t>他</w:t>
      </w:r>
      <w:r>
        <w:rPr>
          <w:sz w:val="21"/>
        </w:rPr>
        <w:t>得</w:t>
      </w:r>
      <w:r>
        <w:rPr>
          <w:spacing w:val="-3"/>
          <w:sz w:val="21"/>
        </w:rPr>
        <w:t>出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的</w:t>
      </w:r>
      <w:r>
        <w:rPr>
          <w:sz w:val="21"/>
        </w:rPr>
        <w:t>结</w:t>
      </w:r>
      <w:r>
        <w:rPr>
          <w:spacing w:val="-3"/>
          <w:sz w:val="21"/>
        </w:rPr>
        <w:t>论，</w:t>
      </w:r>
      <w:r>
        <w:rPr>
          <w:sz w:val="21"/>
        </w:rPr>
        <w:t>并决</w:t>
      </w:r>
      <w:r>
        <w:rPr>
          <w:spacing w:val="-3"/>
          <w:sz w:val="21"/>
        </w:rPr>
        <w:t>定</w:t>
      </w:r>
      <w:r>
        <w:rPr>
          <w:sz w:val="21"/>
        </w:rPr>
        <w:t>与</w:t>
      </w:r>
      <w:r>
        <w:rPr>
          <w:spacing w:val="-3"/>
          <w:sz w:val="21"/>
        </w:rPr>
        <w:t>其</w:t>
      </w:r>
      <w:r>
        <w:rPr>
          <w:sz w:val="21"/>
        </w:rPr>
        <w:t>他</w:t>
      </w:r>
      <w:r>
        <w:rPr>
          <w:spacing w:val="-3"/>
          <w:sz w:val="21"/>
        </w:rPr>
        <w:t>同</w:t>
      </w:r>
      <w:r>
        <w:rPr>
          <w:sz w:val="21"/>
        </w:rPr>
        <w:t>学</w:t>
      </w:r>
      <w:r>
        <w:rPr>
          <w:spacing w:val="-3"/>
          <w:sz w:val="21"/>
        </w:rPr>
        <w:t>一</w:t>
      </w:r>
      <w:r>
        <w:rPr>
          <w:sz w:val="21"/>
        </w:rPr>
        <w:t>起</w:t>
      </w:r>
      <w:r>
        <w:rPr>
          <w:spacing w:val="-3"/>
          <w:sz w:val="21"/>
        </w:rPr>
        <w:t>探</w:t>
      </w:r>
      <w:r>
        <w:rPr>
          <w:sz w:val="21"/>
        </w:rPr>
        <w:t>究能</w:t>
      </w:r>
      <w:r>
        <w:rPr>
          <w:spacing w:val="-3"/>
          <w:sz w:val="21"/>
        </w:rPr>
        <w:t>使</w:t>
      </w:r>
      <w:r>
        <w:rPr>
          <w:sz w:val="21"/>
        </w:rPr>
        <w:t>带</w:t>
      </w:r>
      <w:r>
        <w:rPr>
          <w:spacing w:val="-3"/>
          <w:sz w:val="21"/>
        </w:rPr>
        <w:t>火</w:t>
      </w:r>
      <w:r>
        <w:rPr>
          <w:sz w:val="21"/>
        </w:rPr>
        <w:t>星</w:t>
      </w:r>
      <w:r>
        <w:rPr>
          <w:spacing w:val="-3"/>
          <w:sz w:val="21"/>
        </w:rPr>
        <w:t>的</w:t>
      </w:r>
      <w:r>
        <w:rPr>
          <w:spacing w:val="-11"/>
          <w:sz w:val="21"/>
        </w:rPr>
        <w:t>该</w:t>
      </w:r>
      <w:r>
        <w:rPr>
          <w:sz w:val="21"/>
        </w:rPr>
        <w:t>种材</w:t>
      </w:r>
      <w:r>
        <w:rPr>
          <w:spacing w:val="-3"/>
          <w:sz w:val="21"/>
        </w:rPr>
        <w:t>质</w:t>
      </w:r>
      <w:r>
        <w:rPr>
          <w:sz w:val="21"/>
        </w:rPr>
        <w:t>的</w:t>
      </w:r>
      <w:r>
        <w:rPr>
          <w:spacing w:val="-3"/>
          <w:sz w:val="21"/>
        </w:rPr>
        <w:t>木</w:t>
      </w:r>
      <w:r>
        <w:rPr>
          <w:sz w:val="21"/>
        </w:rPr>
        <w:t>条</w:t>
      </w:r>
      <w:r>
        <w:rPr>
          <w:spacing w:val="-3"/>
          <w:sz w:val="21"/>
        </w:rPr>
        <w:t>复</w:t>
      </w:r>
      <w:r>
        <w:rPr>
          <w:sz w:val="21"/>
        </w:rPr>
        <w:t>燃</w:t>
      </w:r>
      <w:r>
        <w:rPr>
          <w:spacing w:val="-3"/>
          <w:sz w:val="21"/>
        </w:rPr>
        <w:t>所</w:t>
      </w:r>
      <w:r>
        <w:rPr>
          <w:sz w:val="21"/>
        </w:rPr>
        <w:t>需</w:t>
      </w:r>
      <w:r>
        <w:rPr>
          <w:spacing w:val="-3"/>
          <w:sz w:val="21"/>
        </w:rPr>
        <w:t>氧</w:t>
      </w:r>
      <w:r>
        <w:rPr>
          <w:sz w:val="21"/>
        </w:rPr>
        <w:t>气的</w:t>
      </w:r>
      <w:r>
        <w:rPr>
          <w:spacing w:val="-3"/>
          <w:sz w:val="21"/>
        </w:rPr>
        <w:t>最</w:t>
      </w:r>
      <w:r>
        <w:rPr>
          <w:sz w:val="21"/>
        </w:rPr>
        <w:t>小</w:t>
      </w:r>
      <w:r>
        <w:rPr>
          <w:spacing w:val="-3"/>
          <w:sz w:val="21"/>
        </w:rPr>
        <w:t>体</w:t>
      </w:r>
      <w:r>
        <w:rPr>
          <w:sz w:val="21"/>
        </w:rPr>
        <w:t>积</w:t>
      </w:r>
      <w:r>
        <w:rPr>
          <w:spacing w:val="-3"/>
          <w:sz w:val="21"/>
        </w:rPr>
        <w:t>分</w:t>
      </w:r>
      <w:r>
        <w:rPr>
          <w:sz w:val="21"/>
        </w:rPr>
        <w:t>数</w:t>
      </w:r>
      <w:r>
        <w:rPr>
          <w:spacing w:val="-3"/>
          <w:sz w:val="21"/>
        </w:rPr>
        <w:t>。</w:t>
      </w:r>
      <w:r>
        <w:rPr>
          <w:sz w:val="21"/>
        </w:rPr>
        <w:t>分</w:t>
      </w:r>
      <w:r>
        <w:rPr>
          <w:spacing w:val="-3"/>
          <w:sz w:val="21"/>
        </w:rPr>
        <w:t>部</w:t>
      </w:r>
      <w:r>
        <w:rPr>
          <w:sz w:val="21"/>
        </w:rPr>
        <w:t>实验</w:t>
      </w:r>
      <w:r>
        <w:rPr>
          <w:spacing w:val="-3"/>
          <w:sz w:val="21"/>
        </w:rPr>
        <w:t>数</w:t>
      </w:r>
      <w:r>
        <w:rPr>
          <w:sz w:val="21"/>
        </w:rPr>
        <w:t>据</w:t>
      </w:r>
      <w:r>
        <w:rPr>
          <w:spacing w:val="-3"/>
          <w:sz w:val="21"/>
        </w:rPr>
        <w:t>记</w:t>
      </w:r>
      <w:r>
        <w:rPr>
          <w:sz w:val="21"/>
        </w:rPr>
        <w:t>录</w:t>
      </w:r>
      <w:r>
        <w:rPr>
          <w:spacing w:val="-3"/>
          <w:sz w:val="21"/>
        </w:rPr>
        <w:t>如</w:t>
      </w:r>
      <w:r>
        <w:rPr>
          <w:sz w:val="21"/>
        </w:rPr>
        <w:t>下</w:t>
      </w:r>
      <w:r>
        <w:rPr>
          <w:spacing w:val="-3"/>
          <w:sz w:val="21"/>
        </w:rPr>
        <w:t>表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。</w:t>
      </w:r>
    </w:p>
    <w:tbl>
      <w:tblPr>
        <w:tblStyle w:val="4"/>
        <w:tblW w:w="6373" w:type="dxa"/>
        <w:tblInd w:w="25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5"/>
        <w:gridCol w:w="1111"/>
        <w:gridCol w:w="1111"/>
        <w:gridCol w:w="1112"/>
        <w:gridCol w:w="11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925" w:type="dxa"/>
          </w:tcPr>
          <w:p>
            <w:pPr>
              <w:pStyle w:val="7"/>
              <w:spacing w:line="263" w:lineRule="exact"/>
              <w:ind w:left="197" w:right="184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氧气体积分数</w:t>
            </w:r>
            <w:r>
              <w:rPr>
                <w:sz w:val="21"/>
              </w:rPr>
              <w:t>/%</w:t>
            </w:r>
          </w:p>
        </w:tc>
        <w:tc>
          <w:tcPr>
            <w:tcW w:w="1111" w:type="dxa"/>
          </w:tcPr>
          <w:p>
            <w:pPr>
              <w:pStyle w:val="7"/>
              <w:spacing w:line="232" w:lineRule="exact"/>
              <w:ind w:left="321" w:right="313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1111" w:type="dxa"/>
          </w:tcPr>
          <w:p>
            <w:pPr>
              <w:pStyle w:val="7"/>
              <w:spacing w:line="232" w:lineRule="exact"/>
              <w:ind w:left="322" w:right="313"/>
              <w:rPr>
                <w:sz w:val="21"/>
              </w:rPr>
            </w:pPr>
            <w:r>
              <w:rPr>
                <w:sz w:val="21"/>
              </w:rPr>
              <w:t>40</w:t>
            </w:r>
          </w:p>
        </w:tc>
        <w:tc>
          <w:tcPr>
            <w:tcW w:w="1112" w:type="dxa"/>
          </w:tcPr>
          <w:p>
            <w:pPr>
              <w:pStyle w:val="7"/>
              <w:spacing w:line="232" w:lineRule="exact"/>
              <w:ind w:left="325" w:right="312"/>
              <w:rPr>
                <w:sz w:val="21"/>
              </w:rPr>
            </w:pPr>
            <w:r>
              <w:rPr>
                <w:sz w:val="21"/>
              </w:rPr>
              <w:t>60</w:t>
            </w:r>
          </w:p>
        </w:tc>
        <w:tc>
          <w:tcPr>
            <w:tcW w:w="1114" w:type="dxa"/>
          </w:tcPr>
          <w:p>
            <w:pPr>
              <w:pStyle w:val="7"/>
              <w:spacing w:line="232" w:lineRule="exact"/>
              <w:ind w:left="325" w:right="314"/>
              <w:rPr>
                <w:sz w:val="21"/>
              </w:rPr>
            </w:pPr>
            <w:r>
              <w:rPr>
                <w:sz w:val="21"/>
              </w:rPr>
              <w:t>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925" w:type="dxa"/>
          </w:tcPr>
          <w:p>
            <w:pPr>
              <w:pStyle w:val="7"/>
              <w:spacing w:line="263" w:lineRule="exact"/>
              <w:ind w:left="194" w:right="184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带火星的木条</w:t>
            </w:r>
          </w:p>
        </w:tc>
        <w:tc>
          <w:tcPr>
            <w:tcW w:w="1111" w:type="dxa"/>
          </w:tcPr>
          <w:p>
            <w:pPr>
              <w:pStyle w:val="7"/>
              <w:spacing w:line="263" w:lineRule="exact"/>
              <w:ind w:left="326" w:right="313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不变</w:t>
            </w:r>
          </w:p>
        </w:tc>
        <w:tc>
          <w:tcPr>
            <w:tcW w:w="1111" w:type="dxa"/>
          </w:tcPr>
          <w:p>
            <w:pPr>
              <w:pStyle w:val="7"/>
              <w:spacing w:line="263" w:lineRule="exact"/>
              <w:ind w:left="327" w:right="313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稍亮</w:t>
            </w:r>
          </w:p>
        </w:tc>
        <w:tc>
          <w:tcPr>
            <w:tcW w:w="1112" w:type="dxa"/>
          </w:tcPr>
          <w:p>
            <w:pPr>
              <w:pStyle w:val="7"/>
              <w:spacing w:line="263" w:lineRule="exact"/>
              <w:ind w:left="330" w:right="312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复燃</w:t>
            </w:r>
          </w:p>
        </w:tc>
        <w:tc>
          <w:tcPr>
            <w:tcW w:w="1114" w:type="dxa"/>
          </w:tcPr>
          <w:p>
            <w:pPr>
              <w:pStyle w:val="7"/>
              <w:spacing w:line="263" w:lineRule="exact"/>
              <w:ind w:left="330" w:right="314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复燃</w:t>
            </w:r>
          </w:p>
        </w:tc>
      </w:tr>
    </w:tbl>
    <w:p>
      <w:pPr>
        <w:pStyle w:val="2"/>
        <w:tabs>
          <w:tab w:val="left" w:pos="8730"/>
        </w:tabs>
        <w:spacing w:line="304" w:lineRule="auto"/>
        <w:ind w:left="744" w:right="254"/>
        <w:jc w:val="both"/>
      </w:pPr>
      <w:r>
        <w:t>先在</w:t>
      </w:r>
      <w:r>
        <w:rPr>
          <w:spacing w:val="-3"/>
        </w:rPr>
        <w:t>集</w:t>
      </w:r>
      <w:r>
        <w:t>气</w:t>
      </w:r>
      <w:r>
        <w:rPr>
          <w:spacing w:val="-3"/>
        </w:rPr>
        <w:t>瓶</w:t>
      </w:r>
      <w:r>
        <w:t>中</w:t>
      </w:r>
      <w:r>
        <w:rPr>
          <w:spacing w:val="-3"/>
        </w:rPr>
        <w:t>注</w:t>
      </w:r>
      <w:r>
        <w:t>入</w:t>
      </w:r>
      <w:r>
        <w:rPr>
          <w:spacing w:val="-3"/>
        </w:rPr>
        <w:t>占</w:t>
      </w:r>
      <w:r>
        <w:t>其</w:t>
      </w:r>
      <w:r>
        <w:rPr>
          <w:spacing w:val="-3"/>
        </w:rPr>
        <w:t>容</w:t>
      </w:r>
      <w:r>
        <w:t>器</w:t>
      </w:r>
      <w:r>
        <w:rPr>
          <w:spacing w:val="-33"/>
        </w:rPr>
        <w:t xml:space="preserve"> </w:t>
      </w:r>
      <w:r>
        <w:rPr>
          <w:rFonts w:ascii="Times New Roman" w:eastAsia="Times New Roman"/>
        </w:rPr>
        <w:t>50%</w:t>
      </w:r>
      <w:r>
        <w:t>的</w:t>
      </w:r>
      <w:r>
        <w:rPr>
          <w:spacing w:val="-3"/>
        </w:rPr>
        <w:t>水</w:t>
      </w:r>
      <w:r>
        <w:t>（</w:t>
      </w:r>
      <w:r>
        <w:rPr>
          <w:spacing w:val="-3"/>
        </w:rPr>
        <w:t>如</w:t>
      </w:r>
      <w:r>
        <w:rPr>
          <w:spacing w:val="50"/>
        </w:rPr>
        <w:t>图</w:t>
      </w:r>
      <w:r>
        <w:rPr>
          <w:rFonts w:ascii="Times New Roman" w:eastAsia="Times New Roman"/>
        </w:rPr>
        <w:t>F</w:t>
      </w:r>
      <w:r>
        <w:rPr>
          <w:rFonts w:ascii="Times New Roman" w:eastAsia="Times New Roman"/>
          <w:spacing w:val="7"/>
        </w:rPr>
        <w:t xml:space="preserve"> </w:t>
      </w:r>
      <w:r>
        <w:rPr>
          <w:spacing w:val="-3"/>
        </w:rPr>
        <w:t>所示</w:t>
      </w:r>
      <w:r>
        <w:t>），</w:t>
      </w:r>
      <w:r>
        <w:rPr>
          <w:spacing w:val="-3"/>
        </w:rPr>
        <w:t>再</w:t>
      </w:r>
      <w:r>
        <w:t>将</w:t>
      </w:r>
      <w:r>
        <w:rPr>
          <w:spacing w:val="-3"/>
        </w:rPr>
        <w:t>该</w:t>
      </w:r>
      <w:r>
        <w:t>集</w:t>
      </w:r>
      <w:r>
        <w:rPr>
          <w:spacing w:val="-3"/>
        </w:rPr>
        <w:t>气</w:t>
      </w:r>
      <w:r>
        <w:t>瓶</w:t>
      </w:r>
      <w:r>
        <w:rPr>
          <w:spacing w:val="-3"/>
        </w:rPr>
        <w:t>倒</w:t>
      </w:r>
      <w:r>
        <w:t>扣</w:t>
      </w:r>
      <w:r>
        <w:rPr>
          <w:spacing w:val="-3"/>
        </w:rPr>
        <w:t>在</w:t>
      </w:r>
      <w:r>
        <w:t>水槽</w:t>
      </w:r>
      <w:r>
        <w:rPr>
          <w:spacing w:val="-3"/>
        </w:rPr>
        <w:t>中</w:t>
      </w:r>
      <w:r>
        <w:t>，</w:t>
      </w:r>
      <w:r>
        <w:rPr>
          <w:spacing w:val="-3"/>
        </w:rPr>
        <w:t>用</w:t>
      </w:r>
      <w:r>
        <w:t>排</w:t>
      </w:r>
      <w:r>
        <w:rPr>
          <w:spacing w:val="-3"/>
        </w:rPr>
        <w:t>水</w:t>
      </w:r>
      <w:r>
        <w:t>法收集完</w:t>
      </w:r>
      <w:r>
        <w:rPr>
          <w:spacing w:val="-3"/>
        </w:rPr>
        <w:t>氧</w:t>
      </w:r>
      <w:r>
        <w:t>气</w:t>
      </w:r>
      <w:r>
        <w:rPr>
          <w:spacing w:val="-3"/>
        </w:rPr>
        <w:t>后</w:t>
      </w:r>
      <w:r>
        <w:t>，</w:t>
      </w:r>
      <w:r>
        <w:rPr>
          <w:spacing w:val="-3"/>
        </w:rPr>
        <w:t>将</w:t>
      </w:r>
      <w:r>
        <w:t>带</w:t>
      </w:r>
      <w:r>
        <w:rPr>
          <w:spacing w:val="-3"/>
        </w:rPr>
        <w:t>火</w:t>
      </w:r>
      <w:r>
        <w:t>星</w:t>
      </w:r>
      <w:r>
        <w:rPr>
          <w:spacing w:val="-3"/>
        </w:rPr>
        <w:t>的</w:t>
      </w:r>
      <w:r>
        <w:t>木条</w:t>
      </w:r>
      <w:r>
        <w:rPr>
          <w:spacing w:val="-3"/>
        </w:rPr>
        <w:t>伸</w:t>
      </w:r>
      <w:r>
        <w:t>入</w:t>
      </w:r>
      <w:r>
        <w:rPr>
          <w:spacing w:val="-3"/>
        </w:rPr>
        <w:t>该</w:t>
      </w:r>
      <w:r>
        <w:t>集</w:t>
      </w:r>
      <w:r>
        <w:rPr>
          <w:spacing w:val="-3"/>
        </w:rPr>
        <w:t>气</w:t>
      </w:r>
      <w:r>
        <w:t>瓶</w:t>
      </w:r>
      <w:r>
        <w:rPr>
          <w:spacing w:val="-3"/>
        </w:rPr>
        <w:t>中</w:t>
      </w:r>
      <w:r>
        <w:t>，</w:t>
      </w:r>
      <w:r>
        <w:rPr>
          <w:spacing w:val="-3"/>
        </w:rPr>
        <w:t>推</w:t>
      </w:r>
      <w:r>
        <w:t>测实</w:t>
      </w:r>
      <w:r>
        <w:rPr>
          <w:spacing w:val="-3"/>
        </w:rPr>
        <w:t>验</w:t>
      </w:r>
      <w:r>
        <w:t>现</w:t>
      </w:r>
      <w:r>
        <w:rPr>
          <w:spacing w:val="-3"/>
        </w:rPr>
        <w:t>象</w:t>
      </w:r>
      <w:r>
        <w:t>为</w:t>
      </w:r>
      <w:r>
        <w:rPr>
          <w:spacing w:val="-3"/>
        </w:rPr>
        <w:t>带</w:t>
      </w:r>
      <w:r>
        <w:t>火</w:t>
      </w:r>
      <w:r>
        <w:rPr>
          <w:spacing w:val="-3"/>
        </w:rPr>
        <w:t>星</w:t>
      </w:r>
      <w:r>
        <w:t>的</w:t>
      </w:r>
      <w:r>
        <w:rPr>
          <w:spacing w:val="-3"/>
        </w:rPr>
        <w:t>小</w:t>
      </w:r>
      <w:r>
        <w:t>木条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</w:t>
      </w:r>
      <w:r>
        <w:rPr>
          <w:spacing w:val="-3"/>
        </w:rPr>
        <w:t>填</w:t>
      </w:r>
      <w:r>
        <w:t>字母序号</w:t>
      </w:r>
      <w:r>
        <w:rPr>
          <w:spacing w:val="-3"/>
        </w:rPr>
        <w:t>）</w:t>
      </w:r>
      <w:r>
        <w:t>。</w:t>
      </w:r>
    </w:p>
    <w:p>
      <w:pPr>
        <w:pStyle w:val="2"/>
        <w:tabs>
          <w:tab w:val="left" w:pos="3053"/>
          <w:tab w:val="left" w:pos="5154"/>
        </w:tabs>
        <w:spacing w:line="266" w:lineRule="exact"/>
        <w:ind w:left="744"/>
        <w:jc w:val="both"/>
      </w:pPr>
      <w:r>
        <w:rPr>
          <w:rFonts w:ascii="Times New Roman" w:eastAsia="Times New Roman"/>
        </w:rPr>
        <w:t>A.</w:t>
      </w:r>
      <w:r>
        <w:rPr>
          <w:spacing w:val="-3"/>
        </w:rPr>
        <w:t>不</w:t>
      </w:r>
      <w:r>
        <w:t>复燃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复</w:t>
      </w:r>
      <w:r>
        <w:t>燃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无</w:t>
      </w:r>
      <w:r>
        <w:t>法</w:t>
      </w:r>
      <w:r>
        <w:rPr>
          <w:spacing w:val="-3"/>
        </w:rPr>
        <w:t>确</w:t>
      </w:r>
      <w:r>
        <w:t>定</w:t>
      </w:r>
    </w:p>
    <w:p>
      <w:pPr>
        <w:pStyle w:val="2"/>
        <w:spacing w:before="69"/>
        <w:ind w:left="112"/>
        <w:rPr>
          <w:rFonts w:ascii="Times New Roman" w:eastAsia="Times New Roman"/>
        </w:rPr>
      </w:pPr>
      <w:r>
        <w:rPr>
          <w:rFonts w:hint="eastAsia" w:ascii="黑体" w:eastAsia="黑体"/>
        </w:rPr>
        <w:t>五、计算题</w:t>
      </w:r>
      <w:r>
        <w:rPr>
          <w:rFonts w:ascii="Times New Roman" w:eastAsia="Times New Roman"/>
        </w:rPr>
        <w:t>(</w:t>
      </w:r>
      <w:r>
        <w:rPr>
          <w:rFonts w:hint="eastAsia" w:ascii="黑体" w:eastAsia="黑体"/>
        </w:rPr>
        <w:t xml:space="preserve">本大题共 </w:t>
      </w:r>
      <w:r>
        <w:rPr>
          <w:rFonts w:ascii="Times New Roman" w:eastAsia="Times New Roman"/>
        </w:rPr>
        <w:t xml:space="preserve">1 </w:t>
      </w:r>
      <w:r>
        <w:rPr>
          <w:rFonts w:hint="eastAsia" w:ascii="黑体" w:eastAsia="黑体"/>
        </w:rPr>
        <w:t xml:space="preserve">小题，第 </w:t>
      </w:r>
      <w:r>
        <w:rPr>
          <w:rFonts w:ascii="Times New Roman" w:eastAsia="Times New Roman"/>
        </w:rPr>
        <w:t xml:space="preserve">1 </w:t>
      </w:r>
      <w:r>
        <w:rPr>
          <w:rFonts w:hint="eastAsia" w:ascii="黑体" w:eastAsia="黑体"/>
        </w:rPr>
        <w:t xml:space="preserve">空 </w:t>
      </w:r>
      <w:r>
        <w:rPr>
          <w:rFonts w:ascii="Times New Roman" w:eastAsia="Times New Roman"/>
        </w:rPr>
        <w:t xml:space="preserve">2 </w:t>
      </w:r>
      <w:r>
        <w:rPr>
          <w:rFonts w:hint="eastAsia" w:ascii="黑体" w:eastAsia="黑体"/>
        </w:rPr>
        <w:t xml:space="preserve">分，第 </w:t>
      </w:r>
      <w:r>
        <w:rPr>
          <w:rFonts w:ascii="Times New Roman" w:eastAsia="Times New Roman"/>
        </w:rPr>
        <w:t xml:space="preserve">2 </w:t>
      </w:r>
      <w:r>
        <w:rPr>
          <w:rFonts w:hint="eastAsia" w:ascii="黑体" w:eastAsia="黑体"/>
        </w:rPr>
        <w:t xml:space="preserve">空 </w:t>
      </w:r>
      <w:r>
        <w:rPr>
          <w:rFonts w:ascii="Times New Roman" w:eastAsia="Times New Roman"/>
        </w:rPr>
        <w:t xml:space="preserve">1 </w:t>
      </w:r>
      <w:r>
        <w:rPr>
          <w:rFonts w:hint="eastAsia" w:ascii="黑体" w:eastAsia="黑体"/>
        </w:rPr>
        <w:t xml:space="preserve">分，共 </w:t>
      </w:r>
      <w:r>
        <w:rPr>
          <w:rFonts w:ascii="Times New Roman" w:eastAsia="Times New Roman"/>
        </w:rPr>
        <w:t xml:space="preserve">3 </w:t>
      </w:r>
      <w:r>
        <w:rPr>
          <w:rFonts w:hint="eastAsia" w:ascii="黑体" w:eastAsia="黑体"/>
        </w:rPr>
        <w:t>分</w:t>
      </w:r>
      <w:r>
        <w:rPr>
          <w:rFonts w:ascii="Times New Roman" w:eastAsia="Times New Roman"/>
        </w:rPr>
        <w:t>)</w:t>
      </w:r>
    </w:p>
    <w:p>
      <w:pPr>
        <w:pStyle w:val="6"/>
        <w:numPr>
          <w:ilvl w:val="0"/>
          <w:numId w:val="13"/>
        </w:numPr>
        <w:tabs>
          <w:tab w:val="left" w:pos="590"/>
          <w:tab w:val="left" w:pos="5365"/>
          <w:tab w:val="left" w:pos="9513"/>
        </w:tabs>
        <w:spacing w:before="72" w:after="0" w:line="304" w:lineRule="auto"/>
        <w:ind w:left="533" w:right="98" w:hanging="209"/>
        <w:jc w:val="left"/>
        <w:rPr>
          <w:rFonts w:ascii="Times New Roman" w:eastAsia="Times New Roman"/>
          <w:sz w:val="21"/>
        </w:rPr>
      </w:pPr>
      <w:r>
        <w:rPr>
          <w:spacing w:val="-3"/>
          <w:sz w:val="21"/>
        </w:rPr>
        <w:t>已</w:t>
      </w:r>
      <w:r>
        <w:rPr>
          <w:sz w:val="21"/>
        </w:rPr>
        <w:t>知每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/>
          <w:sz w:val="21"/>
        </w:rPr>
        <w:t>316g</w:t>
      </w:r>
      <w:r>
        <w:rPr>
          <w:rFonts w:ascii="Times New Roman" w:eastAsia="Times New Roman"/>
          <w:spacing w:val="-5"/>
          <w:sz w:val="21"/>
        </w:rPr>
        <w:t xml:space="preserve"> </w:t>
      </w:r>
      <w:r>
        <w:rPr>
          <w:spacing w:val="-3"/>
          <w:sz w:val="21"/>
        </w:rPr>
        <w:t>高</w:t>
      </w:r>
      <w:r>
        <w:rPr>
          <w:sz w:val="21"/>
        </w:rPr>
        <w:t>锰</w:t>
      </w:r>
      <w:r>
        <w:rPr>
          <w:spacing w:val="-3"/>
          <w:sz w:val="21"/>
        </w:rPr>
        <w:t>酸钾</w:t>
      </w:r>
      <w:r>
        <w:rPr>
          <w:sz w:val="21"/>
        </w:rPr>
        <w:t>加热</w:t>
      </w:r>
      <w:r>
        <w:rPr>
          <w:spacing w:val="-3"/>
          <w:sz w:val="21"/>
        </w:rPr>
        <w:t>完</w:t>
      </w:r>
      <w:r>
        <w:rPr>
          <w:sz w:val="21"/>
        </w:rPr>
        <w:t>全</w:t>
      </w:r>
      <w:r>
        <w:rPr>
          <w:spacing w:val="-3"/>
          <w:sz w:val="21"/>
        </w:rPr>
        <w:t>分</w:t>
      </w:r>
      <w:r>
        <w:rPr>
          <w:sz w:val="21"/>
        </w:rPr>
        <w:t>解</w:t>
      </w:r>
      <w:r>
        <w:rPr>
          <w:spacing w:val="-3"/>
          <w:sz w:val="21"/>
        </w:rPr>
        <w:t>可</w:t>
      </w:r>
      <w:r>
        <w:rPr>
          <w:sz w:val="21"/>
        </w:rPr>
        <w:t>以</w:t>
      </w:r>
      <w:r>
        <w:rPr>
          <w:spacing w:val="-3"/>
          <w:sz w:val="21"/>
        </w:rPr>
        <w:t>制</w:t>
      </w:r>
      <w:r>
        <w:rPr>
          <w:sz w:val="21"/>
        </w:rPr>
        <w:t>得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/>
          <w:sz w:val="21"/>
        </w:rPr>
        <w:t>32g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，</w:t>
      </w:r>
      <w:r>
        <w:rPr>
          <w:sz w:val="21"/>
        </w:rPr>
        <w:t>现</w:t>
      </w:r>
      <w:r>
        <w:rPr>
          <w:spacing w:val="-3"/>
          <w:sz w:val="21"/>
        </w:rPr>
        <w:t>需</w:t>
      </w:r>
      <w:r>
        <w:rPr>
          <w:sz w:val="21"/>
        </w:rPr>
        <w:t>要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/>
          <w:sz w:val="21"/>
        </w:rPr>
        <w:t>0.8g</w:t>
      </w:r>
      <w:r>
        <w:rPr>
          <w:rFonts w:ascii="Times New Roman" w:eastAsia="Times New Roman"/>
          <w:spacing w:val="-8"/>
          <w:sz w:val="21"/>
        </w:rPr>
        <w:t xml:space="preserve"> 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做实</w:t>
      </w:r>
      <w:r>
        <w:rPr>
          <w:spacing w:val="-3"/>
          <w:sz w:val="21"/>
        </w:rPr>
        <w:t>验</w:t>
      </w:r>
      <w:r>
        <w:rPr>
          <w:sz w:val="21"/>
        </w:rPr>
        <w:t>。</w:t>
      </w:r>
      <w:r>
        <w:rPr>
          <w:spacing w:val="-3"/>
          <w:sz w:val="21"/>
        </w:rPr>
        <w:t>若</w:t>
      </w:r>
      <w:r>
        <w:rPr>
          <w:sz w:val="21"/>
        </w:rPr>
        <w:t>这</w:t>
      </w:r>
      <w:r>
        <w:rPr>
          <w:spacing w:val="-3"/>
          <w:sz w:val="21"/>
        </w:rPr>
        <w:t>些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全</w:t>
      </w:r>
      <w:r>
        <w:rPr>
          <w:spacing w:val="-3"/>
          <w:sz w:val="21"/>
        </w:rPr>
        <w:t>部</w:t>
      </w:r>
      <w:r>
        <w:rPr>
          <w:sz w:val="21"/>
        </w:rPr>
        <w:t>由高锰</w:t>
      </w:r>
      <w:r>
        <w:rPr>
          <w:spacing w:val="-3"/>
          <w:sz w:val="21"/>
        </w:rPr>
        <w:t>酸</w:t>
      </w:r>
      <w:r>
        <w:rPr>
          <w:sz w:val="21"/>
        </w:rPr>
        <w:t>钾</w:t>
      </w:r>
      <w:r>
        <w:rPr>
          <w:spacing w:val="-3"/>
          <w:sz w:val="21"/>
        </w:rPr>
        <w:t>制</w:t>
      </w:r>
      <w:r>
        <w:rPr>
          <w:sz w:val="21"/>
        </w:rPr>
        <w:t>取</w:t>
      </w:r>
      <w:r>
        <w:rPr>
          <w:spacing w:val="-3"/>
          <w:sz w:val="21"/>
        </w:rPr>
        <w:t>，</w:t>
      </w:r>
      <w:r>
        <w:rPr>
          <w:sz w:val="21"/>
        </w:rPr>
        <w:t>理</w:t>
      </w:r>
      <w:r>
        <w:rPr>
          <w:spacing w:val="-3"/>
          <w:sz w:val="21"/>
        </w:rPr>
        <w:t>论</w:t>
      </w:r>
      <w:r>
        <w:rPr>
          <w:sz w:val="21"/>
        </w:rPr>
        <w:t>上</w:t>
      </w:r>
      <w:r>
        <w:rPr>
          <w:spacing w:val="-3"/>
          <w:sz w:val="21"/>
        </w:rPr>
        <w:t>需</w:t>
      </w:r>
      <w:r>
        <w:rPr>
          <w:sz w:val="21"/>
        </w:rPr>
        <w:t>要高</w:t>
      </w:r>
      <w:r>
        <w:rPr>
          <w:spacing w:val="-3"/>
          <w:sz w:val="21"/>
        </w:rPr>
        <w:t>锰</w:t>
      </w:r>
      <w:r>
        <w:rPr>
          <w:sz w:val="21"/>
        </w:rPr>
        <w:t>酸</w:t>
      </w:r>
      <w:r>
        <w:rPr>
          <w:spacing w:val="-3"/>
          <w:sz w:val="21"/>
        </w:rPr>
        <w:t>钾</w:t>
      </w:r>
      <w:r>
        <w:rPr>
          <w:sz w:val="21"/>
        </w:rPr>
        <w:t>的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spacing w:val="-3"/>
          <w:sz w:val="21"/>
        </w:rPr>
        <w:t>为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rFonts w:ascii="Times New Roman" w:eastAsia="Times New Roman"/>
          <w:sz w:val="21"/>
        </w:rPr>
        <w:t>g</w:t>
      </w:r>
      <w:r>
        <w:rPr>
          <w:sz w:val="21"/>
        </w:rPr>
        <w:t>。</w:t>
      </w:r>
      <w:r>
        <w:rPr>
          <w:spacing w:val="-3"/>
          <w:sz w:val="21"/>
        </w:rPr>
        <w:t>实</w:t>
      </w:r>
      <w:r>
        <w:rPr>
          <w:sz w:val="21"/>
        </w:rPr>
        <w:t>际</w:t>
      </w:r>
      <w:r>
        <w:rPr>
          <w:spacing w:val="-3"/>
          <w:sz w:val="21"/>
        </w:rPr>
        <w:t>使</w:t>
      </w:r>
      <w:r>
        <w:rPr>
          <w:sz w:val="21"/>
        </w:rPr>
        <w:t>用</w:t>
      </w:r>
      <w:r>
        <w:rPr>
          <w:spacing w:val="-3"/>
          <w:sz w:val="21"/>
        </w:rPr>
        <w:t>量</w:t>
      </w:r>
      <w:r>
        <w:rPr>
          <w:sz w:val="21"/>
        </w:rPr>
        <w:t>与</w:t>
      </w:r>
      <w:r>
        <w:rPr>
          <w:spacing w:val="-3"/>
          <w:sz w:val="21"/>
        </w:rPr>
        <w:t>该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z w:val="21"/>
        </w:rPr>
        <w:t>相比</w:t>
      </w:r>
      <w:r>
        <w:rPr>
          <w:spacing w:val="-3"/>
          <w:sz w:val="21"/>
        </w:rPr>
        <w:t>应</w:t>
      </w:r>
      <w:r>
        <w:rPr>
          <w:sz w:val="21"/>
        </w:rPr>
        <w:t>该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pStyle w:val="2"/>
        <w:spacing w:line="267" w:lineRule="exact"/>
      </w:pPr>
      <w:r>
        <w:t>（选填“少”“多”或“一样多”）。</w:t>
      </w:r>
    </w:p>
    <w:sectPr>
      <w:pgSz w:w="11910" w:h="16840"/>
      <w:pgMar w:top="1060" w:right="1040" w:bottom="1200" w:left="1020" w:header="0" w:footer="1004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3395345</wp:posOffset>
              </wp:positionH>
              <wp:positionV relativeFrom="page">
                <wp:posOffset>9914255</wp:posOffset>
              </wp:positionV>
              <wp:extent cx="770890" cy="152400"/>
              <wp:effectExtent l="0" t="0" r="0" b="0"/>
              <wp:wrapNone/>
              <wp:docPr id="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08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/>
                            <w:ind w:left="20" w:right="0" w:firstLine="0"/>
                            <w:jc w:val="left"/>
                            <w:rPr>
                              <w:rFonts w:hint="eastAsia" w:ascii="楷体" w:eastAsia="楷体"/>
                              <w:sz w:val="18"/>
                            </w:rPr>
                          </w:pPr>
                          <w:r>
                            <w:rPr>
                              <w:rFonts w:hint="eastAsia" w:ascii="楷体" w:eastAsia="楷体"/>
                              <w:sz w:val="18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 w:ascii="楷体" w:eastAsia="楷体"/>
                              <w:sz w:val="18"/>
                            </w:rPr>
                            <w:t xml:space="preserve">页 共 </w:t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 w:ascii="楷体" w:eastAsia="楷体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67.35pt;margin-top:780.65pt;height:12pt;width:60.7pt;mso-position-horizontal-relative:page;mso-position-vertical-relative:page;z-index:-251658240;mso-width-relative:page;mso-height-relative:page;" filled="f" stroked="f" coordsize="21600,21600" o:gfxdata="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OA3Ak2gAAAA0BAAAPAAAAAAAA&#10;AAEAIAAAACIAAABkcnMvZG93bnJldi54bWxQSwECFAAUAAAACACHTuJArCglzZ4BAAAjAwAADgAA&#10;AAAAAAABACAAAAAp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/>
                      <w:ind w:left="20" w:right="0" w:firstLine="0"/>
                      <w:jc w:val="left"/>
                      <w:rPr>
                        <w:rFonts w:hint="eastAsia" w:ascii="楷体" w:eastAsia="楷体"/>
                        <w:sz w:val="18"/>
                      </w:rPr>
                    </w:pPr>
                    <w:r>
                      <w:rPr>
                        <w:rFonts w:hint="eastAsia" w:ascii="楷体" w:eastAsia="楷体"/>
                        <w:sz w:val="18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 w:ascii="楷体" w:eastAsia="楷体"/>
                        <w:sz w:val="18"/>
                      </w:rPr>
                      <w:t xml:space="preserve">页 共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4</w:t>
                    </w:r>
                    <w:r>
                      <w:rPr>
                        <w:rFonts w:hint="eastAsia" w:ascii="楷体" w:eastAsia="楷体"/>
                        <w:sz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 w:tentative="0">
      <w:start w:val="2"/>
      <w:numFmt w:val="decimal"/>
      <w:lvlText w:val="（%1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38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17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9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4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3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1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89" w:hanging="529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 w:tentative="0">
      <w:start w:val="10"/>
      <w:numFmt w:val="decimal"/>
      <w:lvlText w:val="%1."/>
      <w:lvlJc w:val="left"/>
      <w:pPr>
        <w:ind w:left="533" w:hanging="265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740" w:hanging="208"/>
        <w:jc w:val="left"/>
      </w:pPr>
      <w:rPr>
        <w:rFonts w:hint="default" w:ascii="Times New Roman" w:hAnsi="Times New Roman" w:eastAsia="Times New Roman" w:cs="Times New Roman"/>
        <w:spacing w:val="0"/>
        <w:w w:val="100"/>
        <w:position w:val="2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51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63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75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87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99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10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22" w:hanging="208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8"/>
      <w:numFmt w:val="decimal"/>
      <w:lvlText w:val="%1."/>
      <w:lvlJc w:val="left"/>
      <w:pPr>
        <w:ind w:left="533" w:hanging="160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40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74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08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42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76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10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44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78" w:hanging="160"/>
      </w:pPr>
      <w:rPr>
        <w:rFonts w:hint="default"/>
        <w:lang w:val="zh-CN" w:eastAsia="zh-CN" w:bidi="zh-CN"/>
      </w:rPr>
    </w:lvl>
  </w:abstractNum>
  <w:abstractNum w:abstractNumId="3">
    <w:nsid w:val="C8879AEF"/>
    <w:multiLevelType w:val="multilevel"/>
    <w:tmpl w:val="C8879AEF"/>
    <w:lvl w:ilvl="0" w:tentative="0">
      <w:start w:val="23"/>
      <w:numFmt w:val="decimal"/>
      <w:lvlText w:val="%1."/>
      <w:lvlJc w:val="left"/>
      <w:pPr>
        <w:ind w:left="533" w:hanging="265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744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60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70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181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92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03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1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24" w:hanging="529"/>
      </w:pPr>
      <w:rPr>
        <w:rFonts w:hint="default"/>
        <w:lang w:val="zh-CN" w:eastAsia="zh-CN" w:bidi="zh-CN"/>
      </w:rPr>
    </w:lvl>
  </w:abstractNum>
  <w:abstractNum w:abstractNumId="4">
    <w:nsid w:val="CF092B84"/>
    <w:multiLevelType w:val="multilevel"/>
    <w:tmpl w:val="CF092B84"/>
    <w:lvl w:ilvl="0" w:tentative="0">
      <w:start w:val="1"/>
      <w:numFmt w:val="upperLetter"/>
      <w:lvlText w:val="%1."/>
      <w:lvlJc w:val="left"/>
      <w:pPr>
        <w:ind w:left="740" w:hanging="2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50" w:hanging="20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61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71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82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93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03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14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25" w:hanging="208"/>
      </w:pPr>
      <w:rPr>
        <w:rFonts w:hint="default"/>
        <w:lang w:val="zh-CN" w:eastAsia="zh-CN" w:bidi="zh-CN"/>
      </w:rPr>
    </w:lvl>
  </w:abstractNum>
  <w:abstractNum w:abstractNumId="5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83" w:hanging="160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80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740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878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16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54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93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31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69" w:hanging="160"/>
      </w:pPr>
      <w:rPr>
        <w:rFonts w:hint="default"/>
        <w:lang w:val="zh-CN" w:eastAsia="zh-CN" w:bidi="zh-CN"/>
      </w:rPr>
    </w:lvl>
  </w:abstractNum>
  <w:abstractNum w:abstractNumId="6">
    <w:nsid w:val="0248C179"/>
    <w:multiLevelType w:val="multilevel"/>
    <w:tmpl w:val="0248C179"/>
    <w:lvl w:ilvl="0" w:tentative="0">
      <w:start w:val="1"/>
      <w:numFmt w:val="decimal"/>
      <w:lvlText w:val="（%1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38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17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9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4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3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1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89" w:hanging="529"/>
      </w:pPr>
      <w:rPr>
        <w:rFonts w:hint="default"/>
        <w:lang w:val="zh-CN" w:eastAsia="zh-CN" w:bidi="zh-CN"/>
      </w:rPr>
    </w:lvl>
  </w:abstractNum>
  <w:abstractNum w:abstractNumId="7">
    <w:nsid w:val="03D62ECE"/>
    <w:multiLevelType w:val="multilevel"/>
    <w:tmpl w:val="03D62ECE"/>
    <w:lvl w:ilvl="0" w:tentative="0">
      <w:start w:val="3"/>
      <w:numFmt w:val="upperLetter"/>
      <w:lvlText w:val="%1."/>
      <w:lvlJc w:val="left"/>
      <w:pPr>
        <w:ind w:left="728" w:hanging="196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32" w:hanging="19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45" w:hanging="19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57" w:hanging="19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70" w:hanging="19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83" w:hanging="19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95" w:hanging="19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08" w:hanging="19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21" w:hanging="196"/>
      </w:pPr>
      <w:rPr>
        <w:rFonts w:hint="default"/>
        <w:lang w:val="zh-CN" w:eastAsia="zh-CN" w:bidi="zh-CN"/>
      </w:rPr>
    </w:lvl>
  </w:abstractNum>
  <w:abstractNum w:abstractNumId="8">
    <w:nsid w:val="25B654F3"/>
    <w:multiLevelType w:val="multilevel"/>
    <w:tmpl w:val="25B654F3"/>
    <w:lvl w:ilvl="0" w:tentative="0">
      <w:start w:val="14"/>
      <w:numFmt w:val="decimal"/>
      <w:lvlText w:val="%1."/>
      <w:lvlJc w:val="left"/>
      <w:pPr>
        <w:ind w:left="533" w:hanging="265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36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1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88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5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4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17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93" w:hanging="529"/>
      </w:pPr>
      <w:rPr>
        <w:rFonts w:hint="default"/>
        <w:lang w:val="zh-CN" w:eastAsia="zh-CN" w:bidi="zh-CN"/>
      </w:rPr>
    </w:lvl>
  </w:abstractNum>
  <w:abstractNum w:abstractNumId="9">
    <w:nsid w:val="2A8F537B"/>
    <w:multiLevelType w:val="multilevel"/>
    <w:tmpl w:val="2A8F537B"/>
    <w:lvl w:ilvl="0" w:tentative="0">
      <w:start w:val="20"/>
      <w:numFmt w:val="decimal"/>
      <w:lvlText w:val="%1."/>
      <w:lvlJc w:val="left"/>
      <w:pPr>
        <w:ind w:left="589" w:hanging="265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060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158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256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54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53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51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49" w:hanging="529"/>
      </w:pPr>
      <w:rPr>
        <w:rFonts w:hint="default"/>
        <w:lang w:val="zh-CN" w:eastAsia="zh-CN" w:bidi="zh-CN"/>
      </w:rPr>
    </w:lvl>
  </w:abstractNum>
  <w:abstractNum w:abstractNumId="10">
    <w:nsid w:val="59ADCABA"/>
    <w:multiLevelType w:val="multilevel"/>
    <w:tmpl w:val="59ADCABA"/>
    <w:lvl w:ilvl="0" w:tentative="0">
      <w:start w:val="4"/>
      <w:numFmt w:val="decimal"/>
      <w:lvlText w:val="%1."/>
      <w:lvlJc w:val="left"/>
      <w:pPr>
        <w:ind w:left="483" w:hanging="160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80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740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878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16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54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93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31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69" w:hanging="160"/>
      </w:pPr>
      <w:rPr>
        <w:rFonts w:hint="default"/>
        <w:lang w:val="zh-CN" w:eastAsia="zh-CN" w:bidi="zh-CN"/>
      </w:rPr>
    </w:lvl>
  </w:abstractNum>
  <w:abstractNum w:abstractNumId="11">
    <w:nsid w:val="5A241D34"/>
    <w:multiLevelType w:val="multilevel"/>
    <w:tmpl w:val="5A241D34"/>
    <w:lvl w:ilvl="0" w:tentative="0">
      <w:start w:val="1"/>
      <w:numFmt w:val="decimal"/>
      <w:lvlText w:val="（%1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38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17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9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4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3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1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89" w:hanging="529"/>
      </w:pPr>
      <w:rPr>
        <w:rFonts w:hint="default"/>
        <w:lang w:val="zh-CN" w:eastAsia="zh-CN" w:bidi="zh-CN"/>
      </w:rPr>
    </w:lvl>
  </w:abstractNum>
  <w:abstractNum w:abstractNumId="12">
    <w:nsid w:val="72183CF9"/>
    <w:multiLevelType w:val="multilevel"/>
    <w:tmpl w:val="72183CF9"/>
    <w:lvl w:ilvl="0" w:tentative="0">
      <w:start w:val="17"/>
      <w:numFmt w:val="decimal"/>
      <w:lvlText w:val="%1."/>
      <w:lvlJc w:val="left"/>
      <w:pPr>
        <w:ind w:left="589" w:hanging="265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36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1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88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5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4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17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93" w:hanging="529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2"/>
  </w:num>
  <w:num w:numId="9">
    <w:abstractNumId w:val="6"/>
  </w:num>
  <w:num w:numId="10">
    <w:abstractNumId w:val="0"/>
  </w:num>
  <w:num w:numId="11">
    <w:abstractNumId w:val="9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D430E31"/>
    <w:rsid w:val="7D0D66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533"/>
    </w:pPr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5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533" w:hanging="530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jc w:val="center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2020-10-09T07:37:00Z</dcterms:created>
  <dc:creator>Administrator</dc:creator>
  <cp:lastModifiedBy>Administrator</cp:lastModifiedBy>
  <dcterms:modified xsi:type="dcterms:W3CDTF">2020-10-26T01:28:01Z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