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12353" w:rsidRPr="0042237C" w:rsidP="0042237C">
      <w:pPr>
        <w:pStyle w:val="TitleSpecialMath"/>
        <w:tabs>
          <w:tab w:val="left" w:pos="420"/>
          <w:tab w:val="left" w:pos="2730"/>
          <w:tab w:val="left" w:pos="5040"/>
          <w:tab w:val="left" w:pos="7350"/>
        </w:tabs>
        <w:spacing w:line="312" w:lineRule="auto"/>
        <w:ind w:left="0" w:firstLine="0"/>
        <w:rPr>
          <w:rFonts w:ascii="黑体" w:eastAsia="黑体" w:hAnsi="黑体"/>
          <w:sz w:val="28"/>
          <w:szCs w:val="28"/>
        </w:rPr>
      </w:pPr>
      <w:bookmarkStart w:id="0" w:name="_Hlk55582577"/>
      <w:bookmarkEnd w:id="0"/>
      <w:r w:rsidRPr="0042237C">
        <w:rPr>
          <w:rFonts w:ascii="黑体" w:eastAsia="黑体" w:hAnsi="黑体" w:hint="eastAsia"/>
          <w:sz w:val="28"/>
          <w:szCs w:val="28"/>
        </w:rPr>
        <w:t>福田区</w:t>
      </w:r>
      <w:r w:rsidRPr="0042237C" w:rsidR="00823D28">
        <w:rPr>
          <w:rFonts w:ascii="黑体" w:eastAsia="黑体" w:hAnsi="黑体" w:hint="eastAsia"/>
          <w:sz w:val="28"/>
          <w:szCs w:val="28"/>
        </w:rPr>
        <w:t>梅山中学七年级上学期期中考试</w:t>
      </w:r>
      <w:r w:rsidRPr="0042237C">
        <w:rPr>
          <w:rFonts w:ascii="黑体" w:eastAsia="黑体" w:hAnsi="黑体"/>
          <w:sz w:val="28"/>
          <w:szCs w:val="28"/>
        </w:rPr>
        <w:t>数学试卷</w:t>
      </w:r>
    </w:p>
    <w:p w:rsidR="0042237C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楷体" w:eastAsia="楷体" w:hAnsi="楷体"/>
          <w:b/>
          <w:sz w:val="22"/>
          <w:szCs w:val="22"/>
        </w:rPr>
      </w:pPr>
    </w:p>
    <w:p w:rsidR="00224CE1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一、选择题（共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小题；共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36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分）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在</w:t>
      </w:r>
      <w:r w:rsidR="007C7FB6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7C7FB6">
        <w:rPr>
          <w:rFonts w:ascii="Times New Roman" w:eastAsia="宋体" w:hAnsi="Times New Roman" w:cs="Times New Roman" w:hint="eastAsia"/>
          <w:bCs/>
          <w:sz w:val="22"/>
          <w:szCs w:val="22"/>
        </w:rPr>
        <w:t>3</w:t>
      </w:r>
      <w:r w:rsidR="007C7FB6">
        <w:rPr>
          <w:rFonts w:ascii="Times New Roman" w:eastAsia="宋体" w:hAnsi="Times New Roman" w:cs="Times New Roman" w:hint="eastAsia"/>
          <w:bCs/>
          <w:sz w:val="22"/>
          <w:szCs w:val="22"/>
        </w:rPr>
        <w:t>，－</w:t>
      </w:r>
      <w:r w:rsidR="007C7FB6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="007C7FB6">
        <w:rPr>
          <w:rFonts w:ascii="Times New Roman" w:eastAsia="宋体" w:hAnsi="Times New Roman" w:cs="Times New Roman"/>
          <w:bCs/>
          <w:noProof/>
          <w:sz w:val="22"/>
          <w:szCs w:val="22"/>
        </w:rPr>
        <w:t>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="007C7FB6">
        <w:rPr>
          <w:rFonts w:ascii="Times New Roman" w:eastAsia="宋体" w:hAnsi="Times New Roman" w:cs="Times New Roman"/>
          <w:bCs/>
          <w:noProof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四个数中，比</w:t>
      </w:r>
      <w:r w:rsidR="007C7FB6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－</w:t>
      </w:r>
      <w:r w:rsidR="007C7FB6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小的数是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7C7FB6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7C7FB6">
        <w:rPr>
          <w:rFonts w:ascii="Times New Roman" w:eastAsia="宋体" w:hAnsi="Times New Roman" w:cs="Times New Roman" w:hint="eastAsia"/>
          <w:bCs/>
          <w:sz w:val="22"/>
          <w:szCs w:val="22"/>
        </w:rPr>
        <w:t>3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7C7FB6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7C7FB6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7C7FB6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7C7FB6">
        <w:rPr>
          <w:rFonts w:ascii="Times New Roman" w:eastAsia="宋体" w:hAnsi="Times New Roman" w:cs="Times New Roman"/>
          <w:bCs/>
          <w:noProof/>
          <w:sz w:val="22"/>
          <w:szCs w:val="22"/>
        </w:rPr>
        <w:t>1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据世界卫生组织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2020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年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月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21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日公布的数据显示，全球累计新冠确诊病例达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4066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万多例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，将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数据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4066</w:t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万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用科学记数法表示为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4SpecialMathIndent1"/>
        <w:tabs>
          <w:tab w:val="left" w:pos="420"/>
          <w:tab w:val="left" w:pos="2730"/>
          <w:tab w:val="left" w:pos="5040"/>
          <w:tab w:val="clear" w:pos="5055"/>
          <w:tab w:val="clear" w:pos="7335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4</w:t>
      </w:r>
      <w:r>
        <w:rPr>
          <w:rFonts w:ascii="Times New Roman" w:eastAsia="宋体" w:hAnsi="Times New Roman" w:cs="Times New Roman"/>
          <w:bCs/>
          <w:sz w:val="22"/>
          <w:szCs w:val="22"/>
        </w:rPr>
        <w:t>.066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Pr="007C7FB6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5</w:t>
      </w:r>
      <w:r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4</w:t>
      </w:r>
      <w:r>
        <w:rPr>
          <w:rFonts w:ascii="Times New Roman" w:eastAsia="宋体" w:hAnsi="Times New Roman" w:cs="Times New Roman"/>
          <w:bCs/>
          <w:sz w:val="22"/>
          <w:szCs w:val="22"/>
        </w:rPr>
        <w:t>.066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>
        <w:rPr>
          <w:rFonts w:ascii="Times New Roman" w:eastAsia="宋体" w:hAnsi="Times New Roman" w:cs="Times New Roman"/>
          <w:bCs/>
          <w:sz w:val="22"/>
          <w:szCs w:val="22"/>
        </w:rPr>
        <w:t>10</w:t>
      </w:r>
      <w:r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6</w:t>
      </w:r>
      <w:r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4</w:t>
      </w:r>
      <w:r>
        <w:rPr>
          <w:rFonts w:ascii="Times New Roman" w:eastAsia="宋体" w:hAnsi="Times New Roman" w:cs="Times New Roman"/>
          <w:bCs/>
          <w:sz w:val="22"/>
          <w:szCs w:val="22"/>
        </w:rPr>
        <w:t>.066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>
        <w:rPr>
          <w:rFonts w:ascii="Times New Roman" w:eastAsia="宋体" w:hAnsi="Times New Roman" w:cs="Times New Roman"/>
          <w:bCs/>
          <w:sz w:val="22"/>
          <w:szCs w:val="22"/>
        </w:rPr>
        <w:t>10</w:t>
      </w:r>
      <w:r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7</w:t>
      </w:r>
      <w:r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 w:rsidR="00823D28">
        <w:rPr>
          <w:rFonts w:ascii="Times New Roman" w:eastAsia="宋体" w:hAnsi="Times New Roman" w:cs="Times New Roman"/>
          <w:bCs/>
          <w:sz w:val="22"/>
          <w:szCs w:val="22"/>
        </w:rPr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4</w:t>
      </w:r>
      <w:r>
        <w:rPr>
          <w:rFonts w:ascii="Times New Roman" w:eastAsia="宋体" w:hAnsi="Times New Roman" w:cs="Times New Roman"/>
          <w:bCs/>
          <w:sz w:val="22"/>
          <w:szCs w:val="22"/>
        </w:rPr>
        <w:t>.066</w:t>
      </w:r>
      <w:r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>
        <w:rPr>
          <w:rFonts w:ascii="Times New Roman" w:eastAsia="宋体" w:hAnsi="Times New Roman" w:cs="Times New Roman"/>
          <w:bCs/>
          <w:sz w:val="22"/>
          <w:szCs w:val="22"/>
        </w:rPr>
        <w:t>10</w:t>
      </w:r>
      <w:r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8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下列正方体的展开图上每个面上都有一个汉字．其中，手的对面是口的是</w:t>
      </w:r>
      <w:r w:rsidRPr="009E387A" w:rsidR="0042237C">
        <w:rPr>
          <w:rFonts w:cs="Times New Roman"/>
          <w:spacing w:val="-6"/>
        </w:rPr>
        <w:t>（　　）</w:t>
      </w:r>
    </w:p>
    <w:p w:rsidR="00B42222" w:rsidP="00B42222">
      <w:pPr>
        <w:tabs>
          <w:tab w:val="left" w:pos="420"/>
          <w:tab w:val="left" w:pos="2730"/>
          <w:tab w:val="left" w:pos="5040"/>
        </w:tabs>
        <w:spacing w:line="312" w:lineRule="auto"/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 w:rsidRPr="007C7FB6" w:rsidR="0042237C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A</w:t>
      </w:r>
      <w:r w:rsidRPr="007C7FB6" w:rsidR="0042237C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．</w:t>
      </w:r>
      <w:r w:rsidRPr="007C7FB6" w:rsidR="0042237C"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0" distR="0">
            <wp:extent cx="1400175" cy="714375"/>
            <wp:effectExtent l="0" t="0" r="0" b="0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232399" name="Picture 8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 w:rsidRPr="007C7FB6" w:rsidR="0042237C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B</w:t>
      </w:r>
      <w:r w:rsidRPr="007C7FB6" w:rsidR="0042237C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．</w:t>
      </w:r>
      <w:r w:rsidRPr="007C7FB6" w:rsidR="0042237C"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0" distR="0">
            <wp:extent cx="1209675" cy="914400"/>
            <wp:effectExtent l="0" t="0" r="0" b="0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327529" name="Picture 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37C" w:rsidRPr="007C7FB6" w:rsidP="00B42222">
      <w:pPr>
        <w:tabs>
          <w:tab w:val="left" w:pos="420"/>
          <w:tab w:val="left" w:pos="2730"/>
          <w:tab w:val="left" w:pos="5040"/>
        </w:tabs>
        <w:spacing w:line="312" w:lineRule="auto"/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 w:rsidRPr="007C7FB6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C</w:t>
      </w:r>
      <w:r w:rsidRPr="007C7FB6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．</w:t>
      </w:r>
      <w:r w:rsidRPr="007C7FB6"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0" distR="0">
            <wp:extent cx="1152525" cy="9620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48051" name="Picture 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ab/>
      </w:r>
      <w:r w:rsidRPr="007C7FB6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D</w:t>
      </w:r>
      <w:r w:rsidRPr="007C7FB6">
        <w:rPr>
          <w:rFonts w:ascii="Times New Roman" w:eastAsia="宋体" w:hAnsi="Times New Roman" w:cs="Times New Roman"/>
          <w:sz w:val="22"/>
          <w:szCs w:val="22"/>
          <w:shd w:val="clear" w:color="auto" w:fill="FFFFFF"/>
        </w:rPr>
        <w:t>．</w:t>
      </w:r>
      <w:r w:rsidRPr="007C7FB6">
        <w:rPr>
          <w:rFonts w:ascii="Times New Roman" w:eastAsia="宋体" w:hAnsi="Times New Roman" w:cs="Times New Roman"/>
          <w:noProof/>
          <w:sz w:val="22"/>
          <w:szCs w:val="22"/>
        </w:rPr>
        <w:drawing>
          <wp:inline distT="0" distB="0" distL="0" distR="0">
            <wp:extent cx="904875" cy="11906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97879" name="Picture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CE1" w:rsidRPr="0042237C" w:rsidP="0042237C">
      <w:pPr>
        <w:rPr>
          <w:rFonts w:ascii="Times New Roman" w:eastAsia="宋体" w:hAnsi="Times New Roman" w:cs="Times New Roman"/>
        </w:rPr>
      </w:pPr>
      <w:r w:rsidRPr="0042237C">
        <w:rPr>
          <w:rFonts w:ascii="Times New Roman" w:eastAsia="宋体" w:hAnsi="Times New Roman" w:cs="Times New Roman"/>
          <w:bCs/>
        </w:rPr>
        <w:t>4</w:t>
      </w:r>
      <w:r w:rsidR="0042237C">
        <w:rPr>
          <w:rFonts w:ascii="Times New Roman" w:eastAsia="宋体" w:hAnsi="Times New Roman" w:cs="Times New Roman"/>
          <w:bCs/>
        </w:rPr>
        <w:t>．</w:t>
      </w:r>
      <w:r w:rsidRPr="0042237C">
        <w:rPr>
          <w:rFonts w:ascii="Times New Roman" w:eastAsia="宋体" w:hAnsi="Times New Roman" w:cs="Times New Roman"/>
          <w:bCs/>
        </w:rPr>
        <w:t>下列计算正确的是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B42222" w:rsidP="0042237C">
      <w:pPr>
        <w:pStyle w:val="OptWithTabs2SpecialMathIndent1"/>
        <w:tabs>
          <w:tab w:val="left" w:pos="420"/>
          <w:tab w:val="left" w:pos="2730"/>
          <w:tab w:val="left" w:pos="5040"/>
          <w:tab w:val="clear" w:pos="5055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5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B42222" w:rsidR="00B42222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3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7</w:t>
      </w:r>
    </w:p>
    <w:p w:rsidR="00224CE1" w:rsidRPr="00C61718" w:rsidP="00C61718">
      <w:pPr>
        <w:pStyle w:val="OptWithTabs2SpecialMathIndent1"/>
        <w:tabs>
          <w:tab w:val="left" w:pos="420"/>
          <w:tab w:val="left" w:pos="2730"/>
          <w:tab w:val="left" w:pos="7350"/>
        </w:tabs>
        <w:spacing w:line="312" w:lineRule="auto"/>
        <w:jc w:val="both"/>
        <w:textAlignment w:val="center"/>
        <w:rPr>
          <w:rFonts w:ascii="Times New Roman" w:eastAsia="宋体" w:hAnsi="Times New Roman" w:cs="Times New Roman"/>
          <w:bCs/>
          <w:sz w:val="22"/>
          <w:szCs w:val="22"/>
        </w:rPr>
      </w:pPr>
      <w:r w:rsidRPr="00C61718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Pr="00C61718"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3</w:t>
      </w:r>
      <w:r w:rsidRPr="00C61718" w:rsidR="00B42222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a</w:t>
      </w:r>
      <w:r w:rsidRPr="00C61718" w:rsidR="00B4222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5</w:t>
      </w:r>
      <w:r w:rsidRPr="00C61718" w:rsidR="00B4222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Pr="00C61718" w:rsidR="00B4222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C61718" w:rsidR="00B4222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ab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C61718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Pr="00C61718"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5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÷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C61718"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>
        <w:rPr>
          <w:rFonts w:ascii="Times New Roman" w:eastAsia="宋体" w:hAnsi="Times New Roman" w:cs="Times New Roman"/>
          <w:bCs/>
          <w:sz w:val="22"/>
          <w:szCs w:val="2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29pt" o:oleicon="f" o:ole="">
            <v:imagedata r:id="rId9" o:title=""/>
          </v:shape>
          <o:OLEObject Type="Embed" ProgID="Equation.DSMT4" ShapeID="_x0000_i1025" DrawAspect="Content" ObjectID="_1666202453" r:id="rId10"/>
        </w:objec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Pr="00C61718" w:rsidR="00B42222">
        <w:rPr>
          <w:rFonts w:ascii="Times New Roman" w:eastAsia="宋体" w:hAnsi="Times New Roman" w:cs="Times New Roman"/>
          <w:bCs/>
          <w:sz w:val="22"/>
          <w:szCs w:val="22"/>
        </w:rPr>
        <w:t>5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5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下列说法中，正确的是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1SpecialMathIndent1"/>
        <w:tabs>
          <w:tab w:val="left" w:pos="420"/>
          <w:tab w:val="left" w:pos="495"/>
          <w:tab w:val="clear" w:pos="603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有理数就是有限小数和无限小数的统称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数轴上的点表示的数都是有理数</w:t>
      </w:r>
    </w:p>
    <w:p w:rsidR="00224CE1" w:rsidRPr="0042237C" w:rsidP="0042237C">
      <w:pPr>
        <w:pStyle w:val="OptWithTabs1SpecialMathIndent1"/>
        <w:tabs>
          <w:tab w:val="left" w:pos="420"/>
          <w:tab w:val="left" w:pos="495"/>
          <w:tab w:val="clear" w:pos="603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一个有理数不是整数就是分数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正分数、零、负分数统称为分数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6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若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互为相反数，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c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d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互为倒数，则代数式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1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)(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cd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1)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的值是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4SpecialMathIndent1"/>
        <w:tabs>
          <w:tab w:val="left" w:pos="420"/>
          <w:tab w:val="left" w:pos="2730"/>
          <w:tab w:val="left" w:pos="5040"/>
          <w:tab w:val="clear" w:pos="5055"/>
          <w:tab w:val="clear" w:pos="7335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B42222">
        <w:rPr>
          <w:rFonts w:ascii="Times New Roman" w:eastAsia="宋体" w:hAnsi="Times New Roman" w:cs="Times New Roman"/>
          <w:bCs/>
          <w:noProof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B42222">
        <w:rPr>
          <w:rFonts w:ascii="Times New Roman" w:eastAsia="宋体" w:hAnsi="Times New Roman" w:cs="Times New Roman"/>
          <w:bCs/>
          <w:noProof/>
          <w:sz w:val="22"/>
          <w:szCs w:val="22"/>
        </w:rPr>
        <w:t>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2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7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已知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Pr="00B42222" w:rsidR="00B4222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="00B4222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2│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B42222" w:rsidR="00B4222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3)</w:t>
      </w:r>
      <w:r w:rsidRPr="00B42222" w:rsidR="00B42222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="00B42222">
        <w:rPr>
          <w:rFonts w:ascii="Times New Roman" w:eastAsia="宋体" w:hAnsi="Times New Roman" w:cs="Times New Roman"/>
          <w:bCs/>
          <w:sz w:val="22"/>
          <w:szCs w:val="22"/>
        </w:rPr>
        <w:t>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，则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  <w:vertAlign w:val="superscript"/>
        </w:rPr>
        <w:t>a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的值是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4SpecialMathIndent1"/>
        <w:tabs>
          <w:tab w:val="left" w:pos="420"/>
          <w:tab w:val="left" w:pos="2730"/>
          <w:tab w:val="left" w:pos="5040"/>
          <w:tab w:val="clear" w:pos="5055"/>
          <w:tab w:val="clear" w:pos="7335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3B40C6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B40C6">
        <w:rPr>
          <w:rFonts w:ascii="Times New Roman" w:eastAsia="宋体" w:hAnsi="Times New Roman" w:cs="Times New Roman"/>
          <w:bCs/>
          <w:sz w:val="22"/>
          <w:szCs w:val="22"/>
        </w:rPr>
        <w:t>6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3B40C6">
        <w:rPr>
          <w:rFonts w:ascii="Times New Roman" w:eastAsia="宋体" w:hAnsi="Times New Roman" w:cs="Times New Roman"/>
          <w:bCs/>
          <w:noProof/>
          <w:sz w:val="22"/>
          <w:szCs w:val="22"/>
        </w:rPr>
        <w:t>6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3B40C6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B40C6">
        <w:rPr>
          <w:rFonts w:ascii="Times New Roman" w:eastAsia="宋体" w:hAnsi="Times New Roman" w:cs="Times New Roman"/>
          <w:bCs/>
          <w:sz w:val="22"/>
          <w:szCs w:val="22"/>
        </w:rPr>
        <w:t>9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3B40C6">
        <w:rPr>
          <w:rFonts w:ascii="Times New Roman" w:eastAsia="宋体" w:hAnsi="Times New Roman" w:cs="Times New Roman"/>
          <w:bCs/>
          <w:noProof/>
          <w:sz w:val="22"/>
          <w:szCs w:val="22"/>
        </w:rPr>
        <w:t>9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8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如果</w:t>
      </w:r>
      <w:r>
        <w:rPr>
          <w:rFonts w:ascii="Times New Roman" w:eastAsia="宋体" w:hAnsi="Times New Roman" w:cs="Times New Roman"/>
          <w:bCs/>
          <w:position w:val="-10"/>
          <w:sz w:val="22"/>
          <w:szCs w:val="22"/>
        </w:rPr>
        <w:object>
          <v:shape id="_x0000_i1026" type="#_x0000_t75" style="width:32.75pt;height:16.85pt" o:oleicon="f" o:ole="">
            <v:imagedata r:id="rId11" o:title=""/>
          </v:shape>
          <o:OLEObject Type="Embed" ProgID="Equation.DSMT4" ShapeID="_x0000_i1026" DrawAspect="Content" ObjectID="_1666202454" r:id="rId12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与</w:t>
      </w:r>
      <w:r>
        <w:rPr>
          <w:rFonts w:ascii="Times New Roman" w:eastAsia="宋体" w:hAnsi="Times New Roman" w:cs="Times New Roman"/>
          <w:bCs/>
          <w:position w:val="-10"/>
          <w:sz w:val="22"/>
          <w:szCs w:val="22"/>
        </w:rPr>
        <w:object>
          <v:shape id="_x0000_i1027" type="#_x0000_t75" style="width:31.8pt;height:16.85pt" o:oleicon="f" o:ole="">
            <v:imagedata r:id="rId13" o:title=""/>
          </v:shape>
          <o:OLEObject Type="Embed" ProgID="Equation.DSMT4" ShapeID="_x0000_i1027" DrawAspect="Content" ObjectID="_1666202455" r:id="rId14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是同类项，那么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28" type="#_x0000_t75" style="width:11.2pt;height:29pt" o:oleicon="f" o:ole="">
            <v:imagedata r:id="rId15" o:title=""/>
          </v:shape>
          <o:OLEObject Type="Embed" ProgID="Equation.DSMT4" ShapeID="_x0000_i1028" DrawAspect="Content" ObjectID="_1666202456" r:id="rId16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的值是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4SpecialMathIndent1"/>
        <w:tabs>
          <w:tab w:val="left" w:pos="420"/>
          <w:tab w:val="left" w:pos="2730"/>
          <w:tab w:val="left" w:pos="5040"/>
          <w:tab w:val="clear" w:pos="5055"/>
          <w:tab w:val="clear" w:pos="7335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29" type="#_x0000_t75" style="width:11.2pt;height:29pt" o:oleicon="f" o:ole="">
            <v:imagedata r:id="rId17" o:title=""/>
          </v:shape>
          <o:OLEObject Type="Embed" ProgID="Equation.DSMT4" ShapeID="_x0000_i1029" DrawAspect="Content" ObjectID="_1666202457" r:id="rId18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0" type="#_x0000_t75" style="width:11.2pt;height:29pt" o:oleicon="f" o:ole="">
            <v:imagedata r:id="rId19" o:title=""/>
          </v:shape>
          <o:OLEObject Type="Embed" ProgID="Equation.DSMT4" ShapeID="_x0000_i1030" DrawAspect="Content" ObjectID="_1666202458" r:id="rId20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3B40C6">
        <w:rPr>
          <w:rFonts w:ascii="Times New Roman" w:eastAsia="宋体" w:hAnsi="Times New Roman" w:cs="Times New Roman"/>
          <w:bCs/>
          <w:noProof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3B40C6">
        <w:rPr>
          <w:rFonts w:ascii="Times New Roman" w:eastAsia="宋体" w:hAnsi="Times New Roman" w:cs="Times New Roman"/>
          <w:bCs/>
          <w:noProof/>
          <w:sz w:val="22"/>
          <w:szCs w:val="22"/>
        </w:rPr>
        <w:t>3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9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数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Pr="0042237C" w:rsidR="00B42222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B42222" w:rsidR="00B4222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在数轴上的位置如图所示，下列式子中错误的是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6A5905">
      <w:pPr>
        <w:pStyle w:val="ItemQDescSpecialMathIndent1"/>
        <w:tabs>
          <w:tab w:val="left" w:pos="420"/>
          <w:tab w:val="clear" w:pos="515"/>
          <w:tab w:val="left" w:pos="615"/>
          <w:tab w:val="left" w:pos="2730"/>
          <w:tab w:val="left" w:pos="5040"/>
          <w:tab w:val="left" w:pos="7350"/>
        </w:tabs>
        <w:ind w:left="0" w:firstLine="0" w:leftChars="0" w:firstLineChars="0"/>
        <w:jc w:val="center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noProof/>
          <w:position w:val="-12"/>
          <w:sz w:val="22"/>
          <w:szCs w:val="22"/>
        </w:rPr>
        <w:drawing>
          <wp:inline distT="0" distB="0" distL="0" distR="0">
            <wp:extent cx="1476375" cy="287893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001180" name="image.png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8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CE1" w:rsidRPr="0042237C" w:rsidP="0042237C">
      <w:pPr>
        <w:pStyle w:val="OptWithTabs4SpecialMathIndent1"/>
        <w:tabs>
          <w:tab w:val="left" w:pos="420"/>
          <w:tab w:val="left" w:pos="2730"/>
          <w:tab w:val="left" w:pos="5040"/>
          <w:tab w:val="clear" w:pos="5055"/>
          <w:tab w:val="clear" w:pos="7335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＜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＜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Pr="006A5905" w:rsidR="006A5905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＋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＜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B42222" w:rsidR="006A5905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＞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0</w:t>
      </w:r>
    </w:p>
    <w:p w:rsidR="00224CE1" w:rsidRPr="0042237C" w:rsidP="0042237C">
      <w:pPr>
        <w:pStyle w:val="LinespaceMathQuestion"/>
        <w:tabs>
          <w:tab w:val="left" w:pos="420"/>
          <w:tab w:val="left" w:pos="2730"/>
          <w:tab w:val="left" w:pos="5040"/>
          <w:tab w:val="left" w:pos="7350"/>
        </w:tabs>
        <w:spacing w:line="312" w:lineRule="auto"/>
        <w:ind w:left="0" w:firstLine="0" w:firstLineChars="0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计算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3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)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4(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的结果是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4SpecialMathIndent2"/>
        <w:tabs>
          <w:tab w:val="left" w:pos="420"/>
          <w:tab w:val="left" w:pos="2730"/>
          <w:tab w:val="left" w:pos="5040"/>
          <w:tab w:val="left" w:pos="7350"/>
          <w:tab w:val="clear" w:pos="7371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＋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11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已知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Pr="006A5905" w:rsidR="006A5905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，则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Pr="00FE1290"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Pr="006A5905" w:rsidR="006A590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y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的值为</w:t>
      </w:r>
      <w:r w:rsidRPr="009E387A" w:rsidR="0042237C">
        <w:rPr>
          <w:rFonts w:cs="Times New Roman"/>
          <w:spacing w:val="-6"/>
        </w:rPr>
        <w:t>（　　）</w:t>
      </w:r>
    </w:p>
    <w:p w:rsidR="00224CE1" w:rsidRPr="0042237C" w:rsidP="0042237C">
      <w:pPr>
        <w:pStyle w:val="OptWithTabs4SpecialMathIndent2"/>
        <w:tabs>
          <w:tab w:val="left" w:pos="420"/>
          <w:tab w:val="left" w:pos="2730"/>
          <w:tab w:val="left" w:pos="504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0221D7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0221D7">
        <w:rPr>
          <w:rFonts w:ascii="Times New Roman" w:eastAsia="宋体" w:hAnsi="Times New Roman" w:cs="Times New Roman" w:hint="eastAsia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A5905">
        <w:rPr>
          <w:rFonts w:ascii="Times New Roman" w:eastAsia="宋体" w:hAnsi="Times New Roman" w:cs="Times New Roman"/>
          <w:bCs/>
          <w:noProof/>
          <w:sz w:val="22"/>
          <w:szCs w:val="22"/>
        </w:rPr>
        <w:t>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A5905">
        <w:rPr>
          <w:rFonts w:ascii="Times New Roman" w:eastAsia="宋体" w:hAnsi="Times New Roman" w:cs="Times New Roman"/>
          <w:bCs/>
          <w:noProof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A5905">
        <w:rPr>
          <w:rFonts w:ascii="Times New Roman" w:eastAsia="宋体" w:hAnsi="Times New Roman" w:cs="Times New Roman"/>
          <w:bCs/>
          <w:noProof/>
          <w:sz w:val="22"/>
          <w:szCs w:val="22"/>
        </w:rPr>
        <w:t>2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12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古希腊著名的毕达哥拉斯学派把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1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，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，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6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，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Pr="006A5905"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…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这样的数称为</w:t>
      </w:r>
      <w:r w:rsidRPr="006A5905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三角形数</w:t>
      </w:r>
      <w:r w:rsidRPr="006A5905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，而把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1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，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，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9</w:t>
      </w:r>
      <w:r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，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16</w:t>
      </w:r>
      <w:r w:rsidRPr="006A5905" w:rsidR="006A5905">
        <w:rPr>
          <w:rFonts w:ascii="Times New Roman" w:eastAsia="宋体" w:hAnsi="Times New Roman" w:cs="Times New Roman" w:hint="eastAsia"/>
          <w:bCs/>
          <w:sz w:val="22"/>
          <w:szCs w:val="22"/>
        </w:rPr>
        <w:t>…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这样的数称为</w:t>
      </w:r>
      <w:r w:rsidRPr="006A5905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正方形数</w:t>
      </w:r>
      <w:r w:rsidRPr="006A5905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．从图中可以发现，任何一个大于</w:t>
      </w:r>
      <w:r w:rsidR="006A5905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</w:t>
      </w:r>
      <w:r w:rsidRPr="006A5905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正方形数</w:t>
      </w:r>
      <w:r w:rsidRPr="006A5905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都可以看作两个相邻</w:t>
      </w:r>
      <w:r w:rsidRPr="006A5905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三角形数</w:t>
      </w:r>
      <w:r w:rsidRPr="006A5905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之和．下列等式中，符合这一规律的是</w:t>
      </w:r>
      <w:r w:rsidRPr="009E387A" w:rsidR="0042237C">
        <w:rPr>
          <w:rFonts w:cs="Times New Roman"/>
          <w:spacing w:val="-6"/>
        </w:rPr>
        <w:t>（　　）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</w:t>
      </w:r>
    </w:p>
    <w:p w:rsidR="000221D7" w:rsidP="0042237C">
      <w:pPr>
        <w:pStyle w:val="OptWithTabs4SpecialMathIndent2"/>
        <w:tabs>
          <w:tab w:val="left" w:pos="420"/>
          <w:tab w:val="left" w:pos="630"/>
          <w:tab w:val="clear" w:pos="729"/>
          <w:tab w:val="left" w:pos="2730"/>
          <w:tab w:val="left" w:pos="5040"/>
          <w:tab w:val="left" w:pos="7350"/>
          <w:tab w:val="clear" w:pos="7371"/>
        </w:tabs>
        <w:spacing w:line="312" w:lineRule="auto"/>
        <w:jc w:val="both"/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noProof/>
          <w:position w:val="-42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2152650" cy="666750"/>
            <wp:effectExtent l="0" t="0" r="0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269577" name="image.png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237C" w:rsidR="009B4130">
        <w:rPr>
          <w:rFonts w:ascii="Times New Roman" w:eastAsia="宋体" w:hAnsi="Times New Roman" w:cs="Times New Roman"/>
          <w:bCs/>
          <w:sz w:val="22"/>
          <w:szCs w:val="22"/>
        </w:rPr>
        <w:tab/>
        <w:t>A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621B8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1</w:t>
      </w:r>
      <w:r w:rsidR="00FE129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3</w:t>
      </w:r>
      <w:r w:rsidR="00E257B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＝</w:t>
      </w:r>
      <w:r w:rsidR="00FE129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3</w:t>
      </w:r>
      <w:r w:rsidR="00E257B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＋</w:t>
      </w:r>
      <w:r w:rsidRPr="0042237C" w:rsidR="00621B8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10</w:t>
      </w:r>
    </w:p>
    <w:p w:rsidR="000221D7" w:rsidP="0042237C">
      <w:pPr>
        <w:pStyle w:val="OptWithTabs4SpecialMathIndent2"/>
        <w:tabs>
          <w:tab w:val="left" w:pos="420"/>
          <w:tab w:val="left" w:pos="630"/>
          <w:tab w:val="clear" w:pos="729"/>
          <w:tab w:val="left" w:pos="2730"/>
          <w:tab w:val="left" w:pos="5040"/>
          <w:tab w:val="left" w:pos="7350"/>
          <w:tab w:val="clear" w:pos="7371"/>
        </w:tabs>
        <w:spacing w:line="312" w:lineRule="auto"/>
        <w:jc w:val="both"/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B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621B8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25</w:t>
      </w:r>
      <w:r w:rsidR="00E257B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＝</w:t>
      </w:r>
      <w:r w:rsidR="00FE129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9</w:t>
      </w:r>
      <w:r w:rsidR="00E257B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＋</w:t>
      </w:r>
      <w:r w:rsidRPr="0042237C" w:rsidR="00621B8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1</w:t>
      </w:r>
      <w:r w:rsidR="00FE1290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t>6</w:t>
      </w:r>
    </w:p>
    <w:p w:rsidR="000221D7" w:rsidP="0042237C">
      <w:pPr>
        <w:pStyle w:val="OptWithTabs4SpecialMathIndent2"/>
        <w:tabs>
          <w:tab w:val="left" w:pos="420"/>
          <w:tab w:val="left" w:pos="630"/>
          <w:tab w:val="clear" w:pos="729"/>
          <w:tab w:val="left" w:pos="2730"/>
          <w:tab w:val="left" w:pos="5040"/>
          <w:tab w:val="left" w:pos="7350"/>
          <w:tab w:val="clear" w:pos="7371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C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621B80">
        <w:rPr>
          <w:rFonts w:ascii="Times New Roman" w:eastAsia="宋体" w:hAnsi="Times New Roman" w:cs="Times New Roman"/>
          <w:bCs/>
          <w:sz w:val="22"/>
          <w:szCs w:val="22"/>
        </w:rPr>
        <w:t>36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Pr="0042237C" w:rsidR="00621B80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="00FE1290">
        <w:rPr>
          <w:rFonts w:ascii="Times New Roman" w:eastAsia="宋体" w:hAnsi="Times New Roman" w:cs="Times New Roman"/>
          <w:bCs/>
          <w:sz w:val="22"/>
          <w:szCs w:val="22"/>
        </w:rPr>
        <w:t>5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Pr="0042237C" w:rsidR="00621B80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="00FE1290">
        <w:rPr>
          <w:rFonts w:ascii="Times New Roman" w:eastAsia="宋体" w:hAnsi="Times New Roman" w:cs="Times New Roman"/>
          <w:bCs/>
          <w:sz w:val="22"/>
          <w:szCs w:val="22"/>
        </w:rPr>
        <w:t>1</w:t>
      </w:r>
    </w:p>
    <w:p w:rsidR="00224CE1" w:rsidRPr="0042237C" w:rsidP="0042237C">
      <w:pPr>
        <w:pStyle w:val="OptWithTabs4SpecialMathIndent2"/>
        <w:tabs>
          <w:tab w:val="left" w:pos="420"/>
          <w:tab w:val="left" w:pos="630"/>
          <w:tab w:val="clear" w:pos="729"/>
          <w:tab w:val="left" w:pos="2730"/>
          <w:tab w:val="left" w:pos="5040"/>
          <w:tab w:val="left" w:pos="7350"/>
          <w:tab w:val="clear" w:pos="7371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ab/>
        <w:t>D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49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Pr="0042237C" w:rsidR="006F361F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8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31</w:t>
      </w:r>
    </w:p>
    <w:p w:rsidR="00CD5311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二、填空题（共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小题；共</w:t>
      </w:r>
      <w:r w:rsidRPr="0042237C" w:rsidR="00CD5311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分）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13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如果风车顺时针旋转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60</w:t>
      </w:r>
      <w:r w:rsidRPr="006F361F" w:rsidR="006F361F">
        <w:rPr>
          <w:rFonts w:ascii="Times New Roman" w:eastAsia="宋体" w:hAnsi="Times New Roman" w:cs="Times New Roman"/>
          <w:bCs/>
          <w:sz w:val="22"/>
          <w:szCs w:val="22"/>
        </w:rPr>
        <w:t>°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记作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60</w:t>
      </w:r>
      <w:r w:rsidRPr="006F361F" w:rsidR="006F361F">
        <w:rPr>
          <w:rFonts w:ascii="Times New Roman" w:eastAsia="宋体" w:hAnsi="Times New Roman" w:cs="Times New Roman"/>
          <w:bCs/>
          <w:sz w:val="22"/>
          <w:szCs w:val="22"/>
        </w:rPr>
        <w:t>°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，那么逆时针旋转</w:t>
      </w:r>
      <w:r w:rsidRPr="0042237C" w:rsidR="00BC1453">
        <w:rPr>
          <w:rFonts w:ascii="Times New Roman" w:eastAsia="宋体" w:hAnsi="Times New Roman" w:cs="Times New Roman"/>
          <w:bCs/>
          <w:sz w:val="22"/>
          <w:szCs w:val="22"/>
        </w:rPr>
        <w:t>80°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记作</w:t>
      </w:r>
      <w:r w:rsidR="0042237C">
        <w:rPr>
          <w:rFonts w:ascii="Times New Roman" w:eastAsia="宋体" w:hAnsi="Times New Roman" w:cs="Times New Roman" w:hint="eastAsia"/>
          <w:bCs/>
          <w:sz w:val="22"/>
          <w:szCs w:val="22"/>
        </w:rPr>
        <w:t>_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_______</w:t>
      </w:r>
      <w:r w:rsidRPr="0042237C"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224CE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14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如果数轴上点</w:t>
      </w:r>
      <w:r w:rsidRPr="00E257B0" w:rsidR="0042237C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表示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，将</w:t>
      </w:r>
      <w:r w:rsidRPr="0042237C" w:rsidR="0042237C">
        <w:rPr>
          <w:rFonts w:ascii="Times New Roman" w:eastAsia="宋体" w:hAnsi="Times New Roman" w:cs="Times New Roman"/>
          <w:bCs/>
          <w:sz w:val="22"/>
          <w:szCs w:val="22"/>
        </w:rPr>
        <w:t>点</w:t>
      </w:r>
      <w:r w:rsidRPr="00E257B0" w:rsidR="0042237C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向左移动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6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个单位长度；再向右移动</w:t>
      </w:r>
      <w:r w:rsidR="0042237C">
        <w:rPr>
          <w:rFonts w:ascii="Times New Roman" w:eastAsia="宋体" w:hAnsi="Times New Roman" w:cs="Times New Roman" w:hint="eastAsia"/>
          <w:bCs/>
          <w:sz w:val="22"/>
          <w:szCs w:val="22"/>
        </w:rPr>
        <w:t>4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个单位长度，那么终点表示的数是</w:t>
      </w:r>
      <w:r w:rsidR="0042237C">
        <w:rPr>
          <w:rFonts w:ascii="Times New Roman" w:eastAsia="宋体" w:hAnsi="Times New Roman" w:cs="Times New Roman" w:hint="eastAsia"/>
          <w:bCs/>
          <w:sz w:val="22"/>
          <w:szCs w:val="22"/>
        </w:rPr>
        <w:t>_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_______</w:t>
      </w:r>
      <w:r w:rsidRPr="0042237C"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 w:rsidR="00ED04CF">
        <w:rPr>
          <w:rFonts w:ascii="Times New Roman" w:eastAsia="宋体" w:hAnsi="Times New Roman" w:cs="Times New Roman"/>
          <w:bCs/>
          <w:sz w:val="22"/>
          <w:szCs w:val="22"/>
        </w:rPr>
        <w:t>5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如果对于任何非零有理数</w:t>
      </w:r>
      <w:r w:rsidRPr="00B42222" w:rsidR="006F361F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Pr="0042237C" w:rsidR="006F361F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B42222" w:rsidR="006F361F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定义一种新的运算</w:t>
      </w:r>
      <w:r w:rsidRPr="006F361F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>
        <w:rPr>
          <w:rFonts w:ascii="Times New Roman" w:eastAsia="宋体" w:hAnsi="Times New Roman" w:cs="Times New Roman"/>
          <w:bCs/>
          <w:noProof/>
          <w:position w:val="-4"/>
          <w:sz w:val="22"/>
          <w:szCs w:val="22"/>
        </w:rPr>
        <w:drawing>
          <wp:inline distT="0" distB="0" distL="0" distR="0">
            <wp:extent cx="143378" cy="134600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85822" name="image.emf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378" cy="1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361F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如下：</w:t>
      </w:r>
      <w:r w:rsidRPr="00B42222" w:rsidR="006F361F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Pr="0042237C" w:rsidR="006F361F">
        <w:rPr>
          <w:rFonts w:ascii="Times New Roman" w:eastAsia="宋体" w:hAnsi="Times New Roman" w:cs="Times New Roman"/>
          <w:bCs/>
          <w:noProof/>
          <w:position w:val="-4"/>
          <w:sz w:val="22"/>
          <w:szCs w:val="22"/>
        </w:rPr>
        <w:drawing>
          <wp:inline distT="0" distB="0" distL="0" distR="0">
            <wp:extent cx="143378" cy="134600"/>
            <wp:effectExtent l="0" t="0" r="0" b="0"/>
            <wp:docPr id="6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782388" name="image.emf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378" cy="1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2222" w:rsidR="006F361F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Pr="006F361F" w:rsidR="006F361F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＝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1" type="#_x0000_t75" style="width:24.3pt;height:29pt" o:oleicon="f" o:ole="">
            <v:imagedata r:id="rId24" o:title=""/>
          </v:shape>
          <o:OLEObject Type="Embed" ProgID="Equation.DSMT4" ShapeID="_x0000_i1031" DrawAspect="Content" ObjectID="_1666202459" r:id="rId25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，则</w:t>
      </w:r>
      <w:r w:rsidR="00A46592">
        <w:rPr>
          <w:rFonts w:ascii="Times New Roman" w:eastAsia="宋体" w:hAnsi="Times New Roman" w:cs="Times New Roman" w:hint="eastAsia"/>
          <w:bCs/>
          <w:sz w:val="22"/>
          <w:szCs w:val="22"/>
        </w:rPr>
        <w:t>(</w:t>
      </w:r>
      <w:r w:rsidR="00A4659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42237C" w:rsidR="00A46592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="00A46592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42237C" w:rsidR="001951BC">
        <w:rPr>
          <w:rFonts w:ascii="Segoe UI Symbol" w:eastAsia="宋体" w:hAnsi="Segoe UI Symbol" w:cs="Segoe UI Symbol"/>
          <w:bCs/>
          <w:sz w:val="22"/>
          <w:szCs w:val="22"/>
        </w:rPr>
        <w:t>★</w:t>
      </w:r>
      <w:r w:rsidRPr="0042237C" w:rsidR="00A46592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的值为</w:t>
      </w:r>
      <w:r w:rsidR="0042237C">
        <w:rPr>
          <w:rFonts w:ascii="Times New Roman" w:eastAsia="宋体" w:hAnsi="Times New Roman" w:cs="Times New Roman" w:hint="eastAsia"/>
          <w:bCs/>
          <w:sz w:val="22"/>
          <w:szCs w:val="22"/>
        </w:rPr>
        <w:t>_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_______</w:t>
      </w:r>
      <w:r w:rsidRPr="0042237C"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16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计算：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1)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1)</w:t>
      </w:r>
      <w:r w:rsidRPr="006F361F" w:rsidR="006F361F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1)</w:t>
      </w:r>
      <w:r w:rsidRPr="006F361F" w:rsidR="006F361F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3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Pr="006A5905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……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1)</w:t>
      </w:r>
      <w:r w:rsidRPr="006F361F" w:rsidR="006F361F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2020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＝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_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_______</w:t>
      </w:r>
      <w:r w:rsidRPr="0042237C" w:rsidR="006F361F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1951BC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三、解答题（共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7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小题；共</w:t>
      </w:r>
      <w:r w:rsidRPr="0042237C" w:rsidR="001951BC">
        <w:rPr>
          <w:rFonts w:ascii="Times New Roman" w:eastAsia="宋体" w:hAnsi="Times New Roman" w:cs="Times New Roman"/>
          <w:bCs/>
          <w:sz w:val="22"/>
          <w:szCs w:val="22"/>
        </w:rPr>
        <w:t>52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分）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17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194272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 w:rsidR="00194272">
        <w:rPr>
          <w:rFonts w:ascii="Times New Roman" w:eastAsia="宋体" w:hAnsi="Times New Roman" w:cs="Times New Roman"/>
          <w:bCs/>
          <w:sz w:val="22"/>
          <w:szCs w:val="22"/>
        </w:rPr>
        <w:t>20</w:t>
      </w:r>
      <w:r w:rsidRPr="0042237C" w:rsidR="00194272">
        <w:rPr>
          <w:rFonts w:ascii="Times New Roman" w:eastAsia="宋体" w:hAnsi="Times New Roman" w:cs="Times New Roman"/>
          <w:bCs/>
          <w:sz w:val="22"/>
          <w:szCs w:val="22"/>
        </w:rPr>
        <w:t>分）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计算与化简：</w:t>
      </w:r>
    </w:p>
    <w:p w:rsidR="00224CE1" w:rsidRPr="006F361F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9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5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12)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3)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Pr="00C61718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C61718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÷</w:t>
      </w:r>
      <w:r w:rsidRPr="00C61718"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C61718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2" type="#_x0000_t75" style="width:17.75pt;height:29pt" o:oleicon="f" o:ole="">
            <v:imagedata r:id="rId26" o:title=""/>
          </v:shape>
          <o:OLEObject Type="Embed" ProgID="Equation.DSMT4" ShapeID="_x0000_i1032" DrawAspect="Content" ObjectID="_1666202460" r:id="rId27"/>
        </w:object>
      </w:r>
      <w:r w:rsidRPr="00C61718" w:rsidR="006F361F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C61718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4.5)</w:t>
      </w: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F361F">
        <w:rPr>
          <w:rFonts w:ascii="Times New Roman" w:eastAsia="宋体" w:hAnsi="Times New Roman" w:cs="Times New Roman"/>
          <w:bCs/>
          <w:sz w:val="22"/>
          <w:szCs w:val="22"/>
        </w:rPr>
        <w:t>32)</w:t>
      </w:r>
      <w:r w:rsidRPr="00C61718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 w:rsidRPr="00C61718" w:rsidR="006F361F">
        <w:rPr>
          <w:rFonts w:ascii="Times New Roman" w:eastAsia="宋体" w:hAnsi="Times New Roman" w:cs="Times New Roman"/>
          <w:bCs/>
          <w:sz w:val="22"/>
          <w:szCs w:val="22"/>
        </w:rPr>
        <w:t>(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3" type="#_x0000_t75" style="width:14.95pt;height:29pt" o:oleicon="f" o:ole="">
            <v:imagedata r:id="rId28" o:title=""/>
          </v:shape>
          <o:OLEObject Type="Embed" ProgID="Equation.DSMT4" ShapeID="_x0000_i1033" DrawAspect="Content" ObjectID="_1666202461" r:id="rId29"/>
        </w:object>
      </w:r>
      <w:r w:rsidRPr="00C61718" w:rsidR="006F361F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4" type="#_x0000_t75" style="width:11.2pt;height:29pt" o:oleicon="f" o:ole="">
            <v:imagedata r:id="rId30" o:title=""/>
          </v:shape>
          <o:OLEObject Type="Embed" ProgID="Equation.DSMT4" ShapeID="_x0000_i1034" DrawAspect="Content" ObjectID="_1666202462" r:id="rId31"/>
        </w:objec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5" type="#_x0000_t75" style="width:11.2pt;height:29pt" o:oleicon="f" o:ole="">
            <v:imagedata r:id="rId32" o:title=""/>
          </v:shape>
          <o:OLEObject Type="Embed" ProgID="Equation.DSMT4" ShapeID="_x0000_i1035" DrawAspect="Content" ObjectID="_1666202463" r:id="rId33"/>
        </w:object>
      </w:r>
      <w:r w:rsidRPr="00C61718" w:rsidR="006F361F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ab/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Pr="00C61718"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6" type="#_x0000_t75" style="width:11.2pt;height:29pt" o:oleicon="f" o:ole="">
            <v:imagedata r:id="rId34" o:title=""/>
          </v:shape>
          <o:OLEObject Type="Embed" ProgID="Equation.DSMT4" ShapeID="_x0000_i1036" DrawAspect="Content" ObjectID="_1666202464" r:id="rId35"/>
        </w:object>
      </w:r>
      <w:r w:rsidRPr="00C61718"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[</w:t>
      </w:r>
      <w:r w:rsidRPr="00C61718"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3</w:t>
      </w:r>
      <w:r w:rsidRPr="006310CD" w:rsidR="006310CD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Pr="00C61718"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×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(</w:t>
      </w:r>
      <w:r w:rsidRPr="00C61718"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7" type="#_x0000_t75" style="width:11.2pt;height:29pt" o:oleicon="f" o:ole="">
            <v:imagedata r:id="rId36" o:title=""/>
          </v:shape>
          <o:OLEObject Type="Embed" ProgID="Equation.DSMT4" ShapeID="_x0000_i1037" DrawAspect="Content" ObjectID="_1666202465" r:id="rId37"/>
        </w:objec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6310CD" w:rsidR="006310CD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Pr="006310CD" w:rsidR="00A46592">
        <w:rPr>
          <w:rFonts w:ascii="Times New Roman" w:eastAsia="宋体" w:hAnsi="Times New Roman" w:cs="Times New Roman"/>
          <w:bCs/>
          <w:sz w:val="22"/>
          <w:szCs w:val="22"/>
          <w:vertAlign w:val="superscript"/>
        </w:rPr>
        <w:t>2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)]</w:t>
      </w: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LinespaceMathQuestion"/>
        <w:tabs>
          <w:tab w:val="left" w:pos="420"/>
          <w:tab w:val="left" w:pos="2730"/>
          <w:tab w:val="left" w:pos="5040"/>
          <w:tab w:val="left" w:pos="7350"/>
        </w:tabs>
        <w:spacing w:line="312" w:lineRule="auto"/>
        <w:ind w:left="0" w:firstLine="0" w:firstLineChars="0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 </w:t>
      </w: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18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194272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 w:rsidR="00194272"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Pr="0042237C" w:rsidR="00194272">
        <w:rPr>
          <w:rFonts w:ascii="Times New Roman" w:eastAsia="宋体" w:hAnsi="Times New Roman" w:cs="Times New Roman"/>
          <w:bCs/>
          <w:sz w:val="22"/>
          <w:szCs w:val="22"/>
        </w:rPr>
        <w:t>分）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化简：</w:t>
      </w:r>
    </w:p>
    <w:p w:rsidR="00224CE1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="006310CD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ab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="006310CD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)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2(2</w:t>
      </w:r>
      <w:r w:rsidR="006310CD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)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="006310CD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1951BC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6310CD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）先化简，再求值：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5</w:t>
      </w:r>
      <w:r w:rsidR="003308A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3308A2" w:rsidR="003308A2">
        <w:rPr>
          <w:rFonts w:ascii="Times New Roman" w:eastAsia="宋体" w:hAnsi="Times New Roman" w:cs="Times New Roman" w:hint="eastAsia"/>
          <w:bCs/>
          <w:sz w:val="22"/>
          <w:szCs w:val="22"/>
          <w:vertAlign w:val="superscript"/>
        </w:rPr>
        <w:t>2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="003308A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3308A2" w:rsidR="003308A2">
        <w:rPr>
          <w:rFonts w:ascii="Times New Roman" w:eastAsia="宋体" w:hAnsi="Times New Roman" w:cs="Times New Roman" w:hint="eastAsia"/>
          <w:bCs/>
          <w:sz w:val="22"/>
          <w:szCs w:val="22"/>
          <w:vertAlign w:val="superscript"/>
        </w:rPr>
        <w:t>2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2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3308A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3308A2" w:rsidR="003308A2">
        <w:rPr>
          <w:rFonts w:ascii="Times New Roman" w:eastAsia="宋体" w:hAnsi="Times New Roman" w:cs="Times New Roman" w:hint="eastAsia"/>
          <w:bCs/>
          <w:sz w:val="22"/>
          <w:szCs w:val="22"/>
          <w:vertAlign w:val="superscript"/>
        </w:rPr>
        <w:t>2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3308A2" w:rsidR="003308A2">
        <w:rPr>
          <w:rFonts w:ascii="Times New Roman" w:eastAsia="宋体" w:hAnsi="Times New Roman" w:cs="Times New Roman" w:hint="eastAsia"/>
          <w:bCs/>
          <w:sz w:val="22"/>
          <w:szCs w:val="22"/>
          <w:vertAlign w:val="superscript"/>
        </w:rPr>
        <w:t>2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)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6310CD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5</w:t>
      </w:r>
      <w:r w:rsidR="003308A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3308A2" w:rsidR="003308A2">
        <w:rPr>
          <w:rFonts w:ascii="Times New Roman" w:eastAsia="宋体" w:hAnsi="Times New Roman" w:cs="Times New Roman" w:hint="eastAsia"/>
          <w:bCs/>
          <w:sz w:val="22"/>
          <w:szCs w:val="22"/>
          <w:vertAlign w:val="superscript"/>
        </w:rPr>
        <w:t>2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="003308A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3308A2" w:rsidR="003308A2">
        <w:rPr>
          <w:rFonts w:ascii="Times New Roman" w:eastAsia="宋体" w:hAnsi="Times New Roman" w:cs="Times New Roman" w:hint="eastAsia"/>
          <w:bCs/>
          <w:sz w:val="22"/>
          <w:szCs w:val="22"/>
          <w:vertAlign w:val="superscript"/>
        </w:rPr>
        <w:t>2</w:t>
      </w:r>
      <w:r w:rsidR="006310CD">
        <w:rPr>
          <w:rFonts w:ascii="Times New Roman" w:eastAsia="宋体" w:hAnsi="Times New Roman" w:cs="Times New Roman" w:hint="eastAsia"/>
          <w:bCs/>
          <w:sz w:val="22"/>
          <w:szCs w:val="22"/>
        </w:rPr>
        <w:t>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，其中</w:t>
      </w:r>
      <w:r w:rsidRPr="00B4222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＝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B4222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b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＝</w:t>
      </w:r>
      <w:r>
        <w:rPr>
          <w:rFonts w:ascii="Times New Roman" w:eastAsia="宋体" w:hAnsi="Times New Roman" w:cs="Times New Roman"/>
          <w:bCs/>
          <w:position w:val="-22"/>
          <w:sz w:val="22"/>
          <w:szCs w:val="22"/>
        </w:rPr>
        <w:object>
          <v:shape id="_x0000_i1038" type="#_x0000_t75" style="width:11.2pt;height:29pt" o:oleicon="f" o:ole="">
            <v:imagedata r:id="rId17" o:title=""/>
          </v:shape>
          <o:OLEObject Type="Embed" ProgID="Equation.DSMT4" ShapeID="_x0000_i1038" DrawAspect="Content" ObjectID="_1666202466" r:id="rId38"/>
        </w:objec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1951BC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BC1453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22818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19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(4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分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小明用剪刀展开了一个长方体纸盒，可是一不小心多剪了一条棱，把纸盒剪成了两部分，即图中的</w:t>
      </w:r>
      <w:r w:rsidRPr="0042237C">
        <w:rPr>
          <w:rFonts w:ascii="宋体" w:eastAsia="宋体" w:hAnsi="宋体" w:cs="宋体" w:hint="eastAsia"/>
          <w:bCs/>
          <w:sz w:val="22"/>
          <w:szCs w:val="22"/>
        </w:rPr>
        <w:t>①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和</w:t>
      </w:r>
      <w:r w:rsidRPr="0042237C">
        <w:rPr>
          <w:rFonts w:ascii="宋体" w:eastAsia="宋体" w:hAnsi="宋体" w:cs="宋体" w:hint="eastAsia"/>
          <w:bCs/>
          <w:sz w:val="22"/>
          <w:szCs w:val="22"/>
        </w:rPr>
        <w:t>②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．根据你所学的知识，回答下列问题：</w:t>
      </w:r>
    </w:p>
    <w:p w:rsidR="00122818" w:rsidRPr="0042237C" w:rsidP="0042237C">
      <w:pPr>
        <w:pStyle w:val="ItemQDescSpecialMathIndent1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）小明总共剪开了</w:t>
      </w:r>
      <w:r w:rsidRPr="0042237C">
        <w:rPr>
          <w:rFonts w:ascii="Times New Roman" w:eastAsia="宋体" w:hAnsi="Times New Roman" w:cs="Times New Roman"/>
          <w:bCs/>
          <w:sz w:val="22"/>
          <w:szCs w:val="22"/>
          <w:u w:val="single"/>
        </w:rPr>
        <w:t xml:space="preserve">               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条棱．</w:t>
      </w:r>
    </w:p>
    <w:p w:rsidR="00122818" w:rsidRPr="0042237C" w:rsidP="0042237C">
      <w:pPr>
        <w:pStyle w:val="ItemQDescSpecialMathIndent1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）现在小明想将剪断的</w:t>
      </w:r>
      <w:r w:rsidRPr="0042237C">
        <w:rPr>
          <w:rFonts w:ascii="宋体" w:eastAsia="宋体" w:hAnsi="宋体" w:cs="宋体" w:hint="eastAsia"/>
          <w:bCs/>
          <w:sz w:val="22"/>
          <w:szCs w:val="22"/>
        </w:rPr>
        <w:t>②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重新粘贴到</w:t>
      </w:r>
      <w:r w:rsidRPr="0042237C">
        <w:rPr>
          <w:rFonts w:ascii="宋体" w:eastAsia="宋体" w:hAnsi="宋体" w:cs="宋体" w:hint="eastAsia"/>
          <w:bCs/>
          <w:sz w:val="22"/>
          <w:szCs w:val="22"/>
        </w:rPr>
        <w:t>①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上去，而且经过折叠以后，仍然可以还原成一个长方体纸盒，请你帮助小明在</w:t>
      </w:r>
      <w:r w:rsidRPr="0042237C">
        <w:rPr>
          <w:rFonts w:ascii="宋体" w:eastAsia="宋体" w:hAnsi="宋体" w:cs="宋体" w:hint="eastAsia"/>
          <w:bCs/>
          <w:sz w:val="22"/>
          <w:szCs w:val="22"/>
        </w:rPr>
        <w:t>①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上补全．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42237C" w:rsidR="004855BB">
        <w:rPr>
          <w:rFonts w:ascii="Times New Roman" w:eastAsia="宋体" w:hAnsi="Times New Roman" w:cs="Times New Roman"/>
          <w:bCs/>
          <w:sz w:val="22"/>
          <w:szCs w:val="22"/>
        </w:rPr>
        <w:t>作图要求：先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用尺和铅笔画图，再用黑色的签字笔描一遍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)</w:t>
      </w:r>
    </w:p>
    <w:p w:rsidR="00122818" w:rsidRPr="0042237C" w:rsidP="0042237C">
      <w:pPr>
        <w:pStyle w:val="ItemQDescSpecialMathIndent1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）小明说：已知这个长方形纸盒高为</w:t>
      </w:r>
      <w:r w:rsidRPr="0042237C" w:rsidR="00C564B8">
        <w:rPr>
          <w:rFonts w:ascii="Times New Roman" w:eastAsia="宋体" w:hAnsi="Times New Roman" w:cs="Times New Roman"/>
          <w:bCs/>
          <w:noProof/>
          <w:sz w:val="22"/>
          <w:szCs w:val="22"/>
        </w:rPr>
        <w:t>3cm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，底面是一个正方形，并且这个长方形纸盒所有棱长的和是</w:t>
      </w:r>
      <w:r w:rsidRPr="0042237C" w:rsidR="00C564B8">
        <w:rPr>
          <w:rFonts w:ascii="Times New Roman" w:eastAsia="宋体" w:hAnsi="Times New Roman" w:cs="Times New Roman"/>
          <w:bCs/>
          <w:noProof/>
          <w:sz w:val="22"/>
          <w:szCs w:val="22"/>
        </w:rPr>
        <w:t>92</w:t>
      </w:r>
      <w:r w:rsidRPr="003308A2" w:rsidR="00C564B8">
        <w:rPr>
          <w:rFonts w:ascii="Times New Roman" w:eastAsia="宋体" w:hAnsi="Times New Roman" w:cs="Times New Roman"/>
          <w:bCs/>
          <w:sz w:val="22"/>
          <w:szCs w:val="22"/>
        </w:rPr>
        <w:t>cm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42237C" w:rsidR="00830E93">
        <w:rPr>
          <w:rFonts w:ascii="Times New Roman" w:eastAsia="宋体" w:hAnsi="Times New Roman" w:cs="Times New Roman"/>
          <w:bCs/>
          <w:sz w:val="22"/>
          <w:szCs w:val="22"/>
        </w:rPr>
        <w:t>请计算，这个长方体纸盒的体积是</w:t>
      </w:r>
      <w:r w:rsidRPr="0042237C" w:rsidR="003C4612">
        <w:rPr>
          <w:rFonts w:ascii="Times New Roman" w:eastAsia="宋体" w:hAnsi="Times New Roman" w:cs="Times New Roman"/>
          <w:bCs/>
          <w:sz w:val="22"/>
          <w:szCs w:val="22"/>
        </w:rPr>
        <w:t>___________</w:t>
      </w:r>
      <w:r w:rsidRPr="0042237C" w:rsidR="003308A2">
        <w:rPr>
          <w:rFonts w:ascii="Times New Roman" w:eastAsia="宋体" w:hAnsi="Times New Roman" w:cs="Times New Roman"/>
          <w:bCs/>
          <w:noProof/>
          <w:sz w:val="22"/>
          <w:szCs w:val="22"/>
        </w:rPr>
        <w:t>cm</w:t>
      </w:r>
      <w:r w:rsidRPr="003308A2" w:rsidR="003308A2">
        <w:rPr>
          <w:rFonts w:ascii="Times New Roman" w:eastAsia="宋体" w:hAnsi="Times New Roman" w:cs="Times New Roman"/>
          <w:bCs/>
          <w:noProof/>
          <w:sz w:val="22"/>
          <w:szCs w:val="22"/>
          <w:vertAlign w:val="superscript"/>
        </w:rPr>
        <w:t>3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122818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</w:p>
    <w:p w:rsidR="00A96827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noProof/>
          <w:position w:val="-69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4321175</wp:posOffset>
            </wp:positionH>
            <wp:positionV relativeFrom="paragraph">
              <wp:posOffset>38735</wp:posOffset>
            </wp:positionV>
            <wp:extent cx="460375" cy="1140460"/>
            <wp:effectExtent l="0" t="0" r="0" b="0"/>
            <wp:wrapSquare wrapText="bothSides"/>
            <wp:docPr id="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047879" name="image.png"/>
                    <pic:cNvPicPr/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1140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37C">
        <w:rPr>
          <w:rFonts w:ascii="Times New Roman" w:eastAsia="宋体" w:hAnsi="Times New Roman" w:cs="Times New Roman"/>
          <w:bCs/>
          <w:noProof/>
          <w:position w:val="-69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1307465</wp:posOffset>
            </wp:positionH>
            <wp:positionV relativeFrom="paragraph">
              <wp:posOffset>39370</wp:posOffset>
            </wp:positionV>
            <wp:extent cx="1630680" cy="1140460"/>
            <wp:effectExtent l="0" t="0" r="0" b="0"/>
            <wp:wrapSquare wrapText="bothSides"/>
            <wp:docPr id="2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389194" name="image.png"/>
                    <pic:cNvPicPr/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140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453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2281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drawing>
          <wp:inline>
            <wp:extent cx="254000" cy="254000"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988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81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2281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2281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2281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20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(4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分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体育课全班女生进行了百米测验，达标成绩为</w:t>
      </w:r>
      <w:r w:rsidR="003308A2">
        <w:rPr>
          <w:rFonts w:ascii="Times New Roman" w:eastAsia="宋体" w:hAnsi="Times New Roman" w:cs="Times New Roman"/>
          <w:bCs/>
          <w:noProof/>
          <w:sz w:val="22"/>
          <w:szCs w:val="22"/>
        </w:rPr>
        <w:t>18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秒，下面是第一小组</w:t>
      </w:r>
      <w:r w:rsidRPr="0042237C" w:rsidR="00BC1453"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名女生的成绩记录，其中</w:t>
      </w:r>
      <w:r w:rsidRPr="003308A2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>
        <w:rPr>
          <w:rFonts w:ascii="Times New Roman" w:eastAsia="宋体" w:hAnsi="Times New Roman" w:cs="Times New Roman"/>
          <w:bCs/>
          <w:noProof/>
          <w:position w:val="-1"/>
          <w:sz w:val="22"/>
          <w:szCs w:val="22"/>
        </w:rPr>
        <w:drawing>
          <wp:inline distT="0" distB="0" distL="0" distR="0">
            <wp:extent cx="126919" cy="101864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569332" name="image.emf"/>
                    <pic:cNvPicPr/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6919" cy="101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08A2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号表示成绩大于</w:t>
      </w:r>
      <w:r w:rsidR="003308A2">
        <w:rPr>
          <w:rFonts w:ascii="Times New Roman" w:eastAsia="宋体" w:hAnsi="Times New Roman" w:cs="Times New Roman"/>
          <w:bCs/>
          <w:noProof/>
          <w:sz w:val="22"/>
          <w:szCs w:val="22"/>
        </w:rPr>
        <w:t>18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秒，</w:t>
      </w:r>
      <w:r w:rsidRPr="003308A2">
        <w:rPr>
          <w:rFonts w:ascii="宋体" w:eastAsia="宋体" w:hAnsi="宋体" w:cs="Times New Roman"/>
          <w:bCs/>
          <w:sz w:val="22"/>
          <w:szCs w:val="22"/>
        </w:rPr>
        <w:t>“</w:t>
      </w:r>
      <w:r w:rsidRPr="003308A2" w:rsidR="003308A2">
        <w:rPr>
          <w:rFonts w:ascii="宋体" w:eastAsia="宋体" w:hAnsi="宋体" w:cs="Times New Roman" w:hint="eastAsia"/>
          <w:bCs/>
          <w:sz w:val="22"/>
          <w:szCs w:val="22"/>
        </w:rPr>
        <w:t>－</w:t>
      </w:r>
      <w:r w:rsidRPr="003308A2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号表示成绩小于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1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8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秒．</w:t>
      </w:r>
    </w:p>
    <w:tbl>
      <w:tblPr>
        <w:tblStyle w:val="TableGrid"/>
        <w:tblW w:w="0" w:type="auto"/>
        <w:tblInd w:w="817" w:type="dxa"/>
        <w:tblLook w:val="04A0"/>
      </w:tblPr>
      <w:tblGrid>
        <w:gridCol w:w="696"/>
        <w:gridCol w:w="900"/>
        <w:gridCol w:w="900"/>
        <w:gridCol w:w="901"/>
        <w:gridCol w:w="901"/>
        <w:gridCol w:w="901"/>
        <w:gridCol w:w="901"/>
        <w:gridCol w:w="901"/>
        <w:gridCol w:w="901"/>
        <w:gridCol w:w="603"/>
      </w:tblGrid>
      <w:tr w:rsidTr="003308A2">
        <w:tblPrEx>
          <w:tblW w:w="0" w:type="auto"/>
          <w:tblInd w:w="817" w:type="dxa"/>
          <w:tblLook w:val="04A0"/>
        </w:tblPrEx>
        <w:trPr>
          <w:trHeight w:val="567"/>
        </w:trPr>
        <w:tc>
          <w:tcPr>
            <w:tcW w:w="696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－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＋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  <w:r w:rsidR="003308A2"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.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－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1</w:t>
            </w:r>
            <w:r w:rsidR="003308A2"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.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901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－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  <w:r w:rsidR="003308A2"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.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901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＋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  <w:r w:rsidR="003308A2"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.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901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－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  <w:r w:rsid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．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01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－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  <w:r w:rsidR="003308A2"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.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901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－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0</w:t>
            </w:r>
            <w:r w:rsidR="003308A2">
              <w:rPr>
                <w:rFonts w:ascii="Times New Roman" w:eastAsia="宋体" w:hAnsi="Times New Roman" w:cs="Times New Roman" w:hint="eastAsia"/>
                <w:bCs/>
                <w:sz w:val="22"/>
                <w:szCs w:val="22"/>
              </w:rPr>
              <w:t>.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603" w:type="dxa"/>
            <w:vAlign w:val="center"/>
          </w:tcPr>
          <w:p w:rsidR="00BC1453" w:rsidRPr="0042237C" w:rsidP="003308A2">
            <w:pPr>
              <w:pStyle w:val="ItemQDescSpecialMathIndent2"/>
              <w:tabs>
                <w:tab w:val="left" w:pos="420"/>
                <w:tab w:val="left" w:pos="2730"/>
                <w:tab w:val="left" w:pos="5040"/>
                <w:tab w:val="left" w:pos="7350"/>
              </w:tabs>
              <w:ind w:left="0" w:firstLine="0" w:leftChars="0" w:firstLineChars="0"/>
              <w:jc w:val="center"/>
              <w:rPr>
                <w:rFonts w:ascii="Times New Roman" w:eastAsia="宋体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＋</w:t>
            </w:r>
            <w:r w:rsidRPr="0042237C">
              <w:rPr>
                <w:rFonts w:ascii="Times New Roman" w:eastAsia="宋体" w:hAnsi="Times New Roman" w:cs="Times New Roman"/>
                <w:bCs/>
                <w:sz w:val="22"/>
                <w:szCs w:val="22"/>
              </w:rPr>
              <w:t>1</w:t>
            </w:r>
          </w:p>
        </w:tc>
      </w:tr>
    </w:tbl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求这个小组女生的达标率为多少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?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平均成绩为多少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?</w:t>
      </w:r>
    </w:p>
    <w:p w:rsidR="006B14E8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3308A2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3308A2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B14E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B14E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B14E8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21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(4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分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若在运动会颁奖台上面及两侧铺上地毯（如图阴影部分），长为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m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，宽为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n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，高为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h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（单位为：</w:t>
      </w:r>
      <w:r w:rsidRPr="003308A2" w:rsidR="003308A2">
        <w:rPr>
          <w:rFonts w:ascii="Times New Roman" w:eastAsia="宋体" w:hAnsi="Times New Roman" w:cs="Times New Roman"/>
          <w:bCs/>
          <w:sz w:val="22"/>
          <w:szCs w:val="22"/>
        </w:rPr>
        <w:t>cm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）．</w:t>
      </w:r>
    </w:p>
    <w:p w:rsidR="006B14E8" w:rsidRPr="0042237C" w:rsidP="0042237C">
      <w:pPr>
        <w:pStyle w:val="ItemQDescSpecialMathIndent1"/>
        <w:tabs>
          <w:tab w:val="left" w:pos="420"/>
          <w:tab w:val="clear" w:pos="515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）用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m</w:t>
      </w:r>
      <w:r w:rsidRPr="0042237C" w:rsidR="003308A2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n</w:t>
      </w:r>
      <w:r w:rsidRPr="0042237C" w:rsidR="003308A2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h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表示</w:t>
      </w:r>
      <w:r w:rsidRPr="0042237C" w:rsidR="003D3F2D">
        <w:rPr>
          <w:rFonts w:ascii="Times New Roman" w:eastAsia="宋体" w:hAnsi="Times New Roman" w:cs="Times New Roman"/>
          <w:bCs/>
          <w:sz w:val="22"/>
          <w:szCs w:val="22"/>
        </w:rPr>
        <w:t>所需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地毯的面积；</w:t>
      </w:r>
    </w:p>
    <w:p w:rsidR="006B14E8" w:rsidRPr="0042237C" w:rsidP="0042237C">
      <w:pPr>
        <w:pStyle w:val="ItemQDescSpecialMathIndent1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noProof/>
          <w:position w:val="-105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2157730" cy="1309370"/>
            <wp:effectExtent l="0" t="0" r="0" b="5080"/>
            <wp:wrapSquare wrapText="bothSides"/>
            <wp:docPr id="26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10657" name="image.png"/>
                    <pic:cNvPicPr/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）若</w:t>
      </w:r>
      <w:r w:rsidRP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m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＝</w:t>
      </w:r>
      <w:r>
        <w:rPr>
          <w:rFonts w:ascii="Times New Roman" w:eastAsia="宋体" w:hAnsi="Times New Roman" w:cs="Times New Roman"/>
          <w:bCs/>
          <w:noProof/>
          <w:sz w:val="22"/>
          <w:szCs w:val="22"/>
        </w:rPr>
        <w:t>160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n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＝</w:t>
      </w:r>
      <w:r>
        <w:rPr>
          <w:rFonts w:ascii="Times New Roman" w:eastAsia="宋体" w:hAnsi="Times New Roman" w:cs="Times New Roman"/>
          <w:bCs/>
          <w:noProof/>
          <w:sz w:val="22"/>
          <w:szCs w:val="22"/>
        </w:rPr>
        <w:t>60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42237C" w:rsidR="00684C48">
        <w:rPr>
          <w:rFonts w:ascii="Times New Roman" w:eastAsia="宋体" w:hAnsi="Times New Roman" w:cs="Times New Roman"/>
          <w:bCs/>
          <w:i/>
          <w:noProof/>
          <w:sz w:val="22"/>
          <w:szCs w:val="22"/>
        </w:rPr>
        <w:t>h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＝</w:t>
      </w:r>
      <w:r w:rsidRPr="0042237C" w:rsidR="00684C48">
        <w:rPr>
          <w:rFonts w:ascii="Times New Roman" w:eastAsia="宋体" w:hAnsi="Times New Roman" w:cs="Times New Roman"/>
          <w:bCs/>
          <w:noProof/>
          <w:sz w:val="22"/>
          <w:szCs w:val="22"/>
        </w:rPr>
        <w:t>75</w:t>
      </w:r>
      <w:r w:rsidRPr="0042237C" w:rsidR="00684C48">
        <w:rPr>
          <w:rFonts w:ascii="Times New Roman" w:eastAsia="宋体" w:hAnsi="Times New Roman" w:cs="Times New Roman"/>
          <w:bCs/>
          <w:noProof/>
          <w:sz w:val="22"/>
          <w:szCs w:val="22"/>
        </w:rPr>
        <w:t>，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求地毯的面积．</w:t>
      </w:r>
    </w:p>
    <w:p w:rsidR="006B14E8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B14E8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4629DE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3308A2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018F1" w:rsidRPr="0042237C" w:rsidP="0042237C">
      <w:pPr>
        <w:pStyle w:val="ItemQDescSpecialMath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noProof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22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586370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 w:rsidR="00586370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Pr="0042237C" w:rsidR="00586370">
        <w:rPr>
          <w:rFonts w:ascii="Times New Roman" w:eastAsia="宋体" w:hAnsi="Times New Roman" w:cs="Times New Roman"/>
          <w:bCs/>
          <w:sz w:val="22"/>
          <w:szCs w:val="22"/>
        </w:rPr>
        <w:t>分）</w:t>
      </w:r>
      <w:r w:rsidRPr="0042237C" w:rsidR="00EF3B69">
        <w:rPr>
          <w:rFonts w:ascii="Times New Roman" w:eastAsia="宋体" w:hAnsi="Times New Roman" w:cs="Times New Roman"/>
          <w:bCs/>
          <w:sz w:val="22"/>
          <w:szCs w:val="22"/>
        </w:rPr>
        <w:t>福田农批市场某商店出售茶杯和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茶壶，茶杯每个定价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元，茶壶每个定价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20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元．该商店的优惠办法是买一个茶壶赠一个茶杯．某顾客欲购买茶壶</w:t>
      </w:r>
      <w:r w:rsidR="003308A2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5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个，购买（包括送的）茶杯</w:t>
      </w:r>
      <w:r w:rsidRPr="003308A2" w:rsidR="0042237C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x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个（</w:t>
      </w:r>
      <w:r w:rsidRPr="003308A2" w:rsidR="0042237C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x</w:t>
      </w:r>
      <w:r w:rsidRPr="0042237C" w:rsidR="0042237C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＞</w:t>
      </w:r>
      <w:r w:rsidRPr="0042237C" w:rsidR="0042237C">
        <w:rPr>
          <w:rFonts w:ascii="Times New Roman" w:eastAsia="宋体" w:hAnsi="Times New Roman" w:cs="Times New Roman" w:hint="eastAsia"/>
          <w:bCs/>
          <w:noProof/>
          <w:sz w:val="22"/>
          <w:szCs w:val="22"/>
        </w:rPr>
        <w:t>5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）．</w:t>
      </w:r>
    </w:p>
    <w:p w:rsidR="006018F1" w:rsidRPr="0042237C" w:rsidP="0042237C">
      <w:pPr>
        <w:pStyle w:val="ItemQDescSpecialMathIndent1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）用含</w:t>
      </w:r>
      <w:r w:rsidRPr="003308A2" w:rsidR="0042237C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的式子表示这位顾客应付的钱数；</w:t>
      </w:r>
    </w:p>
    <w:p w:rsidR="006018F1" w:rsidRPr="0042237C" w:rsidP="0042237C">
      <w:pPr>
        <w:pStyle w:val="ItemQDescSpecialMathIndent1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）当</w:t>
      </w:r>
      <w:r w:rsidRPr="00E257B0" w:rsidR="00FA3195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x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＝</w:t>
      </w:r>
      <w:r w:rsidRPr="0042237C" w:rsidR="00FA3195">
        <w:rPr>
          <w:rFonts w:ascii="Times New Roman" w:eastAsia="宋体" w:hAnsi="Times New Roman" w:cs="Times New Roman"/>
          <w:bCs/>
          <w:noProof/>
          <w:sz w:val="22"/>
          <w:szCs w:val="22"/>
        </w:rPr>
        <w:t>12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时，该顾客应付多少元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?</w:t>
      </w:r>
    </w:p>
    <w:p w:rsidR="006018F1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3308A2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018F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018F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6018F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1951BC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ItemQDescSpecialMathIndent2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23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(6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分</w:t>
      </w:r>
      <w:r w:rsidRPr="0042237C" w:rsidR="001E7C42">
        <w:rPr>
          <w:rFonts w:ascii="Times New Roman" w:eastAsia="宋体" w:hAnsi="Times New Roman" w:cs="Times New Roman"/>
          <w:bCs/>
          <w:sz w:val="22"/>
          <w:szCs w:val="22"/>
        </w:rPr>
        <w:t>)</w:t>
      </w:r>
      <w:r w:rsidRPr="003308A2" w:rsidR="006340F9">
        <w:rPr>
          <w:rFonts w:ascii="宋体" w:eastAsia="宋体" w:hAnsi="宋体" w:cs="Times New Roman"/>
          <w:bCs/>
          <w:sz w:val="22"/>
          <w:szCs w:val="22"/>
        </w:rPr>
        <w:t>“</w:t>
      </w:r>
      <w:r w:rsidRPr="0042237C" w:rsidR="006340F9">
        <w:rPr>
          <w:rFonts w:ascii="Times New Roman" w:eastAsia="宋体" w:hAnsi="Times New Roman" w:cs="Times New Roman"/>
          <w:bCs/>
          <w:sz w:val="22"/>
          <w:szCs w:val="22"/>
        </w:rPr>
        <w:t>数形结合</w:t>
      </w:r>
      <w:r w:rsidRPr="003308A2" w:rsidR="006340F9">
        <w:rPr>
          <w:rFonts w:ascii="宋体" w:eastAsia="宋体" w:hAnsi="宋体" w:cs="Times New Roman"/>
          <w:bCs/>
          <w:sz w:val="22"/>
          <w:szCs w:val="22"/>
        </w:rPr>
        <w:t>”</w:t>
      </w:r>
      <w:r w:rsidRPr="0042237C" w:rsidR="006340F9">
        <w:rPr>
          <w:rFonts w:ascii="Times New Roman" w:eastAsia="宋体" w:hAnsi="Times New Roman" w:cs="Times New Roman"/>
          <w:bCs/>
          <w:sz w:val="22"/>
          <w:szCs w:val="22"/>
        </w:rPr>
        <w:t>是重要的数学思想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  <w:r w:rsidRPr="0042237C" w:rsidR="006340F9">
        <w:rPr>
          <w:rFonts w:ascii="Times New Roman" w:eastAsia="宋体" w:hAnsi="Times New Roman" w:cs="Times New Roman"/>
          <w:bCs/>
          <w:sz w:val="22"/>
          <w:szCs w:val="22"/>
        </w:rPr>
        <w:t>请你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结合数轴与绝对值的知识回答下列问题：</w:t>
      </w:r>
    </w:p>
    <w:p w:rsidR="003A0A33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noProof/>
          <w:position w:val="-11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1607820</wp:posOffset>
            </wp:positionH>
            <wp:positionV relativeFrom="paragraph">
              <wp:posOffset>132715</wp:posOffset>
            </wp:positionV>
            <wp:extent cx="2311400" cy="276225"/>
            <wp:effectExtent l="0" t="0" r="0" b="0"/>
            <wp:wrapSquare wrapText="bothSides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444996" name="image.png"/>
                    <pic:cNvPicPr/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0A33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3A0A33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</w:p>
    <w:p w:rsidR="00224CE1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）一般地，数轴上表示数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m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和数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n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的两点之间的距离等于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m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Pr="003308A2"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n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．如果表示数</w:t>
      </w:r>
      <w:r w:rsidRPr="003308A2" w:rsidR="003308A2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和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的两点之间的距离是</w:t>
      </w:r>
      <w:r w:rsidRPr="0042237C" w:rsidR="004E269B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42237C" w:rsidR="00BD1C0F">
        <w:rPr>
          <w:rFonts w:ascii="Times New Roman" w:eastAsia="宋体" w:hAnsi="Times New Roman" w:cs="Times New Roman"/>
          <w:bCs/>
          <w:sz w:val="22"/>
          <w:szCs w:val="22"/>
        </w:rPr>
        <w:t>记作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3308A2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(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3308A2">
        <w:rPr>
          <w:rFonts w:ascii="Times New Roman" w:eastAsia="宋体" w:hAnsi="Times New Roman" w:cs="Times New Roman" w:hint="eastAsia"/>
          <w:bCs/>
          <w:sz w:val="22"/>
          <w:szCs w:val="22"/>
        </w:rPr>
        <w:t>2)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="003308A2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42237C" w:rsidR="00BD1C0F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那么</w:t>
      </w:r>
      <w:r w:rsidRPr="003308A2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E257B0"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＝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 xml:space="preserve"> </w:t>
      </w:r>
      <w:r w:rsidRPr="0042237C">
        <w:rPr>
          <w:rFonts w:ascii="Times New Roman" w:eastAsia="宋体" w:hAnsi="Times New Roman" w:cs="Times New Roman"/>
          <w:bCs/>
          <w:sz w:val="22"/>
          <w:szCs w:val="22"/>
          <w:u w:val="single"/>
        </w:rPr>
        <w:t xml:space="preserve">               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224CE1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2</w:t>
      </w:r>
      <w:r w:rsidRPr="0042237C" w:rsidR="00BD1C0F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Pr="0042237C" w:rsidR="00725D37">
        <w:rPr>
          <w:rFonts w:ascii="Times New Roman" w:eastAsia="宋体" w:hAnsi="Times New Roman" w:cs="Times New Roman"/>
          <w:bCs/>
          <w:sz w:val="22"/>
          <w:szCs w:val="22"/>
        </w:rPr>
        <w:t>利用绝对值的几何意义，探索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Pr="00E257B0"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4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2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Pr="0042237C" w:rsidR="00AB35CC">
        <w:rPr>
          <w:rFonts w:ascii="Times New Roman" w:eastAsia="宋体" w:hAnsi="Times New Roman" w:cs="Times New Roman"/>
          <w:bCs/>
          <w:sz w:val="22"/>
          <w:szCs w:val="22"/>
        </w:rPr>
        <w:t>的</w:t>
      </w:r>
      <w:r w:rsidRPr="0042237C" w:rsidR="00BD1C0F">
        <w:rPr>
          <w:rFonts w:ascii="Times New Roman" w:eastAsia="宋体" w:hAnsi="Times New Roman" w:cs="Times New Roman"/>
          <w:bCs/>
          <w:sz w:val="22"/>
          <w:szCs w:val="22"/>
        </w:rPr>
        <w:t>最小</w:t>
      </w:r>
      <w:r w:rsidRPr="0042237C" w:rsidR="00AB35CC">
        <w:rPr>
          <w:rFonts w:ascii="Times New Roman" w:eastAsia="宋体" w:hAnsi="Times New Roman" w:cs="Times New Roman"/>
          <w:bCs/>
          <w:sz w:val="22"/>
          <w:szCs w:val="22"/>
        </w:rPr>
        <w:t>值为</w:t>
      </w:r>
      <w:r w:rsidRPr="0042237C" w:rsidR="00D25754">
        <w:rPr>
          <w:rFonts w:ascii="Times New Roman" w:eastAsia="宋体" w:hAnsi="Times New Roman" w:cs="Times New Roman"/>
          <w:bCs/>
          <w:sz w:val="22"/>
          <w:szCs w:val="22"/>
        </w:rPr>
        <w:t>______</w:t>
      </w:r>
      <w:r w:rsidRPr="0042237C" w:rsidR="00D25754">
        <w:rPr>
          <w:rFonts w:ascii="Times New Roman" w:eastAsia="宋体" w:hAnsi="Times New Roman" w:cs="Times New Roman"/>
          <w:bCs/>
          <w:sz w:val="22"/>
          <w:szCs w:val="22"/>
        </w:rPr>
        <w:t>，若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Pr="00E257B0"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4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2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Pr="0042237C" w:rsidR="00D25754">
        <w:rPr>
          <w:rFonts w:ascii="Times New Roman" w:eastAsia="宋体" w:hAnsi="Times New Roman" w:cs="Times New Roman"/>
          <w:bCs/>
          <w:sz w:val="22"/>
          <w:szCs w:val="22"/>
        </w:rPr>
        <w:t>10</w:t>
      </w:r>
      <w:r w:rsidRPr="0042237C" w:rsidR="00D25754">
        <w:rPr>
          <w:rFonts w:ascii="Times New Roman" w:eastAsia="宋体" w:hAnsi="Times New Roman" w:cs="Times New Roman"/>
          <w:bCs/>
          <w:sz w:val="22"/>
          <w:szCs w:val="22"/>
        </w:rPr>
        <w:t>，则</w:t>
      </w:r>
      <w:r w:rsidRPr="0042237C" w:rsidR="00D25754">
        <w:rPr>
          <w:rFonts w:ascii="Times New Roman" w:eastAsia="宋体" w:hAnsi="Times New Roman" w:cs="Times New Roman"/>
          <w:bCs/>
          <w:i/>
          <w:sz w:val="22"/>
          <w:szCs w:val="22"/>
        </w:rPr>
        <w:t>a</w:t>
      </w:r>
      <w:r w:rsidRPr="0042237C" w:rsidR="00D25754">
        <w:rPr>
          <w:rFonts w:ascii="Times New Roman" w:eastAsia="宋体" w:hAnsi="Times New Roman" w:cs="Times New Roman"/>
          <w:bCs/>
          <w:sz w:val="22"/>
          <w:szCs w:val="22"/>
        </w:rPr>
        <w:t>的值为</w:t>
      </w:r>
      <w:r w:rsidRPr="0042237C" w:rsidR="00D25754">
        <w:rPr>
          <w:rFonts w:ascii="Times New Roman" w:eastAsia="宋体" w:hAnsi="Times New Roman" w:cs="Times New Roman"/>
          <w:bCs/>
          <w:sz w:val="22"/>
          <w:szCs w:val="22"/>
        </w:rPr>
        <w:t>________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224CE1" w:rsidRPr="0042237C" w:rsidP="0042237C">
      <w:pPr>
        <w:pStyle w:val="ItemQDescSpecialMathIndent2Indent1"/>
        <w:tabs>
          <w:tab w:val="left" w:pos="420"/>
          <w:tab w:val="left" w:pos="2730"/>
          <w:tab w:val="left" w:pos="5040"/>
          <w:tab w:val="left" w:pos="7350"/>
        </w:tabs>
        <w:ind w:left="0" w:firstLine="0" w:leftChars="0" w:firstLineChars="0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3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）当</w:t>
      </w:r>
      <w:r w:rsidRPr="0042237C" w:rsidR="00F95C75">
        <w:rPr>
          <w:rFonts w:ascii="Times New Roman" w:eastAsia="宋体" w:hAnsi="Times New Roman" w:cs="Times New Roman"/>
          <w:bCs/>
          <w:i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/>
          <w:bCs/>
          <w:i/>
          <w:noProof/>
          <w:sz w:val="22"/>
          <w:szCs w:val="22"/>
        </w:rPr>
        <w:t>＝</w:t>
      </w:r>
      <w:r w:rsidRPr="0042237C" w:rsidR="00BD1C0F">
        <w:rPr>
          <w:rFonts w:ascii="Times New Roman" w:eastAsia="宋体" w:hAnsi="Times New Roman" w:cs="Times New Roman"/>
          <w:bCs/>
          <w:i/>
          <w:sz w:val="22"/>
          <w:szCs w:val="22"/>
        </w:rPr>
        <w:t>_</w:t>
      </w:r>
      <w:r w:rsidRPr="0042237C" w:rsidR="00BD1C0F">
        <w:rPr>
          <w:rFonts w:ascii="Times New Roman" w:eastAsia="宋体" w:hAnsi="Times New Roman" w:cs="Times New Roman"/>
          <w:bCs/>
          <w:sz w:val="22"/>
          <w:szCs w:val="22"/>
        </w:rPr>
        <w:t>_____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时，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5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＋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1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＋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="00E257B0">
        <w:rPr>
          <w:rFonts w:ascii="Times New Roman" w:eastAsia="宋体" w:hAnsi="Times New Roman" w:cs="Times New Roman"/>
          <w:bCs/>
          <w:i/>
          <w:iCs/>
          <w:noProof/>
          <w:sz w:val="22"/>
          <w:szCs w:val="22"/>
        </w:rPr>
        <w:t>a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－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4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│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的值最小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3F6D85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  <w:r w:rsidRPr="0042237C">
        <w:rPr>
          <w:rFonts w:ascii="Times New Roman" w:eastAsia="宋体" w:hAnsi="Times New Roman" w:cs="Times New Roman"/>
          <w:bCs/>
          <w:noProof/>
          <w:position w:val="-69"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955675</wp:posOffset>
            </wp:positionV>
            <wp:extent cx="2465070" cy="277495"/>
            <wp:effectExtent l="0" t="0" r="0" b="0"/>
            <wp:wrapSquare wrapText="bothSides"/>
            <wp:docPr id="300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402893" name="image.png"/>
                    <pic:cNvPicPr/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277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（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4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）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如图，已知数轴上点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A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表示的数为</w:t>
      </w:r>
      <w:r w:rsidR="00E257B0">
        <w:rPr>
          <w:rFonts w:ascii="Times New Roman" w:eastAsia="宋体" w:hAnsi="Times New Roman" w:cs="Times New Roman"/>
          <w:bCs/>
          <w:noProof/>
          <w:sz w:val="22"/>
          <w:szCs w:val="22"/>
        </w:rPr>
        <w:t>4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，点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表示的数为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1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C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是数轴上一点，且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A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C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＝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8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，动点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P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从点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B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出发，以每秒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6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个单位长度的速度沿数轴向左匀速运动，设运动时间为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t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(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t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＞</w:t>
      </w:r>
      <w:r w:rsidR="00E257B0">
        <w:rPr>
          <w:rFonts w:ascii="Times New Roman" w:eastAsia="宋体" w:hAnsi="Times New Roman" w:cs="Times New Roman"/>
          <w:bCs/>
          <w:sz w:val="22"/>
          <w:szCs w:val="22"/>
        </w:rPr>
        <w:t>0)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秒．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点</w:t>
      </w:r>
      <w:r w:rsidRPr="00E257B0" w:rsidR="00E257B0">
        <w:rPr>
          <w:rFonts w:ascii="Times New Roman" w:eastAsia="宋体" w:hAnsi="Times New Roman" w:cs="Times New Roman"/>
          <w:bCs/>
          <w:i/>
          <w:iCs/>
          <w:sz w:val="22"/>
          <w:szCs w:val="22"/>
        </w:rPr>
        <w:t>M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是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AP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的中点，</w:t>
      </w:r>
      <w:r w:rsidR="00E257B0">
        <w:rPr>
          <w:rFonts w:ascii="Times New Roman" w:eastAsia="宋体" w:hAnsi="Times New Roman" w:cs="Times New Roman" w:hint="eastAsia"/>
          <w:bCs/>
          <w:sz w:val="22"/>
          <w:szCs w:val="22"/>
        </w:rPr>
        <w:t>点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N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是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CP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的中点，点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P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在运动过程中，线段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MN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的长度是否发生变化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?</w:t>
      </w:r>
      <w:r w:rsidRPr="0042237C">
        <w:rPr>
          <w:rFonts w:ascii="Times New Roman" w:eastAsia="宋体" w:hAnsi="Times New Roman" w:cs="Times New Roman"/>
          <w:bCs/>
          <w:sz w:val="22"/>
          <w:szCs w:val="22"/>
        </w:rPr>
        <w:t>若变化，请说明理由；若不变，求线段</w:t>
      </w:r>
      <w:r w:rsidRPr="00E257B0" w:rsidR="00E257B0">
        <w:rPr>
          <w:rFonts w:ascii="Times New Roman" w:eastAsia="宋体" w:hAnsi="Times New Roman" w:cs="Times New Roman" w:hint="eastAsia"/>
          <w:bCs/>
          <w:i/>
          <w:iCs/>
          <w:sz w:val="22"/>
          <w:szCs w:val="22"/>
        </w:rPr>
        <w:t>MN</w:t>
      </w:r>
      <w:r w:rsidRPr="0042237C" w:rsidR="00D519A3">
        <w:rPr>
          <w:rFonts w:ascii="Times New Roman" w:eastAsia="宋体" w:hAnsi="Times New Roman" w:cs="Times New Roman"/>
          <w:bCs/>
          <w:sz w:val="22"/>
          <w:szCs w:val="22"/>
        </w:rPr>
        <w:t>的长度</w:t>
      </w:r>
      <w:r w:rsidR="0042237C">
        <w:rPr>
          <w:rFonts w:ascii="Times New Roman" w:eastAsia="宋体" w:hAnsi="Times New Roman" w:cs="Times New Roman"/>
          <w:bCs/>
          <w:sz w:val="22"/>
          <w:szCs w:val="22"/>
        </w:rPr>
        <w:t>．</w:t>
      </w:r>
    </w:p>
    <w:p w:rsidR="003F6D85" w:rsidRPr="0042237C" w:rsidP="0042237C">
      <w:pPr>
        <w:tabs>
          <w:tab w:val="left" w:pos="420"/>
          <w:tab w:val="left" w:pos="2730"/>
          <w:tab w:val="left" w:pos="5040"/>
          <w:tab w:val="left" w:pos="7350"/>
        </w:tabs>
        <w:spacing w:line="312" w:lineRule="auto"/>
        <w:jc w:val="both"/>
        <w:rPr>
          <w:rFonts w:ascii="Times New Roman" w:eastAsia="宋体" w:hAnsi="Times New Roman" w:cs="Times New Roman"/>
          <w:bCs/>
          <w:sz w:val="22"/>
          <w:szCs w:val="22"/>
        </w:rPr>
      </w:pPr>
    </w:p>
    <w:p w:rsidR="00A46592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46592" w:rsidP="00A46592">
      <w:pPr>
        <w:ind w:left="482" w:hanging="4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参考答案</w:t>
      </w:r>
    </w:p>
    <w:p w:rsidR="00A46592" w:rsidRPr="005A3DBD" w:rsidP="00A46592">
      <w:pPr>
        <w:ind w:left="482" w:hanging="482"/>
        <w:rPr>
          <w:rFonts w:ascii="Times New Roman" w:hAnsi="Times New Roman"/>
          <w:sz w:val="22"/>
          <w:u w:val="single"/>
        </w:rPr>
      </w:pPr>
      <w:r w:rsidRPr="005A3DBD">
        <w:rPr>
          <w:rFonts w:ascii="Times New Roman" w:hAnsi="Times New Roman"/>
          <w:b/>
          <w:sz w:val="22"/>
        </w:rPr>
        <w:t>一、选择题：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3"/>
        <w:gridCol w:w="737"/>
        <w:gridCol w:w="738"/>
        <w:gridCol w:w="737"/>
        <w:gridCol w:w="738"/>
        <w:gridCol w:w="737"/>
        <w:gridCol w:w="738"/>
        <w:gridCol w:w="737"/>
        <w:gridCol w:w="738"/>
        <w:gridCol w:w="737"/>
        <w:gridCol w:w="738"/>
        <w:gridCol w:w="738"/>
        <w:gridCol w:w="738"/>
      </w:tblGrid>
      <w:tr w:rsidTr="00DD3E32">
        <w:tblPrEx>
          <w:tblW w:w="966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8"/>
        </w:trPr>
        <w:tc>
          <w:tcPr>
            <w:tcW w:w="813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题号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12</w:t>
            </w:r>
          </w:p>
        </w:tc>
      </w:tr>
      <w:tr w:rsidTr="00DD3E32">
        <w:tblPrEx>
          <w:tblW w:w="9664" w:type="dxa"/>
          <w:tblLayout w:type="fixed"/>
          <w:tblLook w:val="04A0"/>
        </w:tblPrEx>
        <w:trPr>
          <w:trHeight w:val="543"/>
        </w:trPr>
        <w:tc>
          <w:tcPr>
            <w:tcW w:w="813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选项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</w:t>
            </w:r>
          </w:p>
        </w:tc>
        <w:tc>
          <w:tcPr>
            <w:tcW w:w="737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</w:p>
        </w:tc>
        <w:tc>
          <w:tcPr>
            <w:tcW w:w="738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</w:p>
        </w:tc>
      </w:tr>
    </w:tbl>
    <w:p w:rsidR="00A46592" w:rsidRPr="005A3DBD" w:rsidP="00A46592">
      <w:pPr>
        <w:ind w:left="482" w:hanging="482"/>
        <w:rPr>
          <w:rFonts w:ascii="Times New Roman" w:hAnsi="Times New Roman"/>
          <w:b/>
          <w:sz w:val="22"/>
        </w:rPr>
      </w:pPr>
      <w:r w:rsidRPr="005A3DBD">
        <w:rPr>
          <w:rFonts w:ascii="Times New Roman" w:hAnsi="Times New Roman"/>
          <w:b/>
          <w:sz w:val="22"/>
        </w:rPr>
        <w:t>二、填空题：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9"/>
        <w:gridCol w:w="1260"/>
        <w:gridCol w:w="1842"/>
        <w:gridCol w:w="2949"/>
        <w:gridCol w:w="2126"/>
      </w:tblGrid>
      <w:tr w:rsidTr="00DD3E32">
        <w:tblPrEx>
          <w:tblW w:w="96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518"/>
        </w:trPr>
        <w:tc>
          <w:tcPr>
            <w:tcW w:w="1429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题号</w:t>
            </w:r>
          </w:p>
        </w:tc>
        <w:tc>
          <w:tcPr>
            <w:tcW w:w="1260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1842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2949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2126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16</w:t>
            </w:r>
          </w:p>
        </w:tc>
      </w:tr>
      <w:tr w:rsidTr="00DD3E32">
        <w:tblPrEx>
          <w:tblW w:w="9606" w:type="dxa"/>
          <w:tblLayout w:type="fixed"/>
          <w:tblLook w:val="04A0"/>
        </w:tblPrEx>
        <w:trPr>
          <w:trHeight w:val="606"/>
        </w:trPr>
        <w:tc>
          <w:tcPr>
            <w:tcW w:w="1429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答案</w:t>
            </w:r>
          </w:p>
        </w:tc>
        <w:tc>
          <w:tcPr>
            <w:tcW w:w="1260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－</w:t>
            </w:r>
            <w:r>
              <w:rPr>
                <w:rFonts w:ascii="Times New Roman" w:hAnsi="Times New Roman"/>
                <w:sz w:val="22"/>
              </w:rPr>
              <w:t>80</w:t>
            </w:r>
            <w:r>
              <w:rPr>
                <w:rFonts w:ascii="Times New Roman" w:hAnsi="Times New Roman" w:hint="eastAsia"/>
                <w:sz w:val="22"/>
              </w:rPr>
              <w:t>°</w:t>
            </w:r>
          </w:p>
        </w:tc>
        <w:tc>
          <w:tcPr>
            <w:tcW w:w="1842" w:type="dxa"/>
          </w:tcPr>
          <w:p w:rsidR="00A46592" w:rsidRPr="005A3DBD" w:rsidP="00DD3E32">
            <w:pPr>
              <w:ind w:left="482" w:hanging="482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2949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 w:rsidRPr="005A3DBD">
              <w:rPr>
                <w:sz w:val="22"/>
                <w:szCs w:val="22"/>
              </w:rPr>
              <w:t>﹣</w:t>
            </w:r>
            <w:r>
              <w:rPr>
                <w:position w:val="-22"/>
                <w:sz w:val="22"/>
                <w:szCs w:val="22"/>
              </w:rPr>
              <w:object>
                <v:shape id="_x0000_i1039" type="#_x0000_t75" style="width:11.2pt;height:29pt" o:oleicon="f" o:ole="">
                  <v:imagedata r:id="rId45" o:title=""/>
                </v:shape>
                <o:OLEObject Type="Embed" ProgID="Equation.DSMT4" ShapeID="_x0000_i1039" DrawAspect="Content" ObjectID="_1666202467" r:id="rId46"/>
              </w:object>
            </w:r>
          </w:p>
        </w:tc>
        <w:tc>
          <w:tcPr>
            <w:tcW w:w="2126" w:type="dxa"/>
          </w:tcPr>
          <w:p w:rsidR="00A46592" w:rsidRPr="005A3DBD" w:rsidP="00DD3E32">
            <w:pPr>
              <w:ind w:left="480" w:hanging="48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:rsidR="00A46592" w:rsidRPr="005A3DBD" w:rsidP="00A46592">
      <w:pPr>
        <w:ind w:left="286" w:hanging="286" w:hangingChars="130"/>
        <w:rPr>
          <w:rFonts w:ascii="Times New Roman" w:hAnsi="Times New Roman"/>
          <w:b/>
          <w:bCs/>
          <w:sz w:val="22"/>
        </w:rPr>
      </w:pPr>
      <w:r w:rsidRPr="005A3DBD">
        <w:rPr>
          <w:rFonts w:ascii="Times New Roman" w:hAnsi="Times New Roman"/>
          <w:b/>
          <w:bCs/>
          <w:sz w:val="22"/>
        </w:rPr>
        <w:t>三、解答题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17</w:t>
      </w:r>
      <w:r w:rsidR="0042237C">
        <w:rPr>
          <w:sz w:val="22"/>
          <w:szCs w:val="22"/>
        </w:rPr>
        <w:t>．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1</w:t>
      </w:r>
      <w:r w:rsidRPr="0042237C">
        <w:rPr>
          <w:sz w:val="22"/>
          <w:szCs w:val="22"/>
        </w:rPr>
        <w:t>）</w:t>
      </w:r>
      <w:r w:rsidRPr="0042237C" w:rsidR="006E217E">
        <w:rPr>
          <w:rFonts w:hint="eastAsia"/>
          <w:sz w:val="22"/>
          <w:szCs w:val="22"/>
        </w:rPr>
        <w:t>5</w:t>
      </w:r>
      <w:r w:rsidR="00A46592">
        <w:rPr>
          <w:rFonts w:hint="eastAsia"/>
          <w:sz w:val="22"/>
          <w:szCs w:val="22"/>
        </w:rPr>
        <w:t>；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2</w:t>
      </w:r>
      <w:r w:rsidRPr="0042237C">
        <w:rPr>
          <w:sz w:val="22"/>
          <w:szCs w:val="22"/>
        </w:rPr>
        <w:t>）</w:t>
      </w:r>
      <w:r w:rsidR="00A46592">
        <w:rPr>
          <w:rFonts w:hint="eastAsia"/>
          <w:sz w:val="22"/>
          <w:szCs w:val="22"/>
        </w:rPr>
        <w:t>－</w:t>
      </w:r>
      <w:r w:rsidRPr="0042237C" w:rsidR="006E217E">
        <w:rPr>
          <w:rFonts w:hint="eastAsia"/>
          <w:sz w:val="22"/>
          <w:szCs w:val="22"/>
        </w:rPr>
        <w:t>4</w:t>
      </w:r>
      <w:r w:rsidR="00A46592">
        <w:rPr>
          <w:rFonts w:hint="eastAsia"/>
          <w:sz w:val="22"/>
          <w:szCs w:val="22"/>
        </w:rPr>
        <w:t>；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3</w:t>
      </w:r>
      <w:r w:rsidRPr="0042237C">
        <w:rPr>
          <w:sz w:val="22"/>
          <w:szCs w:val="22"/>
        </w:rPr>
        <w:t>）</w:t>
      </w:r>
      <w:r w:rsidR="00A46592">
        <w:rPr>
          <w:rFonts w:hint="eastAsia"/>
          <w:sz w:val="22"/>
          <w:szCs w:val="22"/>
        </w:rPr>
        <w:t>－</w:t>
      </w:r>
      <w:r w:rsidRPr="0042237C" w:rsidR="006E217E">
        <w:rPr>
          <w:rFonts w:hint="eastAsia"/>
          <w:sz w:val="22"/>
          <w:szCs w:val="22"/>
        </w:rPr>
        <w:t>42</w:t>
      </w:r>
      <w:r w:rsidR="00A46592">
        <w:rPr>
          <w:rFonts w:hint="eastAsia"/>
          <w:sz w:val="22"/>
          <w:szCs w:val="22"/>
        </w:rPr>
        <w:t>；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4</w:t>
      </w:r>
      <w:r w:rsidRPr="0042237C">
        <w:rPr>
          <w:sz w:val="22"/>
          <w:szCs w:val="22"/>
        </w:rPr>
        <w:t>）</w:t>
      </w:r>
      <w:r w:rsidR="00A46592">
        <w:rPr>
          <w:sz w:val="22"/>
          <w:szCs w:val="22"/>
        </w:rPr>
        <w:t>6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18</w:t>
      </w:r>
      <w:r w:rsidR="0042237C">
        <w:rPr>
          <w:sz w:val="22"/>
          <w:szCs w:val="22"/>
        </w:rPr>
        <w:t>．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1</w:t>
      </w:r>
      <w:r w:rsidRPr="0042237C">
        <w:rPr>
          <w:sz w:val="22"/>
          <w:szCs w:val="22"/>
        </w:rPr>
        <w:t>）</w:t>
      </w:r>
      <w:r w:rsidRPr="0042237C">
        <w:rPr>
          <w:noProof/>
          <w:position w:val="-2"/>
          <w:sz w:val="22"/>
          <w:szCs w:val="22"/>
        </w:rPr>
        <w:drawing>
          <wp:inline distT="0" distB="0" distL="0" distR="0">
            <wp:extent cx="3100474" cy="146085"/>
            <wp:effectExtent l="0" t="0" r="0" b="0"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279126" name="image.emf"/>
                    <pic:cNvPicPr/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100474" cy="14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．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2</w:t>
      </w:r>
      <w:r w:rsidRPr="0042237C">
        <w:rPr>
          <w:sz w:val="22"/>
          <w:szCs w:val="22"/>
        </w:rPr>
        <w:t>）</w:t>
      </w:r>
      <w:r w:rsidRPr="0042237C">
        <w:rPr>
          <w:sz w:val="22"/>
          <w:szCs w:val="22"/>
        </w:rPr>
        <w:t xml:space="preserve"> </w:t>
      </w:r>
      <w:r w:rsidRPr="0042237C">
        <w:rPr>
          <w:noProof/>
          <w:position w:val="-2"/>
          <w:sz w:val="22"/>
          <w:szCs w:val="22"/>
        </w:rPr>
        <w:drawing>
          <wp:inline distT="0" distB="0" distL="0" distR="0">
            <wp:extent cx="3681813" cy="150949"/>
            <wp:effectExtent l="0" t="0" r="0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356369" name="image.emf"/>
                    <pic:cNvPicPr/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681813" cy="15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，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当</w:t>
      </w:r>
      <w:r w:rsidRPr="0042237C">
        <w:rPr>
          <w:sz w:val="22"/>
          <w:szCs w:val="22"/>
        </w:rPr>
        <w:t xml:space="preserve"> </w:t>
      </w:r>
      <w:r w:rsidRPr="0042237C">
        <w:rPr>
          <w:noProof/>
          <w:sz w:val="22"/>
          <w:szCs w:val="22"/>
        </w:rPr>
        <w:drawing>
          <wp:inline distT="0" distB="0" distL="0" distR="0">
            <wp:extent cx="477280" cy="104498"/>
            <wp:effectExtent l="0" t="0" r="0" b="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552584" name="image.emf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7728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，</w:t>
      </w:r>
      <w:r w:rsidRPr="0042237C">
        <w:rPr>
          <w:noProof/>
          <w:position w:val="-17"/>
          <w:sz w:val="22"/>
          <w:szCs w:val="22"/>
        </w:rPr>
        <w:drawing>
          <wp:inline distT="0" distB="0" distL="0" distR="0">
            <wp:extent cx="388145" cy="318760"/>
            <wp:effectExtent l="0" t="0" r="0" b="0"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213722" name="image.emf"/>
                    <pic:cNvPicPr/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88145" cy="3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，</w:t>
      </w:r>
      <w:r w:rsidRPr="0042237C">
        <w:rPr>
          <w:noProof/>
          <w:position w:val="-2"/>
          <w:sz w:val="22"/>
          <w:szCs w:val="22"/>
        </w:rPr>
        <w:drawing>
          <wp:inline distT="0" distB="0" distL="0" distR="0">
            <wp:extent cx="1136892" cy="146085"/>
            <wp:effectExtent l="0" t="0" r="0" b="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106685" name="image.emf"/>
                    <pic:cNvPicPr/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36892" cy="14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．</w:t>
      </w:r>
    </w:p>
    <w:p w:rsidR="00122818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19</w:t>
      </w:r>
      <w:r w:rsidR="0042237C">
        <w:rPr>
          <w:sz w:val="22"/>
          <w:szCs w:val="22"/>
        </w:rPr>
        <w:t>．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1</w:t>
      </w:r>
      <w:r w:rsidRPr="0042237C">
        <w:rPr>
          <w:sz w:val="22"/>
          <w:szCs w:val="22"/>
        </w:rPr>
        <w:t>）</w:t>
      </w:r>
      <w:r w:rsidR="00A46592">
        <w:rPr>
          <w:sz w:val="22"/>
          <w:szCs w:val="22"/>
        </w:rPr>
        <w:t>8</w:t>
      </w:r>
    </w:p>
    <w:p w:rsidR="00122818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2</w:t>
      </w:r>
      <w:r w:rsidRPr="0042237C">
        <w:rPr>
          <w:sz w:val="22"/>
          <w:szCs w:val="22"/>
        </w:rPr>
        <w:t>）如图，四种情况．</w:t>
      </w:r>
    </w:p>
    <w:p w:rsidR="00122818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noProof/>
          <w:position w:val="-92"/>
          <w:sz w:val="22"/>
          <w:szCs w:val="22"/>
        </w:rPr>
        <w:drawing>
          <wp:inline distT="0" distB="0" distL="0" distR="0">
            <wp:extent cx="3248025" cy="1304925"/>
            <wp:effectExtent l="0" t="0" r="0" b="0"/>
            <wp:docPr id="27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757247" name="image.png"/>
                    <pic:cNvPicPr/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 w:rsidR="00A46592">
        <w:rPr>
          <w:noProof/>
          <w:position w:val="-126"/>
          <w:sz w:val="22"/>
          <w:szCs w:val="22"/>
        </w:rPr>
        <w:drawing>
          <wp:inline distT="0" distB="0" distL="0" distR="0">
            <wp:extent cx="2933700" cy="1733550"/>
            <wp:effectExtent l="0" t="0" r="0" b="0"/>
            <wp:docPr id="28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794697" name="image.png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818" w:rsidRPr="00A46592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3</w:t>
      </w:r>
      <w:r w:rsidRPr="0042237C">
        <w:rPr>
          <w:sz w:val="22"/>
          <w:szCs w:val="22"/>
        </w:rPr>
        <w:t>）这个长方体纸盒的体积为：</w:t>
      </w:r>
      <w:r w:rsidRPr="0042237C" w:rsidR="003A0072">
        <w:rPr>
          <w:rFonts w:hint="eastAsia"/>
          <w:noProof/>
          <w:sz w:val="22"/>
          <w:szCs w:val="22"/>
        </w:rPr>
        <w:t>300</w:t>
      </w:r>
      <w:r w:rsidRPr="0042237C">
        <w:rPr>
          <w:sz w:val="22"/>
          <w:szCs w:val="22"/>
        </w:rPr>
        <w:t>立方厘米．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20</w:t>
      </w:r>
      <w:r w:rsidR="0042237C">
        <w:rPr>
          <w:sz w:val="22"/>
          <w:szCs w:val="22"/>
        </w:rPr>
        <w:t>．</w:t>
      </w:r>
      <w:r w:rsidRPr="0042237C" w:rsidR="00A46592">
        <w:rPr>
          <w:rFonts w:ascii="Times New Roman" w:eastAsia="宋体" w:hAnsi="Times New Roman" w:cs="Times New Roman"/>
          <w:bCs/>
          <w:sz w:val="22"/>
          <w:szCs w:val="22"/>
        </w:rPr>
        <w:t>达标率为</w:t>
      </w:r>
      <w:r w:rsidR="00A46592">
        <w:rPr>
          <w:rFonts w:ascii="Times New Roman" w:eastAsia="宋体" w:hAnsi="Times New Roman" w:cs="Times New Roman" w:hint="eastAsia"/>
          <w:bCs/>
          <w:sz w:val="22"/>
          <w:szCs w:val="22"/>
        </w:rPr>
        <w:t>7</w:t>
      </w:r>
      <w:r w:rsidR="00A46592">
        <w:rPr>
          <w:rFonts w:ascii="Times New Roman" w:eastAsia="宋体" w:hAnsi="Times New Roman" w:cs="Times New Roman"/>
          <w:bCs/>
          <w:sz w:val="22"/>
          <w:szCs w:val="22"/>
        </w:rPr>
        <w:t>0</w:t>
      </w:r>
      <w:r w:rsidR="00A46592">
        <w:rPr>
          <w:rFonts w:ascii="Times New Roman" w:eastAsia="宋体" w:hAnsi="Times New Roman" w:cs="Times New Roman" w:hint="eastAsia"/>
          <w:bCs/>
          <w:sz w:val="22"/>
          <w:szCs w:val="22"/>
        </w:rPr>
        <w:t>%</w:t>
      </w:r>
      <w:r w:rsidR="00A46592">
        <w:rPr>
          <w:rFonts w:ascii="Times New Roman" w:eastAsia="宋体" w:hAnsi="Times New Roman" w:cs="Times New Roman" w:hint="eastAsia"/>
          <w:bCs/>
          <w:sz w:val="22"/>
          <w:szCs w:val="22"/>
        </w:rPr>
        <w:t>；</w:t>
      </w:r>
      <w:r w:rsidRPr="0042237C" w:rsidR="00A46592">
        <w:rPr>
          <w:rFonts w:ascii="Times New Roman" w:eastAsia="宋体" w:hAnsi="Times New Roman" w:cs="Times New Roman"/>
          <w:bCs/>
          <w:sz w:val="22"/>
          <w:szCs w:val="22"/>
        </w:rPr>
        <w:t>平均成绩为</w:t>
      </w:r>
      <w:r w:rsidRPr="0042237C" w:rsidR="00B87DD0">
        <w:rPr>
          <w:rFonts w:hint="eastAsia"/>
          <w:sz w:val="22"/>
          <w:szCs w:val="22"/>
        </w:rPr>
        <w:t>17</w:t>
      </w:r>
      <w:r w:rsidR="00A46592">
        <w:rPr>
          <w:rFonts w:hint="eastAsia"/>
          <w:sz w:val="22"/>
          <w:szCs w:val="22"/>
        </w:rPr>
        <w:t>.</w:t>
      </w:r>
      <w:r w:rsidRPr="0042237C" w:rsidR="00B87DD0">
        <w:rPr>
          <w:rFonts w:hint="eastAsia"/>
          <w:sz w:val="22"/>
          <w:szCs w:val="22"/>
        </w:rPr>
        <w:t>9</w:t>
      </w:r>
      <w:r w:rsidRPr="0042237C">
        <w:rPr>
          <w:sz w:val="22"/>
          <w:szCs w:val="22"/>
        </w:rPr>
        <w:t>秒．</w:t>
      </w:r>
    </w:p>
    <w:p w:rsidR="000E1304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21</w:t>
      </w:r>
      <w:r w:rsidR="0042237C">
        <w:rPr>
          <w:sz w:val="22"/>
          <w:szCs w:val="22"/>
        </w:rPr>
        <w:t>．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1</w:t>
      </w:r>
      <w:r w:rsidRPr="0042237C">
        <w:rPr>
          <w:sz w:val="22"/>
          <w:szCs w:val="22"/>
        </w:rPr>
        <w:t>）地毯的面积为：</w:t>
      </w:r>
      <w:r w:rsidRPr="0042237C">
        <w:rPr>
          <w:noProof/>
          <w:position w:val="-1"/>
          <w:sz w:val="22"/>
          <w:szCs w:val="22"/>
        </w:rPr>
        <w:drawing>
          <wp:inline distT="0" distB="0" distL="0" distR="0">
            <wp:extent cx="665208" cy="12128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404362" name="image.emf"/>
                    <pic:cNvPicPr/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65208" cy="121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6592">
        <w:rPr>
          <w:rFonts w:hint="eastAsia"/>
          <w:sz w:val="22"/>
          <w:szCs w:val="22"/>
        </w:rPr>
        <w:t>；</w:t>
      </w:r>
    </w:p>
    <w:p w:rsidR="000E1304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2</w:t>
      </w:r>
      <w:r w:rsidRPr="0042237C">
        <w:rPr>
          <w:sz w:val="22"/>
          <w:szCs w:val="22"/>
        </w:rPr>
        <w:t>）地毯的面积为</w:t>
      </w:r>
      <w:r w:rsidRPr="0042237C" w:rsidR="007E48F4">
        <w:rPr>
          <w:rFonts w:hint="eastAsia"/>
          <w:noProof/>
          <w:sz w:val="22"/>
          <w:szCs w:val="22"/>
        </w:rPr>
        <w:t>18600cm</w:t>
      </w:r>
      <w:r w:rsidRPr="0042237C" w:rsidR="007E48F4">
        <w:rPr>
          <w:rFonts w:hint="eastAsia"/>
          <w:noProof/>
          <w:sz w:val="22"/>
          <w:szCs w:val="22"/>
          <w:vertAlign w:val="superscript"/>
        </w:rPr>
        <w:t>2</w:t>
      </w:r>
      <w:r w:rsidRPr="0042237C">
        <w:rPr>
          <w:sz w:val="22"/>
          <w:szCs w:val="22"/>
        </w:rPr>
        <w:t>．</w:t>
      </w:r>
    </w:p>
    <w:p w:rsidR="006018F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22</w:t>
      </w:r>
      <w:r w:rsidR="0042237C">
        <w:rPr>
          <w:sz w:val="22"/>
          <w:szCs w:val="22"/>
        </w:rPr>
        <w:t>．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1</w:t>
      </w:r>
      <w:r w:rsidRPr="0042237C">
        <w:rPr>
          <w:sz w:val="22"/>
          <w:szCs w:val="22"/>
        </w:rPr>
        <w:t>）</w:t>
      </w:r>
      <w:r w:rsidRPr="0042237C">
        <w:rPr>
          <w:noProof/>
          <w:position w:val="-1"/>
          <w:sz w:val="22"/>
          <w:szCs w:val="22"/>
        </w:rPr>
        <w:drawing>
          <wp:inline distT="0" distB="0" distL="0" distR="0">
            <wp:extent cx="511406" cy="116970"/>
            <wp:effectExtent l="0" t="0" r="0" b="0"/>
            <wp:docPr id="22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228792" name="image.emf"/>
                    <pic:cNvPicPr/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1406" cy="11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6592">
        <w:rPr>
          <w:rFonts w:hint="eastAsia"/>
          <w:sz w:val="22"/>
          <w:szCs w:val="22"/>
        </w:rPr>
        <w:t>；</w:t>
      </w:r>
    </w:p>
    <w:p w:rsidR="006018F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2</w:t>
      </w:r>
      <w:r w:rsidRPr="0042237C">
        <w:rPr>
          <w:sz w:val="22"/>
          <w:szCs w:val="22"/>
        </w:rPr>
        <w:t>）</w:t>
      </w:r>
      <w:r w:rsidRPr="0042237C" w:rsidR="00FA3195">
        <w:rPr>
          <w:rFonts w:hint="eastAsia"/>
          <w:noProof/>
          <w:sz w:val="22"/>
          <w:szCs w:val="22"/>
        </w:rPr>
        <w:t>128</w:t>
      </w:r>
      <w:r w:rsidRPr="0042237C">
        <w:rPr>
          <w:sz w:val="22"/>
          <w:szCs w:val="22"/>
        </w:rPr>
        <w:t>元．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23</w:t>
      </w:r>
      <w:r w:rsidR="0042237C">
        <w:rPr>
          <w:sz w:val="22"/>
          <w:szCs w:val="22"/>
        </w:rPr>
        <w:t>．</w:t>
      </w: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1</w:t>
      </w:r>
      <w:r w:rsidRPr="0042237C">
        <w:rPr>
          <w:sz w:val="22"/>
          <w:szCs w:val="22"/>
        </w:rPr>
        <w:t>）</w:t>
      </w:r>
      <w:r w:rsidR="00A46592">
        <w:rPr>
          <w:sz w:val="22"/>
          <w:szCs w:val="22"/>
        </w:rPr>
        <w:t>1</w:t>
      </w:r>
      <w:r w:rsidRPr="0042237C">
        <w:rPr>
          <w:sz w:val="22"/>
          <w:szCs w:val="22"/>
        </w:rPr>
        <w:t>或</w:t>
      </w:r>
      <w:r w:rsidR="00A46592">
        <w:rPr>
          <w:rFonts w:hint="eastAsia"/>
          <w:sz w:val="22"/>
          <w:szCs w:val="22"/>
        </w:rPr>
        <w:t>－</w:t>
      </w:r>
      <w:r w:rsidR="00A46592">
        <w:rPr>
          <w:rFonts w:hint="eastAsia"/>
          <w:sz w:val="22"/>
          <w:szCs w:val="22"/>
        </w:rPr>
        <w:t>5</w:t>
      </w:r>
    </w:p>
    <w:p w:rsidR="00FF60E2" w:rsidRPr="0042237C" w:rsidP="000D4AF9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2</w:t>
      </w:r>
      <w:r w:rsidRPr="0042237C">
        <w:rPr>
          <w:sz w:val="22"/>
          <w:szCs w:val="22"/>
        </w:rPr>
        <w:t>）</w:t>
      </w:r>
      <w:r w:rsidRPr="0042237C" w:rsidR="00A46592">
        <w:rPr>
          <w:rFonts w:hint="eastAsia"/>
          <w:sz w:val="22"/>
          <w:szCs w:val="22"/>
        </w:rPr>
        <w:t>最小</w:t>
      </w:r>
      <w:r w:rsidRPr="0042237C" w:rsidR="00FF4008">
        <w:rPr>
          <w:rFonts w:hint="eastAsia"/>
          <w:sz w:val="22"/>
          <w:szCs w:val="22"/>
        </w:rPr>
        <w:t>值</w:t>
      </w:r>
      <w:r w:rsidR="000D4AF9">
        <w:rPr>
          <w:rFonts w:hint="eastAsia"/>
          <w:sz w:val="22"/>
          <w:szCs w:val="22"/>
        </w:rPr>
        <w:t>为</w:t>
      </w:r>
      <w:r w:rsidR="000D4AF9">
        <w:rPr>
          <w:rFonts w:hint="eastAsia"/>
          <w:sz w:val="22"/>
          <w:szCs w:val="22"/>
        </w:rPr>
        <w:t>6</w:t>
      </w:r>
      <w:r w:rsidRPr="000D4AF9" w:rsidR="000D4AF9">
        <w:rPr>
          <w:rFonts w:hint="eastAsia"/>
          <w:sz w:val="22"/>
          <w:szCs w:val="22"/>
        </w:rPr>
        <w:t>；</w:t>
      </w:r>
      <w:r w:rsidRPr="000D4AF9">
        <w:rPr>
          <w:rFonts w:hint="eastAsia"/>
          <w:i/>
          <w:sz w:val="22"/>
          <w:szCs w:val="22"/>
        </w:rPr>
        <w:t>a</w:t>
      </w:r>
      <w:r w:rsidRPr="000D4AF9">
        <w:rPr>
          <w:rFonts w:hint="eastAsia"/>
          <w:sz w:val="22"/>
          <w:szCs w:val="22"/>
        </w:rPr>
        <w:t>的值为</w:t>
      </w:r>
      <w:r w:rsidRPr="000D4AF9" w:rsidR="000D4AF9">
        <w:rPr>
          <w:sz w:val="22"/>
          <w:szCs w:val="22"/>
        </w:rPr>
        <w:t>4</w:t>
      </w:r>
      <w:r w:rsidRPr="000D4AF9">
        <w:rPr>
          <w:rFonts w:hint="eastAsia"/>
          <w:sz w:val="22"/>
          <w:szCs w:val="22"/>
        </w:rPr>
        <w:t>或</w:t>
      </w:r>
      <w:r w:rsidRPr="000D4AF9" w:rsidR="000D4AF9">
        <w:rPr>
          <w:rFonts w:hint="eastAsia"/>
          <w:sz w:val="22"/>
          <w:szCs w:val="22"/>
        </w:rPr>
        <w:t>－</w:t>
      </w:r>
      <w:r w:rsidRPr="000D4AF9">
        <w:rPr>
          <w:rFonts w:hint="eastAsia"/>
          <w:sz w:val="22"/>
          <w:szCs w:val="22"/>
        </w:rPr>
        <w:t>6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（</w:t>
      </w:r>
      <w:r w:rsidRPr="0042237C">
        <w:rPr>
          <w:sz w:val="22"/>
          <w:szCs w:val="22"/>
        </w:rPr>
        <w:t>3</w:t>
      </w:r>
      <w:r w:rsidRPr="0042237C">
        <w:rPr>
          <w:sz w:val="22"/>
          <w:szCs w:val="22"/>
        </w:rPr>
        <w:t>）当</w:t>
      </w:r>
      <w:r w:rsidRPr="0042237C">
        <w:rPr>
          <w:noProof/>
          <w:sz w:val="22"/>
          <w:szCs w:val="22"/>
        </w:rPr>
        <w:drawing>
          <wp:inline distT="0" distB="0" distL="0" distR="0">
            <wp:extent cx="367333" cy="104498"/>
            <wp:effectExtent l="0" t="0" r="0" b="0"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054103" name="image.emf"/>
                    <pic:cNvPicPr/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67333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时，式子的值最小</w:t>
      </w:r>
      <w:r w:rsidRPr="0042237C" w:rsidR="0033417A">
        <w:rPr>
          <w:rFonts w:hint="eastAsia"/>
          <w:sz w:val="22"/>
          <w:szCs w:val="22"/>
        </w:rPr>
        <w:t>，</w:t>
      </w:r>
      <w:r w:rsidRPr="0042237C">
        <w:rPr>
          <w:sz w:val="22"/>
          <w:szCs w:val="22"/>
        </w:rPr>
        <w:t>最小值是</w:t>
      </w:r>
      <w:r w:rsidR="000D4AF9">
        <w:rPr>
          <w:sz w:val="22"/>
          <w:szCs w:val="22"/>
        </w:rPr>
        <w:t>9</w:t>
      </w:r>
      <w:r w:rsidRPr="0042237C">
        <w:rPr>
          <w:sz w:val="22"/>
          <w:szCs w:val="22"/>
        </w:rPr>
        <w:t>．</w:t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rFonts w:hint="eastAsia"/>
          <w:sz w:val="22"/>
          <w:szCs w:val="22"/>
        </w:rPr>
        <w:t>（</w:t>
      </w:r>
      <w:r w:rsidRPr="0042237C">
        <w:rPr>
          <w:rFonts w:hint="eastAsia"/>
          <w:sz w:val="22"/>
          <w:szCs w:val="22"/>
        </w:rPr>
        <w:t>4</w:t>
      </w:r>
      <w:r w:rsidRPr="0042237C">
        <w:rPr>
          <w:rFonts w:hint="eastAsia"/>
          <w:sz w:val="22"/>
          <w:szCs w:val="22"/>
        </w:rPr>
        <w:t>）</w:t>
      </w:r>
      <w:r w:rsidRPr="0042237C">
        <w:rPr>
          <w:sz w:val="22"/>
          <w:szCs w:val="22"/>
        </w:rPr>
        <w:t>线段</w:t>
      </w:r>
      <w:r w:rsidR="000D4AF9">
        <w:rPr>
          <w:rFonts w:hint="eastAsia"/>
          <w:sz w:val="22"/>
          <w:szCs w:val="22"/>
        </w:rPr>
        <w:t>MN</w:t>
      </w:r>
      <w:r w:rsidRPr="0042237C">
        <w:rPr>
          <w:sz w:val="22"/>
          <w:szCs w:val="22"/>
        </w:rPr>
        <w:t>的长度不发生变化．</w:t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理由：分两种情况：</w:t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rFonts w:ascii="宋体" w:hAnsi="宋体"/>
          <w:sz w:val="22"/>
          <w:szCs w:val="22"/>
        </w:rPr>
        <w:t>①</w:t>
      </w:r>
      <w:r w:rsidRPr="0042237C">
        <w:rPr>
          <w:sz w:val="22"/>
          <w:szCs w:val="22"/>
        </w:rPr>
        <w:t>当点</w:t>
      </w:r>
      <w:r w:rsidR="000D4AF9">
        <w:rPr>
          <w:rFonts w:hint="eastAsia"/>
          <w:sz w:val="22"/>
          <w:szCs w:val="22"/>
        </w:rPr>
        <w:t>P</w:t>
      </w:r>
      <w:r w:rsidRPr="0042237C">
        <w:rPr>
          <w:sz w:val="22"/>
          <w:szCs w:val="22"/>
        </w:rPr>
        <w:t>在</w:t>
      </w:r>
      <w:r w:rsidR="000D4AF9">
        <w:rPr>
          <w:rFonts w:hint="eastAsia"/>
          <w:sz w:val="22"/>
          <w:szCs w:val="22"/>
        </w:rPr>
        <w:t>A</w:t>
      </w:r>
      <w:r w:rsidRPr="0042237C">
        <w:rPr>
          <w:sz w:val="22"/>
          <w:szCs w:val="22"/>
        </w:rPr>
        <w:t>，</w:t>
      </w:r>
      <w:r w:rsidR="000D4AF9">
        <w:rPr>
          <w:rFonts w:hint="eastAsia"/>
          <w:sz w:val="22"/>
          <w:szCs w:val="22"/>
        </w:rPr>
        <w:t>C</w:t>
      </w:r>
      <w:r w:rsidRPr="0042237C">
        <w:rPr>
          <w:sz w:val="22"/>
          <w:szCs w:val="22"/>
        </w:rPr>
        <w:t>两点之间运动时，如图：</w:t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noProof/>
          <w:position w:val="-17"/>
          <w:sz w:val="22"/>
          <w:szCs w:val="22"/>
        </w:rPr>
        <w:drawing>
          <wp:inline distT="0" distB="0" distL="0" distR="0">
            <wp:extent cx="1866899" cy="342900"/>
            <wp:effectExtent l="0" t="0" r="0" b="0"/>
            <wp:docPr id="322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031654" name="image.png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66899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 xml:space="preserve"> </w:t>
      </w:r>
      <w:r w:rsidRPr="0042237C">
        <w:rPr>
          <w:noProof/>
          <w:position w:val="-17"/>
          <w:sz w:val="22"/>
          <w:szCs w:val="22"/>
        </w:rPr>
        <w:drawing>
          <wp:inline distT="0" distB="0" distL="0" distR="0">
            <wp:extent cx="3183429" cy="318760"/>
            <wp:effectExtent l="0" t="0" r="0" b="0"/>
            <wp:docPr id="323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01796" name="image.emf"/>
                    <pic:cNvPicPr/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183429" cy="3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；</w:t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rFonts w:ascii="宋体" w:hAnsi="宋体"/>
          <w:sz w:val="22"/>
          <w:szCs w:val="22"/>
        </w:rPr>
        <w:t>②</w:t>
      </w:r>
      <w:r w:rsidRPr="0042237C">
        <w:rPr>
          <w:sz w:val="22"/>
          <w:szCs w:val="22"/>
        </w:rPr>
        <w:t>当点</w:t>
      </w:r>
      <w:r w:rsidR="000D4AF9">
        <w:rPr>
          <w:rFonts w:hint="eastAsia"/>
          <w:sz w:val="22"/>
          <w:szCs w:val="22"/>
        </w:rPr>
        <w:t>P</w:t>
      </w:r>
      <w:r w:rsidRPr="0042237C">
        <w:rPr>
          <w:sz w:val="22"/>
          <w:szCs w:val="22"/>
        </w:rPr>
        <w:t>运动到点</w:t>
      </w:r>
      <w:r w:rsidR="000D4AF9">
        <w:rPr>
          <w:rFonts w:hint="eastAsia"/>
          <w:sz w:val="22"/>
          <w:szCs w:val="22"/>
        </w:rPr>
        <w:t>C</w:t>
      </w:r>
      <w:r w:rsidRPr="0042237C">
        <w:rPr>
          <w:sz w:val="22"/>
          <w:szCs w:val="22"/>
        </w:rPr>
        <w:t>的左边时，如图：</w:t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noProof/>
          <w:position w:val="-14"/>
          <w:sz w:val="22"/>
          <w:szCs w:val="22"/>
        </w:rPr>
        <w:drawing>
          <wp:inline distT="0" distB="0" distL="0" distR="0">
            <wp:extent cx="2990850" cy="314325"/>
            <wp:effectExtent l="0" t="0" r="0" b="0"/>
            <wp:docPr id="326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138269" name="image.png"/>
                    <pic:cNvPicPr/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2D2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 xml:space="preserve"> </w:t>
      </w:r>
      <w:r w:rsidRPr="0042237C">
        <w:rPr>
          <w:noProof/>
          <w:position w:val="-17"/>
          <w:sz w:val="22"/>
          <w:szCs w:val="22"/>
        </w:rPr>
        <w:drawing>
          <wp:inline distT="0" distB="0" distL="0" distR="0">
            <wp:extent cx="3173700" cy="318760"/>
            <wp:effectExtent l="0" t="0" r="0" b="0"/>
            <wp:docPr id="327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99333" name="image.emf"/>
                    <pic:cNvPicPr/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173700" cy="3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237C">
        <w:rPr>
          <w:sz w:val="22"/>
          <w:szCs w:val="22"/>
        </w:rPr>
        <w:t>．</w:t>
      </w:r>
    </w:p>
    <w:p w:rsidR="00224CE1" w:rsidRPr="0042237C" w:rsidP="0042237C">
      <w:pPr>
        <w:pStyle w:val="ItemAnswer"/>
        <w:tabs>
          <w:tab w:val="left" w:pos="420"/>
          <w:tab w:val="left" w:pos="2730"/>
          <w:tab w:val="left" w:pos="5040"/>
          <w:tab w:val="left" w:pos="7350"/>
        </w:tabs>
        <w:jc w:val="both"/>
        <w:rPr>
          <w:sz w:val="22"/>
          <w:szCs w:val="22"/>
        </w:rPr>
      </w:pPr>
      <w:r w:rsidRPr="0042237C">
        <w:rPr>
          <w:sz w:val="22"/>
          <w:szCs w:val="22"/>
        </w:rPr>
        <w:t>综上所述，线段</w:t>
      </w:r>
      <w:r w:rsidR="000D4AF9">
        <w:rPr>
          <w:rFonts w:hint="eastAsia"/>
          <w:sz w:val="22"/>
          <w:szCs w:val="22"/>
        </w:rPr>
        <w:t>MN</w:t>
      </w:r>
      <w:r w:rsidRPr="0042237C">
        <w:rPr>
          <w:sz w:val="22"/>
          <w:szCs w:val="22"/>
        </w:rPr>
        <w:t>的长度不发生变化，其值为</w:t>
      </w:r>
      <w:r w:rsidR="000D4AF9">
        <w:rPr>
          <w:sz w:val="22"/>
          <w:szCs w:val="22"/>
        </w:rPr>
        <w:t>4</w:t>
      </w:r>
      <w:r w:rsidRPr="0042237C">
        <w:rPr>
          <w:sz w:val="22"/>
          <w:szCs w:val="22"/>
        </w:rPr>
        <w:t>．</w:t>
      </w:r>
    </w:p>
    <w:sectPr w:rsidSect="0042237C">
      <w:footerReference w:type="default" r:id="rId61"/>
      <w:pgSz w:w="12240" w:h="15840"/>
      <w:pgMar w:top="1134" w:right="1134" w:bottom="851" w:left="1134" w:header="72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308A2" w:rsidRPr="00B509F4" w:rsidP="00863921">
    <w:pPr>
      <w:pStyle w:val="Footer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Pr="00B509F4">
      <w:rPr>
        <w:color w:val="404040" w:themeColor="text1" w:themeTint="BF"/>
        <w:sz w:val="15"/>
        <w:szCs w:val="15"/>
      </w:rPr>
      <w:fldChar w:fldCharType="begin"/>
    </w:r>
    <w:r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Pr="00B509F4">
      <w:rPr>
        <w:color w:val="404040" w:themeColor="text1" w:themeTint="BF"/>
        <w:sz w:val="15"/>
        <w:szCs w:val="15"/>
      </w:rPr>
      <w:fldChar w:fldCharType="separate"/>
    </w:r>
    <w:r>
      <w:rPr>
        <w:noProof/>
        <w:color w:val="404040" w:themeColor="text1" w:themeTint="BF"/>
        <w:sz w:val="15"/>
        <w:szCs w:val="15"/>
      </w:rPr>
      <w:t>7</w:t>
    </w:r>
    <w:r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0F57BD">
      <w:fldChar w:fldCharType="begin"/>
    </w:r>
    <w:r w:rsidR="000F57BD">
      <w:instrText xml:space="preserve"> NUMPAGES   \* MERGEFORMAT </w:instrText>
    </w:r>
    <w:r w:rsidR="000F57BD">
      <w:fldChar w:fldCharType="separate"/>
    </w:r>
    <w:r w:rsidRPr="00AA4785">
      <w:rPr>
        <w:noProof/>
        <w:color w:val="404040" w:themeColor="text1" w:themeTint="BF"/>
        <w:sz w:val="15"/>
        <w:szCs w:val="15"/>
      </w:rPr>
      <w:t>7</w:t>
    </w:r>
    <w:r w:rsidR="000F57BD">
      <w:rPr>
        <w:noProof/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00"/>
    <w:rsid w:val="00012353"/>
    <w:rsid w:val="000221D7"/>
    <w:rsid w:val="000D4AF9"/>
    <w:rsid w:val="000E1304"/>
    <w:rsid w:val="000F57BD"/>
    <w:rsid w:val="00122818"/>
    <w:rsid w:val="00194272"/>
    <w:rsid w:val="001951BC"/>
    <w:rsid w:val="001E7C42"/>
    <w:rsid w:val="00224CE1"/>
    <w:rsid w:val="002322D2"/>
    <w:rsid w:val="003308A2"/>
    <w:rsid w:val="0033417A"/>
    <w:rsid w:val="003A0072"/>
    <w:rsid w:val="003A0A33"/>
    <w:rsid w:val="003B40C6"/>
    <w:rsid w:val="003C4612"/>
    <w:rsid w:val="003D3F2D"/>
    <w:rsid w:val="003F6D85"/>
    <w:rsid w:val="0042237C"/>
    <w:rsid w:val="004629DE"/>
    <w:rsid w:val="004855BB"/>
    <w:rsid w:val="004E269B"/>
    <w:rsid w:val="00586370"/>
    <w:rsid w:val="005A3DBD"/>
    <w:rsid w:val="006018F1"/>
    <w:rsid w:val="00621B80"/>
    <w:rsid w:val="006310CD"/>
    <w:rsid w:val="006340F9"/>
    <w:rsid w:val="00684C48"/>
    <w:rsid w:val="006A5905"/>
    <w:rsid w:val="006B14E8"/>
    <w:rsid w:val="006E217E"/>
    <w:rsid w:val="006F361F"/>
    <w:rsid w:val="00725D37"/>
    <w:rsid w:val="007C7FB6"/>
    <w:rsid w:val="007E48F4"/>
    <w:rsid w:val="00823D28"/>
    <w:rsid w:val="00830E93"/>
    <w:rsid w:val="00863921"/>
    <w:rsid w:val="009B4130"/>
    <w:rsid w:val="009E387A"/>
    <w:rsid w:val="00A46592"/>
    <w:rsid w:val="00A96827"/>
    <w:rsid w:val="00AA4785"/>
    <w:rsid w:val="00AB35CC"/>
    <w:rsid w:val="00B42222"/>
    <w:rsid w:val="00B509F4"/>
    <w:rsid w:val="00B87DD0"/>
    <w:rsid w:val="00BC1453"/>
    <w:rsid w:val="00BD1C0F"/>
    <w:rsid w:val="00C564B8"/>
    <w:rsid w:val="00C61718"/>
    <w:rsid w:val="00CD5311"/>
    <w:rsid w:val="00D25754"/>
    <w:rsid w:val="00D519A3"/>
    <w:rsid w:val="00DD3E32"/>
    <w:rsid w:val="00E257B0"/>
    <w:rsid w:val="00ED04CF"/>
    <w:rsid w:val="00EF3B69"/>
    <w:rsid w:val="00F95C75"/>
    <w:rsid w:val="00FA3195"/>
    <w:rsid w:val="00FE1290"/>
    <w:rsid w:val="00FF4008"/>
    <w:rsid w:val="00FF60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5:docId w15:val="{C7CCD94D-21B6-40F5-8877-BF5B8DD8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F44"/>
  </w:style>
  <w:style w:type="paragraph" w:styleId="Heading1">
    <w:name w:val="heading 1"/>
    <w:basedOn w:val="Normal"/>
    <w:next w:val="Normal"/>
    <w:link w:val="1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2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line="240" w:lineRule="auto"/>
    </w:pPr>
  </w:style>
  <w:style w:type="character" w:customStyle="1" w:styleId="1">
    <w:name w:val="标题 1 字符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">
    <w:name w:val="标题 2 字符"/>
    <w:basedOn w:val="DefaultParagraphFont"/>
    <w:link w:val="Heading2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">
    <w:name w:val="标题 3 字符"/>
    <w:basedOn w:val="DefaultParagraphFont"/>
    <w:link w:val="Heading3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a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a">
    <w:name w:val="标题 字符"/>
    <w:basedOn w:val="DefaultParagraphFont"/>
    <w:link w:val="Title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a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0">
    <w:name w:val="副标题 字符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a1"/>
    <w:uiPriority w:val="99"/>
    <w:unhideWhenUsed/>
    <w:rsid w:val="00AA1D8D"/>
    <w:pPr>
      <w:spacing w:after="120"/>
    </w:pPr>
  </w:style>
  <w:style w:type="character" w:customStyle="1" w:styleId="a1">
    <w:name w:val="正文文本 字符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20"/>
    <w:uiPriority w:val="99"/>
    <w:unhideWhenUsed/>
    <w:rsid w:val="00AA1D8D"/>
    <w:pPr>
      <w:spacing w:after="120" w:line="480" w:lineRule="auto"/>
    </w:pPr>
  </w:style>
  <w:style w:type="character" w:customStyle="1" w:styleId="20">
    <w:name w:val="正文文本 2 字符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3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DefaultParagraphFont"/>
    <w:link w:val="BodyText3"/>
    <w:uiPriority w:val="99"/>
    <w:rsid w:val="00AA1D8D"/>
    <w:rPr>
      <w:sz w:val="16"/>
      <w:szCs w:val="16"/>
    </w:rPr>
  </w:style>
  <w:style w:type="paragraph" w:customStyle="1" w:styleId="a2">
    <w:name w:val="题干"/>
    <w:basedOn w:val="Normal"/>
    <w:next w:val="Normal"/>
    <w:link w:val="ItemStemChar"/>
    <w:uiPriority w:val="8"/>
    <w:qFormat/>
    <w:rsid w:val="00BC48D5"/>
  </w:style>
  <w:style w:type="character" w:customStyle="1" w:styleId="ItemStemChar">
    <w:name w:val="Item Stem Char"/>
    <w:basedOn w:val="DefaultParagraphFont"/>
    <w:link w:val="a2"/>
    <w:rsid w:val="00BC48D5"/>
  </w:style>
  <w:style w:type="paragraph" w:customStyle="1" w:styleId="a3">
    <w:name w:val="小题描述"/>
    <w:basedOn w:val="Normal"/>
    <w:next w:val="Normal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DefaultParagraphFont"/>
    <w:link w:val="a3"/>
    <w:rsid w:val="00BC48D5"/>
    <w:rPr>
      <w:bCs/>
    </w:rPr>
  </w:style>
  <w:style w:type="paragraph" w:customStyle="1" w:styleId="a4">
    <w:name w:val="小题选项"/>
    <w:basedOn w:val="Normal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DefaultParagraphFont"/>
    <w:link w:val="a4"/>
    <w:rsid w:val="00BC48D5"/>
  </w:style>
  <w:style w:type="paragraph" w:customStyle="1" w:styleId="a5">
    <w:name w:val="答案"/>
    <w:basedOn w:val="Normal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DefaultParagraphFont"/>
    <w:link w:val="a5"/>
    <w:rsid w:val="00BC48D5"/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">
    <w:name w:val="macro"/>
    <w:link w:val="a6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6">
    <w:name w:val="宏文本 字符"/>
    <w:basedOn w:val="DefaultParagraphFont"/>
    <w:link w:val="Macro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a7"/>
    <w:uiPriority w:val="29"/>
    <w:qFormat/>
    <w:rsid w:val="00FC693F"/>
    <w:rPr>
      <w:i/>
      <w:iCs/>
      <w:color w:val="000000" w:themeColor="text1"/>
    </w:rPr>
  </w:style>
  <w:style w:type="character" w:customStyle="1" w:styleId="a7">
    <w:name w:val="引用 字符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4">
    <w:name w:val="标题 4 字符"/>
    <w:basedOn w:val="DefaultParagraphFont"/>
    <w:link w:val="Heading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标题 5 字符"/>
    <w:basedOn w:val="DefaultParagraphFont"/>
    <w:link w:val="Heading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标题 6 字符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标题 7 字符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标题 8 字符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标题 9 字符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a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明显引用 字符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customStyle="1" w:styleId="a9">
    <w:name w:val="横排选项"/>
    <w:basedOn w:val="TableNormal"/>
    <w:uiPriority w:val="58"/>
    <w:rsid w:val="00FC693F"/>
    <w:tblPr/>
  </w:style>
  <w:style w:type="table" w:customStyle="1" w:styleId="a10">
    <w:name w:val="竖排选项"/>
    <w:basedOn w:val="TableNormal"/>
    <w:uiPriority w:val="58"/>
    <w:rsid w:val="00FC693F"/>
    <w:tblPr/>
  </w:style>
  <w:style w:type="table" w:styleId="TableGrid">
    <w:name w:val="Table Grid"/>
    <w:basedOn w:val="TableNormal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Accent1">
    <w:name w:val="Light Grid Accent 1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Accent1">
    <w:name w:val="Colorful List Accent 1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Accent3">
    <w:name w:val="Colorful List Accent 3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olorfulListAccent6">
    <w:name w:val="Colorful List Accent 6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Grid">
    <w:name w:val="Colorful Grid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a11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11">
    <w:name w:val="页眉 字符"/>
    <w:basedOn w:val="DefaultParagraphFont"/>
    <w:link w:val="Header"/>
    <w:uiPriority w:val="99"/>
    <w:rsid w:val="00BA1576"/>
    <w:rPr>
      <w:sz w:val="18"/>
      <w:szCs w:val="18"/>
    </w:rPr>
  </w:style>
  <w:style w:type="paragraph" w:styleId="Footer">
    <w:name w:val="footer"/>
    <w:basedOn w:val="Normal"/>
    <w:link w:val="a12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12">
    <w:name w:val="页脚 字符"/>
    <w:basedOn w:val="DefaultParagraphFont"/>
    <w:link w:val="Footer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TableNormal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Normal"/>
    <w:rsid w:val="007A41A0"/>
    <w:pPr>
      <w:spacing w:line="312" w:lineRule="auto"/>
    </w:pPr>
  </w:style>
  <w:style w:type="paragraph" w:customStyle="1" w:styleId="OptWithTabs4">
    <w:name w:val="OptWithTabs4"/>
    <w:basedOn w:val="Normal"/>
    <w:next w:val="Normal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0">
    <w:name w:val="TableGrid"/>
    <w:basedOn w:val="TableNormal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Normal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Normal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Normal"/>
    <w:rsid w:val="00E12382"/>
    <w:pPr>
      <w:tabs>
        <w:tab w:val="clear" w:pos="2453"/>
        <w:tab w:val="left" w:pos="3066"/>
        <w:tab w:val="clear" w:pos="4578"/>
        <w:tab w:val="left" w:pos="5796"/>
        <w:tab w:val="clear" w:pos="6705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TableNormal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Normal"/>
    <w:next w:val="Normal"/>
    <w:rsid w:val="002D3194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="146" w:hangingChars="146"/>
    </w:pPr>
  </w:style>
  <w:style w:type="table" w:customStyle="1" w:styleId="TableGrid1x1">
    <w:name w:val="TableGrid1x1"/>
    <w:basedOn w:val="TableGrid0"/>
    <w:uiPriority w:val="99"/>
    <w:rsid w:val="00727A70"/>
    <w:tblPr/>
  </w:style>
  <w:style w:type="paragraph" w:customStyle="1" w:styleId="TitleSpecialMath">
    <w:name w:val="TitleSpecialMath"/>
    <w:basedOn w:val="Normal"/>
    <w:next w:val="Normal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Normal"/>
    <w:next w:val="Normal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Normal"/>
    <w:next w:val="Normal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="245" w:hanging="111" w:leftChars="134" w:hangingChars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="292" w:hanging="158" w:leftChars="134" w:hangingChars="158"/>
    </w:pPr>
  </w:style>
  <w:style w:type="paragraph" w:customStyle="1" w:styleId="OptWithTabs4SpecialMathIndent1">
    <w:name w:val="OptWithTabs4SpecialMathIndent1"/>
    <w:basedOn w:val="Normal"/>
    <w:next w:val="Normal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Normal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Normal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Normal"/>
    <w:next w:val="Normal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Normal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Normal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="425" w:hanging="156" w:leftChars="269" w:hangingChars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="446" w:hanging="160" w:leftChars="286" w:hangingChars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="572" w:leftChars="412"/>
    </w:pPr>
  </w:style>
  <w:style w:type="paragraph" w:styleId="BalloonText">
    <w:name w:val="Balloon Text"/>
    <w:basedOn w:val="Normal"/>
    <w:link w:val="a13"/>
    <w:uiPriority w:val="99"/>
    <w:semiHidden/>
    <w:unhideWhenUsed/>
    <w:rsid w:val="00823D28"/>
    <w:pPr>
      <w:spacing w:line="240" w:lineRule="auto"/>
    </w:pPr>
    <w:rPr>
      <w:sz w:val="18"/>
      <w:szCs w:val="18"/>
    </w:rPr>
  </w:style>
  <w:style w:type="character" w:customStyle="1" w:styleId="a13">
    <w:name w:val="批注框文本 字符"/>
    <w:basedOn w:val="DefaultParagraphFont"/>
    <w:link w:val="BalloonText"/>
    <w:uiPriority w:val="99"/>
    <w:semiHidden/>
    <w:rsid w:val="00823D28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42237C"/>
    <w:rPr>
      <w:sz w:val="21"/>
      <w:szCs w:val="21"/>
    </w:rPr>
  </w:style>
  <w:style w:type="paragraph" w:styleId="CommentText">
    <w:name w:val="annotation text"/>
    <w:basedOn w:val="Normal"/>
    <w:link w:val="a14"/>
    <w:unhideWhenUsed/>
    <w:rsid w:val="0042237C"/>
    <w:pPr>
      <w:widowControl w:val="0"/>
      <w:tabs>
        <w:tab w:val="left" w:pos="440"/>
        <w:tab w:val="left" w:pos="2420"/>
        <w:tab w:val="left" w:pos="4400"/>
        <w:tab w:val="left" w:pos="6380"/>
      </w:tabs>
      <w:spacing w:line="312" w:lineRule="auto"/>
    </w:pPr>
    <w:rPr>
      <w:rFonts w:ascii="Times New Roman" w:eastAsia="宋体" w:hAnsi="Times New Roman"/>
      <w:kern w:val="2"/>
      <w:sz w:val="22"/>
      <w:szCs w:val="22"/>
    </w:rPr>
  </w:style>
  <w:style w:type="character" w:customStyle="1" w:styleId="a14">
    <w:name w:val="批注文字 字符"/>
    <w:basedOn w:val="DefaultParagraphFont"/>
    <w:link w:val="CommentText"/>
    <w:rsid w:val="0042237C"/>
    <w:rPr>
      <w:rFonts w:ascii="Times New Roman" w:eastAsia="宋体" w:hAnsi="Times New Roman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emf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png" /><Relationship Id="rId41" Type="http://schemas.openxmlformats.org/officeDocument/2006/relationships/image" Target="media/image23.emf" /><Relationship Id="rId42" Type="http://schemas.openxmlformats.org/officeDocument/2006/relationships/image" Target="media/image24.png" /><Relationship Id="rId43" Type="http://schemas.openxmlformats.org/officeDocument/2006/relationships/image" Target="media/image25.png" /><Relationship Id="rId44" Type="http://schemas.openxmlformats.org/officeDocument/2006/relationships/image" Target="media/image26.png" /><Relationship Id="rId45" Type="http://schemas.openxmlformats.org/officeDocument/2006/relationships/image" Target="media/image27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8.emf" /><Relationship Id="rId48" Type="http://schemas.openxmlformats.org/officeDocument/2006/relationships/image" Target="media/image29.emf" /><Relationship Id="rId49" Type="http://schemas.openxmlformats.org/officeDocument/2006/relationships/image" Target="media/image30.emf" /><Relationship Id="rId5" Type="http://schemas.openxmlformats.org/officeDocument/2006/relationships/image" Target="media/image1.png" /><Relationship Id="rId50" Type="http://schemas.openxmlformats.org/officeDocument/2006/relationships/image" Target="media/image31.emf" /><Relationship Id="rId51" Type="http://schemas.openxmlformats.org/officeDocument/2006/relationships/image" Target="media/image32.emf" /><Relationship Id="rId52" Type="http://schemas.openxmlformats.org/officeDocument/2006/relationships/image" Target="media/image33.png" /><Relationship Id="rId53" Type="http://schemas.openxmlformats.org/officeDocument/2006/relationships/image" Target="media/image34.png" /><Relationship Id="rId54" Type="http://schemas.openxmlformats.org/officeDocument/2006/relationships/image" Target="media/image35.emf" /><Relationship Id="rId55" Type="http://schemas.openxmlformats.org/officeDocument/2006/relationships/image" Target="media/image36.emf" /><Relationship Id="rId56" Type="http://schemas.openxmlformats.org/officeDocument/2006/relationships/image" Target="media/image37.emf" /><Relationship Id="rId57" Type="http://schemas.openxmlformats.org/officeDocument/2006/relationships/image" Target="media/image38.png" /><Relationship Id="rId58" Type="http://schemas.openxmlformats.org/officeDocument/2006/relationships/image" Target="media/image39.emf" /><Relationship Id="rId59" Type="http://schemas.openxmlformats.org/officeDocument/2006/relationships/image" Target="media/image40.png" /><Relationship Id="rId6" Type="http://schemas.openxmlformats.org/officeDocument/2006/relationships/image" Target="media/image2.png" /><Relationship Id="rId60" Type="http://schemas.openxmlformats.org/officeDocument/2006/relationships/image" Target="media/image41.emf" /><Relationship Id="rId61" Type="http://schemas.openxmlformats.org/officeDocument/2006/relationships/footer" Target="footer1.xml" /><Relationship Id="rId62" Type="http://schemas.openxmlformats.org/officeDocument/2006/relationships/theme" Target="theme/theme1.xml" /><Relationship Id="rId63" Type="http://schemas.openxmlformats.org/officeDocument/2006/relationships/numbering" Target="numbering.xml" /><Relationship Id="rId64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EBBC2F-5A5F-4F5A-ACB7-060107D0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</dc:creator>
  <dc:description>generated by python-docx</dc:description>
  <cp:lastModifiedBy>SKL</cp:lastModifiedBy>
  <cp:revision>1</cp:revision>
  <cp:lastPrinted>2020-10-22T08:29:00Z</cp:lastPrinted>
  <dcterms:created xsi:type="dcterms:W3CDTF">2020-11-06T13:14:00Z</dcterms:created>
  <dcterms:modified xsi:type="dcterms:W3CDTF">2020-11-06T13:14:00Z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