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Heading1"/>
        <w:spacing w:line="447" w:lineRule="exact"/>
      </w:pPr>
      <w:r>
        <w:t>【建邺区英语】</w:t>
      </w:r>
      <w:r>
        <w:rPr>
          <w:rFonts w:ascii="Times New Roman" w:eastAsia="Times New Roman"/>
        </w:rPr>
        <w:t xml:space="preserve">2020 </w:t>
      </w:r>
      <w:r>
        <w:t>七上期中考试试卷</w:t>
      </w:r>
      <w:r>
        <w:rPr>
          <w:rFonts w:ascii="Times New Roman" w:eastAsia="Times New Roman"/>
        </w:rPr>
        <w:t>+</w:t>
      </w:r>
      <w:r>
        <w:t>答案</w:t>
      </w:r>
      <w:r>
        <w:rPr>
          <w:rFonts w:ascii="Times New Roman" w:eastAsia="Times New Roman"/>
        </w:rPr>
        <w:t>+</w:t>
      </w:r>
      <w:r>
        <w:t>解析</w:t>
      </w:r>
    </w:p>
    <w:p>
      <w:pPr>
        <w:pStyle w:val="BodyText"/>
        <w:spacing w:before="68" w:line="242" w:lineRule="auto"/>
        <w:ind w:left="223" w:right="339"/>
        <w:rPr>
          <w:rFonts w:ascii="宋体" w:eastAsia="宋体" w:hint="eastAsia"/>
        </w:rPr>
      </w:pPr>
      <w:r>
        <w:rPr>
          <w:rFonts w:ascii="宋体" w:eastAsia="宋体" w:hint="eastAsia"/>
        </w:rPr>
        <w:t xml:space="preserve">总体来看，本次期中考试难度适中，部分考题稍有难度。单项选择题难度不 </w:t>
      </w:r>
      <w:r>
        <w:rPr>
          <w:rFonts w:ascii="宋体" w:eastAsia="宋体" w:hint="eastAsia"/>
          <w:spacing w:val="-1"/>
        </w:rPr>
        <w:t>大，完型和阅读部分整体难度一般，只要认真审题、结合上下文均可寻到正确答案。基础词汇部分音标类考题有一定难度，其他考点大部分都在往年考题中出现过。任务型阅读部分释义词较多，有一定难度；首字母填空部分多次出现了名词、动词和副词，需要注意词形的变化。写作部分为高频考核主题，难度</w:t>
      </w:r>
      <w:r>
        <w:rPr>
          <w:rFonts w:ascii="宋体" w:eastAsia="宋体" w:hint="eastAsia"/>
        </w:rPr>
        <w:t>不大。需要注意审题，避免要点遗漏；注意文章格式，一定要分段，段首缩 进；最后要注意语法、拼写的准确性和卷面书写整洁。</w:t>
      </w:r>
    </w:p>
    <w:p>
      <w:pPr>
        <w:pStyle w:val="BodyText"/>
        <w:spacing w:before="17"/>
        <w:ind w:left="0"/>
        <w:rPr>
          <w:rFonts w:ascii="Microsoft JhengHei"/>
          <w:b/>
          <w:sz w:val="23"/>
        </w:rPr>
      </w:pPr>
    </w:p>
    <w:p>
      <w:pPr>
        <w:pStyle w:val="Heading2"/>
        <w:spacing w:line="254" w:lineRule="auto"/>
        <w:ind w:right="2963"/>
      </w:pPr>
      <w:r>
        <w:t xml:space="preserve">一、听力部分（共 </w:t>
      </w:r>
      <w:r>
        <w:rPr>
          <w:rFonts w:ascii="Times New Roman" w:eastAsia="Times New Roman"/>
        </w:rPr>
        <w:t xml:space="preserve">15 </w:t>
      </w:r>
      <w:r>
        <w:t xml:space="preserve">小题；每小题 </w:t>
      </w:r>
      <w:r>
        <w:rPr>
          <w:rFonts w:ascii="Times New Roman" w:eastAsia="Times New Roman"/>
        </w:rPr>
        <w:t xml:space="preserve">1 </w:t>
      </w:r>
      <w:r>
        <w:t xml:space="preserve">分，计 </w:t>
      </w:r>
      <w:r>
        <w:rPr>
          <w:rFonts w:ascii="Times New Roman" w:eastAsia="Times New Roman"/>
        </w:rPr>
        <w:t xml:space="preserve">15 </w:t>
      </w:r>
      <w:r>
        <w:t>分） 略</w:t>
      </w:r>
    </w:p>
    <w:p>
      <w:pPr>
        <w:spacing w:before="1"/>
        <w:ind w:left="223" w:right="0" w:firstLine="0"/>
        <w:jc w:val="left"/>
        <w:rPr>
          <w:rFonts w:ascii="Microsoft JhengHei" w:eastAsia="Microsoft JhengHei" w:hint="eastAsia"/>
          <w:b/>
          <w:sz w:val="24"/>
        </w:rPr>
      </w:pPr>
      <w:r>
        <w:rPr>
          <w:rFonts w:ascii="Microsoft JhengHei" w:eastAsia="Microsoft JhengHei" w:hint="eastAsia"/>
          <w:b/>
          <w:sz w:val="24"/>
        </w:rPr>
        <w:t xml:space="preserve">二、单项填空（共 </w:t>
      </w:r>
      <w:r>
        <w:rPr>
          <w:b/>
          <w:sz w:val="24"/>
        </w:rPr>
        <w:t xml:space="preserve">15 </w:t>
      </w:r>
      <w:r>
        <w:rPr>
          <w:rFonts w:ascii="Microsoft JhengHei" w:eastAsia="Microsoft JhengHei" w:hint="eastAsia"/>
          <w:b/>
          <w:sz w:val="24"/>
        </w:rPr>
        <w:t xml:space="preserve">小题；每小题 </w:t>
      </w:r>
      <w:r>
        <w:rPr>
          <w:b/>
          <w:sz w:val="24"/>
        </w:rPr>
        <w:t xml:space="preserve">1 </w:t>
      </w:r>
      <w:r>
        <w:rPr>
          <w:rFonts w:ascii="Microsoft JhengHei" w:eastAsia="Microsoft JhengHei" w:hint="eastAsia"/>
          <w:b/>
          <w:sz w:val="24"/>
        </w:rPr>
        <w:t xml:space="preserve">分，满分 </w:t>
      </w:r>
      <w:r>
        <w:rPr>
          <w:b/>
          <w:sz w:val="24"/>
        </w:rPr>
        <w:t xml:space="preserve">15 </w:t>
      </w:r>
      <w:r>
        <w:rPr>
          <w:rFonts w:ascii="Microsoft JhengHei" w:eastAsia="Microsoft JhengHei" w:hint="eastAsia"/>
          <w:b/>
          <w:sz w:val="24"/>
        </w:rPr>
        <w:t>分）</w:t>
      </w:r>
    </w:p>
    <w:p>
      <w:pPr>
        <w:pStyle w:val="BodyText"/>
        <w:spacing w:before="106"/>
        <w:ind w:left="223"/>
        <w:rPr>
          <w:rFonts w:ascii="宋体" w:eastAsia="宋体" w:hint="eastAsia"/>
        </w:rPr>
      </w:pPr>
      <w:r>
        <w:rPr>
          <w:rFonts w:ascii="宋体" w:eastAsia="宋体" w:hint="eastAsia"/>
        </w:rPr>
        <w:t xml:space="preserve">从 </w:t>
      </w:r>
      <w:r>
        <w:t>A</w:t>
      </w:r>
      <w:r>
        <w:rPr>
          <w:rFonts w:ascii="宋体" w:eastAsia="宋体" w:hint="eastAsia"/>
        </w:rPr>
        <w:t>、</w:t>
      </w:r>
      <w:r>
        <w:t>B</w:t>
      </w:r>
      <w:r>
        <w:rPr>
          <w:rFonts w:ascii="宋体" w:eastAsia="宋体" w:hint="eastAsia"/>
        </w:rPr>
        <w:t>、</w:t>
      </w:r>
      <w:r>
        <w:t xml:space="preserve">C </w:t>
      </w:r>
      <w:r>
        <w:rPr>
          <w:rFonts w:ascii="宋体" w:eastAsia="宋体" w:hint="eastAsia"/>
        </w:rPr>
        <w:t xml:space="preserve">和 </w:t>
      </w:r>
      <w:r>
        <w:t xml:space="preserve">D </w:t>
      </w:r>
      <w:r>
        <w:rPr>
          <w:rFonts w:ascii="宋体" w:eastAsia="宋体" w:hint="eastAsia"/>
        </w:rPr>
        <w:t>四个选项中，选出可以填入空白处的最佳选项。</w:t>
      </w:r>
    </w:p>
    <w:p>
      <w:pPr>
        <w:pStyle w:val="ListParagraph"/>
        <w:numPr>
          <w:ilvl w:val="0"/>
          <w:numId w:val="1"/>
        </w:numPr>
        <w:tabs>
          <w:tab w:val="left" w:pos="586"/>
        </w:tabs>
        <w:spacing w:before="174" w:after="0" w:line="408" w:lineRule="auto"/>
        <w:ind w:left="583" w:right="236" w:hanging="360"/>
        <w:jc w:val="left"/>
        <w:rPr>
          <w:sz w:val="24"/>
        </w:rPr>
      </w:pPr>
      <w:r>
        <w:rPr>
          <w:sz w:val="24"/>
        </w:rPr>
        <w:t>Timmy has got many pr</w:t>
      </w:r>
      <w:r>
        <w:rPr>
          <w:sz w:val="24"/>
          <w:u w:val="single"/>
        </w:rPr>
        <w:t>e</w:t>
      </w:r>
      <w:r>
        <w:rPr>
          <w:sz w:val="24"/>
        </w:rPr>
        <w:t>sents from her friends. Which of the following is correct for the underlined</w:t>
      </w:r>
      <w:r>
        <w:rPr>
          <w:spacing w:val="-3"/>
          <w:sz w:val="24"/>
        </w:rPr>
        <w:t xml:space="preserve"> </w:t>
      </w:r>
      <w:r>
        <w:rPr>
          <w:sz w:val="24"/>
        </w:rPr>
        <w:t>part?</w:t>
      </w:r>
    </w:p>
    <w:p>
      <w:pPr>
        <w:pStyle w:val="BodyText"/>
        <w:tabs>
          <w:tab w:val="left" w:pos="2744"/>
          <w:tab w:val="left" w:pos="4424"/>
          <w:tab w:val="left" w:pos="6524"/>
        </w:tabs>
        <w:spacing w:before="0" w:line="274" w:lineRule="exact"/>
      </w:pPr>
      <w:r>
        <w:t>A.</w:t>
      </w:r>
      <w:r>
        <w:rPr>
          <w:spacing w:val="-1"/>
        </w:rPr>
        <w:t xml:space="preserve"> </w:t>
      </w:r>
      <w:r>
        <w:t>/æ/</w:t>
      </w:r>
      <w:r>
        <w:tab/>
      </w:r>
      <w:r>
        <w:t>B. /eɪ/</w:t>
      </w:r>
      <w:r>
        <w:tab/>
      </w:r>
      <w:r>
        <w:t>C. /e/</w:t>
      </w:r>
      <w:r>
        <w:tab/>
      </w:r>
      <w:r>
        <w:t>D. /i:/</w:t>
      </w:r>
    </w:p>
    <w:p>
      <w:pPr>
        <w:pStyle w:val="ListParagraph"/>
        <w:numPr>
          <w:ilvl w:val="0"/>
          <w:numId w:val="1"/>
        </w:numPr>
        <w:tabs>
          <w:tab w:val="left" w:pos="584"/>
          <w:tab w:val="left" w:pos="2991"/>
        </w:tabs>
        <w:spacing w:before="192" w:after="0" w:line="240" w:lineRule="auto"/>
        <w:ind w:left="583" w:right="0" w:hanging="361"/>
        <w:jc w:val="left"/>
        <w:rPr>
          <w:sz w:val="24"/>
        </w:rPr>
      </w:pPr>
      <w:r>
        <w:rPr>
          <w:sz w:val="24"/>
        </w:rPr>
        <w:t>--- Mike</w:t>
      </w:r>
      <w:r>
        <w:rPr>
          <w:spacing w:val="-5"/>
          <w:sz w:val="24"/>
        </w:rPr>
        <w:t xml:space="preserve"> </w:t>
      </w:r>
      <w:r>
        <w:rPr>
          <w:sz w:val="24"/>
        </w:rPr>
        <w:t>says “</w:t>
      </w:r>
      <w:r>
        <w:rPr>
          <w:sz w:val="24"/>
          <w:u w:val="single"/>
        </w:rPr>
        <w:t xml:space="preserve"> </w:t>
      </w:r>
      <w:r>
        <w:rPr>
          <w:sz w:val="24"/>
          <w:u w:val="single"/>
        </w:rPr>
        <w:tab/>
      </w:r>
      <w:r>
        <w:rPr>
          <w:sz w:val="24"/>
        </w:rPr>
        <w:t>” to his parents before he goes to bed every</w:t>
      </w:r>
      <w:r>
        <w:rPr>
          <w:spacing w:val="-7"/>
          <w:sz w:val="24"/>
        </w:rPr>
        <w:t xml:space="preserve"> </w:t>
      </w:r>
      <w:r>
        <w:rPr>
          <w:spacing w:val="-5"/>
          <w:sz w:val="24"/>
        </w:rPr>
        <w:t>day.</w:t>
      </w:r>
    </w:p>
    <w:p>
      <w:pPr>
        <w:pStyle w:val="BodyText"/>
      </w:pPr>
      <w:r>
        <w:t>--- He is a good boy.</w:t>
      </w:r>
    </w:p>
    <w:p>
      <w:pPr>
        <w:pStyle w:val="BodyText"/>
        <w:tabs>
          <w:tab w:val="left" w:pos="4424"/>
        </w:tabs>
      </w:pPr>
      <w:r>
        <w:t>A.</w:t>
      </w:r>
      <w:r>
        <w:rPr>
          <w:spacing w:val="-1"/>
        </w:rPr>
        <w:t xml:space="preserve"> </w:t>
      </w:r>
      <w:r>
        <w:t>Good evening</w:t>
      </w:r>
      <w:r>
        <w:tab/>
      </w:r>
      <w:r>
        <w:t>B. Good night</w:t>
      </w:r>
    </w:p>
    <w:p>
      <w:pPr>
        <w:pStyle w:val="BodyText"/>
        <w:tabs>
          <w:tab w:val="left" w:pos="4424"/>
        </w:tabs>
        <w:spacing w:before="193"/>
      </w:pPr>
      <w:r>
        <w:t>C.</w:t>
      </w:r>
      <w:r>
        <w:rPr>
          <w:spacing w:val="-2"/>
        </w:rPr>
        <w:t xml:space="preserve"> </w:t>
      </w:r>
      <w:r>
        <w:t>Goodbye</w:t>
      </w:r>
      <w:r>
        <w:tab/>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5" o:title=""/>
            <o:lock v:ext="edit" aspectratio="t"/>
          </v:shape>
        </w:pict>
      </w:r>
      <w:r>
        <w:t>D. Good afternoon</w:t>
      </w:r>
    </w:p>
    <w:p>
      <w:pPr>
        <w:pStyle w:val="ListParagraph"/>
        <w:numPr>
          <w:ilvl w:val="0"/>
          <w:numId w:val="1"/>
        </w:numPr>
        <w:tabs>
          <w:tab w:val="left" w:pos="584"/>
        </w:tabs>
        <w:spacing w:before="192" w:after="0" w:line="240" w:lineRule="auto"/>
        <w:ind w:left="583" w:right="0" w:hanging="361"/>
        <w:jc w:val="left"/>
        <w:rPr>
          <w:sz w:val="24"/>
        </w:rPr>
      </w:pPr>
      <w:r>
        <w:rPr>
          <w:sz w:val="24"/>
        </w:rPr>
        <w:t xml:space="preserve">--- Is </w:t>
      </w:r>
      <w:r>
        <w:rPr>
          <w:spacing w:val="-5"/>
          <w:sz w:val="24"/>
        </w:rPr>
        <w:t xml:space="preserve">Mr. Wang </w:t>
      </w:r>
      <w:r>
        <w:rPr>
          <w:sz w:val="24"/>
        </w:rPr>
        <w:t>your</w:t>
      </w:r>
      <w:r>
        <w:rPr>
          <w:spacing w:val="8"/>
          <w:sz w:val="24"/>
        </w:rPr>
        <w:t xml:space="preserve"> </w:t>
      </w:r>
      <w:r>
        <w:rPr>
          <w:sz w:val="24"/>
        </w:rPr>
        <w:t>teacher?</w:t>
      </w:r>
    </w:p>
    <w:p>
      <w:pPr>
        <w:pStyle w:val="BodyText"/>
        <w:tabs>
          <w:tab w:val="left" w:pos="3466"/>
        </w:tabs>
      </w:pPr>
      <w:r>
        <w:t xml:space="preserve">--- </w:t>
      </w:r>
      <w:r>
        <w:rPr>
          <w:spacing w:val="-6"/>
        </w:rPr>
        <w:t>Yes.</w:t>
      </w:r>
      <w:r>
        <w:rPr>
          <w:spacing w:val="-12"/>
        </w:rPr>
        <w:t xml:space="preserve"> </w:t>
      </w:r>
      <w:r>
        <w:t>He</w:t>
      </w:r>
      <w:r>
        <w:rPr>
          <w:spacing w:val="-3"/>
        </w:rPr>
        <w:t xml:space="preserve"> </w:t>
      </w:r>
      <w:r>
        <w:t>teaches</w:t>
      </w:r>
      <w:r>
        <w:rPr>
          <w:u w:val="single"/>
        </w:rPr>
        <w:t xml:space="preserve"> </w:t>
      </w:r>
      <w:r>
        <w:rPr>
          <w:u w:val="single"/>
        </w:rPr>
        <w:tab/>
      </w:r>
      <w:r>
        <w:t>English.</w:t>
      </w:r>
    </w:p>
    <w:p>
      <w:pPr>
        <w:pStyle w:val="BodyText"/>
        <w:tabs>
          <w:tab w:val="left" w:pos="2744"/>
          <w:tab w:val="left" w:pos="4424"/>
          <w:tab w:val="left" w:pos="6524"/>
        </w:tabs>
      </w:pPr>
      <w:r>
        <w:t>A.</w:t>
      </w:r>
      <w:r>
        <w:rPr>
          <w:spacing w:val="-1"/>
        </w:rPr>
        <w:t xml:space="preserve"> </w:t>
      </w:r>
      <w:r>
        <w:t>you</w:t>
      </w:r>
      <w:r>
        <w:tab/>
      </w:r>
      <w:r>
        <w:t>B.</w:t>
      </w:r>
      <w:r>
        <w:rPr>
          <w:spacing w:val="-1"/>
        </w:rPr>
        <w:t xml:space="preserve"> </w:t>
      </w:r>
      <w:r>
        <w:t>our</w:t>
      </w:r>
      <w:r>
        <w:tab/>
      </w:r>
      <w:r>
        <w:t>C. us</w:t>
      </w:r>
      <w:r>
        <w:tab/>
      </w:r>
      <w:r>
        <w:t>D. we</w:t>
      </w:r>
    </w:p>
    <w:p>
      <w:pPr>
        <w:pStyle w:val="ListParagraph"/>
        <w:numPr>
          <w:ilvl w:val="0"/>
          <w:numId w:val="1"/>
        </w:numPr>
        <w:tabs>
          <w:tab w:val="left" w:pos="584"/>
          <w:tab w:val="left" w:pos="3161"/>
        </w:tabs>
        <w:spacing w:before="192" w:after="0" w:line="240" w:lineRule="auto"/>
        <w:ind w:left="583" w:right="0" w:hanging="361"/>
        <w:jc w:val="left"/>
        <w:rPr>
          <w:sz w:val="24"/>
        </w:rPr>
      </w:pPr>
      <w:r>
        <w:rPr>
          <w:sz w:val="24"/>
        </w:rPr>
        <w:t>---</w:t>
      </w:r>
      <w:r>
        <w:rPr>
          <w:spacing w:val="-1"/>
          <w:sz w:val="24"/>
        </w:rPr>
        <w:t xml:space="preserve"> </w:t>
      </w:r>
      <w:r>
        <w:rPr>
          <w:sz w:val="24"/>
        </w:rPr>
        <w:t>Look!</w:t>
      </w:r>
      <w:r>
        <w:rPr>
          <w:spacing w:val="-5"/>
          <w:sz w:val="24"/>
        </w:rPr>
        <w:t xml:space="preserve"> </w:t>
      </w:r>
      <w:r>
        <w:rPr>
          <w:sz w:val="24"/>
        </w:rPr>
        <w:t>There</w:t>
      </w:r>
      <w:r>
        <w:rPr>
          <w:sz w:val="24"/>
          <w:u w:val="single"/>
        </w:rPr>
        <w:t xml:space="preserve"> </w:t>
      </w:r>
      <w:r>
        <w:rPr>
          <w:sz w:val="24"/>
          <w:u w:val="single"/>
        </w:rPr>
        <w:tab/>
      </w:r>
      <w:r>
        <w:rPr>
          <w:sz w:val="24"/>
        </w:rPr>
        <w:t>an English book and two exercise books on the</w:t>
      </w:r>
      <w:r>
        <w:rPr>
          <w:spacing w:val="-4"/>
          <w:sz w:val="24"/>
        </w:rPr>
        <w:t xml:space="preserve"> </w:t>
      </w:r>
      <w:r>
        <w:rPr>
          <w:sz w:val="24"/>
        </w:rPr>
        <w:t>desk.</w:t>
      </w:r>
    </w:p>
    <w:p>
      <w:pPr>
        <w:pStyle w:val="BodyText"/>
      </w:pPr>
      <w:r>
        <w:t>--- Yes. They are Kitty’s.</w:t>
      </w:r>
    </w:p>
    <w:p>
      <w:pPr>
        <w:pStyle w:val="BodyText"/>
        <w:tabs>
          <w:tab w:val="left" w:pos="2744"/>
          <w:tab w:val="left" w:pos="4424"/>
          <w:tab w:val="left" w:pos="6524"/>
        </w:tabs>
      </w:pPr>
      <w:r>
        <w:t>A.</w:t>
      </w:r>
      <w:r>
        <w:rPr>
          <w:spacing w:val="-1"/>
        </w:rPr>
        <w:t xml:space="preserve"> </w:t>
      </w:r>
      <w:r>
        <w:t>have</w:t>
      </w:r>
      <w:r>
        <w:tab/>
      </w:r>
      <w:r>
        <w:t>B.</w:t>
      </w:r>
      <w:r>
        <w:rPr>
          <w:spacing w:val="-1"/>
        </w:rPr>
        <w:t xml:space="preserve"> </w:t>
      </w:r>
      <w:r>
        <w:t>are</w:t>
      </w:r>
      <w:r>
        <w:tab/>
      </w:r>
      <w:r>
        <w:t>C. be</w:t>
      </w:r>
      <w:r>
        <w:tab/>
      </w:r>
      <w:r>
        <w:t>D. is</w:t>
      </w:r>
    </w:p>
    <w:p>
      <w:pPr>
        <w:pStyle w:val="ListParagraph"/>
        <w:numPr>
          <w:ilvl w:val="0"/>
          <w:numId w:val="1"/>
        </w:numPr>
        <w:tabs>
          <w:tab w:val="left" w:pos="584"/>
        </w:tabs>
        <w:spacing w:before="192" w:after="0" w:line="240" w:lineRule="auto"/>
        <w:ind w:left="583" w:right="0" w:hanging="361"/>
        <w:jc w:val="left"/>
        <w:rPr>
          <w:sz w:val="24"/>
        </w:rPr>
      </w:pPr>
      <w:r>
        <w:rPr>
          <w:sz w:val="24"/>
        </w:rPr>
        <w:t>--- Is her name</w:t>
      </w:r>
      <w:r>
        <w:rPr>
          <w:spacing w:val="2"/>
          <w:sz w:val="24"/>
        </w:rPr>
        <w:t xml:space="preserve"> </w:t>
      </w:r>
      <w:r>
        <w:rPr>
          <w:sz w:val="24"/>
        </w:rPr>
        <w:t>Diana?</w:t>
      </w:r>
    </w:p>
    <w:p>
      <w:pPr>
        <w:pStyle w:val="BodyText"/>
        <w:tabs>
          <w:tab w:val="left" w:pos="1841"/>
        </w:tabs>
      </w:pPr>
      <w:r>
        <w:t>---</w:t>
      </w:r>
      <w:r>
        <w:rPr>
          <w:u w:val="single"/>
        </w:rPr>
        <w:t xml:space="preserve"> </w:t>
      </w:r>
      <w:r>
        <w:rPr>
          <w:u w:val="single"/>
        </w:rPr>
        <w:tab/>
      </w:r>
      <w:r>
        <w:t>.</w:t>
      </w:r>
    </w:p>
    <w:p>
      <w:pPr>
        <w:pStyle w:val="BodyText"/>
        <w:tabs>
          <w:tab w:val="left" w:pos="4424"/>
        </w:tabs>
      </w:pPr>
      <w:r>
        <w:t xml:space="preserve">A. </w:t>
      </w:r>
      <w:r>
        <w:rPr>
          <w:spacing w:val="-7"/>
        </w:rPr>
        <w:t>Yes,</w:t>
      </w:r>
      <w:r>
        <w:rPr>
          <w:spacing w:val="-10"/>
        </w:rPr>
        <w:t xml:space="preserve"> </w:t>
      </w:r>
      <w:r>
        <w:t>she is</w:t>
      </w:r>
      <w:r>
        <w:tab/>
      </w:r>
      <w:r>
        <w:t>B. No, it</w:t>
      </w:r>
      <w:r>
        <w:rPr>
          <w:spacing w:val="-2"/>
        </w:rPr>
        <w:t xml:space="preserve"> </w:t>
      </w:r>
      <w:r>
        <w:t>isn’t</w:t>
      </w:r>
    </w:p>
    <w:p>
      <w:pPr>
        <w:pStyle w:val="BodyText"/>
        <w:tabs>
          <w:tab w:val="left" w:pos="4424"/>
        </w:tabs>
      </w:pPr>
      <w:r>
        <w:t>C. No,</w:t>
      </w:r>
      <w:r>
        <w:rPr>
          <w:spacing w:val="-5"/>
        </w:rPr>
        <w:t xml:space="preserve"> </w:t>
      </w:r>
      <w:r>
        <w:t>she</w:t>
      </w:r>
      <w:r>
        <w:rPr>
          <w:spacing w:val="-4"/>
        </w:rPr>
        <w:t xml:space="preserve"> </w:t>
      </w:r>
      <w:r>
        <w:t>isn’t</w:t>
      </w:r>
      <w:r>
        <w:tab/>
      </w:r>
      <w:bookmarkStart w:id="0" w:name="_GoBack"/>
      <w:bookmarkEnd w:id="0"/>
      <w:r>
        <w:t xml:space="preserve">D. </w:t>
      </w:r>
      <w:r>
        <w:rPr>
          <w:spacing w:val="-7"/>
        </w:rPr>
        <w:t xml:space="preserve">Yes, </w:t>
      </w:r>
      <w:r>
        <w:t>she</w:t>
      </w:r>
      <w:r>
        <w:rPr>
          <w:spacing w:val="-3"/>
        </w:rPr>
        <w:t xml:space="preserve"> </w:t>
      </w:r>
      <w:r>
        <w:t>does</w:t>
      </w:r>
    </w:p>
    <w:p>
      <w:pPr>
        <w:spacing w:after="0"/>
        <w:sectPr>
          <w:headerReference w:type="default" r:id="rId6"/>
          <w:footerReference w:type="default" r:id="rId7"/>
          <w:pgSz w:w="11910" w:h="16840"/>
          <w:pgMar w:top="1400" w:right="1560" w:bottom="1180" w:left="1620" w:header="852" w:footer="999" w:gutter="0"/>
          <w:cols w:space="720"/>
        </w:sectPr>
      </w:pPr>
    </w:p>
    <w:p>
      <w:pPr>
        <w:pStyle w:val="BodyText"/>
        <w:spacing w:before="0"/>
        <w:ind w:left="0"/>
        <w:rPr>
          <w:sz w:val="20"/>
        </w:rPr>
      </w:pPr>
    </w:p>
    <w:p>
      <w:pPr>
        <w:pStyle w:val="BodyText"/>
        <w:spacing w:before="9"/>
        <w:ind w:left="0"/>
        <w:rPr>
          <w:sz w:val="22"/>
        </w:rPr>
      </w:pPr>
    </w:p>
    <w:p>
      <w:pPr>
        <w:pStyle w:val="ListParagraph"/>
        <w:numPr>
          <w:ilvl w:val="0"/>
          <w:numId w:val="1"/>
        </w:numPr>
        <w:tabs>
          <w:tab w:val="left" w:pos="598"/>
          <w:tab w:val="left" w:pos="1612"/>
        </w:tabs>
        <w:spacing w:before="90" w:after="0" w:line="408" w:lineRule="auto"/>
        <w:ind w:left="583" w:right="242" w:hanging="360"/>
        <w:jc w:val="left"/>
        <w:rPr>
          <w:sz w:val="24"/>
        </w:rPr>
      </w:pPr>
      <w:r>
        <w:rPr>
          <w:sz w:val="24"/>
          <w:u w:val="single"/>
        </w:rPr>
        <w:t xml:space="preserve"> </w:t>
      </w:r>
      <w:r>
        <w:rPr>
          <w:sz w:val="24"/>
          <w:u w:val="single"/>
        </w:rPr>
        <w:tab/>
      </w:r>
      <w:r>
        <w:rPr>
          <w:sz w:val="24"/>
        </w:rPr>
        <w:t xml:space="preserve">National </w:t>
      </w:r>
      <w:r>
        <w:rPr>
          <w:spacing w:val="-5"/>
          <w:sz w:val="24"/>
        </w:rPr>
        <w:t xml:space="preserve">Day, </w:t>
      </w:r>
      <w:r>
        <w:rPr>
          <w:sz w:val="24"/>
        </w:rPr>
        <w:t xml:space="preserve">people have many activities to celebrate the birthday of our </w:t>
      </w:r>
      <w:r>
        <w:rPr>
          <w:spacing w:val="-3"/>
          <w:sz w:val="24"/>
        </w:rPr>
        <w:t>country.</w:t>
      </w:r>
    </w:p>
    <w:p>
      <w:pPr>
        <w:pStyle w:val="BodyText"/>
        <w:tabs>
          <w:tab w:val="left" w:pos="2744"/>
          <w:tab w:val="left" w:pos="4844"/>
          <w:tab w:val="left" w:pos="7365"/>
        </w:tabs>
        <w:spacing w:before="0" w:line="274" w:lineRule="exact"/>
      </w:pPr>
      <w:r>
        <w:t>A.</w:t>
      </w:r>
      <w:r>
        <w:rPr>
          <w:spacing w:val="-1"/>
        </w:rPr>
        <w:t xml:space="preserve"> </w:t>
      </w:r>
      <w:r>
        <w:t>On</w:t>
      </w:r>
      <w:r>
        <w:tab/>
      </w:r>
      <w:r>
        <w:t>B.</w:t>
      </w:r>
      <w:r>
        <w:rPr>
          <w:spacing w:val="-16"/>
        </w:rPr>
        <w:t xml:space="preserve"> </w:t>
      </w:r>
      <w:r>
        <w:t>At</w:t>
      </w:r>
      <w:r>
        <w:tab/>
      </w:r>
      <w:r>
        <w:t>C.</w:t>
      </w:r>
      <w:r>
        <w:rPr>
          <w:spacing w:val="2"/>
        </w:rPr>
        <w:t xml:space="preserve"> </w:t>
      </w:r>
      <w:r>
        <w:rPr>
          <w:spacing w:val="-3"/>
        </w:rPr>
        <w:t>In</w:t>
      </w:r>
      <w:r>
        <w:rPr>
          <w:spacing w:val="-3"/>
        </w:rPr>
        <w:tab/>
      </w:r>
      <w:r>
        <w:t>D. For</w:t>
      </w:r>
    </w:p>
    <w:p>
      <w:pPr>
        <w:pStyle w:val="ListParagraph"/>
        <w:numPr>
          <w:ilvl w:val="0"/>
          <w:numId w:val="1"/>
        </w:numPr>
        <w:tabs>
          <w:tab w:val="left" w:pos="584"/>
        </w:tabs>
        <w:spacing w:before="193" w:after="0" w:line="240" w:lineRule="auto"/>
        <w:ind w:left="583" w:right="0" w:hanging="361"/>
        <w:jc w:val="left"/>
        <w:rPr>
          <w:sz w:val="24"/>
        </w:rPr>
      </w:pPr>
      <w:r>
        <w:rPr>
          <w:sz w:val="24"/>
        </w:rPr>
        <w:t xml:space="preserve">--- Our friends will come tonight for </w:t>
      </w:r>
      <w:r>
        <w:rPr>
          <w:spacing w:val="-3"/>
          <w:sz w:val="24"/>
        </w:rPr>
        <w:t xml:space="preserve">dinner. </w:t>
      </w:r>
      <w:r>
        <w:rPr>
          <w:sz w:val="24"/>
        </w:rPr>
        <w:t>There is nothing in the</w:t>
      </w:r>
      <w:r>
        <w:rPr>
          <w:spacing w:val="-10"/>
          <w:sz w:val="24"/>
        </w:rPr>
        <w:t xml:space="preserve"> </w:t>
      </w:r>
      <w:r>
        <w:rPr>
          <w:sz w:val="24"/>
        </w:rPr>
        <w:t>fridge.</w:t>
      </w:r>
    </w:p>
    <w:p>
      <w:pPr>
        <w:pStyle w:val="BodyText"/>
        <w:tabs>
          <w:tab w:val="left" w:pos="6121"/>
        </w:tabs>
        <w:spacing w:line="408" w:lineRule="auto"/>
        <w:ind w:left="869" w:right="245" w:hanging="288"/>
      </w:pPr>
      <w:r>
        <w:t xml:space="preserve">--- </w:t>
      </w:r>
      <w:r>
        <w:rPr>
          <w:spacing w:val="-5"/>
        </w:rPr>
        <w:t xml:space="preserve">It’s  </w:t>
      </w:r>
      <w:r>
        <w:t>10 o’clock now and the</w:t>
      </w:r>
      <w:r>
        <w:rPr>
          <w:spacing w:val="44"/>
        </w:rPr>
        <w:t xml:space="preserve"> </w:t>
      </w:r>
      <w:r>
        <w:t>supermarket</w:t>
      </w:r>
      <w:r>
        <w:rPr>
          <w:spacing w:val="14"/>
        </w:rPr>
        <w:t xml:space="preserve"> </w:t>
      </w:r>
      <w:r>
        <w:t>is</w:t>
      </w:r>
      <w:r>
        <w:rPr>
          <w:u w:val="single"/>
        </w:rPr>
        <w:t xml:space="preserve"> </w:t>
      </w:r>
      <w:r>
        <w:rPr>
          <w:u w:val="single"/>
        </w:rPr>
        <w:tab/>
      </w:r>
      <w:r>
        <w:t xml:space="preserve">. </w:t>
      </w:r>
      <w:r>
        <w:rPr>
          <w:spacing w:val="-4"/>
        </w:rPr>
        <w:t xml:space="preserve">Let’s </w:t>
      </w:r>
      <w:r>
        <w:t>go and buy some food.</w:t>
      </w:r>
    </w:p>
    <w:p>
      <w:pPr>
        <w:pStyle w:val="BodyText"/>
        <w:tabs>
          <w:tab w:val="left" w:pos="2744"/>
          <w:tab w:val="left" w:pos="4844"/>
          <w:tab w:val="left" w:pos="7365"/>
        </w:tabs>
        <w:spacing w:before="0" w:line="274" w:lineRule="exact"/>
        <w:ind w:left="581"/>
      </w:pPr>
      <w:r>
        <w:t>A.</w:t>
      </w:r>
      <w:r>
        <w:rPr>
          <w:spacing w:val="-1"/>
        </w:rPr>
        <w:t xml:space="preserve"> </w:t>
      </w:r>
      <w:r>
        <w:t>close</w:t>
      </w:r>
      <w:r>
        <w:tab/>
      </w:r>
      <w:r>
        <w:t>B.</w:t>
      </w:r>
      <w:r>
        <w:rPr>
          <w:spacing w:val="-1"/>
        </w:rPr>
        <w:t xml:space="preserve"> </w:t>
      </w:r>
      <w:r>
        <w:t>closed</w:t>
      </w:r>
      <w:r>
        <w:tab/>
      </w:r>
      <w:r>
        <w:t>C.</w:t>
      </w:r>
      <w:r>
        <w:rPr>
          <w:spacing w:val="-1"/>
        </w:rPr>
        <w:t xml:space="preserve"> </w:t>
      </w:r>
      <w:r>
        <w:t>opened</w:t>
      </w:r>
      <w:r>
        <w:tab/>
      </w:r>
      <w:r>
        <w:t>D. open</w:t>
      </w:r>
    </w:p>
    <w:p>
      <w:pPr>
        <w:pStyle w:val="ListParagraph"/>
        <w:numPr>
          <w:ilvl w:val="0"/>
          <w:numId w:val="1"/>
        </w:numPr>
        <w:tabs>
          <w:tab w:val="left" w:pos="574"/>
          <w:tab w:val="left" w:pos="3634"/>
        </w:tabs>
        <w:spacing w:before="192" w:after="0" w:line="240" w:lineRule="auto"/>
        <w:ind w:left="574" w:right="0" w:hanging="351"/>
        <w:jc w:val="left"/>
        <w:rPr>
          <w:sz w:val="24"/>
        </w:rPr>
      </w:pPr>
      <w:r>
        <w:rPr>
          <w:sz w:val="24"/>
        </w:rPr>
        <w:t xml:space="preserve">--- </w:t>
      </w:r>
      <w:r>
        <w:rPr>
          <w:spacing w:val="-4"/>
          <w:sz w:val="24"/>
        </w:rPr>
        <w:t xml:space="preserve">Sandy, </w:t>
      </w:r>
      <w:r>
        <w:rPr>
          <w:sz w:val="24"/>
        </w:rPr>
        <w:t>I</w:t>
      </w:r>
      <w:r>
        <w:rPr>
          <w:spacing w:val="-24"/>
          <w:sz w:val="24"/>
        </w:rPr>
        <w:t xml:space="preserve"> </w:t>
      </w:r>
      <w:r>
        <w:rPr>
          <w:sz w:val="24"/>
        </w:rPr>
        <w:t>hope</w:t>
      </w:r>
      <w:r>
        <w:rPr>
          <w:spacing w:val="-6"/>
          <w:sz w:val="24"/>
        </w:rPr>
        <w:t xml:space="preserve"> </w:t>
      </w:r>
      <w:r>
        <w:rPr>
          <w:sz w:val="24"/>
        </w:rPr>
        <w:t>you</w:t>
      </w:r>
      <w:r>
        <w:rPr>
          <w:sz w:val="24"/>
          <w:u w:val="single"/>
        </w:rPr>
        <w:t xml:space="preserve"> </w:t>
      </w:r>
      <w:r>
        <w:rPr>
          <w:sz w:val="24"/>
          <w:u w:val="single"/>
        </w:rPr>
        <w:tab/>
      </w:r>
      <w:r>
        <w:rPr>
          <w:sz w:val="24"/>
        </w:rPr>
        <w:t>to</w:t>
      </w:r>
      <w:r>
        <w:rPr>
          <w:spacing w:val="-10"/>
          <w:sz w:val="24"/>
        </w:rPr>
        <w:t xml:space="preserve"> </w:t>
      </w:r>
      <w:r>
        <w:rPr>
          <w:sz w:val="24"/>
        </w:rPr>
        <w:t>my</w:t>
      </w:r>
      <w:r>
        <w:rPr>
          <w:spacing w:val="-15"/>
          <w:sz w:val="24"/>
        </w:rPr>
        <w:t xml:space="preserve"> </w:t>
      </w:r>
      <w:r>
        <w:rPr>
          <w:sz w:val="24"/>
        </w:rPr>
        <w:t>School</w:t>
      </w:r>
      <w:r>
        <w:rPr>
          <w:spacing w:val="-7"/>
          <w:sz w:val="24"/>
        </w:rPr>
        <w:t xml:space="preserve"> </w:t>
      </w:r>
      <w:r>
        <w:rPr>
          <w:sz w:val="24"/>
        </w:rPr>
        <w:t>Open</w:t>
      </w:r>
      <w:r>
        <w:rPr>
          <w:spacing w:val="-10"/>
          <w:sz w:val="24"/>
        </w:rPr>
        <w:t xml:space="preserve"> </w:t>
      </w:r>
      <w:r>
        <w:rPr>
          <w:spacing w:val="-5"/>
          <w:sz w:val="24"/>
        </w:rPr>
        <w:t>Day.</w:t>
      </w:r>
      <w:r>
        <w:rPr>
          <w:spacing w:val="-6"/>
          <w:sz w:val="24"/>
        </w:rPr>
        <w:t xml:space="preserve"> </w:t>
      </w:r>
      <w:r>
        <w:rPr>
          <w:sz w:val="24"/>
        </w:rPr>
        <w:t>It</w:t>
      </w:r>
      <w:r>
        <w:rPr>
          <w:spacing w:val="-10"/>
          <w:sz w:val="24"/>
        </w:rPr>
        <w:t xml:space="preserve"> </w:t>
      </w:r>
      <w:r>
        <w:rPr>
          <w:sz w:val="24"/>
        </w:rPr>
        <w:t>will</w:t>
      </w:r>
      <w:r>
        <w:rPr>
          <w:spacing w:val="-9"/>
          <w:sz w:val="24"/>
        </w:rPr>
        <w:t xml:space="preserve"> </w:t>
      </w:r>
      <w:r>
        <w:rPr>
          <w:sz w:val="24"/>
        </w:rPr>
        <w:t>be</w:t>
      </w:r>
      <w:r>
        <w:rPr>
          <w:spacing w:val="-9"/>
          <w:sz w:val="24"/>
        </w:rPr>
        <w:t xml:space="preserve"> </w:t>
      </w:r>
      <w:r>
        <w:rPr>
          <w:sz w:val="24"/>
        </w:rPr>
        <w:t>very</w:t>
      </w:r>
      <w:r>
        <w:rPr>
          <w:spacing w:val="-12"/>
          <w:sz w:val="24"/>
        </w:rPr>
        <w:t xml:space="preserve"> </w:t>
      </w:r>
      <w:r>
        <w:rPr>
          <w:sz w:val="24"/>
        </w:rPr>
        <w:t>interesting!</w:t>
      </w:r>
    </w:p>
    <w:p>
      <w:pPr>
        <w:pStyle w:val="BodyText"/>
        <w:ind w:left="655"/>
      </w:pPr>
      <w:r>
        <w:t>--- Of course I will. Thank you!</w:t>
      </w:r>
    </w:p>
    <w:p>
      <w:pPr>
        <w:pStyle w:val="BodyText"/>
        <w:tabs>
          <w:tab w:val="left" w:pos="2744"/>
          <w:tab w:val="left" w:pos="4844"/>
          <w:tab w:val="left" w:pos="7365"/>
        </w:tabs>
      </w:pPr>
      <w:r>
        <w:t>A.</w:t>
      </w:r>
      <w:r>
        <w:rPr>
          <w:spacing w:val="-1"/>
        </w:rPr>
        <w:t xml:space="preserve"> </w:t>
      </w:r>
      <w:r>
        <w:t>are</w:t>
      </w:r>
      <w:r>
        <w:rPr>
          <w:spacing w:val="-1"/>
        </w:rPr>
        <w:t xml:space="preserve"> </w:t>
      </w:r>
      <w:r>
        <w:t>come</w:t>
      </w:r>
      <w:r>
        <w:tab/>
      </w:r>
      <w:r>
        <w:t>B. to</w:t>
      </w:r>
      <w:r>
        <w:rPr>
          <w:spacing w:val="-1"/>
        </w:rPr>
        <w:t xml:space="preserve"> </w:t>
      </w:r>
      <w:r>
        <w:t>come</w:t>
      </w:r>
      <w:r>
        <w:tab/>
      </w:r>
      <w:r>
        <w:t>C. comes</w:t>
      </w:r>
      <w:r>
        <w:tab/>
      </w:r>
      <w:r>
        <w:t>D.</w:t>
      </w:r>
      <w:r>
        <w:rPr>
          <w:spacing w:val="-1"/>
        </w:rPr>
        <w:t xml:space="preserve"> </w:t>
      </w:r>
      <w:r>
        <w:t>come</w:t>
      </w:r>
    </w:p>
    <w:p>
      <w:pPr>
        <w:pStyle w:val="ListParagraph"/>
        <w:numPr>
          <w:ilvl w:val="0"/>
          <w:numId w:val="1"/>
        </w:numPr>
        <w:tabs>
          <w:tab w:val="left" w:pos="584"/>
        </w:tabs>
        <w:spacing w:before="192" w:after="0" w:line="240" w:lineRule="auto"/>
        <w:ind w:left="583" w:right="0" w:hanging="361"/>
        <w:jc w:val="left"/>
        <w:rPr>
          <w:sz w:val="24"/>
        </w:rPr>
      </w:pPr>
      <w:r>
        <w:rPr>
          <w:sz w:val="24"/>
        </w:rPr>
        <w:t>--- What is your father</w:t>
      </w:r>
      <w:r>
        <w:rPr>
          <w:spacing w:val="-5"/>
          <w:sz w:val="24"/>
        </w:rPr>
        <w:t xml:space="preserve"> </w:t>
      </w:r>
      <w:r>
        <w:rPr>
          <w:sz w:val="24"/>
        </w:rPr>
        <w:t>like?</w:t>
      </w:r>
    </w:p>
    <w:p>
      <w:pPr>
        <w:pStyle w:val="BodyText"/>
        <w:tabs>
          <w:tab w:val="left" w:pos="1841"/>
        </w:tabs>
      </w:pPr>
      <w:r>
        <w:t>---</w:t>
      </w:r>
      <w:r>
        <w:rPr>
          <w:u w:val="single"/>
        </w:rPr>
        <w:t xml:space="preserve"> </w:t>
      </w:r>
      <w:r>
        <w:rPr>
          <w:u w:val="single"/>
        </w:rPr>
        <w:tab/>
      </w:r>
      <w:r>
        <w:t>.</w:t>
      </w:r>
    </w:p>
    <w:p>
      <w:pPr>
        <w:pStyle w:val="BodyText"/>
        <w:tabs>
          <w:tab w:val="left" w:pos="4844"/>
        </w:tabs>
      </w:pPr>
      <w:r>
        <w:t>A. He is</w:t>
      </w:r>
      <w:r>
        <w:rPr>
          <w:spacing w:val="-1"/>
        </w:rPr>
        <w:t xml:space="preserve"> </w:t>
      </w:r>
      <w:r>
        <w:rPr>
          <w:spacing w:val="-6"/>
        </w:rPr>
        <w:t>Mr.</w:t>
      </w:r>
      <w:r>
        <w:t xml:space="preserve"> Green</w:t>
      </w:r>
      <w:r>
        <w:tab/>
      </w:r>
      <w:r>
        <w:t>B. He is tall and</w:t>
      </w:r>
      <w:r>
        <w:rPr>
          <w:spacing w:val="-2"/>
        </w:rPr>
        <w:t xml:space="preserve"> </w:t>
      </w:r>
      <w:r>
        <w:t>strong</w:t>
      </w:r>
    </w:p>
    <w:p>
      <w:pPr>
        <w:pStyle w:val="BodyText"/>
        <w:tabs>
          <w:tab w:val="left" w:pos="4844"/>
        </w:tabs>
      </w:pPr>
      <w:r>
        <w:t>C. He often</w:t>
      </w:r>
      <w:r>
        <w:rPr>
          <w:spacing w:val="-4"/>
        </w:rPr>
        <w:t xml:space="preserve"> </w:t>
      </w:r>
      <w:r>
        <w:t>plays tennis</w:t>
      </w:r>
      <w:r>
        <w:tab/>
      </w:r>
      <w:r>
        <w:t>D. He is a</w:t>
      </w:r>
      <w:r>
        <w:rPr>
          <w:spacing w:val="-2"/>
        </w:rPr>
        <w:t xml:space="preserve"> </w:t>
      </w:r>
      <w:r>
        <w:t>teacher</w:t>
      </w:r>
    </w:p>
    <w:p>
      <w:pPr>
        <w:pStyle w:val="ListParagraph"/>
        <w:numPr>
          <w:ilvl w:val="0"/>
          <w:numId w:val="1"/>
        </w:numPr>
        <w:tabs>
          <w:tab w:val="left" w:pos="584"/>
        </w:tabs>
        <w:spacing w:before="192" w:after="0" w:line="240" w:lineRule="auto"/>
        <w:ind w:left="583" w:right="0" w:hanging="361"/>
        <w:jc w:val="left"/>
        <w:rPr>
          <w:sz w:val="24"/>
        </w:rPr>
      </w:pPr>
      <w:r>
        <w:rPr>
          <w:sz w:val="24"/>
        </w:rPr>
        <w:t>--- Shall we have a party this</w:t>
      </w:r>
      <w:r>
        <w:rPr>
          <w:spacing w:val="-11"/>
          <w:sz w:val="24"/>
        </w:rPr>
        <w:t xml:space="preserve"> </w:t>
      </w:r>
      <w:r>
        <w:rPr>
          <w:sz w:val="24"/>
        </w:rPr>
        <w:t>weekend?</w:t>
      </w:r>
    </w:p>
    <w:p>
      <w:pPr>
        <w:pStyle w:val="BodyText"/>
        <w:tabs>
          <w:tab w:val="left" w:pos="1841"/>
        </w:tabs>
      </w:pPr>
      <w:r>
        <w:t>---</w:t>
      </w:r>
      <w:r>
        <w:rPr>
          <w:u w:val="single"/>
        </w:rPr>
        <w:t xml:space="preserve"> </w:t>
      </w:r>
      <w:r>
        <w:rPr>
          <w:u w:val="single"/>
        </w:rPr>
        <w:tab/>
      </w:r>
      <w:r>
        <w:t>.</w:t>
      </w:r>
    </w:p>
    <w:p>
      <w:pPr>
        <w:pStyle w:val="BodyText"/>
        <w:tabs>
          <w:tab w:val="left" w:pos="4844"/>
        </w:tabs>
        <w:spacing w:before="193"/>
      </w:pPr>
      <w:r>
        <w:t xml:space="preserve">A. </w:t>
      </w:r>
      <w:r>
        <w:rPr>
          <w:spacing w:val="-3"/>
        </w:rPr>
        <w:t xml:space="preserve">That’s </w:t>
      </w:r>
      <w:r>
        <w:t>a</w:t>
      </w:r>
      <w:r>
        <w:rPr>
          <w:spacing w:val="-2"/>
        </w:rPr>
        <w:t xml:space="preserve"> </w:t>
      </w:r>
      <w:r>
        <w:t>good idea</w:t>
      </w:r>
      <w:r>
        <w:tab/>
      </w:r>
      <w:r>
        <w:t>B. I think</w:t>
      </w:r>
      <w:r>
        <w:rPr>
          <w:spacing w:val="-3"/>
        </w:rPr>
        <w:t xml:space="preserve"> </w:t>
      </w:r>
      <w:r>
        <w:t>so</w:t>
      </w:r>
    </w:p>
    <w:p>
      <w:pPr>
        <w:pStyle w:val="BodyText"/>
        <w:tabs>
          <w:tab w:val="left" w:pos="4844"/>
        </w:tabs>
      </w:pPr>
      <w:r>
        <w:t>C.</w:t>
      </w:r>
      <w:r>
        <w:rPr>
          <w:spacing w:val="-11"/>
        </w:rPr>
        <w:t xml:space="preserve"> </w:t>
      </w:r>
      <w:r>
        <w:rPr>
          <w:spacing w:val="-7"/>
        </w:rPr>
        <w:t>Yes,</w:t>
      </w:r>
      <w:r>
        <w:t xml:space="preserve"> please</w:t>
      </w:r>
      <w:r>
        <w:tab/>
      </w:r>
      <w:r>
        <w:t>D. Thanks a</w:t>
      </w:r>
      <w:r>
        <w:rPr>
          <w:spacing w:val="-7"/>
        </w:rPr>
        <w:t xml:space="preserve"> </w:t>
      </w:r>
      <w:r>
        <w:t>lot</w:t>
      </w:r>
    </w:p>
    <w:p>
      <w:pPr>
        <w:pStyle w:val="Heading2"/>
        <w:spacing w:before="99"/>
      </w:pPr>
      <w:r>
        <w:t xml:space="preserve">三、完形填空（共 </w:t>
      </w:r>
      <w:r>
        <w:rPr>
          <w:rFonts w:ascii="Times New Roman" w:eastAsia="Times New Roman"/>
        </w:rPr>
        <w:t xml:space="preserve">10 </w:t>
      </w:r>
      <w:r>
        <w:t xml:space="preserve">小题；每小题 </w:t>
      </w:r>
      <w:r>
        <w:rPr>
          <w:rFonts w:ascii="Times New Roman" w:eastAsia="Times New Roman"/>
        </w:rPr>
        <w:t xml:space="preserve">1 </w:t>
      </w:r>
      <w:r>
        <w:t xml:space="preserve">分，满分 </w:t>
      </w:r>
      <w:r>
        <w:rPr>
          <w:rFonts w:ascii="Times New Roman" w:eastAsia="Times New Roman"/>
        </w:rPr>
        <w:t xml:space="preserve">10 </w:t>
      </w:r>
      <w:r>
        <w:t>分）</w:t>
      </w:r>
    </w:p>
    <w:p>
      <w:pPr>
        <w:spacing w:before="27" w:line="254" w:lineRule="auto"/>
        <w:ind w:left="223" w:right="234" w:firstLine="0"/>
        <w:jc w:val="left"/>
        <w:rPr>
          <w:rFonts w:ascii="Microsoft JhengHei" w:eastAsia="Microsoft JhengHei" w:hint="eastAsia"/>
          <w:b/>
          <w:sz w:val="24"/>
        </w:rPr>
      </w:pPr>
      <w:r>
        <w:rPr>
          <w:rFonts w:ascii="Microsoft JhengHei" w:eastAsia="Microsoft JhengHei" w:hint="eastAsia"/>
          <w:b/>
          <w:spacing w:val="-5"/>
          <w:sz w:val="24"/>
        </w:rPr>
        <w:t xml:space="preserve">阅读下面短文，从各题所给的 </w:t>
      </w:r>
      <w:r>
        <w:rPr>
          <w:b/>
          <w:sz w:val="24"/>
        </w:rPr>
        <w:t>A</w:t>
      </w:r>
      <w:r>
        <w:rPr>
          <w:rFonts w:ascii="Microsoft JhengHei" w:eastAsia="Microsoft JhengHei" w:hint="eastAsia"/>
          <w:b/>
          <w:spacing w:val="-32"/>
          <w:sz w:val="24"/>
        </w:rPr>
        <w:t>、</w:t>
      </w:r>
      <w:r>
        <w:rPr>
          <w:b/>
          <w:sz w:val="24"/>
        </w:rPr>
        <w:t>B</w:t>
      </w:r>
      <w:r>
        <w:rPr>
          <w:rFonts w:ascii="Microsoft JhengHei" w:eastAsia="Microsoft JhengHei" w:hint="eastAsia"/>
          <w:b/>
          <w:spacing w:val="-29"/>
          <w:sz w:val="24"/>
        </w:rPr>
        <w:t>、</w:t>
      </w:r>
      <w:r>
        <w:rPr>
          <w:b/>
          <w:sz w:val="24"/>
        </w:rPr>
        <w:t xml:space="preserve">C </w:t>
      </w:r>
      <w:r>
        <w:rPr>
          <w:rFonts w:ascii="Microsoft JhengHei" w:eastAsia="Microsoft JhengHei" w:hint="eastAsia"/>
          <w:b/>
          <w:spacing w:val="3"/>
          <w:sz w:val="24"/>
        </w:rPr>
        <w:t xml:space="preserve">和 </w:t>
      </w:r>
      <w:r>
        <w:rPr>
          <w:b/>
          <w:sz w:val="24"/>
        </w:rPr>
        <w:t xml:space="preserve">D </w:t>
      </w:r>
      <w:r>
        <w:rPr>
          <w:rFonts w:ascii="Microsoft JhengHei" w:eastAsia="Microsoft JhengHei" w:hint="eastAsia"/>
          <w:b/>
          <w:spacing w:val="-5"/>
          <w:sz w:val="24"/>
        </w:rPr>
        <w:t>四个选项中，选出可以填入空白处的最佳选项。</w:t>
      </w:r>
    </w:p>
    <w:p>
      <w:pPr>
        <w:pStyle w:val="BodyText"/>
        <w:spacing w:before="93" w:line="408" w:lineRule="auto"/>
        <w:ind w:left="223" w:right="237" w:firstLine="479"/>
        <w:jc w:val="both"/>
      </w:pPr>
      <w:r>
        <w:t>One morning, the students of Class Three, Grade Seven are having an English lesson. Mr. Zhang finds Li Lei doesn’t listen to _</w:t>
      </w:r>
      <w:r>
        <w:rPr>
          <w:u w:val="single"/>
        </w:rPr>
        <w:t xml:space="preserve"> </w:t>
      </w:r>
      <w:r>
        <w:t>26</w:t>
      </w:r>
      <w:r>
        <w:rPr>
          <w:u w:val="single"/>
        </w:rPr>
        <w:t xml:space="preserve"> </w:t>
      </w:r>
      <w:r>
        <w:t>. He goes to Li Lei and has a look. Oh, Li Lei is</w:t>
      </w:r>
      <w:r>
        <w:rPr>
          <w:u w:val="single"/>
        </w:rPr>
        <w:t xml:space="preserve"> </w:t>
      </w:r>
      <w:r>
        <w:t>27</w:t>
      </w:r>
      <w:r>
        <w:rPr>
          <w:u w:val="single"/>
        </w:rPr>
        <w:t xml:space="preserve"> </w:t>
      </w:r>
      <w:r>
        <w:t>a boy.</w:t>
      </w:r>
    </w:p>
    <w:p>
      <w:pPr>
        <w:pStyle w:val="BodyText"/>
        <w:spacing w:before="0" w:line="408" w:lineRule="auto"/>
        <w:ind w:left="703" w:right="1783"/>
        <w:jc w:val="both"/>
      </w:pPr>
      <w:r>
        <w:t>The teacher asks Li Lei to stand up. “Do you like drawing?” “Yes, Mr. Zhang,” answers Li Lei. “And I draw very</w:t>
      </w:r>
      <w:r>
        <w:rPr>
          <w:u w:val="single"/>
        </w:rPr>
        <w:t xml:space="preserve"> </w:t>
      </w:r>
      <w:r>
        <w:t>28</w:t>
      </w:r>
      <w:r>
        <w:rPr>
          <w:u w:val="single"/>
        </w:rPr>
        <w:t xml:space="preserve"> </w:t>
      </w:r>
      <w:r>
        <w:t>.”</w:t>
      </w:r>
    </w:p>
    <w:p>
      <w:pPr>
        <w:pStyle w:val="BodyText"/>
        <w:spacing w:before="0" w:line="408" w:lineRule="auto"/>
        <w:ind w:left="329" w:right="178" w:firstLine="359"/>
        <w:jc w:val="both"/>
      </w:pPr>
      <w:r>
        <w:rPr>
          <w:spacing w:val="-7"/>
        </w:rPr>
        <w:t xml:space="preserve">“You  </w:t>
      </w:r>
      <w:r>
        <w:t xml:space="preserve">can draw after class,  I think,” says the </w:t>
      </w:r>
      <w:r>
        <w:rPr>
          <w:spacing w:val="-3"/>
        </w:rPr>
        <w:t xml:space="preserve">teacher.  </w:t>
      </w:r>
      <w:r>
        <w:rPr>
          <w:spacing w:val="-7"/>
        </w:rPr>
        <w:t xml:space="preserve">“You  </w:t>
      </w:r>
      <w:r>
        <w:t xml:space="preserve">can’t  draw </w:t>
      </w:r>
      <w:r>
        <w:rPr>
          <w:u w:val="single"/>
        </w:rPr>
        <w:t xml:space="preserve">       </w:t>
      </w:r>
      <w:r>
        <w:t>29</w:t>
      </w:r>
      <w:r>
        <w:rPr>
          <w:u w:val="single"/>
        </w:rPr>
        <w:t xml:space="preserve"> </w:t>
      </w:r>
      <w:r>
        <w:t xml:space="preserve"> in</w:t>
      </w:r>
      <w:r>
        <w:rPr>
          <w:spacing w:val="-1"/>
        </w:rPr>
        <w:t xml:space="preserve"> </w:t>
      </w:r>
      <w:r>
        <w:t>class.”</w:t>
      </w:r>
    </w:p>
    <w:p>
      <w:pPr>
        <w:pStyle w:val="BodyText"/>
        <w:spacing w:before="0" w:line="274" w:lineRule="exact"/>
        <w:ind w:left="689"/>
        <w:jc w:val="both"/>
      </w:pPr>
      <w:r>
        <w:t>“You are wrong, Mr. Zhang. I can draw when I have an</w:t>
      </w:r>
      <w:r>
        <w:rPr>
          <w:u w:val="single"/>
        </w:rPr>
        <w:t xml:space="preserve"> </w:t>
      </w:r>
      <w:r>
        <w:t>30</w:t>
      </w:r>
      <w:r>
        <w:rPr>
          <w:u w:val="single"/>
        </w:rPr>
        <w:t xml:space="preserve"> </w:t>
      </w:r>
      <w:r>
        <w:t>class. And I like</w:t>
      </w:r>
    </w:p>
    <w:p>
      <w:pPr>
        <w:spacing w:after="0" w:line="274" w:lineRule="exact"/>
        <w:jc w:val="both"/>
        <w:sectPr>
          <w:pgSz w:w="11910" w:h="16840"/>
          <w:pgMar w:top="1400" w:right="1560" w:bottom="1180" w:left="1620" w:header="852" w:footer="999" w:gutter="0"/>
          <w:cols w:space="720"/>
        </w:sectPr>
      </w:pPr>
    </w:p>
    <w:p>
      <w:pPr>
        <w:pStyle w:val="BodyText"/>
        <w:spacing w:before="114"/>
        <w:ind w:left="329"/>
        <w:jc w:val="both"/>
      </w:pPr>
      <w:r>
        <w:t>it very much,” says Li Lei with a smile.</w:t>
      </w:r>
    </w:p>
    <w:p>
      <w:pPr>
        <w:pStyle w:val="BodyText"/>
        <w:spacing w:line="408" w:lineRule="auto"/>
        <w:ind w:left="329" w:right="235" w:firstLine="359"/>
        <w:jc w:val="both"/>
      </w:pPr>
      <w:r>
        <w:rPr>
          <w:spacing w:val="-7"/>
        </w:rPr>
        <w:t xml:space="preserve">“You </w:t>
      </w:r>
      <w:r>
        <w:t>are right. And you must draw one hundred boys</w:t>
      </w:r>
      <w:r>
        <w:rPr>
          <w:u w:val="single"/>
        </w:rPr>
        <w:t xml:space="preserve">  </w:t>
      </w:r>
      <w:r>
        <w:t>31</w:t>
      </w:r>
      <w:r>
        <w:rPr>
          <w:u w:val="single"/>
        </w:rPr>
        <w:t xml:space="preserve">   </w:t>
      </w:r>
      <w:r>
        <w:t xml:space="preserve">the class is </w:t>
      </w:r>
      <w:r>
        <w:rPr>
          <w:spacing w:val="-2"/>
        </w:rPr>
        <w:t xml:space="preserve">over,” </w:t>
      </w:r>
      <w:r>
        <w:t>says the teacher</w:t>
      </w:r>
      <w:r>
        <w:rPr>
          <w:u w:val="single"/>
        </w:rPr>
        <w:t xml:space="preserve"> </w:t>
      </w:r>
      <w:r>
        <w:t>32</w:t>
      </w:r>
      <w:r>
        <w:rPr>
          <w:spacing w:val="1"/>
          <w:u w:val="single"/>
        </w:rPr>
        <w:t xml:space="preserve"> </w:t>
      </w:r>
      <w:r>
        <w:t>_.</w:t>
      </w:r>
    </w:p>
    <w:p>
      <w:pPr>
        <w:pStyle w:val="BodyText"/>
        <w:spacing w:before="0" w:line="408" w:lineRule="auto"/>
        <w:ind w:left="329" w:right="232" w:firstLine="359"/>
        <w:jc w:val="both"/>
      </w:pPr>
      <w:r>
        <w:t>After five minutes, Li Lei finishes drawing and</w:t>
      </w:r>
      <w:r>
        <w:rPr>
          <w:u w:val="single"/>
        </w:rPr>
        <w:t xml:space="preserve">  </w:t>
      </w:r>
      <w:r>
        <w:t>_33</w:t>
      </w:r>
      <w:r>
        <w:rPr>
          <w:u w:val="single"/>
        </w:rPr>
        <w:t xml:space="preserve"> </w:t>
      </w:r>
      <w:r>
        <w:t xml:space="preserve"> his hand. The teacher  looks</w:t>
      </w:r>
      <w:r>
        <w:rPr>
          <w:spacing w:val="-8"/>
        </w:rPr>
        <w:t xml:space="preserve"> </w:t>
      </w:r>
      <w:r>
        <w:t>at</w:t>
      </w:r>
      <w:r>
        <w:rPr>
          <w:spacing w:val="-8"/>
        </w:rPr>
        <w:t xml:space="preserve"> </w:t>
      </w:r>
      <w:r>
        <w:t>the</w:t>
      </w:r>
      <w:r>
        <w:rPr>
          <w:spacing w:val="-9"/>
        </w:rPr>
        <w:t xml:space="preserve"> </w:t>
      </w:r>
      <w:r>
        <w:t>picture</w:t>
      </w:r>
      <w:r>
        <w:rPr>
          <w:spacing w:val="-10"/>
        </w:rPr>
        <w:t xml:space="preserve"> </w:t>
      </w:r>
      <w:r>
        <w:t>and</w:t>
      </w:r>
      <w:r>
        <w:rPr>
          <w:spacing w:val="-9"/>
        </w:rPr>
        <w:t xml:space="preserve"> </w:t>
      </w:r>
      <w:r>
        <w:t>asks,</w:t>
      </w:r>
      <w:r>
        <w:rPr>
          <w:spacing w:val="-8"/>
        </w:rPr>
        <w:t xml:space="preserve"> </w:t>
      </w:r>
      <w:r>
        <w:t>“I</w:t>
      </w:r>
      <w:r>
        <w:rPr>
          <w:spacing w:val="-12"/>
        </w:rPr>
        <w:t xml:space="preserve"> </w:t>
      </w:r>
      <w:r>
        <w:t>ask</w:t>
      </w:r>
      <w:r>
        <w:rPr>
          <w:spacing w:val="-4"/>
        </w:rPr>
        <w:t xml:space="preserve"> </w:t>
      </w:r>
      <w:r>
        <w:t>you</w:t>
      </w:r>
      <w:r>
        <w:rPr>
          <w:spacing w:val="-9"/>
        </w:rPr>
        <w:t xml:space="preserve"> </w:t>
      </w:r>
      <w:r>
        <w:t>to</w:t>
      </w:r>
      <w:r>
        <w:rPr>
          <w:spacing w:val="-8"/>
        </w:rPr>
        <w:t xml:space="preserve"> </w:t>
      </w:r>
      <w:r>
        <w:t>draw</w:t>
      </w:r>
      <w:r>
        <w:rPr>
          <w:spacing w:val="-9"/>
        </w:rPr>
        <w:t xml:space="preserve"> </w:t>
      </w:r>
      <w:r>
        <w:t>one</w:t>
      </w:r>
      <w:r>
        <w:rPr>
          <w:spacing w:val="-10"/>
        </w:rPr>
        <w:t xml:space="preserve"> </w:t>
      </w:r>
      <w:r>
        <w:t>hundred</w:t>
      </w:r>
      <w:r>
        <w:rPr>
          <w:spacing w:val="-9"/>
        </w:rPr>
        <w:t xml:space="preserve"> </w:t>
      </w:r>
      <w:r>
        <w:t>boys.</w:t>
      </w:r>
      <w:r>
        <w:rPr>
          <w:spacing w:val="-9"/>
        </w:rPr>
        <w:t xml:space="preserve"> </w:t>
      </w:r>
      <w:r>
        <w:t>But</w:t>
      </w:r>
      <w:r>
        <w:rPr>
          <w:spacing w:val="-3"/>
        </w:rPr>
        <w:t xml:space="preserve"> </w:t>
      </w:r>
      <w:r>
        <w:t>you</w:t>
      </w:r>
      <w:r>
        <w:rPr>
          <w:spacing w:val="-6"/>
        </w:rPr>
        <w:t xml:space="preserve"> </w:t>
      </w:r>
      <w:r>
        <w:t>draw</w:t>
      </w:r>
      <w:r>
        <w:rPr>
          <w:spacing w:val="-9"/>
        </w:rPr>
        <w:t xml:space="preserve"> </w:t>
      </w:r>
      <w:r>
        <w:t>only two. One is standing at the door and</w:t>
      </w:r>
      <w:r>
        <w:rPr>
          <w:u w:val="single"/>
        </w:rPr>
        <w:t xml:space="preserve">     </w:t>
      </w:r>
      <w:r>
        <w:t>34</w:t>
      </w:r>
      <w:r>
        <w:rPr>
          <w:u w:val="single"/>
        </w:rPr>
        <w:t xml:space="preserve">     </w:t>
      </w:r>
      <w:r>
        <w:t>is standing</w:t>
      </w:r>
      <w:r>
        <w:rPr>
          <w:u w:val="single"/>
        </w:rPr>
        <w:t xml:space="preserve">     </w:t>
      </w:r>
      <w:r>
        <w:t>35</w:t>
      </w:r>
      <w:r>
        <w:rPr>
          <w:u w:val="single"/>
        </w:rPr>
        <w:t xml:space="preserve">     </w:t>
      </w:r>
      <w:r>
        <w:t xml:space="preserve"> the </w:t>
      </w:r>
      <w:r>
        <w:rPr>
          <w:spacing w:val="-3"/>
        </w:rPr>
        <w:t xml:space="preserve">window.   </w:t>
      </w:r>
      <w:r>
        <w:t>Where are the</w:t>
      </w:r>
      <w:r>
        <w:rPr>
          <w:spacing w:val="-3"/>
        </w:rPr>
        <w:t xml:space="preserve"> </w:t>
      </w:r>
      <w:r>
        <w:t>others?”</w:t>
      </w:r>
    </w:p>
    <w:p>
      <w:pPr>
        <w:pStyle w:val="BodyText"/>
        <w:spacing w:before="0" w:line="271" w:lineRule="exact"/>
        <w:ind w:left="689"/>
        <w:jc w:val="both"/>
      </w:pPr>
      <w:r>
        <w:t>“The others are sitting in the classroom. You can’t see them,” answers Li Lei.</w:t>
      </w:r>
    </w:p>
    <w:p>
      <w:pPr>
        <w:pStyle w:val="BodyText"/>
        <w:spacing w:before="5"/>
        <w:ind w:left="0"/>
        <w:rPr>
          <w:sz w:val="17"/>
        </w:rPr>
      </w:pPr>
    </w:p>
    <w:tbl>
      <w:tblPr>
        <w:tblStyle w:val="TableNormal"/>
        <w:tblW w:w="0" w:type="auto"/>
        <w:tblInd w:w="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
      <w:tblGrid>
        <w:gridCol w:w="1920"/>
        <w:gridCol w:w="1814"/>
        <w:gridCol w:w="2220"/>
        <w:gridCol w:w="2066"/>
      </w:tblGrid>
      <w:tr>
        <w:tblPrEx>
          <w:tblW w:w="0" w:type="auto"/>
          <w:tblInd w:w="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835"/>
        </w:trPr>
        <w:tc>
          <w:tcPr>
            <w:tcW w:w="1920" w:type="dxa"/>
          </w:tcPr>
          <w:p>
            <w:pPr>
              <w:pStyle w:val="TableParagraph"/>
              <w:numPr>
                <w:ilvl w:val="0"/>
                <w:numId w:val="2"/>
              </w:numPr>
              <w:tabs>
                <w:tab w:val="left" w:pos="396"/>
              </w:tabs>
              <w:spacing w:before="0" w:after="0" w:line="266" w:lineRule="exact"/>
              <w:ind w:left="395" w:right="0" w:hanging="346"/>
              <w:jc w:val="left"/>
              <w:rPr>
                <w:sz w:val="24"/>
              </w:rPr>
            </w:pPr>
            <w:r>
              <w:rPr>
                <w:sz w:val="24"/>
              </w:rPr>
              <w:t>A. it</w:t>
            </w:r>
          </w:p>
          <w:p>
            <w:pPr>
              <w:pStyle w:val="TableParagraph"/>
              <w:numPr>
                <w:ilvl w:val="0"/>
                <w:numId w:val="2"/>
              </w:numPr>
              <w:tabs>
                <w:tab w:val="left" w:pos="396"/>
              </w:tabs>
              <w:spacing w:before="192" w:after="0" w:line="240" w:lineRule="auto"/>
              <w:ind w:left="395" w:right="0" w:hanging="346"/>
              <w:jc w:val="left"/>
              <w:rPr>
                <w:sz w:val="24"/>
              </w:rPr>
            </w:pPr>
            <w:r>
              <w:rPr>
                <w:sz w:val="24"/>
              </w:rPr>
              <w:t>A. making</w:t>
            </w:r>
          </w:p>
        </w:tc>
        <w:tc>
          <w:tcPr>
            <w:tcW w:w="1814" w:type="dxa"/>
          </w:tcPr>
          <w:p>
            <w:pPr>
              <w:pStyle w:val="TableParagraph"/>
              <w:spacing w:line="266" w:lineRule="exact"/>
              <w:ind w:left="230"/>
              <w:rPr>
                <w:sz w:val="24"/>
              </w:rPr>
            </w:pPr>
            <w:r>
              <w:rPr>
                <w:sz w:val="24"/>
              </w:rPr>
              <w:t>B. them</w:t>
            </w:r>
          </w:p>
          <w:p>
            <w:pPr>
              <w:pStyle w:val="TableParagraph"/>
              <w:spacing w:before="192"/>
              <w:ind w:left="230"/>
              <w:rPr>
                <w:sz w:val="24"/>
              </w:rPr>
            </w:pPr>
            <w:r>
              <w:rPr>
                <w:sz w:val="24"/>
              </w:rPr>
              <w:t>B. drawing</w:t>
            </w:r>
          </w:p>
        </w:tc>
        <w:tc>
          <w:tcPr>
            <w:tcW w:w="2220" w:type="dxa"/>
          </w:tcPr>
          <w:p>
            <w:pPr>
              <w:pStyle w:val="TableParagraph"/>
              <w:spacing w:line="266" w:lineRule="exact"/>
              <w:ind w:left="516"/>
              <w:rPr>
                <w:sz w:val="24"/>
              </w:rPr>
            </w:pPr>
            <w:r>
              <w:rPr>
                <w:sz w:val="24"/>
              </w:rPr>
              <w:t>C. him</w:t>
            </w:r>
          </w:p>
          <w:p>
            <w:pPr>
              <w:pStyle w:val="TableParagraph"/>
              <w:spacing w:before="192"/>
              <w:ind w:left="516"/>
              <w:rPr>
                <w:sz w:val="24"/>
              </w:rPr>
            </w:pPr>
            <w:r>
              <w:rPr>
                <w:sz w:val="24"/>
              </w:rPr>
              <w:t>C. playing</w:t>
            </w:r>
          </w:p>
        </w:tc>
        <w:tc>
          <w:tcPr>
            <w:tcW w:w="2066" w:type="dxa"/>
          </w:tcPr>
          <w:p>
            <w:pPr>
              <w:pStyle w:val="TableParagraph"/>
              <w:spacing w:line="266" w:lineRule="exact"/>
              <w:ind w:left="396"/>
              <w:rPr>
                <w:sz w:val="24"/>
              </w:rPr>
            </w:pPr>
            <w:r>
              <w:rPr>
                <w:sz w:val="24"/>
              </w:rPr>
              <w:t>D. us</w:t>
            </w:r>
          </w:p>
          <w:p>
            <w:pPr>
              <w:pStyle w:val="TableParagraph"/>
              <w:spacing w:before="192"/>
              <w:ind w:left="396"/>
              <w:rPr>
                <w:sz w:val="24"/>
              </w:rPr>
            </w:pPr>
            <w:r>
              <w:rPr>
                <w:sz w:val="24"/>
              </w:rPr>
              <w:t>D. meeting</w:t>
            </w:r>
          </w:p>
        </w:tc>
      </w:tr>
      <w:tr>
        <w:tblPrEx>
          <w:tblW w:w="0" w:type="auto"/>
          <w:tblInd w:w="181" w:type="dxa"/>
          <w:tblLayout w:type="fixed"/>
          <w:tblCellMar>
            <w:top w:w="0" w:type="dxa"/>
            <w:left w:w="0" w:type="dxa"/>
            <w:bottom w:w="0" w:type="dxa"/>
            <w:right w:w="0" w:type="dxa"/>
          </w:tblCellMar>
        </w:tblPrEx>
        <w:trPr>
          <w:trHeight w:val="468"/>
        </w:trPr>
        <w:tc>
          <w:tcPr>
            <w:tcW w:w="1920" w:type="dxa"/>
          </w:tcPr>
          <w:p>
            <w:pPr>
              <w:pStyle w:val="TableParagraph"/>
              <w:spacing w:before="91"/>
              <w:ind w:left="50"/>
              <w:rPr>
                <w:sz w:val="24"/>
              </w:rPr>
            </w:pPr>
            <w:r>
              <w:rPr>
                <w:sz w:val="24"/>
              </w:rPr>
              <w:t>28. A. well</w:t>
            </w:r>
          </w:p>
        </w:tc>
        <w:tc>
          <w:tcPr>
            <w:tcW w:w="1814" w:type="dxa"/>
          </w:tcPr>
          <w:p>
            <w:pPr>
              <w:pStyle w:val="TableParagraph"/>
              <w:spacing w:before="91"/>
              <w:ind w:left="230"/>
              <w:rPr>
                <w:sz w:val="24"/>
              </w:rPr>
            </w:pPr>
            <w:r>
              <w:rPr>
                <w:sz w:val="24"/>
              </w:rPr>
              <w:t>B. quick</w:t>
            </w:r>
          </w:p>
        </w:tc>
        <w:tc>
          <w:tcPr>
            <w:tcW w:w="2220" w:type="dxa"/>
          </w:tcPr>
          <w:p>
            <w:pPr>
              <w:pStyle w:val="TableParagraph"/>
              <w:spacing w:before="91"/>
              <w:ind w:left="516"/>
              <w:rPr>
                <w:sz w:val="24"/>
              </w:rPr>
            </w:pPr>
            <w:r>
              <w:rPr>
                <w:sz w:val="24"/>
              </w:rPr>
              <w:t>C. bad</w:t>
            </w:r>
          </w:p>
        </w:tc>
        <w:tc>
          <w:tcPr>
            <w:tcW w:w="2066" w:type="dxa"/>
          </w:tcPr>
          <w:p>
            <w:pPr>
              <w:pStyle w:val="TableParagraph"/>
              <w:spacing w:before="91"/>
              <w:ind w:left="396"/>
              <w:rPr>
                <w:sz w:val="24"/>
              </w:rPr>
            </w:pPr>
            <w:r>
              <w:rPr>
                <w:sz w:val="24"/>
              </w:rPr>
              <w:t>D. much</w:t>
            </w:r>
          </w:p>
        </w:tc>
      </w:tr>
      <w:tr>
        <w:tblPrEx>
          <w:tblW w:w="0" w:type="auto"/>
          <w:tblInd w:w="181" w:type="dxa"/>
          <w:tblLayout w:type="fixed"/>
          <w:tblCellMar>
            <w:top w:w="0" w:type="dxa"/>
            <w:left w:w="0" w:type="dxa"/>
            <w:bottom w:w="0" w:type="dxa"/>
            <w:right w:w="0" w:type="dxa"/>
          </w:tblCellMar>
        </w:tblPrEx>
        <w:trPr>
          <w:trHeight w:val="467"/>
        </w:trPr>
        <w:tc>
          <w:tcPr>
            <w:tcW w:w="1920" w:type="dxa"/>
          </w:tcPr>
          <w:p>
            <w:pPr>
              <w:pStyle w:val="TableParagraph"/>
              <w:spacing w:before="91"/>
              <w:ind w:left="50"/>
              <w:rPr>
                <w:sz w:val="24"/>
              </w:rPr>
            </w:pPr>
            <w:r>
              <w:rPr>
                <w:sz w:val="24"/>
              </w:rPr>
              <w:t>29. A. something</w:t>
            </w:r>
          </w:p>
        </w:tc>
        <w:tc>
          <w:tcPr>
            <w:tcW w:w="1814" w:type="dxa"/>
          </w:tcPr>
          <w:p>
            <w:pPr>
              <w:pStyle w:val="TableParagraph"/>
              <w:spacing w:before="91"/>
              <w:ind w:left="230"/>
              <w:rPr>
                <w:sz w:val="24"/>
              </w:rPr>
            </w:pPr>
            <w:r>
              <w:rPr>
                <w:sz w:val="24"/>
              </w:rPr>
              <w:t>B. nothing</w:t>
            </w:r>
          </w:p>
        </w:tc>
        <w:tc>
          <w:tcPr>
            <w:tcW w:w="2220" w:type="dxa"/>
          </w:tcPr>
          <w:p>
            <w:pPr>
              <w:pStyle w:val="TableParagraph"/>
              <w:spacing w:before="91"/>
              <w:ind w:left="516"/>
              <w:rPr>
                <w:sz w:val="24"/>
              </w:rPr>
            </w:pPr>
            <w:r>
              <w:rPr>
                <w:sz w:val="24"/>
              </w:rPr>
              <w:t>C. everything</w:t>
            </w:r>
          </w:p>
        </w:tc>
        <w:tc>
          <w:tcPr>
            <w:tcW w:w="2066" w:type="dxa"/>
          </w:tcPr>
          <w:p>
            <w:pPr>
              <w:pStyle w:val="TableParagraph"/>
              <w:spacing w:before="91"/>
              <w:ind w:left="396"/>
              <w:rPr>
                <w:sz w:val="24"/>
              </w:rPr>
            </w:pPr>
            <w:r>
              <w:rPr>
                <w:sz w:val="24"/>
              </w:rPr>
              <w:t>D. anything</w:t>
            </w:r>
          </w:p>
        </w:tc>
      </w:tr>
      <w:tr>
        <w:tblPrEx>
          <w:tblW w:w="0" w:type="auto"/>
          <w:tblInd w:w="181" w:type="dxa"/>
          <w:tblLayout w:type="fixed"/>
          <w:tblCellMar>
            <w:top w:w="0" w:type="dxa"/>
            <w:left w:w="0" w:type="dxa"/>
            <w:bottom w:w="0" w:type="dxa"/>
            <w:right w:w="0" w:type="dxa"/>
          </w:tblCellMar>
        </w:tblPrEx>
        <w:trPr>
          <w:trHeight w:val="468"/>
        </w:trPr>
        <w:tc>
          <w:tcPr>
            <w:tcW w:w="1920" w:type="dxa"/>
          </w:tcPr>
          <w:p>
            <w:pPr>
              <w:pStyle w:val="TableParagraph"/>
              <w:spacing w:before="91"/>
              <w:ind w:left="50"/>
              <w:rPr>
                <w:sz w:val="24"/>
              </w:rPr>
            </w:pPr>
            <w:r>
              <w:rPr>
                <w:sz w:val="24"/>
              </w:rPr>
              <w:t>30. A. English</w:t>
            </w:r>
          </w:p>
        </w:tc>
        <w:tc>
          <w:tcPr>
            <w:tcW w:w="1814" w:type="dxa"/>
          </w:tcPr>
          <w:p>
            <w:pPr>
              <w:pStyle w:val="TableParagraph"/>
              <w:spacing w:before="91"/>
              <w:ind w:left="230"/>
              <w:rPr>
                <w:sz w:val="24"/>
              </w:rPr>
            </w:pPr>
            <w:r>
              <w:rPr>
                <w:sz w:val="24"/>
              </w:rPr>
              <w:t>B. Art</w:t>
            </w:r>
          </w:p>
        </w:tc>
        <w:tc>
          <w:tcPr>
            <w:tcW w:w="2220" w:type="dxa"/>
          </w:tcPr>
          <w:p>
            <w:pPr>
              <w:pStyle w:val="TableParagraph"/>
              <w:spacing w:before="91"/>
              <w:ind w:left="516"/>
              <w:rPr>
                <w:sz w:val="24"/>
              </w:rPr>
            </w:pPr>
            <w:r>
              <w:rPr>
                <w:sz w:val="24"/>
              </w:rPr>
              <w:t>C. Music</w:t>
            </w:r>
          </w:p>
        </w:tc>
        <w:tc>
          <w:tcPr>
            <w:tcW w:w="2066" w:type="dxa"/>
          </w:tcPr>
          <w:p>
            <w:pPr>
              <w:pStyle w:val="TableParagraph"/>
              <w:spacing w:before="91"/>
              <w:ind w:left="396"/>
              <w:rPr>
                <w:sz w:val="24"/>
              </w:rPr>
            </w:pPr>
            <w:r>
              <w:rPr>
                <w:sz w:val="24"/>
              </w:rPr>
              <w:t>D. Chinese</w:t>
            </w:r>
          </w:p>
        </w:tc>
      </w:tr>
      <w:tr>
        <w:tblPrEx>
          <w:tblW w:w="0" w:type="auto"/>
          <w:tblInd w:w="181" w:type="dxa"/>
          <w:tblLayout w:type="fixed"/>
          <w:tblCellMar>
            <w:top w:w="0" w:type="dxa"/>
            <w:left w:w="0" w:type="dxa"/>
            <w:bottom w:w="0" w:type="dxa"/>
            <w:right w:w="0" w:type="dxa"/>
          </w:tblCellMar>
        </w:tblPrEx>
        <w:trPr>
          <w:trHeight w:val="467"/>
        </w:trPr>
        <w:tc>
          <w:tcPr>
            <w:tcW w:w="1920" w:type="dxa"/>
          </w:tcPr>
          <w:p>
            <w:pPr>
              <w:pStyle w:val="TableParagraph"/>
              <w:spacing w:before="91"/>
              <w:ind w:left="50"/>
              <w:rPr>
                <w:sz w:val="24"/>
              </w:rPr>
            </w:pPr>
            <w:r>
              <w:rPr>
                <w:sz w:val="24"/>
              </w:rPr>
              <w:t>31. A. after</w:t>
            </w:r>
          </w:p>
        </w:tc>
        <w:tc>
          <w:tcPr>
            <w:tcW w:w="1814" w:type="dxa"/>
          </w:tcPr>
          <w:p>
            <w:pPr>
              <w:pStyle w:val="TableParagraph"/>
              <w:spacing w:before="91"/>
              <w:ind w:left="230"/>
              <w:rPr>
                <w:sz w:val="24"/>
              </w:rPr>
            </w:pPr>
            <w:r>
              <w:rPr>
                <w:sz w:val="24"/>
              </w:rPr>
              <w:t>B. in</w:t>
            </w:r>
          </w:p>
        </w:tc>
        <w:tc>
          <w:tcPr>
            <w:tcW w:w="2220" w:type="dxa"/>
          </w:tcPr>
          <w:p>
            <w:pPr>
              <w:pStyle w:val="TableParagraph"/>
              <w:spacing w:before="91"/>
              <w:ind w:left="516"/>
              <w:rPr>
                <w:sz w:val="24"/>
              </w:rPr>
            </w:pPr>
            <w:r>
              <w:rPr>
                <w:sz w:val="24"/>
              </w:rPr>
              <w:t>C. before</w:t>
            </w:r>
          </w:p>
        </w:tc>
        <w:tc>
          <w:tcPr>
            <w:tcW w:w="2066" w:type="dxa"/>
          </w:tcPr>
          <w:p>
            <w:pPr>
              <w:pStyle w:val="TableParagraph"/>
              <w:spacing w:before="91"/>
              <w:ind w:left="396"/>
              <w:rPr>
                <w:sz w:val="24"/>
              </w:rPr>
            </w:pPr>
            <w:r>
              <w:rPr>
                <w:sz w:val="24"/>
              </w:rPr>
              <w:t>D. at</w:t>
            </w:r>
          </w:p>
        </w:tc>
      </w:tr>
      <w:tr>
        <w:tblPrEx>
          <w:tblW w:w="0" w:type="auto"/>
          <w:tblInd w:w="181" w:type="dxa"/>
          <w:tblLayout w:type="fixed"/>
          <w:tblCellMar>
            <w:top w:w="0" w:type="dxa"/>
            <w:left w:w="0" w:type="dxa"/>
            <w:bottom w:w="0" w:type="dxa"/>
            <w:right w:w="0" w:type="dxa"/>
          </w:tblCellMar>
        </w:tblPrEx>
        <w:trPr>
          <w:trHeight w:val="467"/>
        </w:trPr>
        <w:tc>
          <w:tcPr>
            <w:tcW w:w="1920" w:type="dxa"/>
          </w:tcPr>
          <w:p>
            <w:pPr>
              <w:pStyle w:val="TableParagraph"/>
              <w:spacing w:before="91"/>
              <w:ind w:left="50"/>
              <w:rPr>
                <w:sz w:val="24"/>
              </w:rPr>
            </w:pPr>
            <w:r>
              <w:rPr>
                <w:sz w:val="24"/>
              </w:rPr>
              <w:t>32. A. friendly</w:t>
            </w:r>
          </w:p>
        </w:tc>
        <w:tc>
          <w:tcPr>
            <w:tcW w:w="1814" w:type="dxa"/>
          </w:tcPr>
          <w:p>
            <w:pPr>
              <w:pStyle w:val="TableParagraph"/>
              <w:spacing w:before="91"/>
              <w:ind w:left="230"/>
              <w:rPr>
                <w:sz w:val="24"/>
              </w:rPr>
            </w:pPr>
            <w:r>
              <w:rPr>
                <w:sz w:val="24"/>
              </w:rPr>
              <w:t>B. angrily</w:t>
            </w:r>
          </w:p>
        </w:tc>
        <w:tc>
          <w:tcPr>
            <w:tcW w:w="2220" w:type="dxa"/>
          </w:tcPr>
          <w:p>
            <w:pPr>
              <w:pStyle w:val="TableParagraph"/>
              <w:spacing w:before="91"/>
              <w:ind w:left="516"/>
              <w:rPr>
                <w:sz w:val="24"/>
              </w:rPr>
            </w:pPr>
            <w:r>
              <w:rPr>
                <w:sz w:val="24"/>
              </w:rPr>
              <w:t>C. sadly</w:t>
            </w:r>
          </w:p>
        </w:tc>
        <w:tc>
          <w:tcPr>
            <w:tcW w:w="2066" w:type="dxa"/>
          </w:tcPr>
          <w:p>
            <w:pPr>
              <w:pStyle w:val="TableParagraph"/>
              <w:spacing w:before="91"/>
              <w:ind w:left="396"/>
              <w:rPr>
                <w:sz w:val="24"/>
              </w:rPr>
            </w:pPr>
            <w:r>
              <w:rPr>
                <w:sz w:val="24"/>
              </w:rPr>
              <w:t>D. happily</w:t>
            </w:r>
          </w:p>
        </w:tc>
      </w:tr>
      <w:tr>
        <w:tblPrEx>
          <w:tblW w:w="0" w:type="auto"/>
          <w:tblInd w:w="181" w:type="dxa"/>
          <w:tblLayout w:type="fixed"/>
          <w:tblCellMar>
            <w:top w:w="0" w:type="dxa"/>
            <w:left w:w="0" w:type="dxa"/>
            <w:bottom w:w="0" w:type="dxa"/>
            <w:right w:w="0" w:type="dxa"/>
          </w:tblCellMar>
        </w:tblPrEx>
        <w:trPr>
          <w:trHeight w:val="468"/>
        </w:trPr>
        <w:tc>
          <w:tcPr>
            <w:tcW w:w="1920" w:type="dxa"/>
          </w:tcPr>
          <w:p>
            <w:pPr>
              <w:pStyle w:val="TableParagraph"/>
              <w:spacing w:before="91"/>
              <w:ind w:left="50"/>
              <w:rPr>
                <w:sz w:val="24"/>
              </w:rPr>
            </w:pPr>
            <w:r>
              <w:rPr>
                <w:sz w:val="24"/>
              </w:rPr>
              <w:t>33. A. puts up</w:t>
            </w:r>
          </w:p>
        </w:tc>
        <w:tc>
          <w:tcPr>
            <w:tcW w:w="1814" w:type="dxa"/>
          </w:tcPr>
          <w:p>
            <w:pPr>
              <w:pStyle w:val="TableParagraph"/>
              <w:spacing w:before="91"/>
              <w:ind w:left="230"/>
              <w:rPr>
                <w:sz w:val="24"/>
              </w:rPr>
            </w:pPr>
            <w:r>
              <w:rPr>
                <w:sz w:val="24"/>
              </w:rPr>
              <w:t>B. puts on</w:t>
            </w:r>
          </w:p>
        </w:tc>
        <w:tc>
          <w:tcPr>
            <w:tcW w:w="2220" w:type="dxa"/>
          </w:tcPr>
          <w:p>
            <w:pPr>
              <w:pStyle w:val="TableParagraph"/>
              <w:spacing w:before="91"/>
              <w:ind w:left="516"/>
              <w:rPr>
                <w:sz w:val="24"/>
              </w:rPr>
            </w:pPr>
            <w:r>
              <w:rPr>
                <w:sz w:val="24"/>
              </w:rPr>
              <w:t>C. puts off</w:t>
            </w:r>
          </w:p>
        </w:tc>
        <w:tc>
          <w:tcPr>
            <w:tcW w:w="2066" w:type="dxa"/>
          </w:tcPr>
          <w:p>
            <w:pPr>
              <w:pStyle w:val="TableParagraph"/>
              <w:spacing w:before="91"/>
              <w:ind w:left="396"/>
              <w:rPr>
                <w:sz w:val="24"/>
              </w:rPr>
            </w:pPr>
            <w:r>
              <w:rPr>
                <w:sz w:val="24"/>
              </w:rPr>
              <w:t>D. puts away</w:t>
            </w:r>
          </w:p>
        </w:tc>
      </w:tr>
      <w:tr>
        <w:tblPrEx>
          <w:tblW w:w="0" w:type="auto"/>
          <w:tblInd w:w="181" w:type="dxa"/>
          <w:tblLayout w:type="fixed"/>
          <w:tblCellMar>
            <w:top w:w="0" w:type="dxa"/>
            <w:left w:w="0" w:type="dxa"/>
            <w:bottom w:w="0" w:type="dxa"/>
            <w:right w:w="0" w:type="dxa"/>
          </w:tblCellMar>
        </w:tblPrEx>
        <w:trPr>
          <w:trHeight w:val="468"/>
        </w:trPr>
        <w:tc>
          <w:tcPr>
            <w:tcW w:w="1920" w:type="dxa"/>
          </w:tcPr>
          <w:p>
            <w:pPr>
              <w:pStyle w:val="TableParagraph"/>
              <w:spacing w:before="91"/>
              <w:ind w:left="50"/>
              <w:rPr>
                <w:sz w:val="24"/>
              </w:rPr>
            </w:pPr>
            <w:r>
              <w:rPr>
                <w:sz w:val="24"/>
              </w:rPr>
              <w:t>34. A. another</w:t>
            </w:r>
          </w:p>
        </w:tc>
        <w:tc>
          <w:tcPr>
            <w:tcW w:w="1814" w:type="dxa"/>
          </w:tcPr>
          <w:p>
            <w:pPr>
              <w:pStyle w:val="TableParagraph"/>
              <w:spacing w:before="91"/>
              <w:ind w:left="230"/>
              <w:rPr>
                <w:sz w:val="24"/>
              </w:rPr>
            </w:pPr>
            <w:r>
              <w:rPr>
                <w:sz w:val="24"/>
              </w:rPr>
              <w:t>B. other</w:t>
            </w:r>
          </w:p>
        </w:tc>
        <w:tc>
          <w:tcPr>
            <w:tcW w:w="2220" w:type="dxa"/>
          </w:tcPr>
          <w:p>
            <w:pPr>
              <w:pStyle w:val="TableParagraph"/>
              <w:spacing w:before="91"/>
              <w:ind w:left="516"/>
              <w:rPr>
                <w:sz w:val="24"/>
              </w:rPr>
            </w:pPr>
            <w:r>
              <w:rPr>
                <w:sz w:val="24"/>
              </w:rPr>
              <w:t>C. others</w:t>
            </w:r>
          </w:p>
        </w:tc>
        <w:tc>
          <w:tcPr>
            <w:tcW w:w="2066" w:type="dxa"/>
          </w:tcPr>
          <w:p>
            <w:pPr>
              <w:pStyle w:val="TableParagraph"/>
              <w:spacing w:before="91"/>
              <w:ind w:left="396"/>
              <w:rPr>
                <w:sz w:val="24"/>
              </w:rPr>
            </w:pPr>
            <w:r>
              <w:rPr>
                <w:sz w:val="24"/>
              </w:rPr>
              <w:t>D. the other</w:t>
            </w:r>
          </w:p>
        </w:tc>
      </w:tr>
      <w:tr>
        <w:tblPrEx>
          <w:tblW w:w="0" w:type="auto"/>
          <w:tblInd w:w="181" w:type="dxa"/>
          <w:tblLayout w:type="fixed"/>
          <w:tblCellMar>
            <w:top w:w="0" w:type="dxa"/>
            <w:left w:w="0" w:type="dxa"/>
            <w:bottom w:w="0" w:type="dxa"/>
            <w:right w:w="0" w:type="dxa"/>
          </w:tblCellMar>
        </w:tblPrEx>
        <w:trPr>
          <w:trHeight w:val="367"/>
        </w:trPr>
        <w:tc>
          <w:tcPr>
            <w:tcW w:w="1920" w:type="dxa"/>
          </w:tcPr>
          <w:p>
            <w:pPr>
              <w:pStyle w:val="TableParagraph"/>
              <w:spacing w:before="91" w:line="256" w:lineRule="exact"/>
              <w:ind w:left="50"/>
              <w:rPr>
                <w:sz w:val="24"/>
              </w:rPr>
            </w:pPr>
            <w:r>
              <w:rPr>
                <w:sz w:val="24"/>
              </w:rPr>
              <w:t>35. A. beside</w:t>
            </w:r>
          </w:p>
        </w:tc>
        <w:tc>
          <w:tcPr>
            <w:tcW w:w="1814" w:type="dxa"/>
          </w:tcPr>
          <w:p>
            <w:pPr>
              <w:pStyle w:val="TableParagraph"/>
              <w:spacing w:before="91" w:line="256" w:lineRule="exact"/>
              <w:ind w:left="230"/>
              <w:rPr>
                <w:sz w:val="24"/>
              </w:rPr>
            </w:pPr>
            <w:r>
              <w:rPr>
                <w:sz w:val="24"/>
              </w:rPr>
              <w:t>B. next to</w:t>
            </w:r>
          </w:p>
        </w:tc>
        <w:tc>
          <w:tcPr>
            <w:tcW w:w="2220" w:type="dxa"/>
          </w:tcPr>
          <w:p>
            <w:pPr>
              <w:pStyle w:val="TableParagraph"/>
              <w:spacing w:before="91" w:line="256" w:lineRule="exact"/>
              <w:ind w:left="516"/>
              <w:rPr>
                <w:sz w:val="24"/>
              </w:rPr>
            </w:pPr>
            <w:r>
              <w:rPr>
                <w:sz w:val="24"/>
              </w:rPr>
              <w:t>C. in front of</w:t>
            </w:r>
          </w:p>
        </w:tc>
        <w:tc>
          <w:tcPr>
            <w:tcW w:w="2066" w:type="dxa"/>
          </w:tcPr>
          <w:p>
            <w:pPr>
              <w:pStyle w:val="TableParagraph"/>
              <w:spacing w:before="91" w:line="256" w:lineRule="exact"/>
              <w:ind w:left="396"/>
              <w:rPr>
                <w:sz w:val="24"/>
              </w:rPr>
            </w:pPr>
            <w:r>
              <w:rPr>
                <w:sz w:val="24"/>
              </w:rPr>
              <w:t>D. in the front of</w:t>
            </w:r>
          </w:p>
        </w:tc>
      </w:tr>
    </w:tbl>
    <w:p>
      <w:pPr>
        <w:pStyle w:val="Heading2"/>
        <w:spacing w:before="99"/>
        <w:jc w:val="both"/>
      </w:pPr>
      <w:r>
        <w:t xml:space="preserve">四、阅读理解（共 </w:t>
      </w:r>
      <w:r>
        <w:rPr>
          <w:rFonts w:ascii="Times New Roman" w:eastAsia="Times New Roman"/>
        </w:rPr>
        <w:t xml:space="preserve">15 </w:t>
      </w:r>
      <w:r>
        <w:t xml:space="preserve">小题；每小题 </w:t>
      </w:r>
      <w:r>
        <w:rPr>
          <w:rFonts w:ascii="Times New Roman" w:eastAsia="Times New Roman"/>
        </w:rPr>
        <w:t xml:space="preserve">1 </w:t>
      </w:r>
      <w:r>
        <w:t xml:space="preserve">分，满分 </w:t>
      </w:r>
      <w:r>
        <w:rPr>
          <w:rFonts w:ascii="Times New Roman" w:eastAsia="Times New Roman"/>
        </w:rPr>
        <w:t xml:space="preserve">15 </w:t>
      </w:r>
      <w:r>
        <w:t>分）</w:t>
      </w:r>
    </w:p>
    <w:p>
      <w:pPr>
        <w:spacing w:before="27"/>
        <w:ind w:left="223" w:right="0" w:firstLine="0"/>
        <w:jc w:val="left"/>
        <w:rPr>
          <w:rFonts w:ascii="Microsoft JhengHei" w:eastAsia="Microsoft JhengHei" w:hint="eastAsia"/>
          <w:b/>
          <w:sz w:val="24"/>
        </w:rPr>
      </w:pPr>
      <w:r>
        <w:rPr>
          <w:rFonts w:ascii="Microsoft JhengHei" w:eastAsia="Microsoft JhengHei" w:hint="eastAsia"/>
          <w:b/>
          <w:sz w:val="24"/>
        </w:rPr>
        <w:t xml:space="preserve">阅读下面短文，从各题所给的 </w:t>
      </w:r>
      <w:r>
        <w:rPr>
          <w:b/>
          <w:sz w:val="24"/>
        </w:rPr>
        <w:t>A</w:t>
      </w:r>
      <w:r>
        <w:rPr>
          <w:rFonts w:ascii="Microsoft JhengHei" w:eastAsia="Microsoft JhengHei" w:hint="eastAsia"/>
          <w:b/>
          <w:sz w:val="24"/>
        </w:rPr>
        <w:t>、</w:t>
      </w:r>
      <w:r>
        <w:rPr>
          <w:b/>
          <w:sz w:val="24"/>
        </w:rPr>
        <w:t>B</w:t>
      </w:r>
      <w:r>
        <w:rPr>
          <w:rFonts w:ascii="Microsoft JhengHei" w:eastAsia="Microsoft JhengHei" w:hint="eastAsia"/>
          <w:b/>
          <w:sz w:val="24"/>
        </w:rPr>
        <w:t>、</w:t>
      </w:r>
      <w:r>
        <w:rPr>
          <w:b/>
          <w:sz w:val="24"/>
        </w:rPr>
        <w:t xml:space="preserve">C </w:t>
      </w:r>
      <w:r>
        <w:rPr>
          <w:rFonts w:ascii="Microsoft JhengHei" w:eastAsia="Microsoft JhengHei" w:hint="eastAsia"/>
          <w:b/>
          <w:sz w:val="24"/>
        </w:rPr>
        <w:t xml:space="preserve">和 </w:t>
      </w:r>
      <w:r>
        <w:rPr>
          <w:b/>
          <w:sz w:val="24"/>
        </w:rPr>
        <w:t xml:space="preserve">D </w:t>
      </w:r>
      <w:r>
        <w:rPr>
          <w:rFonts w:ascii="Microsoft JhengHei" w:eastAsia="Microsoft JhengHei" w:hint="eastAsia"/>
          <w:b/>
          <w:sz w:val="24"/>
        </w:rPr>
        <w:t>四个选项中，选出最佳选项。</w:t>
      </w:r>
    </w:p>
    <w:p>
      <w:pPr>
        <w:pStyle w:val="BodyText"/>
        <w:spacing w:before="119"/>
        <w:ind w:left="0" w:right="14"/>
        <w:jc w:val="center"/>
      </w:pPr>
      <w:r>
        <w:rPr>
          <w:w w:val="99"/>
        </w:rPr>
        <w:t>A</w:t>
      </w:r>
    </w:p>
    <w:p>
      <w:pPr>
        <w:pStyle w:val="BodyText"/>
        <w:spacing w:before="7"/>
        <w:ind w:left="0"/>
        <w:rPr>
          <w:sz w:val="8"/>
        </w:rPr>
      </w:pPr>
    </w:p>
    <w:tbl>
      <w:tblPr>
        <w:tblStyle w:val="TableNormal"/>
        <w:tblW w:w="0" w:type="auto"/>
        <w:tblInd w:w="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
      <w:tblGrid>
        <w:gridCol w:w="8147"/>
      </w:tblGrid>
      <w:tr>
        <w:tblPrEx>
          <w:tblW w:w="0" w:type="auto"/>
          <w:tblInd w:w="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Ex>
        <w:trPr>
          <w:trHeight w:val="935"/>
        </w:trPr>
        <w:tc>
          <w:tcPr>
            <w:tcW w:w="8147" w:type="dxa"/>
          </w:tcPr>
          <w:p>
            <w:pPr>
              <w:pStyle w:val="TableParagraph"/>
              <w:spacing w:before="92"/>
              <w:ind w:left="2622" w:right="2615"/>
              <w:jc w:val="center"/>
              <w:rPr>
                <w:sz w:val="24"/>
              </w:rPr>
            </w:pPr>
            <w:r>
              <w:rPr>
                <w:i/>
                <w:sz w:val="24"/>
              </w:rPr>
              <w:t xml:space="preserve">The Maine School </w:t>
            </w:r>
            <w:r>
              <w:rPr>
                <w:sz w:val="24"/>
              </w:rPr>
              <w:t>LIBRARY</w:t>
            </w:r>
          </w:p>
          <w:p>
            <w:pPr>
              <w:pStyle w:val="TableParagraph"/>
              <w:spacing w:before="192"/>
              <w:ind w:left="2622" w:right="2615"/>
              <w:jc w:val="center"/>
              <w:rPr>
                <w:sz w:val="24"/>
              </w:rPr>
            </w:pPr>
            <w:r>
              <w:rPr>
                <w:sz w:val="24"/>
              </w:rPr>
              <w:t>Read for the future</w:t>
            </w:r>
          </w:p>
        </w:tc>
      </w:tr>
      <w:tr>
        <w:tblPrEx>
          <w:tblW w:w="0" w:type="auto"/>
          <w:tblInd w:w="341" w:type="dxa"/>
          <w:tblLayout w:type="fixed"/>
          <w:tblCellMar>
            <w:top w:w="0" w:type="dxa"/>
            <w:left w:w="0" w:type="dxa"/>
            <w:bottom w:w="0" w:type="dxa"/>
            <w:right w:w="0" w:type="dxa"/>
          </w:tblCellMar>
        </w:tblPrEx>
        <w:trPr>
          <w:trHeight w:val="2340"/>
        </w:trPr>
        <w:tc>
          <w:tcPr>
            <w:tcW w:w="8147" w:type="dxa"/>
          </w:tcPr>
          <w:p>
            <w:pPr>
              <w:pStyle w:val="TableParagraph"/>
              <w:spacing w:before="92"/>
              <w:ind w:left="527"/>
              <w:rPr>
                <w:sz w:val="24"/>
              </w:rPr>
            </w:pPr>
            <w:r>
              <w:rPr>
                <w:sz w:val="24"/>
              </w:rPr>
              <w:t>OPENING HOURS</w:t>
            </w:r>
          </w:p>
          <w:p>
            <w:pPr>
              <w:pStyle w:val="TableParagraph"/>
              <w:tabs>
                <w:tab w:val="left" w:pos="2208"/>
                <w:tab w:val="left" w:pos="4308"/>
                <w:tab w:val="left" w:pos="5988"/>
              </w:tabs>
              <w:spacing w:before="192"/>
              <w:ind w:left="527"/>
              <w:rPr>
                <w:sz w:val="24"/>
              </w:rPr>
            </w:pPr>
            <w:r>
              <w:rPr>
                <w:sz w:val="24"/>
              </w:rPr>
              <w:t>Monday:</w:t>
            </w:r>
            <w:r>
              <w:rPr>
                <w:sz w:val="24"/>
              </w:rPr>
              <w:tab/>
            </w:r>
            <w:r>
              <w:rPr>
                <w:sz w:val="24"/>
              </w:rPr>
              <w:t>09:00-17:00</w:t>
            </w:r>
            <w:r>
              <w:rPr>
                <w:sz w:val="24"/>
              </w:rPr>
              <w:tab/>
            </w:r>
            <w:r>
              <w:rPr>
                <w:sz w:val="24"/>
              </w:rPr>
              <w:t>Friday:</w:t>
            </w:r>
            <w:r>
              <w:rPr>
                <w:sz w:val="24"/>
              </w:rPr>
              <w:tab/>
            </w:r>
            <w:r>
              <w:rPr>
                <w:sz w:val="24"/>
              </w:rPr>
              <w:t>08:00-15:00</w:t>
            </w:r>
          </w:p>
          <w:p>
            <w:pPr>
              <w:pStyle w:val="TableParagraph"/>
              <w:tabs>
                <w:tab w:val="left" w:pos="2208"/>
                <w:tab w:val="left" w:pos="4308"/>
                <w:tab w:val="left" w:pos="5988"/>
              </w:tabs>
              <w:spacing w:before="9" w:line="460" w:lineRule="atLeast"/>
              <w:ind w:left="527" w:right="973"/>
              <w:rPr>
                <w:sz w:val="24"/>
              </w:rPr>
            </w:pPr>
            <w:r>
              <w:rPr>
                <w:sz w:val="24"/>
              </w:rPr>
              <w:t>Tuesday:</w:t>
            </w:r>
            <w:r>
              <w:rPr>
                <w:sz w:val="24"/>
              </w:rPr>
              <w:tab/>
            </w:r>
            <w:r>
              <w:rPr>
                <w:sz w:val="24"/>
              </w:rPr>
              <w:t>09:00-17:00</w:t>
            </w:r>
            <w:r>
              <w:rPr>
                <w:sz w:val="24"/>
              </w:rPr>
              <w:tab/>
            </w:r>
            <w:r>
              <w:rPr>
                <w:sz w:val="24"/>
              </w:rPr>
              <w:t>Saturday:</w:t>
            </w:r>
            <w:r>
              <w:rPr>
                <w:sz w:val="24"/>
              </w:rPr>
              <w:tab/>
            </w:r>
            <w:r>
              <w:rPr>
                <w:spacing w:val="-3"/>
                <w:sz w:val="24"/>
              </w:rPr>
              <w:t>09:00-12:00 Wednesday:</w:t>
            </w:r>
            <w:r>
              <w:rPr>
                <w:spacing w:val="-3"/>
                <w:sz w:val="24"/>
              </w:rPr>
              <w:tab/>
            </w:r>
            <w:r>
              <w:rPr>
                <w:sz w:val="24"/>
              </w:rPr>
              <w:t>09:00-20:00</w:t>
            </w:r>
            <w:r>
              <w:rPr>
                <w:sz w:val="24"/>
              </w:rPr>
              <w:tab/>
            </w:r>
            <w:r>
              <w:rPr>
                <w:sz w:val="24"/>
              </w:rPr>
              <w:t>Sunday:</w:t>
            </w:r>
            <w:r>
              <w:rPr>
                <w:sz w:val="24"/>
              </w:rPr>
              <w:tab/>
            </w:r>
            <w:r>
              <w:rPr>
                <w:sz w:val="24"/>
              </w:rPr>
              <w:t>Closed Thursday:</w:t>
            </w:r>
            <w:r>
              <w:rPr>
                <w:sz w:val="24"/>
              </w:rPr>
              <w:tab/>
            </w:r>
            <w:r>
              <w:rPr>
                <w:sz w:val="24"/>
              </w:rPr>
              <w:t>09:00-17:00</w:t>
            </w:r>
          </w:p>
        </w:tc>
      </w:tr>
      <w:tr>
        <w:tblPrEx>
          <w:tblW w:w="0" w:type="auto"/>
          <w:tblInd w:w="341" w:type="dxa"/>
          <w:tblLayout w:type="fixed"/>
          <w:tblCellMar>
            <w:top w:w="0" w:type="dxa"/>
            <w:left w:w="0" w:type="dxa"/>
            <w:bottom w:w="0" w:type="dxa"/>
            <w:right w:w="0" w:type="dxa"/>
          </w:tblCellMar>
        </w:tblPrEx>
        <w:trPr>
          <w:trHeight w:val="469"/>
        </w:trPr>
        <w:tc>
          <w:tcPr>
            <w:tcW w:w="8147" w:type="dxa"/>
          </w:tcPr>
          <w:p>
            <w:pPr>
              <w:pStyle w:val="TableParagraph"/>
              <w:spacing w:before="92"/>
              <w:ind w:left="527"/>
              <w:rPr>
                <w:sz w:val="24"/>
              </w:rPr>
            </w:pPr>
            <w:r>
              <w:rPr>
                <w:sz w:val="24"/>
              </w:rPr>
              <w:t>LIBRARY RULES</w:t>
            </w:r>
          </w:p>
        </w:tc>
      </w:tr>
    </w:tbl>
    <w:p>
      <w:pPr>
        <w:spacing w:after="0"/>
        <w:rPr>
          <w:sz w:val="24"/>
        </w:rPr>
        <w:sectPr>
          <w:pgSz w:w="11910" w:h="16840"/>
          <w:pgMar w:top="1400" w:right="1560" w:bottom="1180" w:left="1620" w:header="852" w:footer="999" w:gutter="0"/>
          <w:cols w:space="720"/>
        </w:sectPr>
      </w:pPr>
    </w:p>
    <w:p>
      <w:pPr>
        <w:pStyle w:val="BodyText"/>
        <w:spacing w:before="0"/>
        <w:ind w:left="331"/>
        <w:rPr>
          <w:sz w:val="20"/>
        </w:rPr>
      </w:pPr>
      <w:r>
        <w:rPr>
          <w:sz w:val="20"/>
        </w:rPr>
        <w:pict>
          <v:shapetype id="_x0000_t202" coordsize="21600,21600" o:spt="202" path="m,l,21600r21600,l21600,xe">
            <v:stroke joinstyle="miter"/>
            <v:path gradientshapeok="t" o:connecttype="rect"/>
          </v:shapetype>
          <v:shape id="_x0000_s1026" o:spid="_x0000_i1026" type="#_x0000_t202" style="width:407.4pt;height:140.9pt" coordsize="21600,21600" filled="f" stroked="t" strokecolor="black">
            <v:textbox inset="0,0,0,0">
              <w:txbxContent>
                <w:p>
                  <w:pPr>
                    <w:pStyle w:val="BodyText"/>
                    <w:spacing w:before="92" w:line="408" w:lineRule="auto"/>
                    <w:ind w:left="523" w:right="4003"/>
                  </w:pPr>
                  <w:r>
                    <w:t xml:space="preserve">All students </w:t>
                  </w:r>
                  <w:r>
                    <w:rPr>
                      <w:u w:val="single"/>
                    </w:rPr>
                    <w:t>must</w:t>
                  </w:r>
                  <w:r>
                    <w:t xml:space="preserve"> have a library card. Computers are for schoolwork only. No food or drink in the library.</w:t>
                  </w:r>
                </w:p>
                <w:p>
                  <w:pPr>
                    <w:pStyle w:val="BodyText"/>
                    <w:spacing w:before="0" w:line="408" w:lineRule="auto"/>
                    <w:ind w:left="523" w:right="3335"/>
                  </w:pPr>
                  <w:r>
                    <w:t>No running or shouting in the library. Mobile phones must be off.</w:t>
                  </w:r>
                </w:p>
                <w:p>
                  <w:pPr>
                    <w:pStyle w:val="BodyText"/>
                    <w:spacing w:before="0" w:line="274" w:lineRule="exact"/>
                    <w:ind w:left="523"/>
                  </w:pPr>
                  <w:r>
                    <w:t>Students can borrow 3 books at one time.</w:t>
                  </w:r>
                </w:p>
              </w:txbxContent>
            </v:textbox>
            <w10:anchorlock/>
          </v:shape>
        </w:pict>
      </w:r>
    </w:p>
    <w:p>
      <w:pPr>
        <w:pStyle w:val="ListParagraph"/>
        <w:numPr>
          <w:ilvl w:val="0"/>
          <w:numId w:val="3"/>
        </w:numPr>
        <w:tabs>
          <w:tab w:val="left" w:pos="584"/>
          <w:tab w:val="left" w:pos="6858"/>
        </w:tabs>
        <w:spacing w:before="81" w:after="0" w:line="240" w:lineRule="auto"/>
        <w:ind w:left="583" w:right="0" w:hanging="361"/>
        <w:jc w:val="left"/>
        <w:rPr>
          <w:sz w:val="24"/>
        </w:rPr>
      </w:pPr>
      <w:r>
        <w:rPr>
          <w:sz w:val="24"/>
        </w:rPr>
        <w:t>Students can stay in this library for the longest</w:t>
      </w:r>
      <w:r>
        <w:rPr>
          <w:spacing w:val="-5"/>
          <w:sz w:val="24"/>
        </w:rPr>
        <w:t xml:space="preserve"> </w:t>
      </w:r>
      <w:r>
        <w:rPr>
          <w:sz w:val="24"/>
        </w:rPr>
        <w:t>time on</w:t>
      </w:r>
      <w:r>
        <w:rPr>
          <w:sz w:val="24"/>
          <w:u w:val="single"/>
        </w:rPr>
        <w:t xml:space="preserve"> </w:t>
      </w:r>
      <w:r>
        <w:rPr>
          <w:sz w:val="24"/>
          <w:u w:val="single"/>
        </w:rPr>
        <w:tab/>
      </w:r>
      <w:r>
        <w:rPr>
          <w:sz w:val="24"/>
        </w:rPr>
        <w:t>.</w:t>
      </w:r>
    </w:p>
    <w:p>
      <w:pPr>
        <w:pStyle w:val="BodyText"/>
        <w:tabs>
          <w:tab w:val="left" w:pos="2324"/>
          <w:tab w:val="left" w:pos="4424"/>
          <w:tab w:val="left" w:pos="6104"/>
        </w:tabs>
      </w:pPr>
      <w:r>
        <w:t>A.</w:t>
      </w:r>
      <w:r>
        <w:rPr>
          <w:spacing w:val="-2"/>
        </w:rPr>
        <w:t xml:space="preserve"> </w:t>
      </w:r>
      <w:r>
        <w:t>Mondays</w:t>
      </w:r>
      <w:r>
        <w:tab/>
      </w:r>
      <w:r>
        <w:t>B.</w:t>
      </w:r>
      <w:r>
        <w:rPr>
          <w:spacing w:val="-3"/>
        </w:rPr>
        <w:t xml:space="preserve"> Wednesdays</w:t>
      </w:r>
      <w:r>
        <w:rPr>
          <w:spacing w:val="-3"/>
        </w:rPr>
        <w:tab/>
      </w:r>
      <w:r>
        <w:t>C.</w:t>
      </w:r>
      <w:r>
        <w:rPr>
          <w:spacing w:val="-2"/>
        </w:rPr>
        <w:t xml:space="preserve"> </w:t>
      </w:r>
      <w:r>
        <w:t>Saturdays</w:t>
      </w:r>
      <w:r>
        <w:tab/>
      </w:r>
      <w:r>
        <w:t>D. Sundays</w:t>
      </w:r>
    </w:p>
    <w:p>
      <w:pPr>
        <w:pStyle w:val="ListParagraph"/>
        <w:numPr>
          <w:ilvl w:val="0"/>
          <w:numId w:val="3"/>
        </w:numPr>
        <w:tabs>
          <w:tab w:val="left" w:pos="579"/>
        </w:tabs>
        <w:spacing w:before="192" w:after="0" w:line="240" w:lineRule="auto"/>
        <w:ind w:left="578" w:right="0" w:hanging="356"/>
        <w:jc w:val="left"/>
        <w:rPr>
          <w:sz w:val="24"/>
        </w:rPr>
      </w:pPr>
      <w:r>
        <w:rPr>
          <w:sz w:val="24"/>
        </w:rPr>
        <w:t>Which of the following is</w:t>
      </w:r>
      <w:r>
        <w:rPr>
          <w:spacing w:val="-6"/>
          <w:sz w:val="24"/>
        </w:rPr>
        <w:t xml:space="preserve"> </w:t>
      </w:r>
      <w:r>
        <w:rPr>
          <w:sz w:val="24"/>
        </w:rPr>
        <w:t>true?</w:t>
      </w:r>
    </w:p>
    <w:p>
      <w:pPr>
        <w:pStyle w:val="ListParagraph"/>
        <w:numPr>
          <w:ilvl w:val="1"/>
          <w:numId w:val="3"/>
        </w:numPr>
        <w:tabs>
          <w:tab w:val="left" w:pos="877"/>
        </w:tabs>
        <w:spacing w:before="193" w:after="0" w:line="240" w:lineRule="auto"/>
        <w:ind w:left="876" w:right="0" w:hanging="294"/>
        <w:jc w:val="left"/>
        <w:rPr>
          <w:sz w:val="24"/>
        </w:rPr>
      </w:pPr>
      <w:r>
        <w:rPr>
          <w:sz w:val="24"/>
        </w:rPr>
        <w:t>Students can get into the library without a library</w:t>
      </w:r>
      <w:r>
        <w:rPr>
          <w:spacing w:val="-10"/>
          <w:sz w:val="24"/>
        </w:rPr>
        <w:t xml:space="preserve"> </w:t>
      </w:r>
      <w:r>
        <w:rPr>
          <w:sz w:val="24"/>
        </w:rPr>
        <w:t>card.</w:t>
      </w:r>
    </w:p>
    <w:p>
      <w:pPr>
        <w:pStyle w:val="ListParagraph"/>
        <w:numPr>
          <w:ilvl w:val="1"/>
          <w:numId w:val="3"/>
        </w:numPr>
        <w:tabs>
          <w:tab w:val="left" w:pos="862"/>
        </w:tabs>
        <w:spacing w:before="192" w:after="0" w:line="240" w:lineRule="auto"/>
        <w:ind w:left="862" w:right="0" w:hanging="279"/>
        <w:jc w:val="left"/>
        <w:rPr>
          <w:sz w:val="24"/>
        </w:rPr>
      </w:pPr>
      <w:r>
        <w:rPr>
          <w:sz w:val="24"/>
        </w:rPr>
        <w:t>Students can use the computers in the library for</w:t>
      </w:r>
      <w:r>
        <w:rPr>
          <w:spacing w:val="-6"/>
          <w:sz w:val="24"/>
        </w:rPr>
        <w:t xml:space="preserve"> </w:t>
      </w:r>
      <w:r>
        <w:rPr>
          <w:sz w:val="24"/>
        </w:rPr>
        <w:t>fun.</w:t>
      </w:r>
    </w:p>
    <w:p>
      <w:pPr>
        <w:pStyle w:val="ListParagraph"/>
        <w:numPr>
          <w:ilvl w:val="1"/>
          <w:numId w:val="3"/>
        </w:numPr>
        <w:tabs>
          <w:tab w:val="left" w:pos="865"/>
        </w:tabs>
        <w:spacing w:before="192" w:after="0" w:line="240" w:lineRule="auto"/>
        <w:ind w:left="864" w:right="0" w:hanging="282"/>
        <w:jc w:val="left"/>
        <w:rPr>
          <w:sz w:val="24"/>
        </w:rPr>
      </w:pPr>
      <w:r>
        <w:rPr>
          <w:sz w:val="24"/>
        </w:rPr>
        <w:t>Students can talk on the phone loudly in the</w:t>
      </w:r>
      <w:r>
        <w:rPr>
          <w:spacing w:val="-10"/>
          <w:sz w:val="24"/>
        </w:rPr>
        <w:t xml:space="preserve"> </w:t>
      </w:r>
      <w:r>
        <w:rPr>
          <w:sz w:val="24"/>
        </w:rPr>
        <w:t>library.</w:t>
      </w:r>
    </w:p>
    <w:p>
      <w:pPr>
        <w:pStyle w:val="ListParagraph"/>
        <w:numPr>
          <w:ilvl w:val="1"/>
          <w:numId w:val="3"/>
        </w:numPr>
        <w:tabs>
          <w:tab w:val="left" w:pos="877"/>
        </w:tabs>
        <w:spacing w:before="192" w:after="0" w:line="240" w:lineRule="auto"/>
        <w:ind w:left="876" w:right="0" w:hanging="294"/>
        <w:jc w:val="left"/>
        <w:rPr>
          <w:sz w:val="24"/>
        </w:rPr>
      </w:pPr>
      <w:r>
        <w:rPr>
          <w:sz w:val="24"/>
        </w:rPr>
        <w:t>Students can not borrow more than 3 books at one</w:t>
      </w:r>
      <w:r>
        <w:rPr>
          <w:spacing w:val="-1"/>
          <w:sz w:val="24"/>
        </w:rPr>
        <w:t xml:space="preserve"> </w:t>
      </w:r>
      <w:r>
        <w:rPr>
          <w:sz w:val="24"/>
        </w:rPr>
        <w:t>time.</w:t>
      </w:r>
    </w:p>
    <w:p>
      <w:pPr>
        <w:pStyle w:val="BodyText"/>
        <w:ind w:left="0" w:right="13"/>
        <w:jc w:val="center"/>
      </w:pPr>
      <w:r>
        <w:t>B</w:t>
      </w:r>
    </w:p>
    <w:p>
      <w:pPr>
        <w:pStyle w:val="BodyText"/>
        <w:spacing w:before="178" w:line="386" w:lineRule="auto"/>
        <w:ind w:left="223" w:right="237" w:firstLine="479"/>
        <w:jc w:val="both"/>
      </w:pPr>
      <w:r>
        <w:t>On the 15th day of the eighth lunar (</w:t>
      </w:r>
      <w:r>
        <w:rPr>
          <w:rFonts w:ascii="宋体" w:eastAsia="宋体" w:hint="eastAsia"/>
        </w:rPr>
        <w:t>阴历的</w:t>
      </w:r>
      <w:r>
        <w:t>) month every year, people celebrate the Mid-Autumn Festival. In this year, it falls on October 1</w:t>
      </w:r>
      <w:r>
        <w:rPr>
          <w:position w:val="9"/>
          <w:sz w:val="16"/>
        </w:rPr>
        <w:t>st</w:t>
      </w:r>
      <w:r>
        <w:t>. Watching the moon and eating moon cakes are some of the fun activities we do during this traditional festival.</w:t>
      </w:r>
    </w:p>
    <w:p>
      <w:pPr>
        <w:pStyle w:val="BodyText"/>
        <w:spacing w:before="19" w:line="408" w:lineRule="auto"/>
        <w:ind w:left="223" w:right="240"/>
        <w:jc w:val="both"/>
      </w:pPr>
      <w:r>
        <w:t xml:space="preserve">They look up at the moon and give best wishes to each </w:t>
      </w:r>
      <w:r>
        <w:rPr>
          <w:spacing w:val="-3"/>
        </w:rPr>
        <w:t xml:space="preserve">other. </w:t>
      </w:r>
      <w:r>
        <w:t>The full moon stands</w:t>
      </w:r>
      <w:r>
        <w:rPr>
          <w:spacing w:val="-36"/>
        </w:rPr>
        <w:t xml:space="preserve"> </w:t>
      </w:r>
      <w:r>
        <w:t>for being together with friends and</w:t>
      </w:r>
      <w:r>
        <w:rPr>
          <w:spacing w:val="-3"/>
        </w:rPr>
        <w:t xml:space="preserve"> family.</w:t>
      </w:r>
    </w:p>
    <w:p>
      <w:pPr>
        <w:pStyle w:val="BodyText"/>
        <w:spacing w:before="0" w:line="381" w:lineRule="auto"/>
        <w:ind w:left="223" w:right="234" w:firstLine="479"/>
        <w:jc w:val="both"/>
      </w:pPr>
      <w:r>
        <w:t>Also, many popular legends and poems are about the moon. They all show how Chinese</w:t>
      </w:r>
      <w:r>
        <w:rPr>
          <w:spacing w:val="-5"/>
        </w:rPr>
        <w:t xml:space="preserve"> </w:t>
      </w:r>
      <w:r>
        <w:t>people</w:t>
      </w:r>
      <w:r>
        <w:rPr>
          <w:spacing w:val="-3"/>
        </w:rPr>
        <w:t xml:space="preserve"> </w:t>
      </w:r>
      <w:r>
        <w:t>appreciate</w:t>
      </w:r>
      <w:r>
        <w:rPr>
          <w:spacing w:val="-3"/>
        </w:rPr>
        <w:t xml:space="preserve"> (</w:t>
      </w:r>
      <w:r>
        <w:rPr>
          <w:rFonts w:ascii="宋体" w:eastAsia="宋体" w:hAnsi="宋体" w:hint="eastAsia"/>
        </w:rPr>
        <w:t>欣赏</w:t>
      </w:r>
      <w:r>
        <w:rPr>
          <w:spacing w:val="-2"/>
        </w:rPr>
        <w:t xml:space="preserve">) </w:t>
      </w:r>
      <w:r>
        <w:t>the</w:t>
      </w:r>
      <w:r>
        <w:rPr>
          <w:spacing w:val="-3"/>
        </w:rPr>
        <w:t xml:space="preserve"> </w:t>
      </w:r>
      <w:r>
        <w:t>moon.</w:t>
      </w:r>
      <w:r>
        <w:rPr>
          <w:spacing w:val="-8"/>
        </w:rPr>
        <w:t xml:space="preserve"> </w:t>
      </w:r>
      <w:r>
        <w:t>The</w:t>
      </w:r>
      <w:r>
        <w:rPr>
          <w:spacing w:val="-2"/>
        </w:rPr>
        <w:t xml:space="preserve"> </w:t>
      </w:r>
      <w:r>
        <w:t>most</w:t>
      </w:r>
      <w:r>
        <w:rPr>
          <w:spacing w:val="-3"/>
        </w:rPr>
        <w:t xml:space="preserve"> </w:t>
      </w:r>
      <w:r>
        <w:t>famous</w:t>
      </w:r>
      <w:r>
        <w:rPr>
          <w:spacing w:val="-2"/>
        </w:rPr>
        <w:t xml:space="preserve"> </w:t>
      </w:r>
      <w:r>
        <w:t>legend</w:t>
      </w:r>
      <w:r>
        <w:rPr>
          <w:spacing w:val="-3"/>
        </w:rPr>
        <w:t xml:space="preserve"> </w:t>
      </w:r>
      <w:r>
        <w:t>is</w:t>
      </w:r>
      <w:r>
        <w:rPr>
          <w:spacing w:val="-3"/>
        </w:rPr>
        <w:t xml:space="preserve"> </w:t>
      </w:r>
      <w:r>
        <w:t>about</w:t>
      </w:r>
      <w:r>
        <w:rPr>
          <w:spacing w:val="-2"/>
        </w:rPr>
        <w:t xml:space="preserve"> </w:t>
      </w:r>
      <w:r>
        <w:t>the</w:t>
      </w:r>
      <w:r>
        <w:rPr>
          <w:spacing w:val="-3"/>
        </w:rPr>
        <w:t xml:space="preserve"> </w:t>
      </w:r>
      <w:r>
        <w:t xml:space="preserve">lady Chang’e. Long ago, people said there were 10 suns in the </w:t>
      </w:r>
      <w:r>
        <w:rPr>
          <w:spacing w:val="-6"/>
        </w:rPr>
        <w:t xml:space="preserve">sky. </w:t>
      </w:r>
      <w:r>
        <w:t xml:space="preserve">Her husband Hou </w:t>
      </w:r>
      <w:r>
        <w:rPr>
          <w:spacing w:val="-8"/>
        </w:rPr>
        <w:t xml:space="preserve">Yi </w:t>
      </w:r>
      <w:r>
        <w:t>shot</w:t>
      </w:r>
      <w:r>
        <w:rPr>
          <w:spacing w:val="16"/>
        </w:rPr>
        <w:t xml:space="preserve"> </w:t>
      </w:r>
      <w:r>
        <w:t>down</w:t>
      </w:r>
      <w:r>
        <w:rPr>
          <w:spacing w:val="16"/>
        </w:rPr>
        <w:t xml:space="preserve"> </w:t>
      </w:r>
      <w:r>
        <w:t>nine</w:t>
      </w:r>
      <w:r>
        <w:rPr>
          <w:spacing w:val="15"/>
        </w:rPr>
        <w:t xml:space="preserve"> </w:t>
      </w:r>
      <w:r>
        <w:t>of</w:t>
      </w:r>
      <w:r>
        <w:rPr>
          <w:spacing w:val="18"/>
        </w:rPr>
        <w:t xml:space="preserve"> </w:t>
      </w:r>
      <w:r>
        <w:t>them</w:t>
      </w:r>
      <w:r>
        <w:rPr>
          <w:spacing w:val="9"/>
        </w:rPr>
        <w:t xml:space="preserve">. </w:t>
      </w:r>
      <w:r>
        <w:t>The</w:t>
      </w:r>
      <w:r>
        <w:rPr>
          <w:spacing w:val="14"/>
        </w:rPr>
        <w:t xml:space="preserve"> </w:t>
      </w:r>
      <w:r>
        <w:t>Empress</w:t>
      </w:r>
      <w:r>
        <w:rPr>
          <w:spacing w:val="17"/>
        </w:rPr>
        <w:t xml:space="preserve"> </w:t>
      </w:r>
      <w:r>
        <w:t>of</w:t>
      </w:r>
      <w:r>
        <w:rPr>
          <w:spacing w:val="18"/>
        </w:rPr>
        <w:t xml:space="preserve"> </w:t>
      </w:r>
      <w:r>
        <w:t>Heaven</w:t>
      </w:r>
      <w:r>
        <w:rPr>
          <w:spacing w:val="8"/>
        </w:rPr>
        <w:t xml:space="preserve"> (</w:t>
      </w:r>
      <w:r>
        <w:rPr>
          <w:rFonts w:ascii="宋体" w:eastAsia="宋体" w:hAnsi="宋体" w:hint="eastAsia"/>
        </w:rPr>
        <w:t>王母娘娘</w:t>
      </w:r>
      <w:r>
        <w:rPr>
          <w:spacing w:val="9"/>
        </w:rPr>
        <w:t xml:space="preserve">) </w:t>
      </w:r>
      <w:r>
        <w:t>gave</w:t>
      </w:r>
      <w:r>
        <w:rPr>
          <w:spacing w:val="16"/>
        </w:rPr>
        <w:t xml:space="preserve"> </w:t>
      </w:r>
      <w:r>
        <w:t>him</w:t>
      </w:r>
      <w:r>
        <w:rPr>
          <w:spacing w:val="18"/>
        </w:rPr>
        <w:t xml:space="preserve"> </w:t>
      </w:r>
      <w:r>
        <w:t>a</w:t>
      </w:r>
      <w:r>
        <w:rPr>
          <w:spacing w:val="18"/>
        </w:rPr>
        <w:t xml:space="preserve"> </w:t>
      </w:r>
      <w:r>
        <w:t>magic</w:t>
      </w:r>
      <w:r>
        <w:rPr>
          <w:spacing w:val="17"/>
        </w:rPr>
        <w:t xml:space="preserve"> </w:t>
      </w:r>
      <w:r>
        <w:t>pill (</w:t>
      </w:r>
      <w:r>
        <w:rPr>
          <w:rFonts w:ascii="宋体" w:eastAsia="宋体" w:hAnsi="宋体" w:hint="eastAsia"/>
        </w:rPr>
        <w:t>仙丹</w:t>
      </w:r>
      <w:r>
        <w:rPr>
          <w:spacing w:val="-3"/>
        </w:rPr>
        <w:t xml:space="preserve">) </w:t>
      </w:r>
      <w:r>
        <w:t>as</w:t>
      </w:r>
      <w:r>
        <w:rPr>
          <w:spacing w:val="-4"/>
        </w:rPr>
        <w:t xml:space="preserve"> </w:t>
      </w:r>
      <w:r>
        <w:t>a</w:t>
      </w:r>
      <w:r>
        <w:rPr>
          <w:spacing w:val="-5"/>
        </w:rPr>
        <w:t xml:space="preserve"> </w:t>
      </w:r>
      <w:r>
        <w:t>reward.</w:t>
      </w:r>
      <w:r>
        <w:rPr>
          <w:spacing w:val="-10"/>
        </w:rPr>
        <w:t xml:space="preserve"> </w:t>
      </w:r>
      <w:r>
        <w:t>This</w:t>
      </w:r>
      <w:r>
        <w:rPr>
          <w:spacing w:val="-3"/>
        </w:rPr>
        <w:t xml:space="preserve"> </w:t>
      </w:r>
      <w:r>
        <w:t>pill</w:t>
      </w:r>
      <w:r>
        <w:rPr>
          <w:spacing w:val="-3"/>
        </w:rPr>
        <w:t xml:space="preserve"> </w:t>
      </w:r>
      <w:r>
        <w:t>would</w:t>
      </w:r>
      <w:r>
        <w:rPr>
          <w:spacing w:val="-7"/>
        </w:rPr>
        <w:t xml:space="preserve"> </w:t>
      </w:r>
      <w:r>
        <w:t>make</w:t>
      </w:r>
      <w:r>
        <w:rPr>
          <w:spacing w:val="-5"/>
        </w:rPr>
        <w:t xml:space="preserve"> </w:t>
      </w:r>
      <w:r>
        <w:t>him</w:t>
      </w:r>
      <w:r>
        <w:rPr>
          <w:spacing w:val="-3"/>
        </w:rPr>
        <w:t xml:space="preserve"> </w:t>
      </w:r>
      <w:r>
        <w:t>live</w:t>
      </w:r>
      <w:r>
        <w:rPr>
          <w:spacing w:val="-7"/>
        </w:rPr>
        <w:t xml:space="preserve"> </w:t>
      </w:r>
      <w:r>
        <w:rPr>
          <w:spacing w:val="-3"/>
        </w:rPr>
        <w:t>forever</w:t>
      </w:r>
      <w:r>
        <w:rPr>
          <w:spacing w:val="-4"/>
        </w:rPr>
        <w:t xml:space="preserve">. </w:t>
      </w:r>
      <w:r>
        <w:t>However</w:t>
      </w:r>
      <w:r>
        <w:rPr>
          <w:spacing w:val="-2"/>
        </w:rPr>
        <w:t xml:space="preserve">, </w:t>
      </w:r>
      <w:r>
        <w:t>Chang’e</w:t>
      </w:r>
      <w:r>
        <w:rPr>
          <w:spacing w:val="-6"/>
        </w:rPr>
        <w:t xml:space="preserve"> </w:t>
      </w:r>
      <w:r>
        <w:t>took</w:t>
      </w:r>
      <w:r>
        <w:rPr>
          <w:spacing w:val="-4"/>
        </w:rPr>
        <w:t xml:space="preserve"> </w:t>
      </w:r>
      <w:r>
        <w:t>the pill by accident. Then she flew to the moon and lived there</w:t>
      </w:r>
      <w:r>
        <w:rPr>
          <w:spacing w:val="-9"/>
        </w:rPr>
        <w:t xml:space="preserve"> </w:t>
      </w:r>
      <w:r>
        <w:rPr>
          <w:spacing w:val="-3"/>
        </w:rPr>
        <w:t>forever.</w:t>
      </w:r>
    </w:p>
    <w:p>
      <w:pPr>
        <w:pStyle w:val="BodyText"/>
        <w:spacing w:before="10" w:line="369" w:lineRule="auto"/>
        <w:ind w:left="223" w:right="238"/>
        <w:jc w:val="both"/>
      </w:pPr>
      <w:r>
        <w:t>Another legend tells the story of a woodcutter (</w:t>
      </w:r>
      <w:r>
        <w:rPr>
          <w:rFonts w:ascii="宋体" w:eastAsia="宋体" w:hint="eastAsia"/>
        </w:rPr>
        <w:t>伐木工</w:t>
      </w:r>
      <w:r>
        <w:t>) named Wu Gang. He had to cut down trees because he once made the Jade Emperor (</w:t>
      </w:r>
      <w:r>
        <w:rPr>
          <w:rFonts w:ascii="宋体" w:eastAsia="宋体" w:hint="eastAsia"/>
        </w:rPr>
        <w:t>玉皇大帝</w:t>
      </w:r>
      <w:r>
        <w:t>) angry. But the magical tree kept growing back. So he had to work endlessly</w:t>
      </w:r>
    </w:p>
    <w:p>
      <w:pPr>
        <w:pStyle w:val="BodyText"/>
        <w:spacing w:before="45"/>
        <w:ind w:left="703"/>
        <w:jc w:val="both"/>
      </w:pPr>
      <w:r>
        <w:t>There are a lot of poems about moon too. For example, Su Shi of the Song Dynasty</w:t>
      </w:r>
    </w:p>
    <w:p>
      <w:pPr>
        <w:spacing w:after="0"/>
        <w:jc w:val="both"/>
        <w:sectPr>
          <w:pgSz w:w="11910" w:h="16840"/>
          <w:pgMar w:top="1400" w:right="1560" w:bottom="1180" w:left="1620" w:header="852" w:footer="999" w:gutter="0"/>
          <w:cols w:space="720"/>
        </w:sectPr>
      </w:pPr>
    </w:p>
    <w:p>
      <w:pPr>
        <w:pStyle w:val="BodyText"/>
        <w:spacing w:before="100" w:line="364" w:lineRule="auto"/>
        <w:ind w:left="223" w:right="173"/>
      </w:pPr>
      <w:r>
        <w:t>wrote his famous The Mid</w:t>
      </w:r>
      <w:r>
        <w:rPr>
          <w:spacing w:val="-9"/>
        </w:rPr>
        <w:t xml:space="preserve">- </w:t>
      </w:r>
      <w:r>
        <w:t>Autumn Festival, Tune</w:t>
      </w:r>
      <w:r>
        <w:rPr>
          <w:spacing w:val="-3"/>
        </w:rPr>
        <w:t xml:space="preserve">: </w:t>
      </w:r>
      <w:r>
        <w:t xml:space="preserve">Prelude to </w:t>
      </w:r>
      <w:r>
        <w:rPr>
          <w:spacing w:val="-4"/>
        </w:rPr>
        <w:t xml:space="preserve">Water </w:t>
      </w:r>
      <w:r>
        <w:t xml:space="preserve">Melody </w:t>
      </w:r>
      <w:r>
        <w:rPr>
          <w:rFonts w:ascii="宋体" w:eastAsia="宋体" w:hAnsi="宋体" w:hint="eastAsia"/>
        </w:rPr>
        <w:t>(《水调歌头·明月几时有》</w:t>
      </w:r>
      <w:r>
        <w:rPr>
          <w:spacing w:val="-1"/>
        </w:rPr>
        <w:t xml:space="preserve">) </w:t>
      </w:r>
      <w:r>
        <w:t>during the Mid-Autumn Festival.</w:t>
      </w:r>
    </w:p>
    <w:p>
      <w:pPr>
        <w:pStyle w:val="ListParagraph"/>
        <w:numPr>
          <w:ilvl w:val="0"/>
          <w:numId w:val="3"/>
        </w:numPr>
        <w:tabs>
          <w:tab w:val="left" w:pos="579"/>
          <w:tab w:val="left" w:pos="4938"/>
        </w:tabs>
        <w:spacing w:before="16" w:after="0" w:line="240" w:lineRule="auto"/>
        <w:ind w:left="578" w:right="0" w:hanging="356"/>
        <w:jc w:val="left"/>
        <w:rPr>
          <w:sz w:val="24"/>
        </w:rPr>
      </w:pPr>
      <w:r>
        <w:rPr>
          <w:sz w:val="24"/>
        </w:rPr>
        <w:t>The Mid-Autumn Festival</w:t>
      </w:r>
      <w:r>
        <w:rPr>
          <w:spacing w:val="-3"/>
          <w:sz w:val="24"/>
        </w:rPr>
        <w:t xml:space="preserve"> </w:t>
      </w:r>
      <w:r>
        <w:rPr>
          <w:sz w:val="24"/>
        </w:rPr>
        <w:t>is</w:t>
      </w:r>
      <w:r>
        <w:rPr>
          <w:spacing w:val="-1"/>
          <w:sz w:val="24"/>
        </w:rPr>
        <w:t xml:space="preserve"> </w:t>
      </w:r>
      <w:r>
        <w:rPr>
          <w:sz w:val="24"/>
        </w:rPr>
        <w:t>on</w:t>
      </w:r>
      <w:r>
        <w:rPr>
          <w:sz w:val="24"/>
          <w:u w:val="single"/>
        </w:rPr>
        <w:t xml:space="preserve"> </w:t>
      </w:r>
      <w:r>
        <w:rPr>
          <w:sz w:val="24"/>
          <w:u w:val="single"/>
        </w:rPr>
        <w:tab/>
      </w:r>
      <w:r>
        <w:rPr>
          <w:sz w:val="24"/>
        </w:rPr>
        <w:t>.</w:t>
      </w:r>
    </w:p>
    <w:p>
      <w:pPr>
        <w:pStyle w:val="BodyText"/>
        <w:tabs>
          <w:tab w:val="left" w:pos="5872"/>
        </w:tabs>
        <w:ind w:left="703"/>
      </w:pPr>
      <w:r>
        <w:t>A. 15th day of the eighth lunar month</w:t>
      </w:r>
      <w:r>
        <w:rPr>
          <w:spacing w:val="-10"/>
        </w:rPr>
        <w:t xml:space="preserve"> </w:t>
      </w:r>
      <w:r>
        <w:t>every</w:t>
      </w:r>
      <w:r>
        <w:rPr>
          <w:spacing w:val="-1"/>
        </w:rPr>
        <w:t xml:space="preserve"> </w:t>
      </w:r>
      <w:r>
        <w:t>year</w:t>
      </w:r>
      <w:r>
        <w:tab/>
      </w:r>
      <w:r>
        <w:t>B. October 1st every</w:t>
      </w:r>
      <w:r>
        <w:rPr>
          <w:spacing w:val="-6"/>
        </w:rPr>
        <w:t xml:space="preserve"> </w:t>
      </w:r>
      <w:r>
        <w:t>year</w:t>
      </w:r>
    </w:p>
    <w:p>
      <w:pPr>
        <w:pStyle w:val="BodyText"/>
        <w:tabs>
          <w:tab w:val="left" w:pos="5831"/>
        </w:tabs>
        <w:ind w:left="703"/>
      </w:pPr>
      <w:r>
        <w:t>C. 1st day of the tenth lunar month</w:t>
      </w:r>
      <w:r>
        <w:rPr>
          <w:spacing w:val="-9"/>
        </w:rPr>
        <w:t xml:space="preserve"> </w:t>
      </w:r>
      <w:r>
        <w:t>every</w:t>
      </w:r>
      <w:r>
        <w:rPr>
          <w:spacing w:val="-1"/>
        </w:rPr>
        <w:t xml:space="preserve"> </w:t>
      </w:r>
      <w:r>
        <w:t>year</w:t>
      </w:r>
      <w:r>
        <w:tab/>
      </w:r>
      <w:r>
        <w:t>D. August 15th every</w:t>
      </w:r>
      <w:r>
        <w:rPr>
          <w:spacing w:val="-15"/>
        </w:rPr>
        <w:t xml:space="preserve"> </w:t>
      </w:r>
      <w:r>
        <w:t>year</w:t>
      </w:r>
    </w:p>
    <w:p>
      <w:pPr>
        <w:pStyle w:val="ListParagraph"/>
        <w:numPr>
          <w:ilvl w:val="0"/>
          <w:numId w:val="3"/>
        </w:numPr>
        <w:tabs>
          <w:tab w:val="left" w:pos="584"/>
          <w:tab w:val="left" w:pos="7906"/>
        </w:tabs>
        <w:spacing w:before="192" w:after="0" w:line="240" w:lineRule="auto"/>
        <w:ind w:left="583" w:right="0" w:hanging="361"/>
        <w:jc w:val="left"/>
        <w:rPr>
          <w:sz w:val="24"/>
        </w:rPr>
      </w:pPr>
      <w:r>
        <w:rPr>
          <w:sz w:val="24"/>
        </w:rPr>
        <w:t>People watch the full moon during this traditional</w:t>
      </w:r>
      <w:r>
        <w:rPr>
          <w:spacing w:val="-9"/>
          <w:sz w:val="24"/>
        </w:rPr>
        <w:t xml:space="preserve"> </w:t>
      </w:r>
      <w:r>
        <w:rPr>
          <w:sz w:val="24"/>
        </w:rPr>
        <w:t>festival</w:t>
      </w:r>
      <w:r>
        <w:rPr>
          <w:spacing w:val="-1"/>
          <w:sz w:val="24"/>
        </w:rPr>
        <w:t xml:space="preserve"> </w:t>
      </w:r>
      <w:r>
        <w:rPr>
          <w:sz w:val="24"/>
        </w:rPr>
        <w:t>because</w:t>
      </w:r>
      <w:r>
        <w:rPr>
          <w:sz w:val="24"/>
          <w:u w:val="single"/>
        </w:rPr>
        <w:t xml:space="preserve"> </w:t>
      </w:r>
      <w:r>
        <w:rPr>
          <w:sz w:val="24"/>
          <w:u w:val="single"/>
        </w:rPr>
        <w:tab/>
      </w:r>
      <w:r>
        <w:rPr>
          <w:sz w:val="24"/>
        </w:rPr>
        <w:t>.</w:t>
      </w:r>
    </w:p>
    <w:p>
      <w:pPr>
        <w:pStyle w:val="ListParagraph"/>
        <w:numPr>
          <w:ilvl w:val="1"/>
          <w:numId w:val="3"/>
        </w:numPr>
        <w:tabs>
          <w:tab w:val="left" w:pos="997"/>
        </w:tabs>
        <w:spacing w:before="192" w:after="0" w:line="240" w:lineRule="auto"/>
        <w:ind w:left="996" w:right="0" w:hanging="294"/>
        <w:jc w:val="left"/>
        <w:rPr>
          <w:sz w:val="24"/>
        </w:rPr>
      </w:pPr>
      <w:r>
        <w:rPr>
          <w:sz w:val="24"/>
        </w:rPr>
        <w:t>watching the moon and eating moon cakes are</w:t>
      </w:r>
      <w:r>
        <w:rPr>
          <w:spacing w:val="-5"/>
          <w:sz w:val="24"/>
        </w:rPr>
        <w:t xml:space="preserve"> </w:t>
      </w:r>
      <w:r>
        <w:rPr>
          <w:sz w:val="24"/>
        </w:rPr>
        <w:t>important</w:t>
      </w:r>
    </w:p>
    <w:p>
      <w:pPr>
        <w:pStyle w:val="ListParagraph"/>
        <w:numPr>
          <w:ilvl w:val="1"/>
          <w:numId w:val="3"/>
        </w:numPr>
        <w:tabs>
          <w:tab w:val="left" w:pos="982"/>
        </w:tabs>
        <w:spacing w:before="192" w:after="0" w:line="240" w:lineRule="auto"/>
        <w:ind w:left="982" w:right="0" w:hanging="279"/>
        <w:jc w:val="left"/>
        <w:rPr>
          <w:sz w:val="24"/>
        </w:rPr>
      </w:pPr>
      <w:r>
        <w:rPr>
          <w:sz w:val="24"/>
        </w:rPr>
        <w:t>the full moon stands for being together with friends and</w:t>
      </w:r>
      <w:r>
        <w:rPr>
          <w:spacing w:val="-5"/>
          <w:sz w:val="24"/>
        </w:rPr>
        <w:t xml:space="preserve"> </w:t>
      </w:r>
      <w:r>
        <w:rPr>
          <w:sz w:val="24"/>
        </w:rPr>
        <w:t>family</w:t>
      </w:r>
    </w:p>
    <w:p>
      <w:pPr>
        <w:pStyle w:val="ListParagraph"/>
        <w:numPr>
          <w:ilvl w:val="1"/>
          <w:numId w:val="3"/>
        </w:numPr>
        <w:tabs>
          <w:tab w:val="left" w:pos="985"/>
        </w:tabs>
        <w:spacing w:before="192" w:after="0" w:line="240" w:lineRule="auto"/>
        <w:ind w:left="984" w:right="0" w:hanging="282"/>
        <w:jc w:val="left"/>
        <w:rPr>
          <w:sz w:val="24"/>
        </w:rPr>
      </w:pPr>
      <w:r>
        <w:rPr>
          <w:sz w:val="24"/>
        </w:rPr>
        <w:t>they like looking up at the moon and give best wishes to each</w:t>
      </w:r>
      <w:r>
        <w:rPr>
          <w:spacing w:val="-5"/>
          <w:sz w:val="24"/>
        </w:rPr>
        <w:t xml:space="preserve"> </w:t>
      </w:r>
      <w:r>
        <w:rPr>
          <w:spacing w:val="-3"/>
          <w:sz w:val="24"/>
        </w:rPr>
        <w:t>other.</w:t>
      </w:r>
    </w:p>
    <w:p>
      <w:pPr>
        <w:pStyle w:val="ListParagraph"/>
        <w:numPr>
          <w:ilvl w:val="1"/>
          <w:numId w:val="3"/>
        </w:numPr>
        <w:tabs>
          <w:tab w:val="left" w:pos="992"/>
        </w:tabs>
        <w:spacing w:before="192" w:after="0" w:line="240" w:lineRule="auto"/>
        <w:ind w:left="991" w:right="0" w:hanging="289"/>
        <w:jc w:val="left"/>
        <w:rPr>
          <w:sz w:val="24"/>
        </w:rPr>
      </w:pPr>
      <w:r>
        <w:rPr>
          <w:sz w:val="24"/>
        </w:rPr>
        <w:t>They want to show how Chinese people appreciate the</w:t>
      </w:r>
      <w:r>
        <w:rPr>
          <w:spacing w:val="-9"/>
          <w:sz w:val="24"/>
        </w:rPr>
        <w:t xml:space="preserve"> </w:t>
      </w:r>
      <w:r>
        <w:rPr>
          <w:sz w:val="24"/>
        </w:rPr>
        <w:t>moon.</w:t>
      </w:r>
    </w:p>
    <w:p>
      <w:pPr>
        <w:pStyle w:val="ListParagraph"/>
        <w:numPr>
          <w:ilvl w:val="0"/>
          <w:numId w:val="3"/>
        </w:numPr>
        <w:tabs>
          <w:tab w:val="left" w:pos="579"/>
        </w:tabs>
        <w:spacing w:before="192" w:after="0" w:line="240" w:lineRule="auto"/>
        <w:ind w:left="578" w:right="0" w:hanging="356"/>
        <w:jc w:val="left"/>
        <w:rPr>
          <w:sz w:val="24"/>
        </w:rPr>
      </w:pPr>
      <w:r>
        <w:rPr>
          <w:sz w:val="24"/>
        </w:rPr>
        <w:t>Which is the correct order of the things</w:t>
      </w:r>
      <w:r>
        <w:rPr>
          <w:spacing w:val="-2"/>
          <w:sz w:val="24"/>
        </w:rPr>
        <w:t xml:space="preserve"> </w:t>
      </w:r>
      <w:r>
        <w:rPr>
          <w:sz w:val="24"/>
        </w:rPr>
        <w:t>below?</w:t>
      </w:r>
    </w:p>
    <w:p>
      <w:pPr>
        <w:pStyle w:val="BodyText"/>
        <w:spacing w:before="177"/>
        <w:ind w:left="703"/>
      </w:pPr>
      <w:r>
        <w:rPr>
          <w:rFonts w:ascii="宋体" w:hAnsi="宋体"/>
        </w:rPr>
        <w:t>①</w:t>
      </w:r>
      <w:r>
        <w:t>. The Empress of Heaven gave him a magic pill as a reward.</w:t>
      </w:r>
    </w:p>
    <w:p>
      <w:pPr>
        <w:pStyle w:val="BodyText"/>
        <w:spacing w:before="160"/>
        <w:ind w:left="703"/>
      </w:pPr>
      <w:r>
        <w:rPr>
          <w:rFonts w:ascii="宋体" w:hAnsi="宋体"/>
        </w:rPr>
        <w:t>②</w:t>
      </w:r>
      <w:r>
        <w:t>. Hou Yi shot down nine of suns.</w:t>
      </w:r>
    </w:p>
    <w:p>
      <w:pPr>
        <w:pStyle w:val="BodyText"/>
        <w:tabs>
          <w:tab w:val="left" w:pos="2374"/>
          <w:tab w:val="left" w:pos="3915"/>
          <w:tab w:val="left" w:pos="5456"/>
        </w:tabs>
        <w:spacing w:before="161" w:line="364" w:lineRule="auto"/>
        <w:ind w:left="703" w:right="2313"/>
        <w:rPr>
          <w:rFonts w:ascii="宋体" w:hAnsi="宋体"/>
        </w:rPr>
      </w:pPr>
      <w:r>
        <w:rPr>
          <w:rFonts w:ascii="宋体" w:hAnsi="宋体"/>
        </w:rPr>
        <w:t>③</w:t>
      </w:r>
      <w:r>
        <w:t>. Chang'e flew to the moon and lived there forever. A.</w:t>
      </w:r>
      <w:r>
        <w:rPr>
          <w:rFonts w:ascii="宋体" w:hAnsi="宋体"/>
        </w:rPr>
        <w:t>①②③</w:t>
      </w:r>
      <w:r>
        <w:rPr>
          <w:rFonts w:ascii="宋体" w:hAnsi="宋体"/>
        </w:rPr>
        <w:tab/>
      </w:r>
      <w:r>
        <w:t>B.</w:t>
      </w:r>
      <w:r>
        <w:rPr>
          <w:rFonts w:ascii="宋体" w:hAnsi="宋体"/>
        </w:rPr>
        <w:t>①③②</w:t>
      </w:r>
      <w:r>
        <w:rPr>
          <w:rFonts w:ascii="宋体" w:hAnsi="宋体"/>
        </w:rPr>
        <w:tab/>
      </w:r>
      <w:r>
        <w:t>C.</w:t>
      </w:r>
      <w:r>
        <w:rPr>
          <w:rFonts w:ascii="宋体" w:hAnsi="宋体"/>
        </w:rPr>
        <w:t>②①③</w:t>
      </w:r>
      <w:r>
        <w:rPr>
          <w:rFonts w:ascii="宋体" w:hAnsi="宋体"/>
        </w:rPr>
        <w:tab/>
      </w:r>
      <w:r>
        <w:rPr>
          <w:spacing w:val="-4"/>
        </w:rPr>
        <w:t>D.</w:t>
      </w:r>
      <w:r>
        <w:rPr>
          <w:rFonts w:ascii="宋体" w:hAnsi="宋体"/>
          <w:spacing w:val="-4"/>
        </w:rPr>
        <w:t>②③①</w:t>
      </w:r>
    </w:p>
    <w:p>
      <w:pPr>
        <w:pStyle w:val="ListParagraph"/>
        <w:numPr>
          <w:ilvl w:val="0"/>
          <w:numId w:val="3"/>
        </w:numPr>
        <w:tabs>
          <w:tab w:val="left" w:pos="579"/>
          <w:tab w:val="left" w:pos="2482"/>
          <w:tab w:val="left" w:pos="4594"/>
          <w:tab w:val="left" w:pos="6315"/>
          <w:tab w:val="left" w:pos="7108"/>
        </w:tabs>
        <w:spacing w:before="3" w:after="0" w:line="376" w:lineRule="auto"/>
        <w:ind w:left="703" w:right="1257" w:hanging="480"/>
        <w:jc w:val="left"/>
        <w:rPr>
          <w:sz w:val="24"/>
        </w:rPr>
      </w:pPr>
      <w:r>
        <w:rPr>
          <w:sz w:val="24"/>
        </w:rPr>
        <w:t>The underlined word</w:t>
      </w:r>
      <w:r>
        <w:rPr>
          <w:rFonts w:ascii="宋体" w:hAnsi="宋体"/>
          <w:sz w:val="24"/>
        </w:rPr>
        <w:t>“</w:t>
      </w:r>
      <w:r>
        <w:rPr>
          <w:sz w:val="24"/>
        </w:rPr>
        <w:t>endlessly</w:t>
      </w:r>
      <w:r>
        <w:rPr>
          <w:rFonts w:ascii="宋体" w:hAnsi="宋体"/>
          <w:sz w:val="24"/>
        </w:rPr>
        <w:t>”</w:t>
      </w:r>
      <w:r>
        <w:rPr>
          <w:sz w:val="24"/>
        </w:rPr>
        <w:t>in the passage</w:t>
      </w:r>
      <w:r>
        <w:rPr>
          <w:spacing w:val="-10"/>
          <w:sz w:val="24"/>
        </w:rPr>
        <w:t xml:space="preserve"> </w:t>
      </w:r>
      <w:r>
        <w:rPr>
          <w:sz w:val="24"/>
        </w:rPr>
        <w:t>means</w:t>
      </w:r>
      <w:r>
        <w:rPr>
          <w:spacing w:val="1"/>
          <w:sz w:val="24"/>
        </w:rPr>
        <w:t xml:space="preserve"> </w:t>
      </w:r>
      <w:r>
        <w:rPr>
          <w:sz w:val="24"/>
        </w:rPr>
        <w:t>”</w:t>
      </w:r>
      <w:r>
        <w:rPr>
          <w:sz w:val="24"/>
          <w:u w:val="single"/>
        </w:rPr>
        <w:t xml:space="preserve"> </w:t>
      </w:r>
      <w:r>
        <w:rPr>
          <w:sz w:val="24"/>
          <w:u w:val="single"/>
        </w:rPr>
        <w:tab/>
      </w:r>
      <w:r>
        <w:rPr>
          <w:sz w:val="24"/>
          <w:u w:val="single"/>
        </w:rPr>
        <w:tab/>
      </w:r>
      <w:r>
        <w:rPr>
          <w:sz w:val="24"/>
        </w:rPr>
        <w:t>”. A</w:t>
      </w:r>
      <w:r>
        <w:rPr>
          <w:spacing w:val="-16"/>
          <w:sz w:val="24"/>
        </w:rPr>
        <w:t xml:space="preserve"> </w:t>
      </w:r>
      <w:r>
        <w:rPr>
          <w:sz w:val="24"/>
        </w:rPr>
        <w:t>.</w:t>
      </w:r>
      <w:r>
        <w:rPr>
          <w:spacing w:val="4"/>
          <w:sz w:val="24"/>
        </w:rPr>
        <w:t xml:space="preserve"> </w:t>
      </w:r>
      <w:r>
        <w:rPr>
          <w:sz w:val="24"/>
        </w:rPr>
        <w:t>yearly</w:t>
      </w:r>
      <w:r>
        <w:rPr>
          <w:sz w:val="24"/>
        </w:rPr>
        <w:tab/>
      </w:r>
      <w:r>
        <w:rPr>
          <w:sz w:val="24"/>
        </w:rPr>
        <w:t>B</w:t>
      </w:r>
      <w:r>
        <w:rPr>
          <w:spacing w:val="-2"/>
          <w:sz w:val="24"/>
        </w:rPr>
        <w:t xml:space="preserve"> </w:t>
      </w:r>
      <w:r>
        <w:rPr>
          <w:sz w:val="24"/>
        </w:rPr>
        <w:t>.</w:t>
      </w:r>
      <w:r>
        <w:rPr>
          <w:spacing w:val="1"/>
          <w:sz w:val="24"/>
        </w:rPr>
        <w:t xml:space="preserve"> </w:t>
      </w:r>
      <w:r>
        <w:rPr>
          <w:sz w:val="24"/>
        </w:rPr>
        <w:t>forever</w:t>
      </w:r>
      <w:r>
        <w:rPr>
          <w:sz w:val="24"/>
        </w:rPr>
        <w:tab/>
      </w:r>
      <w:r>
        <w:rPr>
          <w:sz w:val="24"/>
        </w:rPr>
        <w:t>C.</w:t>
      </w:r>
      <w:r>
        <w:rPr>
          <w:spacing w:val="1"/>
          <w:sz w:val="24"/>
        </w:rPr>
        <w:t xml:space="preserve"> </w:t>
      </w:r>
      <w:r>
        <w:rPr>
          <w:sz w:val="24"/>
        </w:rPr>
        <w:t>quickly</w:t>
      </w:r>
      <w:r>
        <w:rPr>
          <w:sz w:val="24"/>
        </w:rPr>
        <w:tab/>
      </w:r>
      <w:r>
        <w:rPr>
          <w:sz w:val="24"/>
        </w:rPr>
        <w:t>D.</w:t>
      </w:r>
      <w:r>
        <w:rPr>
          <w:spacing w:val="-8"/>
          <w:sz w:val="24"/>
        </w:rPr>
        <w:t xml:space="preserve"> </w:t>
      </w:r>
      <w:r>
        <w:rPr>
          <w:sz w:val="24"/>
        </w:rPr>
        <w:t>carefully</w:t>
      </w:r>
    </w:p>
    <w:p>
      <w:pPr>
        <w:pStyle w:val="Heading2"/>
        <w:spacing w:before="39"/>
        <w:ind w:left="0" w:right="14"/>
        <w:jc w:val="center"/>
        <w:rPr>
          <w:rFonts w:ascii="Times New Roman"/>
        </w:rPr>
      </w:pPr>
      <w:r>
        <w:rPr>
          <w:rFonts w:ascii="Times New Roman"/>
          <w:w w:val="99"/>
        </w:rPr>
        <w:t>C</w:t>
      </w:r>
    </w:p>
    <w:p>
      <w:pPr>
        <w:pStyle w:val="BodyText"/>
        <w:spacing w:before="187" w:line="393" w:lineRule="auto"/>
        <w:ind w:left="223" w:right="237" w:firstLine="479"/>
        <w:jc w:val="both"/>
      </w:pPr>
      <w:r>
        <w:t>Over 30 percent of all food produced goes to waste, according to The United Nations Food and Agriculture Organization</w:t>
      </w:r>
      <w:r>
        <w:rPr>
          <w:rFonts w:ascii="宋体" w:eastAsia="宋体" w:hint="eastAsia"/>
        </w:rPr>
        <w:t>(联合国粮农组织)</w:t>
      </w:r>
      <w:r>
        <w:t>. Supermarkets and families throw away food that they can't finish selling or eating. To stop this, here are some ideas. Take a look for yourself.</w:t>
      </w:r>
    </w:p>
    <w:p>
      <w:pPr>
        <w:pStyle w:val="BodyText"/>
        <w:spacing w:before="10"/>
        <w:ind w:left="703"/>
        <w:jc w:val="both"/>
      </w:pPr>
      <w:r>
        <w:t>Food bank</w:t>
      </w:r>
    </w:p>
    <w:p>
      <w:pPr>
        <w:pStyle w:val="BodyText"/>
        <w:spacing w:line="396" w:lineRule="auto"/>
        <w:ind w:left="223" w:right="236" w:firstLine="479"/>
        <w:jc w:val="both"/>
      </w:pPr>
      <w:r>
        <w:t xml:space="preserve">The </w:t>
      </w:r>
      <w:r>
        <w:rPr>
          <w:spacing w:val="-3"/>
        </w:rPr>
        <w:t xml:space="preserve">world’s </w:t>
      </w:r>
      <w:r>
        <w:t>first food bank was in the US in 1967. People and stores can give food</w:t>
      </w:r>
      <w:r>
        <w:rPr>
          <w:spacing w:val="-5"/>
        </w:rPr>
        <w:t xml:space="preserve"> </w:t>
      </w:r>
      <w:r>
        <w:t>to</w:t>
      </w:r>
      <w:r>
        <w:rPr>
          <w:spacing w:val="-8"/>
        </w:rPr>
        <w:t xml:space="preserve"> </w:t>
      </w:r>
      <w:r>
        <w:t>The</w:t>
      </w:r>
      <w:r>
        <w:rPr>
          <w:spacing w:val="-4"/>
        </w:rPr>
        <w:t xml:space="preserve"> </w:t>
      </w:r>
      <w:r>
        <w:t>bank</w:t>
      </w:r>
      <w:r>
        <w:rPr>
          <w:spacing w:val="-4"/>
        </w:rPr>
        <w:t xml:space="preserve"> </w:t>
      </w:r>
      <w:r>
        <w:t>if</w:t>
      </w:r>
      <w:r>
        <w:rPr>
          <w:spacing w:val="-3"/>
        </w:rPr>
        <w:t xml:space="preserve"> </w:t>
      </w:r>
      <w:r>
        <w:t>they</w:t>
      </w:r>
      <w:r>
        <w:rPr>
          <w:spacing w:val="-6"/>
        </w:rPr>
        <w:t xml:space="preserve"> </w:t>
      </w:r>
      <w:r>
        <w:t>have</w:t>
      </w:r>
      <w:r>
        <w:rPr>
          <w:spacing w:val="-4"/>
        </w:rPr>
        <w:t xml:space="preserve"> </w:t>
      </w:r>
      <w:r>
        <w:t>more</w:t>
      </w:r>
      <w:r>
        <w:rPr>
          <w:spacing w:val="-2"/>
        </w:rPr>
        <w:t xml:space="preserve">. </w:t>
      </w:r>
      <w:r>
        <w:t>People</w:t>
      </w:r>
      <w:r>
        <w:rPr>
          <w:spacing w:val="-3"/>
        </w:rPr>
        <w:t xml:space="preserve"> </w:t>
      </w:r>
      <w:r>
        <w:t>in</w:t>
      </w:r>
      <w:r>
        <w:rPr>
          <w:spacing w:val="-3"/>
        </w:rPr>
        <w:t xml:space="preserve"> </w:t>
      </w:r>
      <w:r>
        <w:t>need</w:t>
      </w:r>
      <w:r>
        <w:rPr>
          <w:spacing w:val="-3"/>
        </w:rPr>
        <w:t xml:space="preserve"> </w:t>
      </w:r>
      <w:r>
        <w:t>could</w:t>
      </w:r>
      <w:r>
        <w:rPr>
          <w:spacing w:val="-3"/>
        </w:rPr>
        <w:t xml:space="preserve"> </w:t>
      </w:r>
      <w:r>
        <w:t>then</w:t>
      </w:r>
      <w:r>
        <w:rPr>
          <w:spacing w:val="-4"/>
        </w:rPr>
        <w:t xml:space="preserve"> </w:t>
      </w:r>
      <w:r>
        <w:t>go</w:t>
      </w:r>
      <w:r>
        <w:rPr>
          <w:spacing w:val="-3"/>
        </w:rPr>
        <w:t xml:space="preserve"> </w:t>
      </w:r>
      <w:r>
        <w:t>to</w:t>
      </w:r>
      <w:r>
        <w:rPr>
          <w:spacing w:val="-3"/>
        </w:rPr>
        <w:t xml:space="preserve"> </w:t>
      </w:r>
      <w:r>
        <w:t>the</w:t>
      </w:r>
      <w:r>
        <w:rPr>
          <w:spacing w:val="-3"/>
        </w:rPr>
        <w:t xml:space="preserve"> </w:t>
      </w:r>
      <w:r>
        <w:t>food</w:t>
      </w:r>
      <w:r>
        <w:rPr>
          <w:spacing w:val="-5"/>
        </w:rPr>
        <w:t xml:space="preserve"> </w:t>
      </w:r>
      <w:r>
        <w:t>bank</w:t>
      </w:r>
      <w:r>
        <w:rPr>
          <w:spacing w:val="-3"/>
        </w:rPr>
        <w:t xml:space="preserve"> </w:t>
      </w:r>
      <w:r>
        <w:t>and take the food home they could not buy any for themselves. In Shanghai, there is a" "shared</w:t>
      </w:r>
      <w:r>
        <w:rPr>
          <w:spacing w:val="5"/>
        </w:rPr>
        <w:t xml:space="preserve"> </w:t>
      </w:r>
      <w:r>
        <w:t>fridge</w:t>
      </w:r>
      <w:r>
        <w:rPr>
          <w:spacing w:val="2"/>
        </w:rPr>
        <w:t xml:space="preserve">" </w:t>
      </w:r>
      <w:r>
        <w:t>in</w:t>
      </w:r>
      <w:r>
        <w:rPr>
          <w:spacing w:val="6"/>
        </w:rPr>
        <w:t xml:space="preserve"> </w:t>
      </w:r>
      <w:r>
        <w:t>some</w:t>
      </w:r>
      <w:r>
        <w:rPr>
          <w:spacing w:val="5"/>
        </w:rPr>
        <w:t xml:space="preserve"> </w:t>
      </w:r>
      <w:r>
        <w:t>places.</w:t>
      </w:r>
      <w:r>
        <w:rPr>
          <w:spacing w:val="7"/>
        </w:rPr>
        <w:t xml:space="preserve"> </w:t>
      </w:r>
      <w:r>
        <w:t>It</w:t>
      </w:r>
      <w:r>
        <w:rPr>
          <w:spacing w:val="8"/>
        </w:rPr>
        <w:t xml:space="preserve"> </w:t>
      </w:r>
      <w:r>
        <w:t>stores(</w:t>
      </w:r>
      <w:r>
        <w:rPr>
          <w:rFonts w:ascii="宋体" w:eastAsia="宋体" w:hAnsi="宋体" w:hint="eastAsia"/>
        </w:rPr>
        <w:t>储存</w:t>
      </w:r>
      <w:r>
        <w:t>)food</w:t>
      </w:r>
      <w:r>
        <w:rPr>
          <w:spacing w:val="5"/>
        </w:rPr>
        <w:t xml:space="preserve"> </w:t>
      </w:r>
      <w:r>
        <w:t>that</w:t>
      </w:r>
      <w:r>
        <w:rPr>
          <w:spacing w:val="6"/>
        </w:rPr>
        <w:t xml:space="preserve"> </w:t>
      </w:r>
      <w:r>
        <w:t>is</w:t>
      </w:r>
      <w:r>
        <w:rPr>
          <w:spacing w:val="6"/>
        </w:rPr>
        <w:t xml:space="preserve"> </w:t>
      </w:r>
      <w:r>
        <w:t>donated</w:t>
      </w:r>
      <w:r>
        <w:rPr>
          <w:spacing w:val="5"/>
        </w:rPr>
        <w:t xml:space="preserve"> </w:t>
      </w:r>
      <w:r>
        <w:t>by</w:t>
      </w:r>
      <w:r>
        <w:rPr>
          <w:spacing w:val="-1"/>
        </w:rPr>
        <w:t xml:space="preserve"> </w:t>
      </w:r>
      <w:r>
        <w:t>nearby</w:t>
      </w:r>
      <w:r>
        <w:rPr>
          <w:spacing w:val="1"/>
        </w:rPr>
        <w:t xml:space="preserve"> </w:t>
      </w:r>
      <w:r>
        <w:t>markets and restaurants. It is free for anyone to</w:t>
      </w:r>
      <w:r>
        <w:rPr>
          <w:spacing w:val="-2"/>
        </w:rPr>
        <w:t xml:space="preserve"> </w:t>
      </w:r>
      <w:r>
        <w:t>take.</w:t>
      </w:r>
    </w:p>
    <w:p>
      <w:pPr>
        <w:pStyle w:val="BodyText"/>
        <w:spacing w:before="12"/>
        <w:ind w:left="703"/>
        <w:jc w:val="both"/>
      </w:pPr>
      <w:r>
        <w:t>Pay as you like</w:t>
      </w:r>
    </w:p>
    <w:p>
      <w:pPr>
        <w:pStyle w:val="BodyText"/>
        <w:ind w:left="703"/>
      </w:pPr>
      <w:r>
        <w:t>A UK company called The Real Junk Food Project says that food that has passed</w:t>
      </w:r>
    </w:p>
    <w:p>
      <w:pPr>
        <w:spacing w:after="0"/>
        <w:sectPr>
          <w:pgSz w:w="11910" w:h="16840"/>
          <w:pgMar w:top="1400" w:right="1560" w:bottom="1180" w:left="1620" w:header="852" w:footer="999" w:gutter="0"/>
          <w:cols w:space="720"/>
        </w:sectPr>
      </w:pPr>
    </w:p>
    <w:p>
      <w:pPr>
        <w:pStyle w:val="BodyText"/>
        <w:spacing w:before="100" w:line="396" w:lineRule="auto"/>
        <w:ind w:left="223" w:right="239"/>
        <w:jc w:val="both"/>
      </w:pPr>
      <w:r>
        <w:t>its</w:t>
      </w:r>
      <w:r>
        <w:rPr>
          <w:spacing w:val="8"/>
        </w:rPr>
        <w:t xml:space="preserve"> </w:t>
      </w:r>
      <w:r>
        <w:t>sell-by</w:t>
      </w:r>
      <w:r>
        <w:rPr>
          <w:spacing w:val="7"/>
        </w:rPr>
        <w:t xml:space="preserve"> </w:t>
      </w:r>
      <w:r>
        <w:t>date(</w:t>
      </w:r>
      <w:r>
        <w:rPr>
          <w:rFonts w:ascii="宋体" w:eastAsia="宋体" w:hint="eastAsia"/>
        </w:rPr>
        <w:t>保质期）</w:t>
      </w:r>
      <w:r>
        <w:t>is</w:t>
      </w:r>
      <w:r>
        <w:rPr>
          <w:spacing w:val="9"/>
        </w:rPr>
        <w:t xml:space="preserve"> </w:t>
      </w:r>
      <w:r>
        <w:t>still</w:t>
      </w:r>
      <w:r>
        <w:rPr>
          <w:spacing w:val="10"/>
        </w:rPr>
        <w:t xml:space="preserve"> </w:t>
      </w:r>
      <w:r>
        <w:t>safe</w:t>
      </w:r>
      <w:r>
        <w:rPr>
          <w:spacing w:val="7"/>
        </w:rPr>
        <w:t xml:space="preserve"> </w:t>
      </w:r>
      <w:r>
        <w:t>to</w:t>
      </w:r>
      <w:r>
        <w:rPr>
          <w:spacing w:val="11"/>
        </w:rPr>
        <w:t xml:space="preserve"> </w:t>
      </w:r>
      <w:r>
        <w:t>eat.</w:t>
      </w:r>
      <w:r>
        <w:rPr>
          <w:spacing w:val="7"/>
        </w:rPr>
        <w:t xml:space="preserve"> </w:t>
      </w:r>
      <w:r>
        <w:t>They</w:t>
      </w:r>
      <w:r>
        <w:rPr>
          <w:spacing w:val="6"/>
        </w:rPr>
        <w:t xml:space="preserve"> </w:t>
      </w:r>
      <w:r>
        <w:t>collect</w:t>
      </w:r>
      <w:r>
        <w:rPr>
          <w:spacing w:val="8"/>
        </w:rPr>
        <w:t xml:space="preserve"> </w:t>
      </w:r>
      <w:r>
        <w:t>this</w:t>
      </w:r>
      <w:r>
        <w:rPr>
          <w:spacing w:val="12"/>
        </w:rPr>
        <w:t xml:space="preserve"> </w:t>
      </w:r>
      <w:r>
        <w:t>food</w:t>
      </w:r>
      <w:r>
        <w:rPr>
          <w:spacing w:val="8"/>
        </w:rPr>
        <w:t xml:space="preserve"> </w:t>
      </w:r>
      <w:r>
        <w:t>from</w:t>
      </w:r>
      <w:r>
        <w:rPr>
          <w:spacing w:val="10"/>
        </w:rPr>
        <w:t xml:space="preserve"> </w:t>
      </w:r>
      <w:r>
        <w:t>supermarkets and</w:t>
      </w:r>
      <w:r>
        <w:rPr>
          <w:spacing w:val="-11"/>
        </w:rPr>
        <w:t xml:space="preserve"> </w:t>
      </w:r>
      <w:r>
        <w:t>sell</w:t>
      </w:r>
      <w:r>
        <w:rPr>
          <w:spacing w:val="-11"/>
        </w:rPr>
        <w:t xml:space="preserve"> </w:t>
      </w:r>
      <w:r>
        <w:t>it</w:t>
      </w:r>
      <w:r>
        <w:rPr>
          <w:spacing w:val="-10"/>
        </w:rPr>
        <w:t xml:space="preserve"> </w:t>
      </w:r>
      <w:r>
        <w:t>in</w:t>
      </w:r>
      <w:r>
        <w:rPr>
          <w:spacing w:val="-11"/>
        </w:rPr>
        <w:t xml:space="preserve"> </w:t>
      </w:r>
      <w:r>
        <w:t>cafes.</w:t>
      </w:r>
      <w:r>
        <w:rPr>
          <w:spacing w:val="-12"/>
        </w:rPr>
        <w:t xml:space="preserve"> </w:t>
      </w:r>
      <w:r>
        <w:rPr>
          <w:spacing w:val="-9"/>
        </w:rPr>
        <w:t>You</w:t>
      </w:r>
      <w:r>
        <w:rPr>
          <w:spacing w:val="-11"/>
        </w:rPr>
        <w:t xml:space="preserve"> </w:t>
      </w:r>
      <w:r>
        <w:t>only</w:t>
      </w:r>
      <w:r>
        <w:rPr>
          <w:spacing w:val="-16"/>
        </w:rPr>
        <w:t xml:space="preserve"> </w:t>
      </w:r>
      <w:r>
        <w:t>have</w:t>
      </w:r>
      <w:r>
        <w:rPr>
          <w:spacing w:val="-12"/>
        </w:rPr>
        <w:t xml:space="preserve"> </w:t>
      </w:r>
      <w:r>
        <w:t>to</w:t>
      </w:r>
      <w:r>
        <w:rPr>
          <w:spacing w:val="-11"/>
        </w:rPr>
        <w:t xml:space="preserve"> </w:t>
      </w:r>
      <w:r>
        <w:t>pay</w:t>
      </w:r>
      <w:r>
        <w:rPr>
          <w:spacing w:val="-16"/>
        </w:rPr>
        <w:t xml:space="preserve"> </w:t>
      </w:r>
      <w:r>
        <w:t>as</w:t>
      </w:r>
      <w:r>
        <w:rPr>
          <w:spacing w:val="-11"/>
        </w:rPr>
        <w:t xml:space="preserve"> </w:t>
      </w:r>
      <w:r>
        <w:t>much</w:t>
      </w:r>
      <w:r>
        <w:rPr>
          <w:spacing w:val="-12"/>
        </w:rPr>
        <w:t xml:space="preserve"> </w:t>
      </w:r>
      <w:r>
        <w:t>as</w:t>
      </w:r>
      <w:r>
        <w:rPr>
          <w:spacing w:val="-8"/>
        </w:rPr>
        <w:t xml:space="preserve"> </w:t>
      </w:r>
      <w:r>
        <w:t>you</w:t>
      </w:r>
      <w:r>
        <w:rPr>
          <w:spacing w:val="-11"/>
        </w:rPr>
        <w:t xml:space="preserve"> </w:t>
      </w:r>
      <w:r>
        <w:t>like</w:t>
      </w:r>
      <w:r>
        <w:rPr>
          <w:spacing w:val="-5"/>
        </w:rPr>
        <w:t xml:space="preserve">. </w:t>
      </w:r>
      <w:r>
        <w:t>If</w:t>
      </w:r>
      <w:r>
        <w:rPr>
          <w:spacing w:val="-9"/>
        </w:rPr>
        <w:t xml:space="preserve"> </w:t>
      </w:r>
      <w:r>
        <w:t>you</w:t>
      </w:r>
      <w:r>
        <w:rPr>
          <w:spacing w:val="-11"/>
        </w:rPr>
        <w:t xml:space="preserve"> </w:t>
      </w:r>
      <w:r>
        <w:t>don't</w:t>
      </w:r>
      <w:r>
        <w:rPr>
          <w:spacing w:val="-11"/>
        </w:rPr>
        <w:t xml:space="preserve"> </w:t>
      </w:r>
      <w:r>
        <w:t>want</w:t>
      </w:r>
      <w:r>
        <w:rPr>
          <w:spacing w:val="-11"/>
        </w:rPr>
        <w:t xml:space="preserve"> </w:t>
      </w:r>
      <w:r>
        <w:t>to</w:t>
      </w:r>
      <w:r>
        <w:rPr>
          <w:spacing w:val="-11"/>
        </w:rPr>
        <w:t xml:space="preserve"> </w:t>
      </w:r>
      <w:r>
        <w:t xml:space="preserve">spend </w:t>
      </w:r>
      <w:r>
        <w:rPr>
          <w:spacing w:val="-4"/>
        </w:rPr>
        <w:t xml:space="preserve">money, </w:t>
      </w:r>
      <w:r>
        <w:t>you can also work at the cafes. There are now 125 Real Junk Food cafes worldwide, And the number is growing</w:t>
      </w:r>
      <w:r>
        <w:rPr>
          <w:spacing w:val="-20"/>
        </w:rPr>
        <w:t xml:space="preserve"> </w:t>
      </w:r>
      <w:r>
        <w:rPr>
          <w:spacing w:val="-3"/>
        </w:rPr>
        <w:t>quickly.</w:t>
      </w:r>
    </w:p>
    <w:p>
      <w:pPr>
        <w:pStyle w:val="BodyText"/>
        <w:spacing w:before="13"/>
        <w:ind w:left="703"/>
        <w:jc w:val="both"/>
      </w:pPr>
      <w:r>
        <w:t>Buy less</w:t>
      </w:r>
    </w:p>
    <w:p>
      <w:pPr>
        <w:pStyle w:val="BodyText"/>
        <w:spacing w:line="408" w:lineRule="auto"/>
        <w:ind w:left="223" w:right="242" w:firstLine="479"/>
        <w:jc w:val="both"/>
      </w:pPr>
      <w:r>
        <w:t>What else can we do to stop food waste? The answer is just buying less food. There are millions of people around the world who still don't have enough to eat. We should be more careful about how we shop for food.</w:t>
      </w:r>
    </w:p>
    <w:p>
      <w:pPr>
        <w:pStyle w:val="ListParagraph"/>
        <w:numPr>
          <w:ilvl w:val="0"/>
          <w:numId w:val="3"/>
        </w:numPr>
        <w:tabs>
          <w:tab w:val="left" w:pos="584"/>
        </w:tabs>
        <w:spacing w:before="0" w:after="0" w:line="272" w:lineRule="exact"/>
        <w:ind w:left="583" w:right="0" w:hanging="361"/>
        <w:jc w:val="both"/>
        <w:rPr>
          <w:sz w:val="24"/>
        </w:rPr>
      </w:pPr>
      <w:r>
        <w:rPr>
          <w:sz w:val="24"/>
        </w:rPr>
        <w:t>How many ideas are mentioned in the passage to save</w:t>
      </w:r>
      <w:r>
        <w:rPr>
          <w:spacing w:val="-7"/>
          <w:sz w:val="24"/>
        </w:rPr>
        <w:t xml:space="preserve"> </w:t>
      </w:r>
      <w:r>
        <w:rPr>
          <w:sz w:val="24"/>
        </w:rPr>
        <w:t>food?</w:t>
      </w:r>
    </w:p>
    <w:p>
      <w:pPr>
        <w:pStyle w:val="BodyText"/>
        <w:tabs>
          <w:tab w:val="left" w:pos="2252"/>
          <w:tab w:val="left" w:pos="4047"/>
          <w:tab w:val="left" w:pos="5499"/>
        </w:tabs>
        <w:spacing w:before="193"/>
        <w:ind w:left="703"/>
      </w:pPr>
      <w:r>
        <w:t>A.</w:t>
      </w:r>
      <w:r>
        <w:rPr>
          <w:spacing w:val="-7"/>
        </w:rPr>
        <w:t xml:space="preserve"> </w:t>
      </w:r>
      <w:r>
        <w:rPr>
          <w:spacing w:val="-6"/>
        </w:rPr>
        <w:t>Two</w:t>
      </w:r>
      <w:r>
        <w:rPr>
          <w:spacing w:val="-6"/>
        </w:rPr>
        <w:tab/>
      </w:r>
      <w:r>
        <w:t>B.</w:t>
      </w:r>
      <w:r>
        <w:rPr>
          <w:spacing w:val="-3"/>
        </w:rPr>
        <w:t xml:space="preserve"> </w:t>
      </w:r>
      <w:r>
        <w:t>Three</w:t>
      </w:r>
      <w:r>
        <w:tab/>
      </w:r>
      <w:r>
        <w:t>C.</w:t>
      </w:r>
      <w:r>
        <w:rPr>
          <w:spacing w:val="-1"/>
        </w:rPr>
        <w:t xml:space="preserve"> </w:t>
      </w:r>
      <w:r>
        <w:t>Four</w:t>
      </w:r>
      <w:r>
        <w:tab/>
      </w:r>
      <w:r>
        <w:t>D. Five</w:t>
      </w:r>
    </w:p>
    <w:p>
      <w:pPr>
        <w:pStyle w:val="ListParagraph"/>
        <w:numPr>
          <w:ilvl w:val="0"/>
          <w:numId w:val="3"/>
        </w:numPr>
        <w:tabs>
          <w:tab w:val="left" w:pos="714"/>
          <w:tab w:val="left" w:pos="3302"/>
        </w:tabs>
        <w:spacing w:before="192" w:after="0" w:line="240" w:lineRule="auto"/>
        <w:ind w:left="713" w:right="0" w:hanging="491"/>
        <w:jc w:val="left"/>
        <w:rPr>
          <w:sz w:val="24"/>
        </w:rPr>
      </w:pPr>
      <w:r>
        <w:rPr>
          <w:spacing w:val="-3"/>
          <w:sz w:val="24"/>
        </w:rPr>
        <w:t xml:space="preserve">In </w:t>
      </w:r>
      <w:r>
        <w:rPr>
          <w:sz w:val="24"/>
        </w:rPr>
        <w:t>a</w:t>
      </w:r>
      <w:r>
        <w:rPr>
          <w:spacing w:val="3"/>
          <w:sz w:val="24"/>
        </w:rPr>
        <w:t xml:space="preserve"> </w:t>
      </w:r>
      <w:r>
        <w:rPr>
          <w:sz w:val="24"/>
        </w:rPr>
        <w:t>food</w:t>
      </w:r>
      <w:r>
        <w:rPr>
          <w:spacing w:val="-1"/>
          <w:sz w:val="24"/>
        </w:rPr>
        <w:t xml:space="preserve"> </w:t>
      </w:r>
      <w:r>
        <w:rPr>
          <w:sz w:val="24"/>
        </w:rPr>
        <w:t>bank,</w:t>
      </w:r>
      <w:r>
        <w:rPr>
          <w:sz w:val="24"/>
          <w:u w:val="single"/>
        </w:rPr>
        <w:t xml:space="preserve"> </w:t>
      </w:r>
      <w:r>
        <w:rPr>
          <w:sz w:val="24"/>
          <w:u w:val="single"/>
        </w:rPr>
        <w:tab/>
      </w:r>
      <w:r>
        <w:rPr>
          <w:sz w:val="24"/>
        </w:rPr>
        <w:t>.</w:t>
      </w:r>
    </w:p>
    <w:p>
      <w:pPr>
        <w:pStyle w:val="BodyText"/>
        <w:ind w:left="703"/>
      </w:pPr>
      <w:r>
        <w:t>A people in need could go to the food bank and take the food home</w:t>
      </w:r>
    </w:p>
    <w:p>
      <w:pPr>
        <w:pStyle w:val="BodyText"/>
        <w:spacing w:line="408" w:lineRule="auto"/>
        <w:ind w:left="703" w:right="1875"/>
      </w:pPr>
      <w:r>
        <w:t>B. you need to pay as much money as you buy in a supermarket C the food has passed its sell-by date</w:t>
      </w:r>
    </w:p>
    <w:p>
      <w:pPr>
        <w:pStyle w:val="BodyText"/>
        <w:spacing w:before="0" w:line="274" w:lineRule="exact"/>
        <w:ind w:left="703"/>
      </w:pPr>
      <w:r>
        <w:t>D. we should be more careful about how we shop for food</w:t>
      </w:r>
    </w:p>
    <w:p>
      <w:pPr>
        <w:pStyle w:val="ListParagraph"/>
        <w:numPr>
          <w:ilvl w:val="0"/>
          <w:numId w:val="3"/>
        </w:numPr>
        <w:tabs>
          <w:tab w:val="left" w:pos="570"/>
          <w:tab w:val="left" w:pos="4484"/>
        </w:tabs>
        <w:spacing w:before="192" w:after="0" w:line="240" w:lineRule="auto"/>
        <w:ind w:left="569" w:right="0" w:hanging="347"/>
        <w:jc w:val="left"/>
        <w:rPr>
          <w:sz w:val="24"/>
        </w:rPr>
      </w:pPr>
      <w:r>
        <w:rPr>
          <w:sz w:val="24"/>
        </w:rPr>
        <w:t>According to</w:t>
      </w:r>
      <w:r>
        <w:rPr>
          <w:spacing w:val="-8"/>
          <w:sz w:val="24"/>
        </w:rPr>
        <w:t xml:space="preserve"> </w:t>
      </w:r>
      <w:r>
        <w:rPr>
          <w:sz w:val="24"/>
        </w:rPr>
        <w:t>the</w:t>
      </w:r>
      <w:r>
        <w:rPr>
          <w:spacing w:val="-3"/>
          <w:sz w:val="24"/>
        </w:rPr>
        <w:t xml:space="preserve"> </w:t>
      </w:r>
      <w:r>
        <w:rPr>
          <w:sz w:val="24"/>
        </w:rPr>
        <w:t>writer,</w:t>
      </w:r>
      <w:r>
        <w:rPr>
          <w:sz w:val="24"/>
          <w:u w:val="single"/>
        </w:rPr>
        <w:t xml:space="preserve"> </w:t>
      </w:r>
      <w:r>
        <w:rPr>
          <w:sz w:val="24"/>
          <w:u w:val="single"/>
        </w:rPr>
        <w:tab/>
      </w:r>
      <w:r>
        <w:rPr>
          <w:sz w:val="24"/>
        </w:rPr>
        <w:t>.</w:t>
      </w:r>
    </w:p>
    <w:p>
      <w:pPr>
        <w:pStyle w:val="ListParagraph"/>
        <w:numPr>
          <w:ilvl w:val="1"/>
          <w:numId w:val="3"/>
        </w:numPr>
        <w:tabs>
          <w:tab w:val="left" w:pos="997"/>
        </w:tabs>
        <w:spacing w:before="192" w:after="0" w:line="240" w:lineRule="auto"/>
        <w:ind w:left="996" w:right="0" w:hanging="294"/>
        <w:jc w:val="left"/>
        <w:rPr>
          <w:sz w:val="24"/>
        </w:rPr>
      </w:pPr>
      <w:r>
        <w:rPr>
          <w:sz w:val="24"/>
        </w:rPr>
        <w:t>food that has passed its sell-by date is not safe to</w:t>
      </w:r>
      <w:r>
        <w:rPr>
          <w:spacing w:val="-8"/>
          <w:sz w:val="24"/>
        </w:rPr>
        <w:t xml:space="preserve"> </w:t>
      </w:r>
      <w:r>
        <w:rPr>
          <w:sz w:val="24"/>
        </w:rPr>
        <w:t>eat</w:t>
      </w:r>
    </w:p>
    <w:p>
      <w:pPr>
        <w:pStyle w:val="ListParagraph"/>
        <w:numPr>
          <w:ilvl w:val="1"/>
          <w:numId w:val="3"/>
        </w:numPr>
        <w:tabs>
          <w:tab w:val="left" w:pos="982"/>
        </w:tabs>
        <w:spacing w:before="192" w:after="0" w:line="240" w:lineRule="auto"/>
        <w:ind w:left="982" w:right="0" w:hanging="279"/>
        <w:jc w:val="left"/>
        <w:rPr>
          <w:sz w:val="24"/>
        </w:rPr>
      </w:pPr>
      <w:r>
        <w:rPr>
          <w:sz w:val="24"/>
        </w:rPr>
        <w:t>food in cafes is from people's home and</w:t>
      </w:r>
      <w:r>
        <w:rPr>
          <w:spacing w:val="-4"/>
          <w:sz w:val="24"/>
        </w:rPr>
        <w:t xml:space="preserve"> </w:t>
      </w:r>
      <w:r>
        <w:rPr>
          <w:sz w:val="24"/>
        </w:rPr>
        <w:t>supermarkets</w:t>
      </w:r>
    </w:p>
    <w:p>
      <w:pPr>
        <w:pStyle w:val="ListParagraph"/>
        <w:numPr>
          <w:ilvl w:val="1"/>
          <w:numId w:val="3"/>
        </w:numPr>
        <w:tabs>
          <w:tab w:val="left" w:pos="985"/>
        </w:tabs>
        <w:spacing w:before="192" w:after="0" w:line="240" w:lineRule="auto"/>
        <w:ind w:left="984" w:right="0" w:hanging="282"/>
        <w:jc w:val="left"/>
        <w:rPr>
          <w:sz w:val="24"/>
        </w:rPr>
      </w:pPr>
      <w:r>
        <w:rPr>
          <w:sz w:val="24"/>
        </w:rPr>
        <w:t>there are going to be fewer and fewer Real Junk Food cafes</w:t>
      </w:r>
      <w:r>
        <w:rPr>
          <w:spacing w:val="-6"/>
          <w:sz w:val="24"/>
        </w:rPr>
        <w:t xml:space="preserve"> </w:t>
      </w:r>
      <w:r>
        <w:rPr>
          <w:sz w:val="24"/>
        </w:rPr>
        <w:t>worldwide</w:t>
      </w:r>
    </w:p>
    <w:p>
      <w:pPr>
        <w:pStyle w:val="ListParagraph"/>
        <w:numPr>
          <w:ilvl w:val="1"/>
          <w:numId w:val="3"/>
        </w:numPr>
        <w:tabs>
          <w:tab w:val="left" w:pos="999"/>
        </w:tabs>
        <w:spacing w:before="192" w:after="0" w:line="240" w:lineRule="auto"/>
        <w:ind w:left="998" w:right="0" w:hanging="296"/>
        <w:jc w:val="left"/>
        <w:rPr>
          <w:sz w:val="24"/>
        </w:rPr>
      </w:pPr>
      <w:r>
        <w:rPr>
          <w:sz w:val="24"/>
        </w:rPr>
        <w:t>you can also work at the cafes when you don’t want to pay</w:t>
      </w:r>
    </w:p>
    <w:p>
      <w:pPr>
        <w:pStyle w:val="ListParagraph"/>
        <w:numPr>
          <w:ilvl w:val="0"/>
          <w:numId w:val="3"/>
        </w:numPr>
        <w:tabs>
          <w:tab w:val="left" w:pos="579"/>
        </w:tabs>
        <w:spacing w:before="192" w:after="0" w:line="240" w:lineRule="auto"/>
        <w:ind w:left="578" w:right="0" w:hanging="356"/>
        <w:jc w:val="left"/>
        <w:rPr>
          <w:sz w:val="24"/>
        </w:rPr>
      </w:pPr>
      <w:r>
        <w:rPr>
          <w:sz w:val="24"/>
        </w:rPr>
        <w:t>What does this passage mainly talk</w:t>
      </w:r>
      <w:r>
        <w:rPr>
          <w:spacing w:val="-5"/>
          <w:sz w:val="24"/>
        </w:rPr>
        <w:t xml:space="preserve"> </w:t>
      </w:r>
      <w:r>
        <w:rPr>
          <w:sz w:val="24"/>
        </w:rPr>
        <w:t>about?</w:t>
      </w:r>
    </w:p>
    <w:p>
      <w:pPr>
        <w:pStyle w:val="ListParagraph"/>
        <w:numPr>
          <w:ilvl w:val="1"/>
          <w:numId w:val="3"/>
        </w:numPr>
        <w:tabs>
          <w:tab w:val="left" w:pos="992"/>
        </w:tabs>
        <w:spacing w:before="192" w:after="0" w:line="240" w:lineRule="auto"/>
        <w:ind w:left="991" w:right="0" w:hanging="289"/>
        <w:jc w:val="left"/>
        <w:rPr>
          <w:sz w:val="24"/>
        </w:rPr>
      </w:pPr>
      <w:r>
        <w:rPr>
          <w:sz w:val="24"/>
        </w:rPr>
        <w:t>The reasons why people waste</w:t>
      </w:r>
      <w:r>
        <w:rPr>
          <w:spacing w:val="-7"/>
          <w:sz w:val="24"/>
        </w:rPr>
        <w:t xml:space="preserve"> </w:t>
      </w:r>
      <w:r>
        <w:rPr>
          <w:sz w:val="24"/>
        </w:rPr>
        <w:t>food</w:t>
      </w:r>
    </w:p>
    <w:p>
      <w:pPr>
        <w:pStyle w:val="ListParagraph"/>
        <w:numPr>
          <w:ilvl w:val="1"/>
          <w:numId w:val="3"/>
        </w:numPr>
        <w:tabs>
          <w:tab w:val="left" w:pos="985"/>
        </w:tabs>
        <w:spacing w:before="192" w:after="0" w:line="240" w:lineRule="auto"/>
        <w:ind w:left="984" w:right="0" w:hanging="282"/>
        <w:jc w:val="left"/>
        <w:rPr>
          <w:sz w:val="24"/>
        </w:rPr>
      </w:pPr>
      <w:r>
        <w:rPr>
          <w:sz w:val="24"/>
        </w:rPr>
        <w:t>Ideas to stop food</w:t>
      </w:r>
      <w:r>
        <w:rPr>
          <w:spacing w:val="-1"/>
          <w:sz w:val="24"/>
        </w:rPr>
        <w:t xml:space="preserve"> </w:t>
      </w:r>
      <w:r>
        <w:rPr>
          <w:sz w:val="24"/>
        </w:rPr>
        <w:t>waste</w:t>
      </w:r>
    </w:p>
    <w:p>
      <w:pPr>
        <w:pStyle w:val="ListParagraph"/>
        <w:numPr>
          <w:ilvl w:val="1"/>
          <w:numId w:val="3"/>
        </w:numPr>
        <w:tabs>
          <w:tab w:val="left" w:pos="980"/>
        </w:tabs>
        <w:spacing w:before="192" w:after="0" w:line="240" w:lineRule="auto"/>
        <w:ind w:left="979" w:right="0" w:hanging="277"/>
        <w:jc w:val="left"/>
        <w:rPr>
          <w:sz w:val="24"/>
        </w:rPr>
      </w:pPr>
      <w:r>
        <w:rPr>
          <w:sz w:val="24"/>
        </w:rPr>
        <w:t>The United Nations Food and Agriculture</w:t>
      </w:r>
      <w:r>
        <w:rPr>
          <w:spacing w:val="-20"/>
          <w:sz w:val="24"/>
        </w:rPr>
        <w:t xml:space="preserve"> </w:t>
      </w:r>
      <w:r>
        <w:rPr>
          <w:sz w:val="24"/>
        </w:rPr>
        <w:t>Organization</w:t>
      </w:r>
    </w:p>
    <w:p>
      <w:pPr>
        <w:pStyle w:val="ListParagraph"/>
        <w:numPr>
          <w:ilvl w:val="1"/>
          <w:numId w:val="3"/>
        </w:numPr>
        <w:tabs>
          <w:tab w:val="left" w:pos="992"/>
        </w:tabs>
        <w:spacing w:before="192" w:after="0" w:line="240" w:lineRule="auto"/>
        <w:ind w:left="991" w:right="0" w:hanging="289"/>
        <w:jc w:val="left"/>
        <w:rPr>
          <w:sz w:val="24"/>
        </w:rPr>
      </w:pPr>
      <w:r>
        <w:rPr>
          <w:spacing w:val="-6"/>
          <w:sz w:val="24"/>
        </w:rPr>
        <w:t xml:space="preserve">Ways </w:t>
      </w:r>
      <w:r>
        <w:rPr>
          <w:sz w:val="24"/>
        </w:rPr>
        <w:t>to shop for</w:t>
      </w:r>
      <w:r>
        <w:rPr>
          <w:spacing w:val="7"/>
          <w:sz w:val="24"/>
        </w:rPr>
        <w:t xml:space="preserve"> </w:t>
      </w:r>
      <w:r>
        <w:rPr>
          <w:sz w:val="24"/>
        </w:rPr>
        <w:t>food</w:t>
      </w:r>
    </w:p>
    <w:p>
      <w:pPr>
        <w:pStyle w:val="BodyText"/>
        <w:spacing w:before="4"/>
        <w:ind w:left="0"/>
        <w:rPr>
          <w:sz w:val="9"/>
        </w:rPr>
      </w:pPr>
    </w:p>
    <w:p>
      <w:pPr>
        <w:pStyle w:val="Heading2"/>
        <w:spacing w:before="90"/>
        <w:ind w:left="0" w:right="158"/>
        <w:jc w:val="center"/>
        <w:rPr>
          <w:rFonts w:ascii="Times New Roman"/>
        </w:rPr>
      </w:pPr>
      <w:r>
        <w:rPr>
          <w:rFonts w:ascii="Times New Roman"/>
          <w:w w:val="99"/>
        </w:rPr>
        <w:t>D</w:t>
      </w:r>
    </w:p>
    <w:p>
      <w:pPr>
        <w:pStyle w:val="BodyText"/>
        <w:spacing w:before="174" w:line="391" w:lineRule="auto"/>
        <w:ind w:left="223" w:right="241" w:firstLine="479"/>
        <w:jc w:val="both"/>
      </w:pPr>
      <w:r>
        <w:rPr>
          <w:spacing w:val="-3"/>
        </w:rPr>
        <w:t>Tips</w:t>
      </w:r>
      <w:r>
        <w:rPr>
          <w:spacing w:val="-14"/>
        </w:rPr>
        <w:t xml:space="preserve"> </w:t>
      </w:r>
      <w:r>
        <w:t>for</w:t>
      </w:r>
      <w:r>
        <w:rPr>
          <w:spacing w:val="-15"/>
        </w:rPr>
        <w:t xml:space="preserve"> </w:t>
      </w:r>
      <w:r>
        <w:t>being</w:t>
      </w:r>
      <w:r>
        <w:rPr>
          <w:spacing w:val="-17"/>
        </w:rPr>
        <w:t xml:space="preserve"> </w:t>
      </w:r>
      <w:r>
        <w:t>a</w:t>
      </w:r>
      <w:r>
        <w:rPr>
          <w:spacing w:val="-15"/>
        </w:rPr>
        <w:t xml:space="preserve"> </w:t>
      </w:r>
      <w:r>
        <w:t>organized(</w:t>
      </w:r>
      <w:r>
        <w:rPr>
          <w:rFonts w:ascii="宋体" w:eastAsia="宋体" w:hint="eastAsia"/>
        </w:rPr>
        <w:t>有条理的</w:t>
      </w:r>
      <w:r>
        <w:rPr>
          <w:spacing w:val="-8"/>
        </w:rPr>
        <w:t xml:space="preserve">) </w:t>
      </w:r>
      <w:r>
        <w:t>student</w:t>
      </w:r>
      <w:r>
        <w:rPr>
          <w:spacing w:val="-14"/>
        </w:rPr>
        <w:t xml:space="preserve"> </w:t>
      </w:r>
      <w:r>
        <w:t>posted2</w:t>
      </w:r>
      <w:r>
        <w:rPr>
          <w:spacing w:val="-15"/>
        </w:rPr>
        <w:t xml:space="preserve"> </w:t>
      </w:r>
      <w:r>
        <w:t>hours</w:t>
      </w:r>
      <w:r>
        <w:rPr>
          <w:spacing w:val="-14"/>
        </w:rPr>
        <w:t xml:space="preserve"> </w:t>
      </w:r>
      <w:r>
        <w:t>ago</w:t>
      </w:r>
      <w:r>
        <w:rPr>
          <w:spacing w:val="-15"/>
        </w:rPr>
        <w:t xml:space="preserve"> </w:t>
      </w:r>
      <w:r>
        <w:t>by</w:t>
      </w:r>
      <w:r>
        <w:rPr>
          <w:spacing w:val="-19"/>
        </w:rPr>
        <w:t xml:space="preserve"> </w:t>
      </w:r>
      <w:r>
        <w:rPr>
          <w:spacing w:val="-5"/>
        </w:rPr>
        <w:t>Amy</w:t>
      </w:r>
      <w:r>
        <w:rPr>
          <w:spacing w:val="-7"/>
        </w:rPr>
        <w:t xml:space="preserve">. </w:t>
      </w:r>
      <w:r>
        <w:t>I</w:t>
      </w:r>
      <w:r>
        <w:rPr>
          <w:spacing w:val="-18"/>
        </w:rPr>
        <w:t xml:space="preserve"> </w:t>
      </w:r>
      <w:r>
        <w:t xml:space="preserve">always want to be a student who can finish their homework on time. However, </w:t>
      </w:r>
      <w:r>
        <w:rPr>
          <w:spacing w:val="-3"/>
        </w:rPr>
        <w:t xml:space="preserve">I'm </w:t>
      </w:r>
      <w:r>
        <w:t>bad at getting myself</w:t>
      </w:r>
      <w:r>
        <w:rPr>
          <w:spacing w:val="-4"/>
        </w:rPr>
        <w:t xml:space="preserve"> </w:t>
      </w:r>
      <w:r>
        <w:t>organized!</w:t>
      </w:r>
    </w:p>
    <w:p>
      <w:pPr>
        <w:spacing w:after="0" w:line="391" w:lineRule="auto"/>
        <w:jc w:val="both"/>
        <w:sectPr>
          <w:pgSz w:w="11910" w:h="16840"/>
          <w:pgMar w:top="1400" w:right="1560" w:bottom="1180" w:left="1620" w:header="852" w:footer="999" w:gutter="0"/>
          <w:cols w:space="720"/>
        </w:sectPr>
      </w:pPr>
    </w:p>
    <w:p>
      <w:pPr>
        <w:pStyle w:val="BodyText"/>
        <w:spacing w:before="100"/>
        <w:ind w:left="703"/>
        <w:jc w:val="both"/>
      </w:pPr>
      <w:r>
        <w:t xml:space="preserve">So I want to know your tips for getting organized? Post a comment( </w:t>
      </w:r>
      <w:r>
        <w:rPr>
          <w:rFonts w:ascii="宋体" w:eastAsia="宋体" w:hint="eastAsia"/>
        </w:rPr>
        <w:t xml:space="preserve">评论 </w:t>
      </w:r>
      <w:r>
        <w:t>) below.</w:t>
      </w:r>
    </w:p>
    <w:p>
      <w:pPr>
        <w:pStyle w:val="BodyText"/>
        <w:spacing w:before="175" w:line="408" w:lineRule="auto"/>
        <w:ind w:left="223" w:right="1696"/>
        <w:jc w:val="both"/>
      </w:pPr>
      <w:r>
        <w:t>I'm hoping we can all share some tips to teach us all better study skills. Comments</w:t>
      </w:r>
    </w:p>
    <w:p>
      <w:pPr>
        <w:pStyle w:val="BodyText"/>
        <w:spacing w:before="0" w:line="386" w:lineRule="auto"/>
        <w:ind w:left="223" w:right="236"/>
        <w:jc w:val="both"/>
      </w:pPr>
      <w:r>
        <w:t xml:space="preserve">Good question, </w:t>
      </w:r>
      <w:r>
        <w:rPr>
          <w:spacing w:val="-5"/>
        </w:rPr>
        <w:t xml:space="preserve">Amy. </w:t>
      </w:r>
      <w:r>
        <w:t>I always spend about five minutes at the end of the day cleaning up</w:t>
      </w:r>
      <w:r>
        <w:rPr>
          <w:spacing w:val="-14"/>
        </w:rPr>
        <w:t xml:space="preserve"> </w:t>
      </w:r>
      <w:r>
        <w:t>the</w:t>
      </w:r>
      <w:r>
        <w:rPr>
          <w:spacing w:val="-14"/>
        </w:rPr>
        <w:t xml:space="preserve"> </w:t>
      </w:r>
      <w:r>
        <w:t>desktop(</w:t>
      </w:r>
      <w:r>
        <w:rPr>
          <w:rFonts w:ascii="宋体" w:eastAsia="宋体" w:hAnsi="宋体" w:hint="eastAsia"/>
        </w:rPr>
        <w:t>桌面</w:t>
      </w:r>
      <w:r>
        <w:rPr>
          <w:spacing w:val="-7"/>
        </w:rPr>
        <w:t xml:space="preserve">) </w:t>
      </w:r>
      <w:r>
        <w:t>on</w:t>
      </w:r>
      <w:r>
        <w:rPr>
          <w:spacing w:val="-13"/>
        </w:rPr>
        <w:t xml:space="preserve"> </w:t>
      </w:r>
      <w:r>
        <w:t>my</w:t>
      </w:r>
      <w:r>
        <w:rPr>
          <w:spacing w:val="-19"/>
        </w:rPr>
        <w:t xml:space="preserve"> </w:t>
      </w:r>
      <w:r>
        <w:t>computer</w:t>
      </w:r>
      <w:r>
        <w:rPr>
          <w:spacing w:val="-6"/>
        </w:rPr>
        <w:t xml:space="preserve">, </w:t>
      </w:r>
      <w:r>
        <w:t>I</w:t>
      </w:r>
      <w:r>
        <w:rPr>
          <w:spacing w:val="-17"/>
        </w:rPr>
        <w:t xml:space="preserve"> </w:t>
      </w:r>
      <w:r>
        <w:t>make</w:t>
      </w:r>
      <w:r>
        <w:rPr>
          <w:spacing w:val="-14"/>
        </w:rPr>
        <w:t xml:space="preserve"> </w:t>
      </w:r>
      <w:r>
        <w:t>a</w:t>
      </w:r>
      <w:r>
        <w:rPr>
          <w:spacing w:val="-14"/>
        </w:rPr>
        <w:t xml:space="preserve"> </w:t>
      </w:r>
      <w:r>
        <w:t>backup(</w:t>
      </w:r>
      <w:r>
        <w:rPr>
          <w:rFonts w:ascii="宋体" w:eastAsia="宋体" w:hAnsi="宋体" w:hint="eastAsia"/>
        </w:rPr>
        <w:t>备份</w:t>
      </w:r>
      <w:r>
        <w:rPr>
          <w:spacing w:val="-8"/>
        </w:rPr>
        <w:t xml:space="preserve">) </w:t>
      </w:r>
      <w:r>
        <w:t>of</w:t>
      </w:r>
      <w:r>
        <w:rPr>
          <w:spacing w:val="-14"/>
        </w:rPr>
        <w:t xml:space="preserve"> </w:t>
      </w:r>
      <w:r>
        <w:t>important</w:t>
      </w:r>
      <w:r>
        <w:rPr>
          <w:spacing w:val="-13"/>
        </w:rPr>
        <w:t xml:space="preserve"> </w:t>
      </w:r>
      <w:r>
        <w:t>documents. I delete things. I don’t need any more and put everything into the correct</w:t>
      </w:r>
      <w:r>
        <w:rPr>
          <w:spacing w:val="-17"/>
        </w:rPr>
        <w:t xml:space="preserve"> </w:t>
      </w:r>
      <w:r>
        <w:t>place.</w:t>
      </w:r>
    </w:p>
    <w:p>
      <w:pPr>
        <w:pStyle w:val="BodyText"/>
        <w:spacing w:before="18" w:line="408" w:lineRule="auto"/>
        <w:ind w:left="223" w:right="237" w:firstLine="7758"/>
        <w:jc w:val="both"/>
      </w:pPr>
      <w:r>
        <w:t>Hana The most important thing is to start studying a few weeks before the exams and not leave it until he night before!</w:t>
      </w:r>
    </w:p>
    <w:p>
      <w:pPr>
        <w:pStyle w:val="BodyText"/>
        <w:spacing w:before="0" w:line="408" w:lineRule="auto"/>
        <w:ind w:left="223" w:right="234" w:firstLine="7652"/>
        <w:jc w:val="both"/>
      </w:pPr>
      <w:r>
        <w:t>Gloria Hi, Amy. My tip is to have a big noticeboard in your bedroom, divided into different parts. A section for each school subject and another one for other things. I use board pens to write down things I need to do and I make sure I look at it every day. The best part is when I clear something from the board!</w:t>
      </w:r>
    </w:p>
    <w:p>
      <w:pPr>
        <w:pStyle w:val="BodyText"/>
        <w:spacing w:before="0" w:line="267" w:lineRule="exact"/>
        <w:ind w:left="0" w:right="232"/>
        <w:jc w:val="right"/>
      </w:pPr>
      <w:r>
        <w:t>Joe</w:t>
      </w:r>
    </w:p>
    <w:p>
      <w:pPr>
        <w:pStyle w:val="ListParagraph"/>
        <w:numPr>
          <w:ilvl w:val="0"/>
          <w:numId w:val="3"/>
        </w:numPr>
        <w:tabs>
          <w:tab w:val="left" w:pos="536"/>
          <w:tab w:val="left" w:pos="1615"/>
        </w:tabs>
        <w:spacing w:before="192" w:after="0" w:line="240" w:lineRule="auto"/>
        <w:ind w:left="535" w:right="0" w:hanging="313"/>
        <w:jc w:val="left"/>
        <w:rPr>
          <w:sz w:val="24"/>
        </w:rPr>
      </w:pPr>
      <w:r>
        <w:rPr>
          <w:sz w:val="24"/>
          <w:u w:val="single"/>
        </w:rPr>
        <w:t xml:space="preserve"> </w:t>
      </w:r>
      <w:r>
        <w:rPr>
          <w:sz w:val="24"/>
          <w:u w:val="single"/>
        </w:rPr>
        <w:tab/>
      </w:r>
      <w:r>
        <w:rPr>
          <w:sz w:val="24"/>
        </w:rPr>
        <w:t>posted tips for being a organized</w:t>
      </w:r>
      <w:r>
        <w:rPr>
          <w:spacing w:val="-4"/>
          <w:sz w:val="24"/>
        </w:rPr>
        <w:t xml:space="preserve"> </w:t>
      </w:r>
      <w:r>
        <w:rPr>
          <w:sz w:val="24"/>
        </w:rPr>
        <w:t>student</w:t>
      </w:r>
    </w:p>
    <w:p>
      <w:pPr>
        <w:pStyle w:val="BodyText"/>
        <w:tabs>
          <w:tab w:val="left" w:pos="2340"/>
          <w:tab w:val="left" w:pos="4430"/>
          <w:tab w:val="left" w:pos="6110"/>
        </w:tabs>
        <w:ind w:left="463"/>
      </w:pPr>
      <w:r>
        <w:t>A.</w:t>
      </w:r>
      <w:r>
        <w:rPr>
          <w:spacing w:val="-1"/>
        </w:rPr>
        <w:t xml:space="preserve"> </w:t>
      </w:r>
      <w:r>
        <w:t>Hana</w:t>
      </w:r>
      <w:r>
        <w:tab/>
      </w:r>
      <w:r>
        <w:t>B. Gloria</w:t>
      </w:r>
      <w:r>
        <w:tab/>
      </w:r>
      <w:r>
        <w:t>C. Joe</w:t>
      </w:r>
      <w:r>
        <w:tab/>
      </w:r>
      <w:r>
        <w:t>D.</w:t>
      </w:r>
      <w:r>
        <w:rPr>
          <w:spacing w:val="-14"/>
        </w:rPr>
        <w:t xml:space="preserve"> </w:t>
      </w:r>
      <w:r>
        <w:t>Amy</w:t>
      </w:r>
    </w:p>
    <w:p>
      <w:pPr>
        <w:pStyle w:val="ListParagraph"/>
        <w:numPr>
          <w:ilvl w:val="0"/>
          <w:numId w:val="3"/>
        </w:numPr>
        <w:tabs>
          <w:tab w:val="left" w:pos="570"/>
          <w:tab w:val="left" w:pos="4421"/>
        </w:tabs>
        <w:spacing w:before="192" w:after="0" w:line="240" w:lineRule="auto"/>
        <w:ind w:left="569" w:right="0" w:hanging="347"/>
        <w:jc w:val="left"/>
        <w:rPr>
          <w:sz w:val="24"/>
        </w:rPr>
      </w:pPr>
      <w:r>
        <w:rPr>
          <w:sz w:val="24"/>
        </w:rPr>
        <w:t>All the comments</w:t>
      </w:r>
      <w:r>
        <w:rPr>
          <w:spacing w:val="-2"/>
          <w:sz w:val="24"/>
        </w:rPr>
        <w:t xml:space="preserve"> </w:t>
      </w:r>
      <w:r>
        <w:rPr>
          <w:sz w:val="24"/>
        </w:rPr>
        <w:t>are about</w:t>
      </w:r>
      <w:r>
        <w:rPr>
          <w:sz w:val="24"/>
          <w:u w:val="single"/>
        </w:rPr>
        <w:t xml:space="preserve"> </w:t>
      </w:r>
      <w:r>
        <w:rPr>
          <w:sz w:val="24"/>
          <w:u w:val="single"/>
        </w:rPr>
        <w:tab/>
      </w:r>
      <w:r>
        <w:rPr>
          <w:sz w:val="24"/>
        </w:rPr>
        <w:t>.</w:t>
      </w:r>
    </w:p>
    <w:p>
      <w:pPr>
        <w:pStyle w:val="ListParagraph"/>
        <w:numPr>
          <w:ilvl w:val="1"/>
          <w:numId w:val="3"/>
        </w:numPr>
        <w:tabs>
          <w:tab w:val="left" w:pos="757"/>
        </w:tabs>
        <w:spacing w:before="192" w:after="0" w:line="240" w:lineRule="auto"/>
        <w:ind w:left="756" w:right="0" w:hanging="294"/>
        <w:jc w:val="left"/>
        <w:rPr>
          <w:sz w:val="24"/>
        </w:rPr>
      </w:pPr>
      <w:r>
        <w:rPr>
          <w:sz w:val="24"/>
        </w:rPr>
        <w:t>how to finish their homework on</w:t>
      </w:r>
      <w:r>
        <w:rPr>
          <w:spacing w:val="-3"/>
          <w:sz w:val="24"/>
        </w:rPr>
        <w:t xml:space="preserve"> </w:t>
      </w:r>
      <w:r>
        <w:rPr>
          <w:sz w:val="24"/>
        </w:rPr>
        <w:t>time</w:t>
      </w:r>
    </w:p>
    <w:p>
      <w:pPr>
        <w:pStyle w:val="ListParagraph"/>
        <w:numPr>
          <w:ilvl w:val="1"/>
          <w:numId w:val="3"/>
        </w:numPr>
        <w:tabs>
          <w:tab w:val="left" w:pos="742"/>
        </w:tabs>
        <w:spacing w:before="192" w:after="0" w:line="408" w:lineRule="auto"/>
        <w:ind w:left="463" w:right="3250" w:firstLine="0"/>
        <w:jc w:val="left"/>
        <w:rPr>
          <w:sz w:val="24"/>
        </w:rPr>
      </w:pPr>
      <w:r>
        <w:rPr>
          <w:sz w:val="24"/>
        </w:rPr>
        <w:t>when to cleaning up the desktop on my computer C, how to be a organized</w:t>
      </w:r>
      <w:r>
        <w:rPr>
          <w:spacing w:val="-2"/>
          <w:sz w:val="24"/>
        </w:rPr>
        <w:t xml:space="preserve"> </w:t>
      </w:r>
      <w:r>
        <w:rPr>
          <w:sz w:val="24"/>
        </w:rPr>
        <w:t>student</w:t>
      </w:r>
    </w:p>
    <w:p>
      <w:pPr>
        <w:pStyle w:val="BodyText"/>
        <w:tabs>
          <w:tab w:val="left" w:pos="3921"/>
        </w:tabs>
        <w:spacing w:before="0" w:line="408" w:lineRule="auto"/>
        <w:ind w:left="223" w:right="4743" w:firstLine="239"/>
      </w:pPr>
      <w:r>
        <w:t>D. where to put a noticeboard 47.According</w:t>
      </w:r>
      <w:r>
        <w:rPr>
          <w:spacing w:val="-1"/>
        </w:rPr>
        <w:t xml:space="preserve"> </w:t>
      </w:r>
      <w:r>
        <w:t>to</w:t>
      </w:r>
      <w:r>
        <w:rPr>
          <w:spacing w:val="2"/>
        </w:rPr>
        <w:t xml:space="preserve"> </w:t>
      </w:r>
      <w:r>
        <w:t>Hana,</w:t>
      </w:r>
      <w:r>
        <w:rPr>
          <w:u w:val="single"/>
        </w:rPr>
        <w:t xml:space="preserve"> </w:t>
      </w:r>
      <w:r>
        <w:rPr>
          <w:u w:val="single"/>
        </w:rPr>
        <w:tab/>
      </w:r>
      <w:r>
        <w:rPr>
          <w:spacing w:val="-18"/>
        </w:rPr>
        <w:t>.</w:t>
      </w:r>
    </w:p>
    <w:p>
      <w:pPr>
        <w:pStyle w:val="ListParagraph"/>
        <w:numPr>
          <w:ilvl w:val="0"/>
          <w:numId w:val="4"/>
        </w:numPr>
        <w:tabs>
          <w:tab w:val="left" w:pos="757"/>
        </w:tabs>
        <w:spacing w:before="0" w:after="0" w:line="274" w:lineRule="exact"/>
        <w:ind w:left="756" w:right="0" w:hanging="294"/>
        <w:jc w:val="left"/>
        <w:rPr>
          <w:sz w:val="24"/>
        </w:rPr>
      </w:pPr>
      <w:r>
        <w:rPr>
          <w:sz w:val="24"/>
        </w:rPr>
        <w:t>starting studying a few weeks before the exams is</w:t>
      </w:r>
      <w:r>
        <w:rPr>
          <w:spacing w:val="-9"/>
          <w:sz w:val="24"/>
        </w:rPr>
        <w:t xml:space="preserve"> </w:t>
      </w:r>
      <w:r>
        <w:rPr>
          <w:sz w:val="24"/>
        </w:rPr>
        <w:t>important</w:t>
      </w:r>
    </w:p>
    <w:p>
      <w:pPr>
        <w:pStyle w:val="ListParagraph"/>
        <w:numPr>
          <w:ilvl w:val="0"/>
          <w:numId w:val="4"/>
        </w:numPr>
        <w:tabs>
          <w:tab w:val="left" w:pos="742"/>
        </w:tabs>
        <w:spacing w:before="190" w:after="0" w:line="240" w:lineRule="auto"/>
        <w:ind w:left="742" w:right="0" w:hanging="279"/>
        <w:jc w:val="left"/>
        <w:rPr>
          <w:sz w:val="24"/>
        </w:rPr>
      </w:pPr>
      <w:r>
        <w:rPr>
          <w:sz w:val="24"/>
        </w:rPr>
        <w:t>we need to make a backup of important</w:t>
      </w:r>
      <w:r>
        <w:rPr>
          <w:spacing w:val="-3"/>
          <w:sz w:val="24"/>
        </w:rPr>
        <w:t xml:space="preserve"> </w:t>
      </w:r>
      <w:r>
        <w:rPr>
          <w:sz w:val="24"/>
        </w:rPr>
        <w:t>documents</w:t>
      </w:r>
    </w:p>
    <w:p>
      <w:pPr>
        <w:pStyle w:val="ListParagraph"/>
        <w:numPr>
          <w:ilvl w:val="0"/>
          <w:numId w:val="4"/>
        </w:numPr>
        <w:tabs>
          <w:tab w:val="left" w:pos="750"/>
        </w:tabs>
        <w:spacing w:before="193" w:after="0" w:line="240" w:lineRule="auto"/>
        <w:ind w:left="749" w:right="0" w:hanging="287"/>
        <w:jc w:val="left"/>
        <w:rPr>
          <w:sz w:val="24"/>
        </w:rPr>
      </w:pPr>
      <w:r>
        <w:rPr>
          <w:sz w:val="24"/>
        </w:rPr>
        <w:t>on the board, we need to have different sections for each school</w:t>
      </w:r>
      <w:r>
        <w:rPr>
          <w:spacing w:val="-7"/>
          <w:sz w:val="24"/>
        </w:rPr>
        <w:t xml:space="preserve"> </w:t>
      </w:r>
      <w:r>
        <w:rPr>
          <w:sz w:val="24"/>
        </w:rPr>
        <w:t>subject</w:t>
      </w:r>
    </w:p>
    <w:p>
      <w:pPr>
        <w:pStyle w:val="ListParagraph"/>
        <w:numPr>
          <w:ilvl w:val="0"/>
          <w:numId w:val="4"/>
        </w:numPr>
        <w:tabs>
          <w:tab w:val="left" w:pos="764"/>
        </w:tabs>
        <w:spacing w:before="192" w:after="0" w:line="240" w:lineRule="auto"/>
        <w:ind w:left="763" w:right="0" w:hanging="301"/>
        <w:jc w:val="left"/>
        <w:rPr>
          <w:sz w:val="24"/>
        </w:rPr>
      </w:pPr>
      <w:r>
        <w:rPr>
          <w:sz w:val="24"/>
        </w:rPr>
        <w:t>D. She is really bad at getting myself</w:t>
      </w:r>
      <w:r>
        <w:rPr>
          <w:spacing w:val="-7"/>
          <w:sz w:val="24"/>
        </w:rPr>
        <w:t xml:space="preserve"> </w:t>
      </w:r>
      <w:r>
        <w:rPr>
          <w:sz w:val="24"/>
        </w:rPr>
        <w:t>organized</w:t>
      </w:r>
    </w:p>
    <w:p>
      <w:pPr>
        <w:pStyle w:val="ListParagraph"/>
        <w:numPr>
          <w:ilvl w:val="0"/>
          <w:numId w:val="5"/>
        </w:numPr>
        <w:tabs>
          <w:tab w:val="left" w:pos="584"/>
          <w:tab w:val="left" w:pos="8040"/>
        </w:tabs>
        <w:spacing w:before="192" w:after="0" w:line="240" w:lineRule="auto"/>
        <w:ind w:left="583" w:right="0" w:hanging="361"/>
        <w:jc w:val="left"/>
        <w:rPr>
          <w:sz w:val="24"/>
        </w:rPr>
      </w:pPr>
      <w:r>
        <w:rPr>
          <w:sz w:val="24"/>
        </w:rPr>
        <w:t>Joe thinks clearing something from the board is the best</w:t>
      </w:r>
      <w:r>
        <w:rPr>
          <w:spacing w:val="-11"/>
          <w:sz w:val="24"/>
        </w:rPr>
        <w:t xml:space="preserve"> </w:t>
      </w:r>
      <w:r>
        <w:rPr>
          <w:sz w:val="24"/>
        </w:rPr>
        <w:t>part because</w:t>
      </w:r>
      <w:r>
        <w:rPr>
          <w:sz w:val="24"/>
          <w:u w:val="single"/>
        </w:rPr>
        <w:t xml:space="preserve"> </w:t>
      </w:r>
      <w:r>
        <w:rPr>
          <w:sz w:val="24"/>
          <w:u w:val="single"/>
        </w:rPr>
        <w:tab/>
      </w:r>
      <w:r>
        <w:rPr>
          <w:sz w:val="24"/>
        </w:rPr>
        <w:t>.</w:t>
      </w:r>
    </w:p>
    <w:p>
      <w:pPr>
        <w:pStyle w:val="ListParagraph"/>
        <w:numPr>
          <w:ilvl w:val="1"/>
          <w:numId w:val="5"/>
        </w:numPr>
        <w:tabs>
          <w:tab w:val="left" w:pos="757"/>
        </w:tabs>
        <w:spacing w:before="192" w:after="0" w:line="240" w:lineRule="auto"/>
        <w:ind w:left="756" w:right="0" w:hanging="294"/>
        <w:jc w:val="left"/>
        <w:rPr>
          <w:sz w:val="24"/>
        </w:rPr>
      </w:pPr>
      <w:r>
        <w:rPr>
          <w:sz w:val="24"/>
        </w:rPr>
        <w:t>it means he has finished that</w:t>
      </w:r>
      <w:r>
        <w:rPr>
          <w:spacing w:val="-1"/>
          <w:sz w:val="24"/>
        </w:rPr>
        <w:t xml:space="preserve"> </w:t>
      </w:r>
      <w:r>
        <w:rPr>
          <w:sz w:val="24"/>
        </w:rPr>
        <w:t>thing</w:t>
      </w:r>
    </w:p>
    <w:p>
      <w:pPr>
        <w:pStyle w:val="ListParagraph"/>
        <w:numPr>
          <w:ilvl w:val="1"/>
          <w:numId w:val="5"/>
        </w:numPr>
        <w:tabs>
          <w:tab w:val="left" w:pos="742"/>
        </w:tabs>
        <w:spacing w:before="192" w:after="0" w:line="240" w:lineRule="auto"/>
        <w:ind w:left="742" w:right="0" w:hanging="279"/>
        <w:jc w:val="left"/>
        <w:rPr>
          <w:sz w:val="24"/>
        </w:rPr>
      </w:pPr>
      <w:r>
        <w:rPr>
          <w:sz w:val="24"/>
        </w:rPr>
        <w:t>he doesn't like to write on the</w:t>
      </w:r>
      <w:r>
        <w:rPr>
          <w:spacing w:val="-3"/>
          <w:sz w:val="24"/>
        </w:rPr>
        <w:t xml:space="preserve"> </w:t>
      </w:r>
      <w:r>
        <w:rPr>
          <w:sz w:val="24"/>
        </w:rPr>
        <w:t>board</w:t>
      </w:r>
    </w:p>
    <w:p>
      <w:pPr>
        <w:spacing w:after="0" w:line="240" w:lineRule="auto"/>
        <w:jc w:val="left"/>
        <w:rPr>
          <w:sz w:val="24"/>
        </w:rPr>
        <w:sectPr>
          <w:pgSz w:w="11910" w:h="16840"/>
          <w:pgMar w:top="1400" w:right="1560" w:bottom="1180" w:left="1620" w:header="852" w:footer="999" w:gutter="0"/>
          <w:cols w:space="720"/>
        </w:sectPr>
      </w:pPr>
    </w:p>
    <w:p>
      <w:pPr>
        <w:pStyle w:val="ListParagraph"/>
        <w:numPr>
          <w:ilvl w:val="1"/>
          <w:numId w:val="5"/>
        </w:numPr>
        <w:tabs>
          <w:tab w:val="left" w:pos="745"/>
        </w:tabs>
        <w:spacing w:before="114" w:after="0" w:line="240" w:lineRule="auto"/>
        <w:ind w:left="744" w:right="0" w:hanging="282"/>
        <w:jc w:val="left"/>
        <w:rPr>
          <w:sz w:val="24"/>
        </w:rPr>
      </w:pPr>
      <w:r>
        <w:rPr>
          <w:sz w:val="24"/>
        </w:rPr>
        <w:t>he doesn't want to look at</w:t>
      </w:r>
      <w:r>
        <w:rPr>
          <w:spacing w:val="-2"/>
          <w:sz w:val="24"/>
        </w:rPr>
        <w:t xml:space="preserve"> </w:t>
      </w:r>
      <w:r>
        <w:rPr>
          <w:sz w:val="24"/>
        </w:rPr>
        <w:t>it</w:t>
      </w:r>
    </w:p>
    <w:p>
      <w:pPr>
        <w:pStyle w:val="ListParagraph"/>
        <w:numPr>
          <w:ilvl w:val="1"/>
          <w:numId w:val="5"/>
        </w:numPr>
        <w:tabs>
          <w:tab w:val="left" w:pos="757"/>
        </w:tabs>
        <w:spacing w:before="192" w:after="0" w:line="240" w:lineRule="auto"/>
        <w:ind w:left="756" w:right="0" w:hanging="294"/>
        <w:jc w:val="left"/>
        <w:rPr>
          <w:sz w:val="24"/>
        </w:rPr>
      </w:pPr>
      <w:r>
        <w:rPr>
          <w:sz w:val="24"/>
        </w:rPr>
        <w:t>he can have more space for school</w:t>
      </w:r>
      <w:r>
        <w:rPr>
          <w:spacing w:val="-8"/>
          <w:sz w:val="24"/>
        </w:rPr>
        <w:t xml:space="preserve"> </w:t>
      </w:r>
      <w:r>
        <w:rPr>
          <w:sz w:val="24"/>
        </w:rPr>
        <w:t>subjects</w:t>
      </w:r>
    </w:p>
    <w:p>
      <w:pPr>
        <w:pStyle w:val="ListParagraph"/>
        <w:numPr>
          <w:ilvl w:val="0"/>
          <w:numId w:val="5"/>
        </w:numPr>
        <w:tabs>
          <w:tab w:val="left" w:pos="579"/>
        </w:tabs>
        <w:spacing w:before="192" w:after="0" w:line="240" w:lineRule="auto"/>
        <w:ind w:left="578" w:right="0" w:hanging="356"/>
        <w:jc w:val="left"/>
        <w:rPr>
          <w:sz w:val="24"/>
        </w:rPr>
      </w:pPr>
      <w:r>
        <w:rPr>
          <w:sz w:val="24"/>
        </w:rPr>
        <w:t>Where is the text most probably</w:t>
      </w:r>
      <w:r>
        <w:rPr>
          <w:spacing w:val="-7"/>
          <w:sz w:val="24"/>
        </w:rPr>
        <w:t xml:space="preserve"> </w:t>
      </w:r>
      <w:r>
        <w:rPr>
          <w:sz w:val="24"/>
        </w:rPr>
        <w:t>from?</w:t>
      </w:r>
    </w:p>
    <w:p>
      <w:pPr>
        <w:pStyle w:val="BodyText"/>
        <w:tabs>
          <w:tab w:val="left" w:pos="2581"/>
          <w:tab w:val="left" w:pos="5032"/>
          <w:tab w:val="left" w:pos="6832"/>
        </w:tabs>
        <w:spacing w:before="193"/>
        <w:ind w:left="463"/>
      </w:pPr>
      <w:r>
        <w:t>A. A</w:t>
      </w:r>
      <w:r>
        <w:rPr>
          <w:spacing w:val="-29"/>
        </w:rPr>
        <w:t xml:space="preserve"> </w:t>
      </w:r>
      <w:r>
        <w:t>story</w:t>
      </w:r>
      <w:r>
        <w:rPr>
          <w:spacing w:val="-5"/>
        </w:rPr>
        <w:t xml:space="preserve"> </w:t>
      </w:r>
      <w:r>
        <w:t>book</w:t>
      </w:r>
      <w:r>
        <w:tab/>
      </w:r>
      <w:r>
        <w:t>B.</w:t>
      </w:r>
      <w:r>
        <w:rPr>
          <w:spacing w:val="-3"/>
        </w:rPr>
        <w:t xml:space="preserve"> </w:t>
      </w:r>
      <w:r>
        <w:t>The</w:t>
      </w:r>
      <w:r>
        <w:rPr>
          <w:spacing w:val="-3"/>
        </w:rPr>
        <w:t xml:space="preserve"> </w:t>
      </w:r>
      <w:r>
        <w:t>newspaper</w:t>
      </w:r>
      <w:r>
        <w:tab/>
      </w:r>
      <w:r>
        <w:t>C.</w:t>
      </w:r>
      <w:r>
        <w:rPr>
          <w:spacing w:val="-3"/>
        </w:rPr>
        <w:t xml:space="preserve"> </w:t>
      </w:r>
      <w:r>
        <w:t>The</w:t>
      </w:r>
      <w:r>
        <w:rPr>
          <w:spacing w:val="-1"/>
        </w:rPr>
        <w:t xml:space="preserve"> </w:t>
      </w:r>
      <w:r>
        <w:t>diary</w:t>
      </w:r>
      <w:r>
        <w:tab/>
      </w:r>
      <w:r>
        <w:t>D. The</w:t>
      </w:r>
      <w:r>
        <w:rPr>
          <w:spacing w:val="-6"/>
        </w:rPr>
        <w:t xml:space="preserve"> </w:t>
      </w:r>
      <w:r>
        <w:t>Internet</w:t>
      </w:r>
    </w:p>
    <w:p>
      <w:pPr>
        <w:pStyle w:val="BodyText"/>
        <w:spacing w:before="0"/>
        <w:ind w:left="0"/>
        <w:rPr>
          <w:sz w:val="26"/>
        </w:rPr>
      </w:pPr>
    </w:p>
    <w:p>
      <w:pPr>
        <w:pStyle w:val="BodyText"/>
        <w:spacing w:before="3"/>
        <w:ind w:left="0"/>
        <w:rPr>
          <w:sz w:val="23"/>
        </w:rPr>
      </w:pPr>
    </w:p>
    <w:p>
      <w:pPr>
        <w:pStyle w:val="Heading2"/>
        <w:spacing w:line="254" w:lineRule="auto"/>
        <w:ind w:right="2978" w:firstLine="2803"/>
      </w:pPr>
      <w:r>
        <w:t xml:space="preserve">第 </w:t>
      </w:r>
      <w:r>
        <w:rPr>
          <w:w w:val="150"/>
        </w:rPr>
        <w:t xml:space="preserve">II </w:t>
      </w:r>
      <w:r>
        <w:t>卷</w:t>
      </w:r>
      <w:r>
        <w:rPr>
          <w:w w:val="150"/>
        </w:rPr>
        <w:t>(</w:t>
      </w:r>
      <w:r>
        <w:t>非选择题 50 分</w:t>
      </w:r>
      <w:r>
        <w:rPr>
          <w:w w:val="150"/>
        </w:rPr>
        <w:t xml:space="preserve">) </w:t>
      </w:r>
      <w:r>
        <w:t>五、填空</w:t>
      </w:r>
      <w:r>
        <w:rPr>
          <w:w w:val="150"/>
        </w:rPr>
        <w:t>(</w:t>
      </w:r>
      <w:r>
        <w:t>共 20 小题</w:t>
      </w:r>
      <w:r>
        <w:rPr>
          <w:w w:val="175"/>
        </w:rPr>
        <w:t>;</w:t>
      </w:r>
      <w:r>
        <w:t>每小题 1 分</w:t>
      </w:r>
      <w:r>
        <w:rPr>
          <w:w w:val="175"/>
        </w:rPr>
        <w:t>,</w:t>
      </w:r>
      <w:r>
        <w:t>满分 20 分</w:t>
      </w:r>
      <w:r>
        <w:rPr>
          <w:w w:val="150"/>
        </w:rPr>
        <w:t>)</w:t>
      </w:r>
    </w:p>
    <w:p>
      <w:pPr>
        <w:pStyle w:val="ListParagraph"/>
        <w:numPr>
          <w:ilvl w:val="0"/>
          <w:numId w:val="6"/>
        </w:numPr>
        <w:tabs>
          <w:tab w:val="left" w:pos="465"/>
        </w:tabs>
        <w:spacing w:before="80" w:after="0" w:line="240" w:lineRule="auto"/>
        <w:ind w:left="464" w:right="0" w:hanging="242"/>
        <w:jc w:val="left"/>
        <w:rPr>
          <w:rFonts w:ascii="宋体" w:eastAsia="宋体" w:hint="eastAsia"/>
          <w:sz w:val="22"/>
        </w:rPr>
      </w:pPr>
      <w:r>
        <w:rPr>
          <w:rFonts w:ascii="宋体" w:eastAsia="宋体" w:hint="eastAsia"/>
          <w:sz w:val="24"/>
        </w:rPr>
        <w:t>根据括号中所给的中文提写出单词,使句子意思完整正确。</w:t>
      </w:r>
    </w:p>
    <w:p>
      <w:pPr>
        <w:pStyle w:val="BodyText"/>
        <w:tabs>
          <w:tab w:val="left" w:pos="3456"/>
        </w:tabs>
        <w:spacing w:before="160"/>
        <w:ind w:left="223"/>
        <w:rPr>
          <w:rFonts w:ascii="宋体" w:eastAsia="宋体" w:hint="eastAsia"/>
        </w:rPr>
      </w:pPr>
      <w:r>
        <w:t>51.-Do you always</w:t>
      </w:r>
      <w:r>
        <w:rPr>
          <w:spacing w:val="-2"/>
        </w:rPr>
        <w:t xml:space="preserve"> </w:t>
      </w:r>
      <w:r>
        <w:t>keep</w:t>
      </w:r>
      <w:r>
        <w:rPr>
          <w:u w:val="single"/>
        </w:rPr>
        <w:t xml:space="preserve"> </w:t>
      </w:r>
      <w:r>
        <w:rPr>
          <w:u w:val="single"/>
        </w:rPr>
        <w:tab/>
      </w:r>
      <w:r>
        <w:rPr>
          <w:rFonts w:ascii="宋体" w:eastAsia="宋体" w:hint="eastAsia"/>
        </w:rPr>
        <w:t>（日记）？</w:t>
      </w:r>
    </w:p>
    <w:p>
      <w:pPr>
        <w:pStyle w:val="BodyText"/>
        <w:spacing w:before="175"/>
        <w:ind w:left="463"/>
      </w:pPr>
      <w:r>
        <w:t>-Yes. I like writing down all my life on them.</w:t>
      </w:r>
    </w:p>
    <w:p>
      <w:pPr>
        <w:pStyle w:val="BodyText"/>
        <w:tabs>
          <w:tab w:val="left" w:pos="3762"/>
        </w:tabs>
        <w:spacing w:before="179" w:line="376" w:lineRule="auto"/>
        <w:ind w:left="223" w:right="934"/>
      </w:pPr>
      <w:r>
        <w:t>52. My favourite</w:t>
      </w:r>
      <w:r>
        <w:rPr>
          <w:spacing w:val="-6"/>
        </w:rPr>
        <w:t xml:space="preserve"> </w:t>
      </w:r>
      <w:r>
        <w:t>subject</w:t>
      </w:r>
      <w:r>
        <w:rPr>
          <w:spacing w:val="2"/>
        </w:rPr>
        <w:t xml:space="preserve"> </w:t>
      </w:r>
      <w:r>
        <w:t>is</w:t>
      </w:r>
      <w:r>
        <w:rPr>
          <w:u w:val="single"/>
        </w:rPr>
        <w:t xml:space="preserve"> </w:t>
      </w:r>
      <w:r>
        <w:rPr>
          <w:u w:val="single"/>
        </w:rPr>
        <w:tab/>
      </w:r>
      <w:r>
        <w:t>(</w:t>
      </w:r>
      <w:r>
        <w:rPr>
          <w:rFonts w:ascii="宋体" w:eastAsia="宋体" w:hint="eastAsia"/>
        </w:rPr>
        <w:t>地理</w:t>
      </w:r>
      <w:r>
        <w:rPr>
          <w:spacing w:val="-2"/>
        </w:rPr>
        <w:t xml:space="preserve">). </w:t>
      </w:r>
      <w:r>
        <w:rPr>
          <w:spacing w:val="-9"/>
        </w:rPr>
        <w:t>We</w:t>
      </w:r>
      <w:r>
        <w:rPr>
          <w:spacing w:val="-1"/>
        </w:rPr>
        <w:t xml:space="preserve"> </w:t>
      </w:r>
      <w:r>
        <w:t>can learn</w:t>
      </w:r>
      <w:r>
        <w:rPr>
          <w:spacing w:val="2"/>
        </w:rPr>
        <w:t xml:space="preserve"> </w:t>
      </w:r>
      <w:r>
        <w:t>a</w:t>
      </w:r>
      <w:r>
        <w:rPr>
          <w:spacing w:val="-1"/>
        </w:rPr>
        <w:t xml:space="preserve"> </w:t>
      </w:r>
      <w:r>
        <w:t>lot</w:t>
      </w:r>
      <w:r>
        <w:rPr>
          <w:spacing w:val="1"/>
        </w:rPr>
        <w:t xml:space="preserve"> </w:t>
      </w:r>
      <w:r>
        <w:t>about the</w:t>
      </w:r>
      <w:r>
        <w:rPr>
          <w:spacing w:val="-1"/>
        </w:rPr>
        <w:t xml:space="preserve"> </w:t>
      </w:r>
      <w:r>
        <w:rPr>
          <w:spacing w:val="-3"/>
        </w:rPr>
        <w:t xml:space="preserve">earth. </w:t>
      </w:r>
      <w:r>
        <w:t>53.-Do you like football,</w:t>
      </w:r>
      <w:r>
        <w:rPr>
          <w:spacing w:val="4"/>
        </w:rPr>
        <w:t xml:space="preserve"> </w:t>
      </w:r>
      <w:r>
        <w:t>Daniel?</w:t>
      </w:r>
    </w:p>
    <w:p>
      <w:pPr>
        <w:pStyle w:val="BodyText"/>
        <w:tabs>
          <w:tab w:val="left" w:pos="3390"/>
        </w:tabs>
        <w:spacing w:before="19"/>
        <w:ind w:left="463"/>
      </w:pPr>
      <w:r>
        <w:rPr>
          <w:spacing w:val="-4"/>
        </w:rPr>
        <w:t>-Yes</w:t>
      </w:r>
      <w:r>
        <w:rPr>
          <w:rFonts w:ascii="宋体" w:eastAsia="宋体" w:hint="eastAsia"/>
          <w:spacing w:val="-4"/>
        </w:rPr>
        <w:t>，</w:t>
      </w:r>
      <w:r>
        <w:rPr>
          <w:spacing w:val="-4"/>
        </w:rPr>
        <w:t>and</w:t>
      </w:r>
      <w:r>
        <w:rPr>
          <w:spacing w:val="5"/>
        </w:rPr>
        <w:t xml:space="preserve"> </w:t>
      </w:r>
      <w:r>
        <w:rPr>
          <w:spacing w:val="-3"/>
        </w:rPr>
        <w:t>I'm</w:t>
      </w:r>
      <w:r>
        <w:rPr>
          <w:spacing w:val="3"/>
        </w:rPr>
        <w:t xml:space="preserve"> </w:t>
      </w:r>
      <w:r>
        <w:t>a</w:t>
      </w:r>
      <w:r>
        <w:rPr>
          <w:u w:val="single"/>
        </w:rPr>
        <w:t xml:space="preserve"> </w:t>
      </w:r>
      <w:r>
        <w:rPr>
          <w:u w:val="single"/>
        </w:rPr>
        <w:tab/>
      </w:r>
      <w:r>
        <w:t>(</w:t>
      </w:r>
      <w:r>
        <w:rPr>
          <w:rFonts w:ascii="宋体" w:eastAsia="宋体" w:hint="eastAsia"/>
        </w:rPr>
        <w:t>成员</w:t>
      </w:r>
      <w:r>
        <w:t>) of</w:t>
      </w:r>
      <w:r>
        <w:rPr>
          <w:spacing w:val="-2"/>
        </w:rPr>
        <w:t xml:space="preserve"> </w:t>
      </w:r>
      <w:r>
        <w:t>the</w:t>
      </w:r>
      <w:r>
        <w:rPr>
          <w:spacing w:val="-1"/>
        </w:rPr>
        <w:t xml:space="preserve"> </w:t>
      </w:r>
      <w:r>
        <w:t>school football team.</w:t>
      </w:r>
    </w:p>
    <w:p>
      <w:pPr>
        <w:pStyle w:val="ListParagraph"/>
        <w:numPr>
          <w:ilvl w:val="0"/>
          <w:numId w:val="7"/>
        </w:numPr>
        <w:tabs>
          <w:tab w:val="left" w:pos="525"/>
          <w:tab w:val="left" w:pos="1483"/>
        </w:tabs>
        <w:spacing w:before="161" w:after="0" w:line="376" w:lineRule="auto"/>
        <w:ind w:left="463" w:right="237" w:hanging="240"/>
        <w:jc w:val="left"/>
        <w:rPr>
          <w:sz w:val="24"/>
        </w:rPr>
      </w:pPr>
      <w:r>
        <w:rPr>
          <w:sz w:val="24"/>
          <w:u w:val="single"/>
        </w:rPr>
        <w:t xml:space="preserve"> </w:t>
      </w:r>
      <w:r>
        <w:rPr>
          <w:sz w:val="24"/>
          <w:u w:val="single"/>
        </w:rPr>
        <w:tab/>
      </w:r>
      <w:r>
        <w:rPr>
          <w:sz w:val="24"/>
        </w:rPr>
        <w:t>(</w:t>
      </w:r>
      <w:r>
        <w:rPr>
          <w:rFonts w:ascii="宋体" w:eastAsia="宋体" w:hint="eastAsia"/>
          <w:sz w:val="24"/>
        </w:rPr>
        <w:t>每个人</w:t>
      </w:r>
      <w:r>
        <w:rPr>
          <w:spacing w:val="-1"/>
          <w:sz w:val="24"/>
        </w:rPr>
        <w:t xml:space="preserve">), </w:t>
      </w:r>
      <w:r>
        <w:rPr>
          <w:sz w:val="24"/>
        </w:rPr>
        <w:t>from</w:t>
      </w:r>
      <w:r>
        <w:rPr>
          <w:spacing w:val="-1"/>
          <w:sz w:val="24"/>
        </w:rPr>
        <w:t xml:space="preserve"> </w:t>
      </w:r>
      <w:r>
        <w:rPr>
          <w:sz w:val="24"/>
        </w:rPr>
        <w:t>the</w:t>
      </w:r>
      <w:r>
        <w:rPr>
          <w:spacing w:val="-2"/>
          <w:sz w:val="24"/>
        </w:rPr>
        <w:t xml:space="preserve"> </w:t>
      </w:r>
      <w:r>
        <w:rPr>
          <w:sz w:val="24"/>
        </w:rPr>
        <w:t>president</w:t>
      </w:r>
      <w:r>
        <w:rPr>
          <w:spacing w:val="-1"/>
          <w:sz w:val="24"/>
        </w:rPr>
        <w:t xml:space="preserve"> </w:t>
      </w:r>
      <w:r>
        <w:rPr>
          <w:sz w:val="24"/>
        </w:rPr>
        <w:t>to common</w:t>
      </w:r>
      <w:r>
        <w:rPr>
          <w:spacing w:val="-1"/>
          <w:sz w:val="24"/>
        </w:rPr>
        <w:t xml:space="preserve"> </w:t>
      </w:r>
      <w:r>
        <w:rPr>
          <w:sz w:val="24"/>
        </w:rPr>
        <w:t>people,</w:t>
      </w:r>
      <w:r>
        <w:rPr>
          <w:spacing w:val="-1"/>
          <w:sz w:val="24"/>
        </w:rPr>
        <w:t xml:space="preserve"> </w:t>
      </w:r>
      <w:r>
        <w:rPr>
          <w:sz w:val="24"/>
        </w:rPr>
        <w:t>wears</w:t>
      </w:r>
      <w:r>
        <w:rPr>
          <w:spacing w:val="-1"/>
          <w:sz w:val="24"/>
        </w:rPr>
        <w:t xml:space="preserve"> </w:t>
      </w:r>
      <w:r>
        <w:rPr>
          <w:sz w:val="24"/>
        </w:rPr>
        <w:t>masks</w:t>
      </w:r>
      <w:r>
        <w:rPr>
          <w:spacing w:val="-2"/>
          <w:sz w:val="24"/>
        </w:rPr>
        <w:t xml:space="preserve"> </w:t>
      </w:r>
      <w:r>
        <w:rPr>
          <w:sz w:val="24"/>
        </w:rPr>
        <w:t>when</w:t>
      </w:r>
      <w:r>
        <w:rPr>
          <w:spacing w:val="-1"/>
          <w:sz w:val="24"/>
        </w:rPr>
        <w:t xml:space="preserve"> </w:t>
      </w:r>
      <w:r>
        <w:rPr>
          <w:sz w:val="24"/>
        </w:rPr>
        <w:t>they going</w:t>
      </w:r>
      <w:r>
        <w:rPr>
          <w:spacing w:val="-3"/>
          <w:sz w:val="24"/>
        </w:rPr>
        <w:t xml:space="preserve"> </w:t>
      </w:r>
      <w:r>
        <w:rPr>
          <w:sz w:val="24"/>
        </w:rPr>
        <w:t>out.</w:t>
      </w:r>
    </w:p>
    <w:p>
      <w:pPr>
        <w:pStyle w:val="ListParagraph"/>
        <w:numPr>
          <w:ilvl w:val="0"/>
          <w:numId w:val="7"/>
        </w:numPr>
        <w:tabs>
          <w:tab w:val="left" w:pos="586"/>
          <w:tab w:val="left" w:pos="4138"/>
        </w:tabs>
        <w:spacing w:before="20" w:after="0" w:line="240" w:lineRule="auto"/>
        <w:ind w:left="585" w:right="0" w:hanging="363"/>
        <w:jc w:val="left"/>
        <w:rPr>
          <w:sz w:val="24"/>
        </w:rPr>
      </w:pPr>
      <w:r>
        <w:rPr>
          <w:spacing w:val="-3"/>
          <w:sz w:val="24"/>
        </w:rPr>
        <w:t xml:space="preserve">It </w:t>
      </w:r>
      <w:r>
        <w:rPr>
          <w:sz w:val="24"/>
        </w:rPr>
        <w:t>is often simple to</w:t>
      </w:r>
      <w:r>
        <w:rPr>
          <w:spacing w:val="3"/>
          <w:sz w:val="24"/>
        </w:rPr>
        <w:t xml:space="preserve"> </w:t>
      </w:r>
      <w:r>
        <w:rPr>
          <w:spacing w:val="-5"/>
          <w:sz w:val="24"/>
        </w:rPr>
        <w:t>say</w:t>
      </w:r>
      <w:r>
        <w:rPr>
          <w:spacing w:val="-3"/>
          <w:sz w:val="24"/>
        </w:rPr>
        <w:t xml:space="preserve">, </w:t>
      </w:r>
      <w:r>
        <w:rPr>
          <w:sz w:val="24"/>
        </w:rPr>
        <w:t>but</w:t>
      </w:r>
      <w:r>
        <w:rPr>
          <w:sz w:val="24"/>
          <w:u w:val="single"/>
        </w:rPr>
        <w:t xml:space="preserve"> </w:t>
      </w:r>
      <w:r>
        <w:rPr>
          <w:sz w:val="24"/>
          <w:u w:val="single"/>
        </w:rPr>
        <w:tab/>
      </w:r>
      <w:r>
        <w:rPr>
          <w:sz w:val="24"/>
        </w:rPr>
        <w:t>(</w:t>
      </w:r>
      <w:r>
        <w:rPr>
          <w:rFonts w:ascii="宋体" w:eastAsia="宋体" w:hint="eastAsia"/>
          <w:sz w:val="24"/>
        </w:rPr>
        <w:t>很少）</w:t>
      </w:r>
      <w:r>
        <w:rPr>
          <w:sz w:val="24"/>
        </w:rPr>
        <w:t>easy</w:t>
      </w:r>
      <w:r>
        <w:rPr>
          <w:spacing w:val="-5"/>
          <w:sz w:val="24"/>
        </w:rPr>
        <w:t xml:space="preserve"> </w:t>
      </w:r>
      <w:r>
        <w:rPr>
          <w:sz w:val="24"/>
        </w:rPr>
        <w:t>to do.</w:t>
      </w:r>
    </w:p>
    <w:p>
      <w:pPr>
        <w:pStyle w:val="ListParagraph"/>
        <w:numPr>
          <w:ilvl w:val="0"/>
          <w:numId w:val="6"/>
        </w:numPr>
        <w:tabs>
          <w:tab w:val="left" w:pos="465"/>
        </w:tabs>
        <w:spacing w:before="160" w:after="0" w:line="240" w:lineRule="auto"/>
        <w:ind w:left="464" w:right="0" w:hanging="242"/>
        <w:jc w:val="left"/>
        <w:rPr>
          <w:rFonts w:ascii="宋体" w:eastAsia="宋体" w:hint="eastAsia"/>
          <w:sz w:val="22"/>
        </w:rPr>
      </w:pPr>
      <w:r>
        <w:rPr>
          <w:rFonts w:ascii="宋体" w:eastAsia="宋体" w:hint="eastAsia"/>
          <w:sz w:val="24"/>
        </w:rPr>
        <w:t>根据音标写出单词,使句子意思完整正确。</w:t>
      </w:r>
    </w:p>
    <w:p>
      <w:pPr>
        <w:pStyle w:val="BodyText"/>
        <w:spacing w:before="175"/>
        <w:ind w:left="223"/>
      </w:pPr>
      <w:r>
        <w:t>56.-What time is by your watch?</w:t>
      </w:r>
    </w:p>
    <w:p>
      <w:pPr>
        <w:pStyle w:val="BodyText"/>
        <w:tabs>
          <w:tab w:val="left" w:pos="2094"/>
        </w:tabs>
        <w:spacing w:before="178"/>
      </w:pPr>
      <w:r>
        <w:t>-It</w:t>
      </w:r>
      <w:r>
        <w:rPr>
          <w:spacing w:val="-2"/>
        </w:rPr>
        <w:t xml:space="preserve"> </w:t>
      </w:r>
      <w:r>
        <w:t>is</w:t>
      </w:r>
      <w:r>
        <w:rPr>
          <w:spacing w:val="1"/>
        </w:rPr>
        <w:t xml:space="preserve"> </w:t>
      </w:r>
      <w:r>
        <w:t>a</w:t>
      </w:r>
      <w:r>
        <w:rPr>
          <w:u w:val="single"/>
        </w:rPr>
        <w:t xml:space="preserve"> </w:t>
      </w:r>
      <w:r>
        <w:rPr>
          <w:u w:val="single"/>
        </w:rPr>
        <w:tab/>
      </w:r>
      <w:r>
        <w:t>/</w:t>
      </w:r>
      <w:r>
        <w:rPr>
          <w:rFonts w:ascii="宋体" w:eastAsia="宋体" w:hAnsi="宋体" w:hint="eastAsia"/>
        </w:rPr>
        <w:t>＇</w:t>
      </w:r>
      <w:r>
        <w:t>kwɔ:tə(r)/ to seven.</w:t>
      </w:r>
    </w:p>
    <w:p>
      <w:pPr>
        <w:pStyle w:val="BodyText"/>
        <w:spacing w:before="174"/>
        <w:ind w:left="223"/>
      </w:pPr>
      <w:r>
        <w:t>57. China’s Beidou-3 Navigation Satellite System was officially commissioned. We</w:t>
      </w:r>
    </w:p>
    <w:p>
      <w:pPr>
        <w:pStyle w:val="BodyText"/>
        <w:spacing w:before="10"/>
        <w:ind w:left="0"/>
        <w:rPr>
          <w:sz w:val="8"/>
        </w:rPr>
      </w:pPr>
    </w:p>
    <w:p>
      <w:pPr>
        <w:spacing w:after="0"/>
        <w:rPr>
          <w:sz w:val="8"/>
        </w:rPr>
        <w:sectPr>
          <w:pgSz w:w="11910" w:h="16840"/>
          <w:pgMar w:top="1400" w:right="1560" w:bottom="1180" w:left="1620" w:header="852" w:footer="999" w:gutter="0"/>
          <w:cols w:space="720"/>
        </w:sectPr>
      </w:pPr>
    </w:p>
    <w:p>
      <w:pPr>
        <w:pStyle w:val="BodyText"/>
        <w:spacing w:before="90" w:line="408" w:lineRule="auto"/>
        <w:ind w:left="223" w:right="-17"/>
      </w:pPr>
      <w:r>
        <w:pict>
          <v:line id="_x0000_s1027" o:spid="_x0000_s1027" style="mso-height-relative:page;mso-position-horizontal-relative:page;mso-width-relative:page;position:absolute;z-index:-251657216" from="342pt,18.05pt" to="378pt,18.05pt" coordsize="21600,21600" stroked="t" strokecolor="black"/>
        </w:pict>
      </w:r>
      <w:r>
        <w:t xml:space="preserve">Chinese are so happy that one of our dreams comes 58.Nanjing Poly Theater in our Jianye District is bright </w:t>
      </w:r>
      <w:r>
        <w:rPr>
          <w:spacing w:val="-4"/>
        </w:rPr>
        <w:t>and</w:t>
      </w:r>
    </w:p>
    <w:p>
      <w:pPr>
        <w:pStyle w:val="BodyText"/>
        <w:spacing w:before="90"/>
        <w:ind w:left="-19"/>
      </w:pPr>
      <w:r>
        <w:br w:type="column"/>
      </w:r>
      <w:r>
        <w:t>/tru:/.</w:t>
      </w:r>
    </w:p>
    <w:p>
      <w:pPr>
        <w:pStyle w:val="BodyText"/>
        <w:spacing w:before="0"/>
        <w:ind w:left="0"/>
        <w:rPr>
          <w:sz w:val="26"/>
        </w:rPr>
      </w:pPr>
      <w:r>
        <w:br w:type="column"/>
      </w:r>
    </w:p>
    <w:p>
      <w:pPr>
        <w:pStyle w:val="BodyText"/>
        <w:spacing w:before="4"/>
        <w:ind w:left="0"/>
        <w:rPr>
          <w:sz w:val="21"/>
        </w:rPr>
      </w:pPr>
    </w:p>
    <w:p>
      <w:pPr>
        <w:pStyle w:val="BodyText"/>
        <w:spacing w:before="0"/>
        <w:ind w:left="223"/>
      </w:pPr>
      <w:r>
        <w:pict>
          <v:shape id="_x0000_s1028" o:spid="_x0000_s1028" style="width:54.15pt;height:0.1pt;margin-top:14.35pt;margin-left:379.95pt;mso-height-relative:page;mso-position-horizontal-relative:page;mso-width-relative:page;position:absolute;z-index:251660288" coordorigin="7599,287" coordsize="1083,0" path="m7599,287l7959,287m7962,287l8682,287e" filled="f" stroked="t" strokecolor="black">
            <v:path arrowok="t"/>
          </v:shape>
        </w:pict>
      </w:r>
      <w:r>
        <w:t>/</w:t>
      </w:r>
      <w:r>
        <w:rPr>
          <w:rFonts w:ascii="宋体" w:eastAsia="宋体" w:hAnsi="宋体" w:hint="eastAsia"/>
        </w:rPr>
        <w:t>＇</w:t>
      </w:r>
      <w:r>
        <w:t>mɒdən/</w:t>
      </w:r>
    </w:p>
    <w:p>
      <w:pPr>
        <w:spacing w:after="0"/>
        <w:sectPr>
          <w:type w:val="continuous"/>
          <w:pgSz w:w="11910" w:h="16840"/>
          <w:pgMar w:top="1400" w:right="1560" w:bottom="1180" w:left="1620" w:header="720" w:footer="720" w:gutter="0"/>
          <w:cols w:num="3" w:space="720" w:equalWidth="0">
            <w:col w:w="5920" w:space="40"/>
            <w:col w:w="549" w:space="329"/>
            <w:col w:w="1892"/>
          </w:cols>
        </w:sectPr>
      </w:pPr>
    </w:p>
    <w:p>
      <w:pPr>
        <w:pStyle w:val="ListParagraph"/>
        <w:numPr>
          <w:ilvl w:val="0"/>
          <w:numId w:val="8"/>
        </w:numPr>
        <w:tabs>
          <w:tab w:val="left" w:pos="525"/>
          <w:tab w:val="left" w:pos="7922"/>
        </w:tabs>
        <w:spacing w:before="0" w:after="0" w:line="274" w:lineRule="exact"/>
        <w:ind w:left="524" w:right="0" w:hanging="302"/>
        <w:jc w:val="left"/>
        <w:rPr>
          <w:sz w:val="24"/>
        </w:rPr>
      </w:pPr>
      <w:r>
        <w:rPr>
          <w:sz w:val="24"/>
        </w:rPr>
        <w:t>Chinese people like ball games very much, such as basketball</w:t>
      </w:r>
      <w:r>
        <w:rPr>
          <w:spacing w:val="-11"/>
          <w:sz w:val="24"/>
        </w:rPr>
        <w:t xml:space="preserve"> </w:t>
      </w:r>
      <w:r>
        <w:rPr>
          <w:sz w:val="24"/>
        </w:rPr>
        <w:t xml:space="preserve">and </w:t>
      </w:r>
      <w:r>
        <w:rPr>
          <w:sz w:val="24"/>
          <w:u w:val="single"/>
        </w:rPr>
        <w:t xml:space="preserve"> </w:t>
      </w:r>
      <w:r>
        <w:rPr>
          <w:sz w:val="24"/>
          <w:u w:val="single"/>
        </w:rPr>
        <w:tab/>
      </w:r>
    </w:p>
    <w:p>
      <w:pPr>
        <w:pStyle w:val="BodyText"/>
        <w:spacing w:before="178"/>
        <w:ind w:left="223"/>
      </w:pPr>
      <w:r>
        <w:t>/</w:t>
      </w:r>
      <w:r>
        <w:rPr>
          <w:rFonts w:ascii="宋体" w:eastAsia="宋体" w:hAnsi="宋体" w:hint="eastAsia"/>
        </w:rPr>
        <w:t>＇</w:t>
      </w:r>
      <w:r>
        <w:t>vɒli:bɔ:l/.</w:t>
      </w:r>
    </w:p>
    <w:p>
      <w:pPr>
        <w:pStyle w:val="ListParagraph"/>
        <w:numPr>
          <w:ilvl w:val="0"/>
          <w:numId w:val="8"/>
        </w:numPr>
        <w:tabs>
          <w:tab w:val="left" w:pos="579"/>
          <w:tab w:val="left" w:pos="6679"/>
        </w:tabs>
        <w:spacing w:before="161" w:after="0" w:line="240" w:lineRule="auto"/>
        <w:ind w:left="578" w:right="0" w:hanging="356"/>
        <w:jc w:val="left"/>
        <w:rPr>
          <w:sz w:val="24"/>
        </w:rPr>
      </w:pPr>
      <w:r>
        <w:rPr>
          <w:spacing w:val="-9"/>
          <w:sz w:val="24"/>
        </w:rPr>
        <w:t xml:space="preserve">To </w:t>
      </w:r>
      <w:r>
        <w:rPr>
          <w:sz w:val="24"/>
        </w:rPr>
        <w:t xml:space="preserve">celebrate the National </w:t>
      </w:r>
      <w:r>
        <w:rPr>
          <w:spacing w:val="-5"/>
          <w:sz w:val="24"/>
        </w:rPr>
        <w:t xml:space="preserve">Day, </w:t>
      </w:r>
      <w:r>
        <w:rPr>
          <w:spacing w:val="2"/>
          <w:sz w:val="24"/>
        </w:rPr>
        <w:t xml:space="preserve">my </w:t>
      </w:r>
      <w:r>
        <w:rPr>
          <w:sz w:val="24"/>
        </w:rPr>
        <w:t>family often</w:t>
      </w:r>
      <w:r>
        <w:rPr>
          <w:spacing w:val="2"/>
          <w:sz w:val="24"/>
        </w:rPr>
        <w:t xml:space="preserve"> </w:t>
      </w:r>
      <w:r>
        <w:rPr>
          <w:sz w:val="24"/>
        </w:rPr>
        <w:t>have</w:t>
      </w:r>
      <w:r>
        <w:rPr>
          <w:spacing w:val="-1"/>
          <w:sz w:val="24"/>
        </w:rPr>
        <w:t xml:space="preserve"> </w:t>
      </w:r>
      <w:r>
        <w:rPr>
          <w:sz w:val="24"/>
        </w:rPr>
        <w:t>a</w:t>
      </w:r>
      <w:r>
        <w:rPr>
          <w:sz w:val="24"/>
          <w:u w:val="single"/>
        </w:rPr>
        <w:t xml:space="preserve"> </w:t>
      </w:r>
      <w:r>
        <w:rPr>
          <w:sz w:val="24"/>
          <w:u w:val="single"/>
        </w:rPr>
        <w:tab/>
      </w:r>
      <w:r>
        <w:rPr>
          <w:sz w:val="24"/>
        </w:rPr>
        <w:t>/</w:t>
      </w:r>
      <w:r>
        <w:rPr>
          <w:rFonts w:ascii="宋体" w:eastAsia="宋体" w:hAnsi="宋体" w:hint="eastAsia"/>
          <w:sz w:val="24"/>
        </w:rPr>
        <w:t>＇</w:t>
      </w:r>
      <w:r>
        <w:rPr>
          <w:sz w:val="24"/>
        </w:rPr>
        <w:t>pɪknɪk/.</w:t>
      </w:r>
    </w:p>
    <w:p>
      <w:pPr>
        <w:pStyle w:val="ListParagraph"/>
        <w:numPr>
          <w:ilvl w:val="0"/>
          <w:numId w:val="6"/>
        </w:numPr>
        <w:tabs>
          <w:tab w:val="left" w:pos="465"/>
        </w:tabs>
        <w:spacing w:before="161" w:after="0" w:line="240" w:lineRule="auto"/>
        <w:ind w:left="464" w:right="0" w:hanging="242"/>
        <w:jc w:val="left"/>
        <w:rPr>
          <w:rFonts w:ascii="宋体" w:eastAsia="宋体" w:hint="eastAsia"/>
          <w:sz w:val="22"/>
        </w:rPr>
      </w:pPr>
      <w:r>
        <w:rPr>
          <w:rFonts w:ascii="宋体" w:eastAsia="宋体" w:hint="eastAsia"/>
          <w:sz w:val="24"/>
        </w:rPr>
        <w:t>根据句子意思,用括号中所给单词正确形式填空。</w:t>
      </w:r>
    </w:p>
    <w:p>
      <w:pPr>
        <w:pStyle w:val="ListParagraph"/>
        <w:numPr>
          <w:ilvl w:val="0"/>
          <w:numId w:val="8"/>
        </w:numPr>
        <w:tabs>
          <w:tab w:val="left" w:pos="584"/>
          <w:tab w:val="left" w:pos="4568"/>
        </w:tabs>
        <w:spacing w:before="174" w:after="0" w:line="240" w:lineRule="auto"/>
        <w:ind w:left="583" w:right="0" w:hanging="361"/>
        <w:jc w:val="left"/>
        <w:rPr>
          <w:sz w:val="24"/>
        </w:rPr>
      </w:pPr>
      <w:r>
        <w:rPr>
          <w:sz w:val="24"/>
        </w:rPr>
        <w:t>Sandy with her</w:t>
      </w:r>
      <w:r>
        <w:rPr>
          <w:spacing w:val="-6"/>
          <w:sz w:val="24"/>
        </w:rPr>
        <w:t xml:space="preserve"> </w:t>
      </w:r>
      <w:r>
        <w:rPr>
          <w:sz w:val="24"/>
        </w:rPr>
        <w:t>classmates often</w:t>
      </w:r>
      <w:r>
        <w:rPr>
          <w:sz w:val="24"/>
          <w:u w:val="single"/>
        </w:rPr>
        <w:t xml:space="preserve"> </w:t>
      </w:r>
      <w:r>
        <w:rPr>
          <w:sz w:val="24"/>
          <w:u w:val="single"/>
        </w:rPr>
        <w:tab/>
      </w:r>
      <w:r>
        <w:rPr>
          <w:sz w:val="24"/>
        </w:rPr>
        <w:t>(enjoy) playing football after</w:t>
      </w:r>
      <w:r>
        <w:rPr>
          <w:spacing w:val="-1"/>
          <w:sz w:val="24"/>
        </w:rPr>
        <w:t xml:space="preserve"> </w:t>
      </w:r>
      <w:r>
        <w:rPr>
          <w:sz w:val="24"/>
        </w:rPr>
        <w:t>school.</w:t>
      </w:r>
    </w:p>
    <w:p>
      <w:pPr>
        <w:pStyle w:val="ListParagraph"/>
        <w:numPr>
          <w:ilvl w:val="0"/>
          <w:numId w:val="8"/>
        </w:numPr>
        <w:tabs>
          <w:tab w:val="left" w:pos="586"/>
          <w:tab w:val="left" w:pos="2488"/>
        </w:tabs>
        <w:spacing w:before="178" w:after="0" w:line="240" w:lineRule="auto"/>
        <w:ind w:left="585" w:right="0" w:hanging="363"/>
        <w:jc w:val="left"/>
        <w:rPr>
          <w:sz w:val="24"/>
        </w:rPr>
      </w:pPr>
      <w:r>
        <w:rPr>
          <w:sz w:val="24"/>
        </w:rPr>
        <w:t>I</w:t>
      </w:r>
      <w:r>
        <w:rPr>
          <w:spacing w:val="-7"/>
          <w:sz w:val="24"/>
        </w:rPr>
        <w:t xml:space="preserve"> </w:t>
      </w:r>
      <w:r>
        <w:rPr>
          <w:sz w:val="24"/>
        </w:rPr>
        <w:t>practise</w:t>
      </w:r>
      <w:r>
        <w:rPr>
          <w:sz w:val="24"/>
          <w:u w:val="single"/>
        </w:rPr>
        <w:t xml:space="preserve"> </w:t>
      </w:r>
      <w:r>
        <w:rPr>
          <w:sz w:val="24"/>
          <w:u w:val="single"/>
        </w:rPr>
        <w:tab/>
      </w:r>
      <w:r>
        <w:rPr>
          <w:sz w:val="24"/>
        </w:rPr>
        <w:t>(swim</w:t>
      </w:r>
      <w:r>
        <w:rPr>
          <w:rFonts w:ascii="宋体" w:eastAsia="宋体" w:hint="eastAsia"/>
          <w:sz w:val="24"/>
        </w:rPr>
        <w:t xml:space="preserve">） </w:t>
      </w:r>
      <w:r>
        <w:rPr>
          <w:sz w:val="24"/>
        </w:rPr>
        <w:t>every week. I enjoy</w:t>
      </w:r>
      <w:r>
        <w:rPr>
          <w:spacing w:val="-8"/>
          <w:sz w:val="24"/>
        </w:rPr>
        <w:t xml:space="preserve"> </w:t>
      </w:r>
      <w:r>
        <w:rPr>
          <w:sz w:val="24"/>
        </w:rPr>
        <w:t>it.</w:t>
      </w:r>
    </w:p>
    <w:p>
      <w:pPr>
        <w:pStyle w:val="ListParagraph"/>
        <w:numPr>
          <w:ilvl w:val="0"/>
          <w:numId w:val="8"/>
        </w:numPr>
        <w:tabs>
          <w:tab w:val="left" w:pos="579"/>
          <w:tab w:val="left" w:pos="4604"/>
        </w:tabs>
        <w:spacing w:before="174" w:after="0" w:line="240" w:lineRule="auto"/>
        <w:ind w:left="578" w:right="0" w:hanging="356"/>
        <w:jc w:val="left"/>
        <w:rPr>
          <w:sz w:val="24"/>
        </w:rPr>
      </w:pPr>
      <w:r>
        <w:rPr>
          <w:spacing w:val="-9"/>
          <w:sz w:val="24"/>
        </w:rPr>
        <w:t xml:space="preserve">We </w:t>
      </w:r>
      <w:r>
        <w:rPr>
          <w:sz w:val="24"/>
        </w:rPr>
        <w:t>are excited because this</w:t>
      </w:r>
      <w:r>
        <w:rPr>
          <w:spacing w:val="4"/>
          <w:sz w:val="24"/>
        </w:rPr>
        <w:t xml:space="preserve"> </w:t>
      </w:r>
      <w:r>
        <w:rPr>
          <w:sz w:val="24"/>
        </w:rPr>
        <w:t>is our</w:t>
      </w:r>
      <w:r>
        <w:rPr>
          <w:sz w:val="24"/>
          <w:u w:val="single"/>
        </w:rPr>
        <w:t xml:space="preserve"> </w:t>
      </w:r>
      <w:r>
        <w:rPr>
          <w:sz w:val="24"/>
          <w:u w:val="single"/>
        </w:rPr>
        <w:tab/>
      </w:r>
      <w:r>
        <w:rPr>
          <w:sz w:val="24"/>
        </w:rPr>
        <w:t>(one) day at our new</w:t>
      </w:r>
      <w:r>
        <w:rPr>
          <w:spacing w:val="-5"/>
          <w:sz w:val="24"/>
        </w:rPr>
        <w:t xml:space="preserve"> </w:t>
      </w:r>
      <w:r>
        <w:rPr>
          <w:sz w:val="24"/>
        </w:rPr>
        <w:t>school.</w:t>
      </w:r>
    </w:p>
    <w:p>
      <w:pPr>
        <w:pStyle w:val="ListParagraph"/>
        <w:numPr>
          <w:ilvl w:val="0"/>
          <w:numId w:val="8"/>
        </w:numPr>
        <w:tabs>
          <w:tab w:val="left" w:pos="575"/>
        </w:tabs>
        <w:spacing w:before="192" w:after="0" w:line="240" w:lineRule="auto"/>
        <w:ind w:left="574" w:right="0" w:hanging="352"/>
        <w:jc w:val="left"/>
        <w:rPr>
          <w:sz w:val="24"/>
        </w:rPr>
      </w:pPr>
      <w:r>
        <w:rPr>
          <w:sz w:val="24"/>
        </w:rPr>
        <w:t>Our</w:t>
      </w:r>
      <w:r>
        <w:rPr>
          <w:spacing w:val="-12"/>
          <w:sz w:val="24"/>
        </w:rPr>
        <w:t xml:space="preserve"> </w:t>
      </w:r>
      <w:r>
        <w:rPr>
          <w:sz w:val="24"/>
        </w:rPr>
        <w:t>president</w:t>
      </w:r>
      <w:r>
        <w:rPr>
          <w:spacing w:val="-8"/>
          <w:sz w:val="24"/>
        </w:rPr>
        <w:t xml:space="preserve"> </w:t>
      </w:r>
      <w:r>
        <w:rPr>
          <w:sz w:val="24"/>
        </w:rPr>
        <w:t>awarded</w:t>
      </w:r>
      <w:r>
        <w:rPr>
          <w:spacing w:val="-10"/>
          <w:sz w:val="24"/>
        </w:rPr>
        <w:t xml:space="preserve"> </w:t>
      </w:r>
      <w:r>
        <w:rPr>
          <w:sz w:val="24"/>
        </w:rPr>
        <w:t>the</w:t>
      </w:r>
      <w:r>
        <w:rPr>
          <w:spacing w:val="-11"/>
          <w:sz w:val="24"/>
        </w:rPr>
        <w:t xml:space="preserve"> </w:t>
      </w:r>
      <w:r>
        <w:rPr>
          <w:sz w:val="24"/>
        </w:rPr>
        <w:t>national</w:t>
      </w:r>
      <w:r>
        <w:rPr>
          <w:spacing w:val="-8"/>
          <w:sz w:val="24"/>
        </w:rPr>
        <w:t xml:space="preserve"> </w:t>
      </w:r>
      <w:r>
        <w:rPr>
          <w:sz w:val="24"/>
        </w:rPr>
        <w:t>medal</w:t>
      </w:r>
      <w:r>
        <w:rPr>
          <w:spacing w:val="-8"/>
          <w:sz w:val="24"/>
        </w:rPr>
        <w:t xml:space="preserve"> </w:t>
      </w:r>
      <w:r>
        <w:rPr>
          <w:sz w:val="24"/>
        </w:rPr>
        <w:t>and</w:t>
      </w:r>
      <w:r>
        <w:rPr>
          <w:spacing w:val="-8"/>
          <w:sz w:val="24"/>
        </w:rPr>
        <w:t xml:space="preserve"> </w:t>
      </w:r>
      <w:r>
        <w:rPr>
          <w:sz w:val="24"/>
        </w:rPr>
        <w:t>honorary</w:t>
      </w:r>
      <w:r>
        <w:rPr>
          <w:spacing w:val="-16"/>
          <w:sz w:val="24"/>
        </w:rPr>
        <w:t xml:space="preserve"> </w:t>
      </w:r>
      <w:r>
        <w:rPr>
          <w:sz w:val="24"/>
        </w:rPr>
        <w:t>title</w:t>
      </w:r>
      <w:r>
        <w:rPr>
          <w:spacing w:val="-11"/>
          <w:sz w:val="24"/>
        </w:rPr>
        <w:t xml:space="preserve"> </w:t>
      </w:r>
      <w:r>
        <w:rPr>
          <w:sz w:val="24"/>
        </w:rPr>
        <w:t>to</w:t>
      </w:r>
      <w:r>
        <w:rPr>
          <w:spacing w:val="-8"/>
          <w:sz w:val="24"/>
        </w:rPr>
        <w:t xml:space="preserve"> </w:t>
      </w:r>
      <w:r>
        <w:rPr>
          <w:sz w:val="24"/>
        </w:rPr>
        <w:t>four</w:t>
      </w:r>
      <w:r>
        <w:rPr>
          <w:spacing w:val="-9"/>
          <w:sz w:val="24"/>
        </w:rPr>
        <w:t xml:space="preserve"> </w:t>
      </w:r>
      <w:r>
        <w:rPr>
          <w:sz w:val="24"/>
        </w:rPr>
        <w:t>people.</w:t>
      </w:r>
      <w:r>
        <w:rPr>
          <w:spacing w:val="-12"/>
          <w:sz w:val="24"/>
        </w:rPr>
        <w:t xml:space="preserve"> </w:t>
      </w:r>
      <w:r>
        <w:rPr>
          <w:sz w:val="24"/>
        </w:rPr>
        <w:t>Do</w:t>
      </w:r>
      <w:r>
        <w:rPr>
          <w:spacing w:val="-6"/>
          <w:sz w:val="24"/>
        </w:rPr>
        <w:t xml:space="preserve"> </w:t>
      </w:r>
      <w:r>
        <w:rPr>
          <w:sz w:val="24"/>
        </w:rPr>
        <w:t>you</w:t>
      </w:r>
    </w:p>
    <w:p>
      <w:pPr>
        <w:spacing w:after="0" w:line="240" w:lineRule="auto"/>
        <w:jc w:val="left"/>
        <w:rPr>
          <w:sz w:val="24"/>
        </w:rPr>
        <w:sectPr>
          <w:type w:val="continuous"/>
          <w:pgSz w:w="11910" w:h="16840"/>
          <w:pgMar w:top="1400" w:right="1560" w:bottom="1180" w:left="1620" w:header="720" w:footer="720" w:gutter="0"/>
          <w:cols w:space="720"/>
        </w:sectPr>
      </w:pPr>
    </w:p>
    <w:p>
      <w:pPr>
        <w:pStyle w:val="BodyText"/>
        <w:tabs>
          <w:tab w:val="left" w:pos="2448"/>
        </w:tabs>
        <w:spacing w:before="114"/>
        <w:ind w:left="463"/>
      </w:pPr>
      <w:r>
        <w:t>know</w:t>
      </w:r>
      <w:r>
        <w:rPr>
          <w:spacing w:val="-2"/>
        </w:rPr>
        <w:t xml:space="preserve"> </w:t>
      </w:r>
      <w:r>
        <w:t>these</w:t>
      </w:r>
      <w:r>
        <w:rPr>
          <w:u w:val="single"/>
        </w:rPr>
        <w:t xml:space="preserve"> </w:t>
      </w:r>
      <w:r>
        <w:rPr>
          <w:u w:val="single"/>
        </w:rPr>
        <w:tab/>
      </w:r>
      <w:r>
        <w:t>(hero) names?</w:t>
      </w:r>
    </w:p>
    <w:p>
      <w:pPr>
        <w:pStyle w:val="ListParagraph"/>
        <w:numPr>
          <w:ilvl w:val="0"/>
          <w:numId w:val="8"/>
        </w:numPr>
        <w:tabs>
          <w:tab w:val="left" w:pos="525"/>
          <w:tab w:val="left" w:pos="3438"/>
        </w:tabs>
        <w:spacing w:before="192" w:after="0" w:line="240" w:lineRule="auto"/>
        <w:ind w:left="524" w:right="0" w:hanging="302"/>
        <w:jc w:val="left"/>
        <w:rPr>
          <w:sz w:val="24"/>
        </w:rPr>
      </w:pPr>
      <w:r>
        <w:rPr>
          <w:spacing w:val="-9"/>
          <w:sz w:val="24"/>
        </w:rPr>
        <w:t xml:space="preserve">We </w:t>
      </w:r>
      <w:r>
        <w:rPr>
          <w:sz w:val="24"/>
        </w:rPr>
        <w:t>have a</w:t>
      </w:r>
      <w:r>
        <w:rPr>
          <w:spacing w:val="6"/>
          <w:sz w:val="24"/>
        </w:rPr>
        <w:t xml:space="preserve"> </w:t>
      </w:r>
      <w:r>
        <w:rPr>
          <w:sz w:val="24"/>
        </w:rPr>
        <w:t>good</w:t>
      </w:r>
      <w:r>
        <w:rPr>
          <w:spacing w:val="-1"/>
          <w:sz w:val="24"/>
        </w:rPr>
        <w:t xml:space="preserve"> </w:t>
      </w:r>
      <w:r>
        <w:rPr>
          <w:sz w:val="24"/>
        </w:rPr>
        <w:t>time</w:t>
      </w:r>
      <w:r>
        <w:rPr>
          <w:sz w:val="24"/>
          <w:u w:val="single"/>
        </w:rPr>
        <w:t xml:space="preserve"> </w:t>
      </w:r>
      <w:r>
        <w:rPr>
          <w:sz w:val="24"/>
          <w:u w:val="single"/>
        </w:rPr>
        <w:tab/>
      </w:r>
      <w:r>
        <w:rPr>
          <w:sz w:val="24"/>
        </w:rPr>
        <w:t xml:space="preserve">(watch) the film </w:t>
      </w:r>
      <w:r>
        <w:rPr>
          <w:i/>
          <w:sz w:val="24"/>
        </w:rPr>
        <w:t xml:space="preserve">The Eight Hundred </w:t>
      </w:r>
      <w:r>
        <w:rPr>
          <w:sz w:val="24"/>
        </w:rPr>
        <w:t>in the</w:t>
      </w:r>
      <w:r>
        <w:rPr>
          <w:spacing w:val="-10"/>
          <w:sz w:val="24"/>
        </w:rPr>
        <w:t xml:space="preserve"> </w:t>
      </w:r>
      <w:r>
        <w:rPr>
          <w:sz w:val="24"/>
        </w:rPr>
        <w:t>cinema.</w:t>
      </w:r>
    </w:p>
    <w:p>
      <w:pPr>
        <w:pStyle w:val="ListParagraph"/>
        <w:numPr>
          <w:ilvl w:val="0"/>
          <w:numId w:val="6"/>
        </w:numPr>
        <w:tabs>
          <w:tab w:val="left" w:pos="596"/>
        </w:tabs>
        <w:spacing w:before="179" w:after="0" w:line="364" w:lineRule="auto"/>
        <w:ind w:left="223" w:right="237" w:firstLine="0"/>
        <w:jc w:val="left"/>
        <w:rPr>
          <w:sz w:val="24"/>
        </w:rPr>
      </w:pPr>
      <w:r>
        <w:pict>
          <v:shape id="_x0000_s1029" o:spid="_x0000_s1029" type="#_x0000_t202" style="width:414.5pt;height:29.05pt;margin-top:58.75pt;margin-left:97.7pt;mso-height-relative:page;mso-position-horizontal-relative:page;mso-width-relative:page;mso-wrap-distance-bottom:0;mso-wrap-distance-top:0;position:absolute;z-index:-251655168" coordsize="21600,21600" filled="f" stroked="t" strokecolor="black">
            <v:textbox inset="0,0,0,0">
              <w:txbxContent>
                <w:p>
                  <w:pPr>
                    <w:pStyle w:val="BodyText"/>
                    <w:tabs>
                      <w:tab w:val="left" w:pos="2477"/>
                      <w:tab w:val="left" w:pos="4286"/>
                      <w:tab w:val="left" w:pos="5868"/>
                      <w:tab w:val="left" w:pos="7232"/>
                    </w:tabs>
                    <w:spacing w:before="167"/>
                    <w:ind w:left="228"/>
                  </w:pPr>
                  <w:r>
                    <w:t>show</w:t>
                  </w:r>
                  <w:r>
                    <w:rPr>
                      <w:spacing w:val="-1"/>
                    </w:rPr>
                    <w:t xml:space="preserve"> </w:t>
                  </w:r>
                  <w:r>
                    <w:t>you</w:t>
                  </w:r>
                  <w:r>
                    <w:rPr>
                      <w:spacing w:val="1"/>
                    </w:rPr>
                    <w:t xml:space="preserve"> </w:t>
                  </w:r>
                  <w:r>
                    <w:t>around</w:t>
                  </w:r>
                  <w:r>
                    <w:tab/>
                  </w:r>
                  <w:r>
                    <w:t>borrow books</w:t>
                  </w:r>
                  <w:r>
                    <w:tab/>
                  </w:r>
                  <w:r>
                    <w:t>get</w:t>
                  </w:r>
                  <w:r>
                    <w:rPr>
                      <w:spacing w:val="-1"/>
                    </w:rPr>
                    <w:t xml:space="preserve"> </w:t>
                  </w:r>
                  <w:r>
                    <w:t>ready</w:t>
                  </w:r>
                  <w:r>
                    <w:rPr>
                      <w:spacing w:val="-3"/>
                    </w:rPr>
                    <w:t xml:space="preserve"> </w:t>
                  </w:r>
                  <w:r>
                    <w:t>for</w:t>
                  </w:r>
                  <w:r>
                    <w:tab/>
                  </w:r>
                  <w:r>
                    <w:t>of course</w:t>
                  </w:r>
                  <w:r>
                    <w:tab/>
                  </w:r>
                  <w:r>
                    <w:t>late</w:t>
                  </w:r>
                  <w:r>
                    <w:rPr>
                      <w:spacing w:val="-1"/>
                    </w:rPr>
                    <w:t xml:space="preserve"> </w:t>
                  </w:r>
                  <w:r>
                    <w:t>for</w:t>
                  </w:r>
                </w:p>
              </w:txbxContent>
            </v:textbox>
            <w10:wrap type="topAndBottom"/>
          </v:shape>
        </w:pict>
      </w:r>
      <w:r>
        <w:rPr>
          <w:rFonts w:ascii="宋体" w:eastAsia="宋体" w:hint="eastAsia"/>
          <w:spacing w:val="-5"/>
          <w:sz w:val="24"/>
        </w:rPr>
        <w:t>根据对话内容，从下面方框中选择适当的单词或短语填空，使对话内容完整</w:t>
      </w:r>
      <w:r>
        <w:rPr>
          <w:rFonts w:ascii="宋体" w:eastAsia="宋体" w:hint="eastAsia"/>
          <w:sz w:val="24"/>
        </w:rPr>
        <w:t>正确。</w:t>
      </w:r>
    </w:p>
    <w:p>
      <w:pPr>
        <w:pStyle w:val="BodyText"/>
        <w:spacing w:before="1"/>
        <w:ind w:left="0"/>
        <w:rPr>
          <w:rFonts w:ascii="宋体"/>
          <w:sz w:val="13"/>
        </w:rPr>
      </w:pPr>
    </w:p>
    <w:p>
      <w:pPr>
        <w:pStyle w:val="BodyText"/>
        <w:tabs>
          <w:tab w:val="left" w:pos="2951"/>
          <w:tab w:val="left" w:pos="3726"/>
        </w:tabs>
        <w:spacing w:before="90" w:line="408" w:lineRule="auto"/>
        <w:ind w:left="223" w:right="1294"/>
      </w:pPr>
      <w:r>
        <w:t xml:space="preserve">Ashley: Hi, Joseph! How time flies! </w:t>
      </w:r>
      <w:r>
        <w:rPr>
          <w:spacing w:val="-9"/>
        </w:rPr>
        <w:t xml:space="preserve">We </w:t>
      </w:r>
      <w:r>
        <w:t xml:space="preserve">are both in the middle school </w:t>
      </w:r>
      <w:r>
        <w:rPr>
          <w:spacing w:val="-4"/>
        </w:rPr>
        <w:t xml:space="preserve">now. </w:t>
      </w:r>
      <w:r>
        <w:t xml:space="preserve">Joseph: </w:t>
      </w:r>
      <w:r>
        <w:rPr>
          <w:spacing w:val="-7"/>
        </w:rPr>
        <w:t xml:space="preserve">Yes, </w:t>
      </w:r>
      <w:r>
        <w:rPr>
          <w:spacing w:val="-9"/>
        </w:rPr>
        <w:t xml:space="preserve">We </w:t>
      </w:r>
      <w:r>
        <w:t>need to</w:t>
      </w:r>
      <w:r>
        <w:rPr>
          <w:u w:val="single"/>
        </w:rPr>
        <w:t xml:space="preserve"> </w:t>
      </w:r>
      <w:r>
        <w:rPr>
          <w:u w:val="single"/>
        </w:rPr>
        <w:tab/>
      </w:r>
      <w:r>
        <w:t>66</w:t>
      </w:r>
      <w:r>
        <w:rPr>
          <w:u w:val="single"/>
        </w:rPr>
        <w:t xml:space="preserve"> </w:t>
      </w:r>
      <w:r>
        <w:rPr>
          <w:u w:val="single"/>
        </w:rPr>
        <w:tab/>
      </w:r>
      <w:r>
        <w:t>the coming middle school</w:t>
      </w:r>
      <w:r>
        <w:rPr>
          <w:spacing w:val="-3"/>
        </w:rPr>
        <w:t xml:space="preserve"> </w:t>
      </w:r>
      <w:r>
        <w:t>life.</w:t>
      </w:r>
    </w:p>
    <w:p>
      <w:pPr>
        <w:pStyle w:val="BodyText"/>
        <w:spacing w:before="0" w:line="274" w:lineRule="exact"/>
        <w:ind w:left="223"/>
      </w:pPr>
      <w:r>
        <w:t>Ashley: How is your new school?</w:t>
      </w:r>
    </w:p>
    <w:p>
      <w:pPr>
        <w:pStyle w:val="BodyText"/>
        <w:tabs>
          <w:tab w:val="left" w:pos="6084"/>
          <w:tab w:val="left" w:pos="6979"/>
        </w:tabs>
        <w:spacing w:before="193" w:line="408" w:lineRule="auto"/>
        <w:ind w:left="943" w:right="245" w:hanging="720"/>
      </w:pPr>
      <w:r>
        <w:t xml:space="preserve">Joseph: </w:t>
      </w:r>
      <w:r>
        <w:rPr>
          <w:spacing w:val="-5"/>
        </w:rPr>
        <w:t xml:space="preserve">It’s  </w:t>
      </w:r>
      <w:r>
        <w:t xml:space="preserve">great. </w:t>
      </w:r>
      <w:r>
        <w:rPr>
          <w:spacing w:val="-5"/>
        </w:rPr>
        <w:t xml:space="preserve">It’s  </w:t>
      </w:r>
      <w:r>
        <w:t>nice and modern. I can’t</w:t>
      </w:r>
      <w:r>
        <w:rPr>
          <w:spacing w:val="21"/>
        </w:rPr>
        <w:t xml:space="preserve"> </w:t>
      </w:r>
      <w:r>
        <w:t>wait</w:t>
      </w:r>
      <w:r>
        <w:rPr>
          <w:spacing w:val="14"/>
        </w:rPr>
        <w:t xml:space="preserve"> </w:t>
      </w:r>
      <w:r>
        <w:t>to</w:t>
      </w:r>
      <w:r>
        <w:rPr>
          <w:u w:val="single"/>
        </w:rPr>
        <w:t xml:space="preserve"> </w:t>
      </w:r>
      <w:r>
        <w:rPr>
          <w:u w:val="single"/>
        </w:rPr>
        <w:tab/>
      </w:r>
      <w:r>
        <w:t>67</w:t>
      </w:r>
      <w:r>
        <w:rPr>
          <w:u w:val="single"/>
        </w:rPr>
        <w:t xml:space="preserve"> </w:t>
      </w:r>
      <w:r>
        <w:rPr>
          <w:u w:val="single"/>
        </w:rPr>
        <w:tab/>
      </w:r>
      <w:r>
        <w:t xml:space="preserve">my new school some </w:t>
      </w:r>
      <w:r>
        <w:rPr>
          <w:spacing w:val="-5"/>
        </w:rPr>
        <w:t>day.</w:t>
      </w:r>
    </w:p>
    <w:p>
      <w:pPr>
        <w:pStyle w:val="BodyText"/>
        <w:spacing w:before="0" w:line="274" w:lineRule="exact"/>
        <w:ind w:left="223"/>
      </w:pPr>
      <w:r>
        <w:t>Ashley: It’s not far from your home, isn’t it?</w:t>
      </w:r>
    </w:p>
    <w:p>
      <w:pPr>
        <w:pStyle w:val="BodyText"/>
        <w:tabs>
          <w:tab w:val="left" w:pos="4028"/>
          <w:tab w:val="left" w:pos="4803"/>
        </w:tabs>
        <w:spacing w:line="408" w:lineRule="auto"/>
        <w:ind w:left="223" w:right="3225"/>
      </w:pPr>
      <w:r>
        <w:t>Joseph: No, it isn’t. So I</w:t>
      </w:r>
      <w:r>
        <w:rPr>
          <w:spacing w:val="-11"/>
        </w:rPr>
        <w:t xml:space="preserve"> </w:t>
      </w:r>
      <w:r>
        <w:t>am</w:t>
      </w:r>
      <w:r>
        <w:rPr>
          <w:spacing w:val="-1"/>
        </w:rPr>
        <w:t xml:space="preserve"> </w:t>
      </w:r>
      <w:r>
        <w:t>never</w:t>
      </w:r>
      <w:r>
        <w:rPr>
          <w:u w:val="single"/>
        </w:rPr>
        <w:t xml:space="preserve"> </w:t>
      </w:r>
      <w:r>
        <w:rPr>
          <w:u w:val="single"/>
        </w:rPr>
        <w:tab/>
      </w:r>
      <w:r>
        <w:t>68</w:t>
      </w:r>
      <w:r>
        <w:rPr>
          <w:u w:val="single"/>
        </w:rPr>
        <w:t xml:space="preserve"> </w:t>
      </w:r>
      <w:r>
        <w:rPr>
          <w:u w:val="single"/>
        </w:rPr>
        <w:tab/>
      </w:r>
      <w:r>
        <w:t>school. Ashley: Is there a library in your</w:t>
      </w:r>
      <w:r>
        <w:rPr>
          <w:spacing w:val="-4"/>
        </w:rPr>
        <w:t xml:space="preserve"> </w:t>
      </w:r>
      <w:r>
        <w:t>school?</w:t>
      </w:r>
    </w:p>
    <w:p>
      <w:pPr>
        <w:pStyle w:val="BodyText"/>
        <w:tabs>
          <w:tab w:val="left" w:pos="1485"/>
          <w:tab w:val="left" w:pos="2205"/>
          <w:tab w:val="left" w:pos="6440"/>
          <w:tab w:val="left" w:pos="7095"/>
        </w:tabs>
        <w:spacing w:before="0" w:line="274" w:lineRule="exact"/>
        <w:ind w:left="223"/>
      </w:pPr>
      <w:r>
        <w:t>Joseph:</w:t>
      </w:r>
      <w:r>
        <w:rPr>
          <w:u w:val="single"/>
        </w:rPr>
        <w:t xml:space="preserve"> </w:t>
      </w:r>
      <w:r>
        <w:rPr>
          <w:u w:val="single"/>
        </w:rPr>
        <w:tab/>
      </w:r>
      <w:r>
        <w:t>69</w:t>
      </w:r>
      <w:r>
        <w:rPr>
          <w:u w:val="single"/>
        </w:rPr>
        <w:t xml:space="preserve"> </w:t>
      </w:r>
      <w:r>
        <w:rPr>
          <w:u w:val="single"/>
        </w:rPr>
        <w:tab/>
      </w:r>
      <w:r>
        <w:t>. I love reading there and every</w:t>
      </w:r>
      <w:r>
        <w:rPr>
          <w:spacing w:val="-13"/>
        </w:rPr>
        <w:t xml:space="preserve"> </w:t>
      </w:r>
      <w:r>
        <w:t>week</w:t>
      </w:r>
      <w:r>
        <w:rPr>
          <w:spacing w:val="2"/>
        </w:rPr>
        <w:t xml:space="preserve"> </w:t>
      </w:r>
      <w:r>
        <w:t>I</w:t>
      </w:r>
      <w:r>
        <w:rPr>
          <w:u w:val="single"/>
        </w:rPr>
        <w:t xml:space="preserve"> </w:t>
      </w:r>
      <w:r>
        <w:rPr>
          <w:u w:val="single"/>
        </w:rPr>
        <w:tab/>
      </w:r>
      <w:r>
        <w:t>70</w:t>
      </w:r>
      <w:r>
        <w:rPr>
          <w:u w:val="single"/>
        </w:rPr>
        <w:t xml:space="preserve"> </w:t>
      </w:r>
      <w:r>
        <w:rPr>
          <w:u w:val="single"/>
        </w:rPr>
        <w:tab/>
      </w:r>
      <w:r>
        <w:t>from it.</w:t>
      </w:r>
    </w:p>
    <w:p>
      <w:pPr>
        <w:pStyle w:val="BodyText"/>
        <w:ind w:left="223"/>
      </w:pPr>
      <w:r>
        <w:t>Ashley: Sounds great.</w:t>
      </w:r>
    </w:p>
    <w:p>
      <w:pPr>
        <w:pStyle w:val="BodyText"/>
        <w:spacing w:before="99"/>
        <w:ind w:left="223"/>
        <w:rPr>
          <w:rFonts w:ascii="宋体" w:eastAsia="宋体" w:hint="eastAsia"/>
        </w:rPr>
      </w:pPr>
      <w:r>
        <w:rPr>
          <w:rFonts w:ascii="宋体" w:eastAsia="宋体" w:hint="eastAsia"/>
        </w:rPr>
        <w:t xml:space="preserve">六、阅读短文（共 </w:t>
      </w:r>
      <w:r>
        <w:t xml:space="preserve">20 </w:t>
      </w:r>
      <w:r>
        <w:rPr>
          <w:rFonts w:ascii="宋体" w:eastAsia="宋体" w:hint="eastAsia"/>
        </w:rPr>
        <w:t xml:space="preserve">小题；每小题 </w:t>
      </w:r>
      <w:r>
        <w:t xml:space="preserve">1 </w:t>
      </w:r>
      <w:r>
        <w:rPr>
          <w:rFonts w:ascii="宋体" w:eastAsia="宋体" w:hint="eastAsia"/>
        </w:rPr>
        <w:t xml:space="preserve">分，满分 </w:t>
      </w:r>
      <w:r>
        <w:t xml:space="preserve">20 </w:t>
      </w:r>
      <w:r>
        <w:rPr>
          <w:rFonts w:ascii="宋体" w:eastAsia="宋体" w:hint="eastAsia"/>
        </w:rPr>
        <w:t>分）</w:t>
      </w:r>
    </w:p>
    <w:p>
      <w:pPr>
        <w:pStyle w:val="BodyText"/>
        <w:spacing w:before="5"/>
        <w:ind w:left="223"/>
        <w:rPr>
          <w:rFonts w:ascii="宋体" w:eastAsia="宋体" w:hint="eastAsia"/>
        </w:rPr>
      </w:pPr>
      <w:r>
        <w:t>A</w:t>
      </w:r>
      <w:r>
        <w:rPr>
          <w:rFonts w:ascii="宋体" w:eastAsia="宋体" w:hint="eastAsia"/>
        </w:rPr>
        <w:t>）根据短文内容，完成表格，注意：每个空格只填一个单词。</w:t>
      </w:r>
    </w:p>
    <w:p>
      <w:pPr>
        <w:pStyle w:val="BodyText"/>
        <w:spacing w:before="97" w:line="408" w:lineRule="auto"/>
        <w:ind w:left="223" w:right="237" w:firstLine="479"/>
        <w:jc w:val="right"/>
      </w:pPr>
      <w:r>
        <w:rPr>
          <w:spacing w:val="-5"/>
        </w:rPr>
        <w:t>It’s</w:t>
      </w:r>
      <w:r>
        <w:rPr>
          <w:spacing w:val="8"/>
        </w:rPr>
        <w:t xml:space="preserve"> </w:t>
      </w:r>
      <w:r>
        <w:t>the</w:t>
      </w:r>
      <w:r>
        <w:rPr>
          <w:spacing w:val="7"/>
        </w:rPr>
        <w:t xml:space="preserve"> </w:t>
      </w:r>
      <w:r>
        <w:t>new</w:t>
      </w:r>
      <w:r>
        <w:rPr>
          <w:spacing w:val="8"/>
        </w:rPr>
        <w:t xml:space="preserve"> </w:t>
      </w:r>
      <w:r>
        <w:t>school</w:t>
      </w:r>
      <w:r>
        <w:rPr>
          <w:spacing w:val="8"/>
        </w:rPr>
        <w:t xml:space="preserve"> </w:t>
      </w:r>
      <w:r>
        <w:t>term!</w:t>
      </w:r>
      <w:r>
        <w:rPr>
          <w:spacing w:val="3"/>
        </w:rPr>
        <w:t xml:space="preserve"> </w:t>
      </w:r>
      <w:r>
        <w:rPr>
          <w:spacing w:val="-9"/>
        </w:rPr>
        <w:t>You</w:t>
      </w:r>
      <w:r>
        <w:rPr>
          <w:spacing w:val="9"/>
        </w:rPr>
        <w:t xml:space="preserve"> </w:t>
      </w:r>
      <w:r>
        <w:t>will</w:t>
      </w:r>
      <w:r>
        <w:rPr>
          <w:spacing w:val="9"/>
        </w:rPr>
        <w:t xml:space="preserve"> </w:t>
      </w:r>
      <w:r>
        <w:t>have</w:t>
      </w:r>
      <w:r>
        <w:rPr>
          <w:spacing w:val="7"/>
        </w:rPr>
        <w:t xml:space="preserve"> </w:t>
      </w:r>
      <w:r>
        <w:t>a</w:t>
      </w:r>
      <w:r>
        <w:rPr>
          <w:spacing w:val="8"/>
        </w:rPr>
        <w:t xml:space="preserve"> </w:t>
      </w:r>
      <w:r>
        <w:t>lot</w:t>
      </w:r>
      <w:r>
        <w:rPr>
          <w:spacing w:val="9"/>
        </w:rPr>
        <w:t xml:space="preserve"> </w:t>
      </w:r>
      <w:r>
        <w:t>of</w:t>
      </w:r>
      <w:r>
        <w:rPr>
          <w:spacing w:val="7"/>
        </w:rPr>
        <w:t xml:space="preserve"> </w:t>
      </w:r>
      <w:r>
        <w:t>fun</w:t>
      </w:r>
      <w:r>
        <w:rPr>
          <w:spacing w:val="9"/>
        </w:rPr>
        <w:t xml:space="preserve"> </w:t>
      </w:r>
      <w:r>
        <w:t>at</w:t>
      </w:r>
      <w:r>
        <w:rPr>
          <w:spacing w:val="11"/>
        </w:rPr>
        <w:t xml:space="preserve"> </w:t>
      </w:r>
      <w:r>
        <w:t>your</w:t>
      </w:r>
      <w:r>
        <w:rPr>
          <w:spacing w:val="7"/>
        </w:rPr>
        <w:t xml:space="preserve"> </w:t>
      </w:r>
      <w:r>
        <w:t>new</w:t>
      </w:r>
      <w:r>
        <w:rPr>
          <w:spacing w:val="8"/>
        </w:rPr>
        <w:t xml:space="preserve"> </w:t>
      </w:r>
      <w:r>
        <w:t>school,</w:t>
      </w:r>
      <w:r>
        <w:rPr>
          <w:spacing w:val="8"/>
        </w:rPr>
        <w:t xml:space="preserve"> </w:t>
      </w:r>
      <w:r>
        <w:t>but</w:t>
      </w:r>
      <w:r>
        <w:rPr>
          <w:spacing w:val="11"/>
        </w:rPr>
        <w:t xml:space="preserve"> </w:t>
      </w:r>
      <w:r>
        <w:t>you</w:t>
      </w:r>
      <w:r>
        <w:rPr>
          <w:w w:val="99"/>
        </w:rPr>
        <w:t xml:space="preserve"> </w:t>
      </w:r>
      <w:r>
        <w:t>must</w:t>
      </w:r>
      <w:r>
        <w:rPr>
          <w:spacing w:val="-13"/>
        </w:rPr>
        <w:t xml:space="preserve"> </w:t>
      </w:r>
      <w:r>
        <w:t>work</w:t>
      </w:r>
      <w:r>
        <w:rPr>
          <w:spacing w:val="-13"/>
        </w:rPr>
        <w:t xml:space="preserve"> </w:t>
      </w:r>
      <w:r>
        <w:t>hard</w:t>
      </w:r>
      <w:r>
        <w:rPr>
          <w:spacing w:val="-14"/>
        </w:rPr>
        <w:t xml:space="preserve"> </w:t>
      </w:r>
      <w:r>
        <w:t>too!</w:t>
      </w:r>
      <w:r>
        <w:rPr>
          <w:spacing w:val="-14"/>
        </w:rPr>
        <w:t xml:space="preserve"> </w:t>
      </w:r>
      <w:r>
        <w:t>When</w:t>
      </w:r>
      <w:r>
        <w:rPr>
          <w:spacing w:val="-13"/>
        </w:rPr>
        <w:t xml:space="preserve"> </w:t>
      </w:r>
      <w:r>
        <w:t>will</w:t>
      </w:r>
      <w:r>
        <w:rPr>
          <w:spacing w:val="-9"/>
        </w:rPr>
        <w:t xml:space="preserve"> </w:t>
      </w:r>
      <w:r>
        <w:t>your</w:t>
      </w:r>
      <w:r>
        <w:rPr>
          <w:spacing w:val="-12"/>
        </w:rPr>
        <w:t xml:space="preserve"> </w:t>
      </w:r>
      <w:r>
        <w:t>new</w:t>
      </w:r>
      <w:r>
        <w:rPr>
          <w:spacing w:val="-12"/>
        </w:rPr>
        <w:t xml:space="preserve"> </w:t>
      </w:r>
      <w:r>
        <w:t>school</w:t>
      </w:r>
      <w:r>
        <w:rPr>
          <w:spacing w:val="-13"/>
        </w:rPr>
        <w:t xml:space="preserve"> </w:t>
      </w:r>
      <w:r>
        <w:t>life</w:t>
      </w:r>
      <w:r>
        <w:rPr>
          <w:spacing w:val="-14"/>
        </w:rPr>
        <w:t xml:space="preserve"> </w:t>
      </w:r>
      <w:r>
        <w:t>be</w:t>
      </w:r>
      <w:r>
        <w:rPr>
          <w:spacing w:val="-14"/>
        </w:rPr>
        <w:t xml:space="preserve"> </w:t>
      </w:r>
      <w:r>
        <w:t>like?</w:t>
      </w:r>
      <w:r>
        <w:rPr>
          <w:spacing w:val="-10"/>
        </w:rPr>
        <w:t xml:space="preserve"> </w:t>
      </w:r>
      <w:r>
        <w:t>How</w:t>
      </w:r>
      <w:r>
        <w:rPr>
          <w:spacing w:val="-13"/>
        </w:rPr>
        <w:t xml:space="preserve"> </w:t>
      </w:r>
      <w:r>
        <w:t>can</w:t>
      </w:r>
      <w:r>
        <w:rPr>
          <w:spacing w:val="-7"/>
        </w:rPr>
        <w:t xml:space="preserve"> </w:t>
      </w:r>
      <w:r>
        <w:t>you</w:t>
      </w:r>
      <w:r>
        <w:rPr>
          <w:spacing w:val="-13"/>
        </w:rPr>
        <w:t xml:space="preserve"> </w:t>
      </w:r>
      <w:r>
        <w:t>make</w:t>
      </w:r>
      <w:r>
        <w:rPr>
          <w:spacing w:val="-14"/>
        </w:rPr>
        <w:t xml:space="preserve"> </w:t>
      </w:r>
      <w:r>
        <w:t>it</w:t>
      </w:r>
      <w:r>
        <w:rPr>
          <w:spacing w:val="-13"/>
        </w:rPr>
        <w:t xml:space="preserve"> </w:t>
      </w:r>
      <w:r>
        <w:t>fun? Are you ready for middle school life? Maybe you are a little nervous. Going</w:t>
      </w:r>
      <w:r>
        <w:rPr>
          <w:spacing w:val="-37"/>
        </w:rPr>
        <w:t xml:space="preserve"> </w:t>
      </w:r>
      <w:r>
        <w:t>to</w:t>
      </w:r>
      <w:r>
        <w:rPr>
          <w:spacing w:val="-4"/>
        </w:rPr>
        <w:t xml:space="preserve"> </w:t>
      </w:r>
      <w:r>
        <w:t>middle school</w:t>
      </w:r>
      <w:r>
        <w:rPr>
          <w:spacing w:val="-8"/>
        </w:rPr>
        <w:t xml:space="preserve"> </w:t>
      </w:r>
      <w:r>
        <w:t>is</w:t>
      </w:r>
      <w:r>
        <w:rPr>
          <w:spacing w:val="-8"/>
        </w:rPr>
        <w:t xml:space="preserve"> </w:t>
      </w:r>
      <w:r>
        <w:t>a</w:t>
      </w:r>
      <w:r>
        <w:rPr>
          <w:spacing w:val="-10"/>
        </w:rPr>
        <w:t xml:space="preserve"> </w:t>
      </w:r>
      <w:r>
        <w:t>big</w:t>
      </w:r>
      <w:r>
        <w:rPr>
          <w:spacing w:val="-10"/>
        </w:rPr>
        <w:t xml:space="preserve"> </w:t>
      </w:r>
      <w:r>
        <w:t>change:</w:t>
      </w:r>
      <w:r>
        <w:rPr>
          <w:spacing w:val="-6"/>
        </w:rPr>
        <w:t xml:space="preserve"> </w:t>
      </w:r>
      <w:r>
        <w:t>First,</w:t>
      </w:r>
      <w:r>
        <w:rPr>
          <w:spacing w:val="-8"/>
        </w:rPr>
        <w:t xml:space="preserve"> </w:t>
      </w:r>
      <w:r>
        <w:t>it</w:t>
      </w:r>
      <w:r>
        <w:rPr>
          <w:spacing w:val="-7"/>
        </w:rPr>
        <w:t xml:space="preserve"> </w:t>
      </w:r>
      <w:r>
        <w:t>takes</w:t>
      </w:r>
      <w:r>
        <w:rPr>
          <w:spacing w:val="-8"/>
        </w:rPr>
        <w:t xml:space="preserve"> </w:t>
      </w:r>
      <w:r>
        <w:t>time</w:t>
      </w:r>
      <w:r>
        <w:rPr>
          <w:spacing w:val="-9"/>
        </w:rPr>
        <w:t xml:space="preserve"> </w:t>
      </w:r>
      <w:r>
        <w:t>to</w:t>
      </w:r>
      <w:r>
        <w:rPr>
          <w:spacing w:val="-7"/>
        </w:rPr>
        <w:t xml:space="preserve"> </w:t>
      </w:r>
      <w:r>
        <w:t>get</w:t>
      </w:r>
      <w:r>
        <w:rPr>
          <w:spacing w:val="-8"/>
        </w:rPr>
        <w:t xml:space="preserve"> </w:t>
      </w:r>
      <w:r>
        <w:t>to</w:t>
      </w:r>
      <w:r>
        <w:rPr>
          <w:spacing w:val="-6"/>
        </w:rPr>
        <w:t xml:space="preserve"> </w:t>
      </w:r>
      <w:r>
        <w:t>know</w:t>
      </w:r>
      <w:r>
        <w:rPr>
          <w:spacing w:val="-8"/>
        </w:rPr>
        <w:t xml:space="preserve"> </w:t>
      </w:r>
      <w:r>
        <w:t>a</w:t>
      </w:r>
      <w:r>
        <w:rPr>
          <w:spacing w:val="-10"/>
        </w:rPr>
        <w:t xml:space="preserve"> </w:t>
      </w:r>
      <w:r>
        <w:t>new</w:t>
      </w:r>
      <w:r>
        <w:rPr>
          <w:spacing w:val="-9"/>
        </w:rPr>
        <w:t xml:space="preserve"> </w:t>
      </w:r>
      <w:r>
        <w:t>place.</w:t>
      </w:r>
      <w:r>
        <w:rPr>
          <w:spacing w:val="-8"/>
        </w:rPr>
        <w:t xml:space="preserve"> </w:t>
      </w:r>
      <w:r>
        <w:t>Second,</w:t>
      </w:r>
      <w:r>
        <w:rPr>
          <w:spacing w:val="-6"/>
        </w:rPr>
        <w:t xml:space="preserve"> </w:t>
      </w:r>
      <w:r>
        <w:t>you</w:t>
      </w:r>
      <w:r>
        <w:rPr>
          <w:spacing w:val="-9"/>
        </w:rPr>
        <w:t xml:space="preserve"> </w:t>
      </w:r>
      <w:r>
        <w:t>may have</w:t>
      </w:r>
      <w:r>
        <w:rPr>
          <w:spacing w:val="-10"/>
        </w:rPr>
        <w:t xml:space="preserve"> </w:t>
      </w:r>
      <w:r>
        <w:t>to</w:t>
      </w:r>
      <w:r>
        <w:rPr>
          <w:spacing w:val="-8"/>
        </w:rPr>
        <w:t xml:space="preserve"> </w:t>
      </w:r>
      <w:r>
        <w:t>make</w:t>
      </w:r>
      <w:r>
        <w:rPr>
          <w:spacing w:val="-10"/>
        </w:rPr>
        <w:t xml:space="preserve"> </w:t>
      </w:r>
      <w:r>
        <w:t>new</w:t>
      </w:r>
      <w:r>
        <w:rPr>
          <w:spacing w:val="-9"/>
        </w:rPr>
        <w:t xml:space="preserve"> </w:t>
      </w:r>
      <w:r>
        <w:t>friends.</w:t>
      </w:r>
      <w:r>
        <w:rPr>
          <w:spacing w:val="-10"/>
        </w:rPr>
        <w:t xml:space="preserve"> </w:t>
      </w:r>
      <w:r>
        <w:t>Third,</w:t>
      </w:r>
      <w:r>
        <w:rPr>
          <w:spacing w:val="-7"/>
        </w:rPr>
        <w:t xml:space="preserve"> </w:t>
      </w:r>
      <w:r>
        <w:t>you</w:t>
      </w:r>
      <w:r>
        <w:rPr>
          <w:spacing w:val="-9"/>
        </w:rPr>
        <w:t xml:space="preserve"> </w:t>
      </w:r>
      <w:r>
        <w:t>will</w:t>
      </w:r>
      <w:r>
        <w:rPr>
          <w:spacing w:val="-8"/>
        </w:rPr>
        <w:t xml:space="preserve"> </w:t>
      </w:r>
      <w:r>
        <w:t>have</w:t>
      </w:r>
      <w:r>
        <w:rPr>
          <w:spacing w:val="-10"/>
        </w:rPr>
        <w:t xml:space="preserve"> </w:t>
      </w:r>
      <w:r>
        <w:t>more</w:t>
      </w:r>
      <w:r>
        <w:rPr>
          <w:spacing w:val="-10"/>
        </w:rPr>
        <w:t xml:space="preserve"> </w:t>
      </w:r>
      <w:r>
        <w:t>teachers</w:t>
      </w:r>
      <w:r>
        <w:rPr>
          <w:spacing w:val="-8"/>
        </w:rPr>
        <w:t xml:space="preserve"> </w:t>
      </w:r>
      <w:r>
        <w:t>and</w:t>
      </w:r>
      <w:r>
        <w:rPr>
          <w:spacing w:val="-9"/>
        </w:rPr>
        <w:t xml:space="preserve"> </w:t>
      </w:r>
      <w:r>
        <w:t>study</w:t>
      </w:r>
      <w:r>
        <w:rPr>
          <w:spacing w:val="-13"/>
        </w:rPr>
        <w:t xml:space="preserve"> </w:t>
      </w:r>
      <w:r>
        <w:t>more</w:t>
      </w:r>
      <w:r>
        <w:rPr>
          <w:spacing w:val="-10"/>
        </w:rPr>
        <w:t xml:space="preserve"> </w:t>
      </w:r>
      <w:r>
        <w:t>subjects.</w:t>
      </w:r>
      <w:r>
        <w:rPr>
          <w:w w:val="99"/>
        </w:rPr>
        <w:t xml:space="preserve"> </w:t>
      </w:r>
      <w:r>
        <w:t xml:space="preserve">Middle school life is different from primary school life. </w:t>
      </w:r>
      <w:r>
        <w:rPr>
          <w:spacing w:val="-9"/>
        </w:rPr>
        <w:t xml:space="preserve">You </w:t>
      </w:r>
      <w:r>
        <w:t>will have a</w:t>
      </w:r>
      <w:r>
        <w:rPr>
          <w:spacing w:val="9"/>
        </w:rPr>
        <w:t xml:space="preserve"> </w:t>
      </w:r>
      <w:r>
        <w:t>lot</w:t>
      </w:r>
      <w:r>
        <w:rPr>
          <w:spacing w:val="2"/>
        </w:rPr>
        <w:t xml:space="preserve"> </w:t>
      </w:r>
      <w:r>
        <w:t>more homework</w:t>
      </w:r>
      <w:r>
        <w:rPr>
          <w:spacing w:val="-6"/>
        </w:rPr>
        <w:t xml:space="preserve"> </w:t>
      </w:r>
      <w:r>
        <w:t>to</w:t>
      </w:r>
      <w:r>
        <w:rPr>
          <w:spacing w:val="-5"/>
        </w:rPr>
        <w:t xml:space="preserve"> </w:t>
      </w:r>
      <w:r>
        <w:t>do.</w:t>
      </w:r>
      <w:r>
        <w:rPr>
          <w:spacing w:val="-5"/>
        </w:rPr>
        <w:t xml:space="preserve"> </w:t>
      </w:r>
      <w:r>
        <w:t>There</w:t>
      </w:r>
      <w:r>
        <w:rPr>
          <w:spacing w:val="-4"/>
        </w:rPr>
        <w:t xml:space="preserve"> </w:t>
      </w:r>
      <w:r>
        <w:t>are</w:t>
      </w:r>
      <w:r>
        <w:rPr>
          <w:spacing w:val="-7"/>
        </w:rPr>
        <w:t xml:space="preserve"> </w:t>
      </w:r>
      <w:r>
        <w:t>more</w:t>
      </w:r>
      <w:r>
        <w:rPr>
          <w:spacing w:val="-6"/>
        </w:rPr>
        <w:t xml:space="preserve"> </w:t>
      </w:r>
      <w:r>
        <w:t>exams</w:t>
      </w:r>
      <w:r>
        <w:rPr>
          <w:spacing w:val="-5"/>
        </w:rPr>
        <w:t xml:space="preserve"> </w:t>
      </w:r>
      <w:r>
        <w:t>than</w:t>
      </w:r>
      <w:r>
        <w:rPr>
          <w:spacing w:val="-4"/>
        </w:rPr>
        <w:t xml:space="preserve"> </w:t>
      </w:r>
      <w:r>
        <w:t>before.</w:t>
      </w:r>
      <w:r>
        <w:rPr>
          <w:spacing w:val="-10"/>
        </w:rPr>
        <w:t xml:space="preserve"> </w:t>
      </w:r>
      <w:r>
        <w:rPr>
          <w:spacing w:val="-9"/>
        </w:rPr>
        <w:t>You</w:t>
      </w:r>
      <w:r>
        <w:rPr>
          <w:spacing w:val="-5"/>
        </w:rPr>
        <w:t xml:space="preserve"> </w:t>
      </w:r>
      <w:r>
        <w:t>will</w:t>
      </w:r>
      <w:r>
        <w:rPr>
          <w:spacing w:val="-5"/>
        </w:rPr>
        <w:t xml:space="preserve"> </w:t>
      </w:r>
      <w:r>
        <w:t>also</w:t>
      </w:r>
      <w:r>
        <w:rPr>
          <w:spacing w:val="-5"/>
        </w:rPr>
        <w:t xml:space="preserve"> </w:t>
      </w:r>
      <w:r>
        <w:t>learn</w:t>
      </w:r>
      <w:r>
        <w:rPr>
          <w:spacing w:val="-4"/>
        </w:rPr>
        <w:t xml:space="preserve"> </w:t>
      </w:r>
      <w:r>
        <w:t>to</w:t>
      </w:r>
      <w:r>
        <w:rPr>
          <w:spacing w:val="-5"/>
        </w:rPr>
        <w:t xml:space="preserve"> </w:t>
      </w:r>
      <w:r>
        <w:t>take</w:t>
      </w:r>
      <w:r>
        <w:rPr>
          <w:spacing w:val="-4"/>
        </w:rPr>
        <w:t xml:space="preserve"> </w:t>
      </w:r>
      <w:r>
        <w:t>care</w:t>
      </w:r>
      <w:r>
        <w:rPr>
          <w:spacing w:val="-6"/>
        </w:rPr>
        <w:t xml:space="preserve"> </w:t>
      </w:r>
      <w:r>
        <w:t>of</w:t>
      </w:r>
    </w:p>
    <w:p>
      <w:pPr>
        <w:pStyle w:val="BodyText"/>
        <w:spacing w:before="0" w:line="268" w:lineRule="exact"/>
        <w:ind w:left="223"/>
      </w:pPr>
      <w:r>
        <w:t>yourself.</w:t>
      </w:r>
    </w:p>
    <w:p>
      <w:pPr>
        <w:pStyle w:val="BodyText"/>
        <w:ind w:left="223"/>
      </w:pPr>
      <w:r>
        <w:t>All of these changes can be scary.</w:t>
      </w:r>
    </w:p>
    <w:p>
      <w:pPr>
        <w:pStyle w:val="BodyText"/>
        <w:ind w:left="703"/>
      </w:pPr>
      <w:r>
        <w:t>Don’t worry! Here are some useful tips to make this school year a good one.</w:t>
      </w:r>
    </w:p>
    <w:p>
      <w:pPr>
        <w:pStyle w:val="BodyText"/>
        <w:ind w:left="223"/>
      </w:pPr>
      <w:r>
        <w:t>How to…</w:t>
      </w:r>
    </w:p>
    <w:p>
      <w:pPr>
        <w:spacing w:after="0"/>
        <w:sectPr>
          <w:pgSz w:w="11910" w:h="16840"/>
          <w:pgMar w:top="1400" w:right="1560" w:bottom="1180" w:left="1620" w:header="852" w:footer="999" w:gutter="0"/>
          <w:cols w:space="720"/>
        </w:sectPr>
      </w:pPr>
    </w:p>
    <w:p>
      <w:pPr>
        <w:pStyle w:val="Heading2"/>
        <w:spacing w:before="119"/>
        <w:jc w:val="both"/>
        <w:rPr>
          <w:rFonts w:ascii="Times New Roman"/>
        </w:rPr>
      </w:pPr>
      <w:r>
        <w:rPr>
          <w:rFonts w:ascii="Times New Roman"/>
        </w:rPr>
        <w:t>Prepare to study.</w:t>
      </w:r>
    </w:p>
    <w:p>
      <w:pPr>
        <w:pStyle w:val="BodyText"/>
        <w:spacing w:before="174" w:line="391" w:lineRule="auto"/>
        <w:ind w:left="223" w:right="237" w:firstLine="479"/>
        <w:jc w:val="both"/>
      </w:pPr>
      <w:r>
        <w:t>Remember to take all your school things. Set a regular (</w:t>
      </w:r>
      <w:r>
        <w:rPr>
          <w:rFonts w:ascii="宋体" w:eastAsia="宋体" w:hint="eastAsia"/>
        </w:rPr>
        <w:t>规律的</w:t>
      </w:r>
      <w:r>
        <w:t>) time to do your homework. If you have any problems with your homework, try to ask your parents or teachers for help.</w:t>
      </w:r>
    </w:p>
    <w:p>
      <w:pPr>
        <w:pStyle w:val="Heading2"/>
        <w:spacing w:before="21"/>
        <w:jc w:val="both"/>
        <w:rPr>
          <w:rFonts w:ascii="Times New Roman" w:hAnsi="Times New Roman"/>
        </w:rPr>
      </w:pPr>
      <w:r>
        <w:rPr>
          <w:rFonts w:ascii="Times New Roman" w:hAnsi="Times New Roman"/>
        </w:rPr>
        <w:t>Get a good night’s sleep.</w:t>
      </w:r>
    </w:p>
    <w:p>
      <w:pPr>
        <w:pStyle w:val="BodyText"/>
        <w:spacing w:before="188" w:line="386" w:lineRule="auto"/>
        <w:ind w:left="223" w:right="239" w:firstLine="479"/>
        <w:jc w:val="both"/>
      </w:pPr>
      <w:r>
        <w:t xml:space="preserve">Go to bed early the night before your first day of school. If you can’t sleep, drink a glass of warm milk. It makes you calm. Before bed, lay out( </w:t>
      </w:r>
      <w:r>
        <w:rPr>
          <w:rFonts w:ascii="宋体" w:eastAsia="宋体" w:hAnsi="宋体" w:hint="eastAsia"/>
        </w:rPr>
        <w:t>摆出</w:t>
      </w:r>
      <w:r>
        <w:t>) all your things. That way, you won’t forget anything.</w:t>
      </w:r>
    </w:p>
    <w:p>
      <w:pPr>
        <w:pStyle w:val="Heading2"/>
        <w:spacing w:before="25"/>
        <w:jc w:val="both"/>
        <w:rPr>
          <w:rFonts w:ascii="Times New Roman"/>
        </w:rPr>
      </w:pPr>
      <w:r>
        <w:rPr>
          <w:rFonts w:ascii="Times New Roman"/>
        </w:rPr>
        <w:t>Make new friends.</w:t>
      </w:r>
    </w:p>
    <w:p>
      <w:pPr>
        <w:pStyle w:val="BodyText"/>
        <w:spacing w:before="187" w:line="386" w:lineRule="auto"/>
        <w:ind w:left="223" w:right="232" w:firstLine="479"/>
        <w:jc w:val="both"/>
      </w:pPr>
      <w:r>
        <w:t>Be kind and smile often. Introducing yourself is a good way to meet people. Try your best to help others when they are in trouble(</w:t>
      </w:r>
      <w:r>
        <w:rPr>
          <w:rFonts w:ascii="宋体" w:eastAsia="宋体" w:hint="eastAsia"/>
        </w:rPr>
        <w:t>困难</w:t>
      </w:r>
      <w:r>
        <w:t>). You can also invite someone to play with you or have dinner together.</w:t>
      </w:r>
    </w:p>
    <w:p>
      <w:pPr>
        <w:pStyle w:val="Heading2"/>
        <w:spacing w:before="26"/>
        <w:jc w:val="both"/>
        <w:rPr>
          <w:rFonts w:ascii="Times New Roman"/>
        </w:rPr>
      </w:pPr>
      <w:r>
        <w:rPr>
          <w:rFonts w:ascii="Times New Roman"/>
        </w:rPr>
        <w:t>Have a good day.</w:t>
      </w:r>
    </w:p>
    <w:p>
      <w:pPr>
        <w:pStyle w:val="BodyText"/>
        <w:spacing w:before="173" w:line="369" w:lineRule="auto"/>
        <w:ind w:left="223" w:right="236" w:firstLine="479"/>
        <w:jc w:val="both"/>
      </w:pPr>
      <w:r>
        <w:t>A</w:t>
      </w:r>
      <w:r>
        <w:rPr>
          <w:spacing w:val="-16"/>
        </w:rPr>
        <w:t xml:space="preserve"> </w:t>
      </w:r>
      <w:r>
        <w:t>big</w:t>
      </w:r>
      <w:r>
        <w:rPr>
          <w:spacing w:val="-3"/>
        </w:rPr>
        <w:t xml:space="preserve"> </w:t>
      </w:r>
      <w:r>
        <w:t>breakfast</w:t>
      </w:r>
      <w:r>
        <w:rPr>
          <w:spacing w:val="-1"/>
        </w:rPr>
        <w:t xml:space="preserve"> </w:t>
      </w:r>
      <w:r>
        <w:t xml:space="preserve">starts a good </w:t>
      </w:r>
      <w:r>
        <w:rPr>
          <w:spacing w:val="-5"/>
        </w:rPr>
        <w:t>day</w:t>
      </w:r>
      <w:r>
        <w:rPr>
          <w:spacing w:val="-6"/>
        </w:rPr>
        <w:t xml:space="preserve">. </w:t>
      </w:r>
      <w:r>
        <w:t>Try</w:t>
      </w:r>
      <w:r>
        <w:rPr>
          <w:spacing w:val="-5"/>
        </w:rPr>
        <w:t xml:space="preserve"> </w:t>
      </w:r>
      <w:r>
        <w:t>to be</w:t>
      </w:r>
      <w:r>
        <w:rPr>
          <w:spacing w:val="-1"/>
        </w:rPr>
        <w:t xml:space="preserve"> </w:t>
      </w:r>
      <w:r>
        <w:t>brave</w:t>
      </w:r>
      <w:r>
        <w:rPr>
          <w:spacing w:val="1"/>
        </w:rPr>
        <w:t xml:space="preserve"> (</w:t>
      </w:r>
      <w:r>
        <w:rPr>
          <w:rFonts w:ascii="宋体" w:eastAsia="宋体" w:hAnsi="宋体" w:hint="eastAsia"/>
        </w:rPr>
        <w:t>勇敢的</w:t>
      </w:r>
      <w:r>
        <w:rPr>
          <w:spacing w:val="-1"/>
        </w:rPr>
        <w:t xml:space="preserve">). </w:t>
      </w:r>
      <w:r>
        <w:t>Say</w:t>
      </w:r>
      <w:r>
        <w:rPr>
          <w:spacing w:val="-3"/>
        </w:rPr>
        <w:t xml:space="preserve"> ‘</w:t>
      </w:r>
      <w:r>
        <w:t>Hi’</w:t>
      </w:r>
      <w:r>
        <w:rPr>
          <w:spacing w:val="-18"/>
        </w:rPr>
        <w:t xml:space="preserve"> </w:t>
      </w:r>
      <w:r>
        <w:t>to</w:t>
      </w:r>
      <w:r>
        <w:rPr>
          <w:spacing w:val="4"/>
        </w:rPr>
        <w:t xml:space="preserve"> </w:t>
      </w:r>
      <w:r>
        <w:t>your</w:t>
      </w:r>
      <w:r>
        <w:rPr>
          <w:spacing w:val="1"/>
        </w:rPr>
        <w:t xml:space="preserve"> </w:t>
      </w:r>
      <w:r>
        <w:t>new classmates.</w:t>
      </w:r>
      <w:r>
        <w:rPr>
          <w:spacing w:val="-1"/>
        </w:rPr>
        <w:t xml:space="preserve"> </w:t>
      </w:r>
      <w:r>
        <w:t>In class,</w:t>
      </w:r>
      <w:r>
        <w:rPr>
          <w:spacing w:val="-3"/>
        </w:rPr>
        <w:t xml:space="preserve"> </w:t>
      </w:r>
      <w:r>
        <w:t>listen</w:t>
      </w:r>
      <w:r>
        <w:rPr>
          <w:spacing w:val="-3"/>
        </w:rPr>
        <w:t xml:space="preserve"> </w:t>
      </w:r>
      <w:r>
        <w:t>to</w:t>
      </w:r>
      <w:r>
        <w:rPr>
          <w:spacing w:val="-1"/>
        </w:rPr>
        <w:t xml:space="preserve"> </w:t>
      </w:r>
      <w:r>
        <w:t>your</w:t>
      </w:r>
      <w:r>
        <w:rPr>
          <w:spacing w:val="-4"/>
        </w:rPr>
        <w:t xml:space="preserve"> </w:t>
      </w:r>
      <w:r>
        <w:t>teachers</w:t>
      </w:r>
      <w:r>
        <w:rPr>
          <w:spacing w:val="-3"/>
        </w:rPr>
        <w:t xml:space="preserve"> </w:t>
      </w:r>
      <w:r>
        <w:t>and</w:t>
      </w:r>
      <w:r>
        <w:rPr>
          <w:spacing w:val="-3"/>
        </w:rPr>
        <w:t xml:space="preserve"> </w:t>
      </w:r>
      <w:r>
        <w:t>take</w:t>
      </w:r>
      <w:r>
        <w:rPr>
          <w:spacing w:val="-5"/>
        </w:rPr>
        <w:t xml:space="preserve"> </w:t>
      </w:r>
      <w:r>
        <w:t>notes(</w:t>
      </w:r>
      <w:r>
        <w:rPr>
          <w:rFonts w:ascii="宋体" w:eastAsia="宋体" w:hAnsi="宋体" w:hint="eastAsia"/>
        </w:rPr>
        <w:t>做笔记</w:t>
      </w:r>
      <w:r>
        <w:rPr>
          <w:spacing w:val="-3"/>
        </w:rPr>
        <w:t xml:space="preserve">). </w:t>
      </w:r>
      <w:r>
        <w:rPr>
          <w:spacing w:val="-9"/>
        </w:rPr>
        <w:t>You</w:t>
      </w:r>
      <w:r>
        <w:rPr>
          <w:spacing w:val="-3"/>
        </w:rPr>
        <w:t xml:space="preserve"> </w:t>
      </w:r>
      <w:r>
        <w:t>can</w:t>
      </w:r>
      <w:r>
        <w:rPr>
          <w:spacing w:val="-3"/>
        </w:rPr>
        <w:t xml:space="preserve"> </w:t>
      </w:r>
      <w:r>
        <w:t>look</w:t>
      </w:r>
      <w:r>
        <w:rPr>
          <w:spacing w:val="-3"/>
        </w:rPr>
        <w:t xml:space="preserve"> </w:t>
      </w:r>
      <w:r>
        <w:t>over them when you get</w:t>
      </w:r>
      <w:r>
        <w:rPr>
          <w:spacing w:val="5"/>
        </w:rPr>
        <w:t xml:space="preserve"> </w:t>
      </w:r>
      <w:r>
        <w:t>home.</w:t>
      </w:r>
    </w:p>
    <w:p>
      <w:pPr>
        <w:pStyle w:val="Heading2"/>
        <w:spacing w:before="50"/>
        <w:rPr>
          <w:rFonts w:ascii="Times New Roman"/>
        </w:rPr>
      </w:pPr>
      <w:r>
        <w:rPr>
          <w:rFonts w:ascii="Times New Roman"/>
        </w:rPr>
        <w:t>Relax.</w:t>
      </w:r>
    </w:p>
    <w:p>
      <w:pPr>
        <w:pStyle w:val="BodyText"/>
        <w:spacing w:before="188" w:line="408" w:lineRule="auto"/>
        <w:ind w:left="223" w:firstLine="479"/>
      </w:pPr>
      <w:r>
        <w:pict>
          <v:shape id="_x0000_s1030" o:spid="_x0000_s1030" type="#_x0000_t202" style="width:413.5pt;height:235.5pt;margin-top:51.55pt;margin-left:92.15pt;mso-height-relative:page;mso-position-horizontal-relative:page;mso-width-relative:page;position:absolute;z-index:251662336" coordsize="21600,21600" filled="f" stroked="f">
            <v:stroke joinstyle="miter"/>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
                  <w:tblGrid>
                    <w:gridCol w:w="1423"/>
                    <w:gridCol w:w="1966"/>
                    <w:gridCol w:w="4866"/>
                  </w:tblGrid>
                  <w:tr>
                    <w:tblPrEx>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Ex>
                    <w:trPr>
                      <w:trHeight w:val="3744"/>
                    </w:trPr>
                    <w:tc>
                      <w:tcPr>
                        <w:tcW w:w="3389" w:type="dxa"/>
                        <w:gridSpan w:val="2"/>
                      </w:tcPr>
                      <w:p>
                        <w:pPr>
                          <w:pStyle w:val="TableParagraph"/>
                          <w:rPr>
                            <w:sz w:val="26"/>
                          </w:rPr>
                        </w:pPr>
                      </w:p>
                      <w:p>
                        <w:pPr>
                          <w:pStyle w:val="TableParagraph"/>
                          <w:rPr>
                            <w:sz w:val="26"/>
                          </w:rPr>
                        </w:pPr>
                      </w:p>
                      <w:p>
                        <w:pPr>
                          <w:pStyle w:val="TableParagraph"/>
                          <w:rPr>
                            <w:sz w:val="26"/>
                          </w:rPr>
                        </w:pPr>
                      </w:p>
                      <w:p>
                        <w:pPr>
                          <w:pStyle w:val="TableParagraph"/>
                          <w:rPr>
                            <w:sz w:val="26"/>
                          </w:rPr>
                        </w:pPr>
                      </w:p>
                      <w:p>
                        <w:pPr>
                          <w:pStyle w:val="TableParagraph"/>
                          <w:rPr>
                            <w:sz w:val="26"/>
                          </w:rPr>
                        </w:pPr>
                      </w:p>
                      <w:p>
                        <w:pPr>
                          <w:pStyle w:val="TableParagraph"/>
                          <w:spacing w:before="6"/>
                          <w:rPr>
                            <w:sz w:val="20"/>
                          </w:rPr>
                        </w:pPr>
                      </w:p>
                      <w:p>
                        <w:pPr>
                          <w:pStyle w:val="TableParagraph"/>
                          <w:tabs>
                            <w:tab w:val="left" w:pos="424"/>
                            <w:tab w:val="left" w:pos="1079"/>
                          </w:tabs>
                          <w:spacing w:before="1"/>
                          <w:ind w:left="64"/>
                          <w:jc w:val="center"/>
                          <w:rPr>
                            <w:sz w:val="24"/>
                          </w:rPr>
                        </w:pPr>
                        <w:r>
                          <w:rPr>
                            <w:sz w:val="24"/>
                            <w:u w:val="single"/>
                          </w:rPr>
                          <w:t xml:space="preserve"> </w:t>
                        </w:r>
                        <w:r>
                          <w:rPr>
                            <w:sz w:val="24"/>
                            <w:u w:val="single"/>
                          </w:rPr>
                          <w:tab/>
                        </w:r>
                        <w:r>
                          <w:rPr>
                            <w:sz w:val="24"/>
                          </w:rPr>
                          <w:t>71</w:t>
                        </w:r>
                        <w:r>
                          <w:rPr>
                            <w:sz w:val="24"/>
                            <w:u w:val="single"/>
                          </w:rPr>
                          <w:t xml:space="preserve"> </w:t>
                        </w:r>
                        <w:r>
                          <w:rPr>
                            <w:sz w:val="24"/>
                            <w:u w:val="single"/>
                          </w:rPr>
                          <w:tab/>
                        </w:r>
                      </w:p>
                    </w:tc>
                    <w:tc>
                      <w:tcPr>
                        <w:tcW w:w="4866" w:type="dxa"/>
                      </w:tcPr>
                      <w:p>
                        <w:pPr>
                          <w:pStyle w:val="TableParagraph"/>
                          <w:numPr>
                            <w:ilvl w:val="0"/>
                            <w:numId w:val="9"/>
                          </w:numPr>
                          <w:tabs>
                            <w:tab w:val="left" w:pos="351"/>
                            <w:tab w:val="left" w:pos="2010"/>
                            <w:tab w:val="left" w:pos="2665"/>
                          </w:tabs>
                          <w:spacing w:before="79" w:after="0" w:line="376" w:lineRule="auto"/>
                          <w:ind w:left="108" w:right="99" w:firstLine="0"/>
                          <w:jc w:val="left"/>
                          <w:rPr>
                            <w:sz w:val="24"/>
                          </w:rPr>
                        </w:pPr>
                        <w:r>
                          <w:rPr>
                            <w:spacing w:val="-9"/>
                            <w:sz w:val="24"/>
                          </w:rPr>
                          <w:t>You</w:t>
                        </w:r>
                        <w:r>
                          <w:rPr>
                            <w:spacing w:val="30"/>
                            <w:sz w:val="24"/>
                          </w:rPr>
                          <w:t xml:space="preserve"> </w:t>
                        </w:r>
                        <w:r>
                          <w:rPr>
                            <w:sz w:val="24"/>
                          </w:rPr>
                          <w:t>need</w:t>
                        </w:r>
                        <w:r>
                          <w:rPr>
                            <w:spacing w:val="30"/>
                            <w:sz w:val="24"/>
                          </w:rPr>
                          <w:t xml:space="preserve"> </w:t>
                        </w:r>
                        <w:r>
                          <w:rPr>
                            <w:sz w:val="24"/>
                          </w:rPr>
                          <w:t>to</w:t>
                        </w:r>
                        <w:r>
                          <w:rPr>
                            <w:sz w:val="24"/>
                            <w:u w:val="single"/>
                          </w:rPr>
                          <w:t xml:space="preserve"> </w:t>
                        </w:r>
                        <w:r>
                          <w:rPr>
                            <w:sz w:val="24"/>
                            <w:u w:val="single"/>
                          </w:rPr>
                          <w:tab/>
                        </w:r>
                        <w:r>
                          <w:rPr>
                            <w:sz w:val="24"/>
                          </w:rPr>
                          <w:t>72</w:t>
                        </w:r>
                        <w:r>
                          <w:rPr>
                            <w:sz w:val="24"/>
                            <w:u w:val="single"/>
                          </w:rPr>
                          <w:t xml:space="preserve"> </w:t>
                        </w:r>
                        <w:r>
                          <w:rPr>
                            <w:sz w:val="24"/>
                            <w:u w:val="single"/>
                          </w:rPr>
                          <w:tab/>
                        </w:r>
                        <w:r>
                          <w:rPr>
                            <w:sz w:val="24"/>
                          </w:rPr>
                          <w:t xml:space="preserve">some time getting </w:t>
                        </w:r>
                        <w:r>
                          <w:rPr>
                            <w:spacing w:val="-7"/>
                            <w:sz w:val="24"/>
                          </w:rPr>
                          <w:t xml:space="preserve">to </w:t>
                        </w:r>
                        <w:r>
                          <w:rPr>
                            <w:sz w:val="24"/>
                          </w:rPr>
                          <w:t>know a new</w:t>
                        </w:r>
                        <w:r>
                          <w:rPr>
                            <w:spacing w:val="-3"/>
                            <w:sz w:val="24"/>
                          </w:rPr>
                          <w:t xml:space="preserve"> </w:t>
                        </w:r>
                        <w:r>
                          <w:rPr>
                            <w:sz w:val="24"/>
                          </w:rPr>
                          <w:t>place.</w:t>
                        </w:r>
                      </w:p>
                      <w:p>
                        <w:pPr>
                          <w:pStyle w:val="TableParagraph"/>
                          <w:numPr>
                            <w:ilvl w:val="0"/>
                            <w:numId w:val="9"/>
                          </w:numPr>
                          <w:tabs>
                            <w:tab w:val="left" w:pos="350"/>
                          </w:tabs>
                          <w:spacing w:before="20" w:after="0" w:line="240" w:lineRule="auto"/>
                          <w:ind w:left="349" w:right="0" w:hanging="242"/>
                          <w:jc w:val="left"/>
                          <w:rPr>
                            <w:sz w:val="24"/>
                          </w:rPr>
                        </w:pPr>
                        <w:r>
                          <w:rPr>
                            <w:spacing w:val="-9"/>
                            <w:sz w:val="24"/>
                          </w:rPr>
                          <w:t xml:space="preserve">You </w:t>
                        </w:r>
                        <w:r>
                          <w:rPr>
                            <w:sz w:val="24"/>
                          </w:rPr>
                          <w:t>may have to make new</w:t>
                        </w:r>
                        <w:r>
                          <w:rPr>
                            <w:spacing w:val="3"/>
                            <w:sz w:val="24"/>
                          </w:rPr>
                          <w:t xml:space="preserve"> </w:t>
                        </w:r>
                        <w:r>
                          <w:rPr>
                            <w:sz w:val="24"/>
                          </w:rPr>
                          <w:t>friends.</w:t>
                        </w:r>
                      </w:p>
                      <w:p>
                        <w:pPr>
                          <w:pStyle w:val="TableParagraph"/>
                          <w:numPr>
                            <w:ilvl w:val="0"/>
                            <w:numId w:val="9"/>
                          </w:numPr>
                          <w:tabs>
                            <w:tab w:val="left" w:pos="350"/>
                          </w:tabs>
                          <w:spacing w:before="160" w:after="0" w:line="376" w:lineRule="auto"/>
                          <w:ind w:left="108" w:right="101" w:firstLine="0"/>
                          <w:jc w:val="left"/>
                          <w:rPr>
                            <w:sz w:val="24"/>
                          </w:rPr>
                        </w:pPr>
                        <w:r>
                          <w:rPr>
                            <w:spacing w:val="-9"/>
                            <w:sz w:val="24"/>
                          </w:rPr>
                          <w:t xml:space="preserve">You </w:t>
                        </w:r>
                        <w:r>
                          <w:rPr>
                            <w:sz w:val="24"/>
                          </w:rPr>
                          <w:t xml:space="preserve">will have more teachers and study </w:t>
                        </w:r>
                        <w:r>
                          <w:rPr>
                            <w:spacing w:val="-3"/>
                            <w:sz w:val="24"/>
                          </w:rPr>
                          <w:t xml:space="preserve">more </w:t>
                        </w:r>
                        <w:r>
                          <w:rPr>
                            <w:sz w:val="24"/>
                          </w:rPr>
                          <w:t>subjects.</w:t>
                        </w:r>
                      </w:p>
                      <w:p>
                        <w:pPr>
                          <w:pStyle w:val="TableParagraph"/>
                          <w:numPr>
                            <w:ilvl w:val="0"/>
                            <w:numId w:val="9"/>
                          </w:numPr>
                          <w:tabs>
                            <w:tab w:val="left" w:pos="397"/>
                            <w:tab w:val="left" w:pos="1108"/>
                            <w:tab w:val="left" w:pos="1976"/>
                            <w:tab w:val="left" w:pos="2599"/>
                            <w:tab w:val="left" w:pos="3230"/>
                            <w:tab w:val="left" w:pos="3824"/>
                            <w:tab w:val="left" w:pos="4479"/>
                            <w:tab w:val="left" w:pos="4566"/>
                          </w:tabs>
                          <w:spacing w:before="20" w:after="0" w:line="376" w:lineRule="auto"/>
                          <w:ind w:left="108" w:right="96" w:firstLine="0"/>
                          <w:jc w:val="left"/>
                          <w:rPr>
                            <w:sz w:val="24"/>
                          </w:rPr>
                        </w:pPr>
                        <w:r>
                          <w:rPr>
                            <w:sz w:val="24"/>
                          </w:rPr>
                          <w:t xml:space="preserve">Middle  school  life  is </w:t>
                        </w:r>
                        <w:r>
                          <w:rPr>
                            <w:spacing w:val="50"/>
                            <w:sz w:val="24"/>
                          </w:rPr>
                          <w:t xml:space="preserve"> </w:t>
                        </w:r>
                        <w:r>
                          <w:rPr>
                            <w:sz w:val="24"/>
                          </w:rPr>
                          <w:t xml:space="preserve">not </w:t>
                        </w:r>
                        <w:r>
                          <w:rPr>
                            <w:spacing w:val="14"/>
                            <w:sz w:val="24"/>
                          </w:rPr>
                          <w:t xml:space="preserve"> </w:t>
                        </w:r>
                        <w:r>
                          <w:rPr>
                            <w:sz w:val="24"/>
                          </w:rPr>
                          <w:t>the</w:t>
                        </w:r>
                        <w:r>
                          <w:rPr>
                            <w:sz w:val="24"/>
                            <w:u w:val="single"/>
                          </w:rPr>
                          <w:t xml:space="preserve"> </w:t>
                        </w:r>
                        <w:r>
                          <w:rPr>
                            <w:sz w:val="24"/>
                            <w:u w:val="single"/>
                          </w:rPr>
                          <w:tab/>
                        </w:r>
                        <w:r>
                          <w:rPr>
                            <w:sz w:val="24"/>
                          </w:rPr>
                          <w:t>73</w:t>
                        </w:r>
                        <w:r>
                          <w:rPr>
                            <w:sz w:val="24"/>
                            <w:u w:val="single"/>
                          </w:rPr>
                          <w:t xml:space="preserve"> </w:t>
                        </w:r>
                        <w:r>
                          <w:rPr>
                            <w:sz w:val="24"/>
                            <w:u w:val="single"/>
                          </w:rPr>
                          <w:tab/>
                        </w:r>
                        <w:r>
                          <w:rPr>
                            <w:spacing w:val="-9"/>
                            <w:sz w:val="24"/>
                          </w:rPr>
                          <w:t xml:space="preserve">as </w:t>
                        </w:r>
                        <w:r>
                          <w:rPr>
                            <w:sz w:val="24"/>
                          </w:rPr>
                          <w:t>primary</w:t>
                        </w:r>
                        <w:r>
                          <w:rPr>
                            <w:sz w:val="24"/>
                          </w:rPr>
                          <w:tab/>
                        </w:r>
                        <w:r>
                          <w:rPr>
                            <w:sz w:val="24"/>
                          </w:rPr>
                          <w:t>school</w:t>
                        </w:r>
                        <w:r>
                          <w:rPr>
                            <w:sz w:val="24"/>
                          </w:rPr>
                          <w:tab/>
                        </w:r>
                        <w:r>
                          <w:rPr>
                            <w:sz w:val="24"/>
                          </w:rPr>
                          <w:t>life.</w:t>
                        </w:r>
                        <w:r>
                          <w:rPr>
                            <w:sz w:val="24"/>
                          </w:rPr>
                          <w:tab/>
                        </w:r>
                        <w:r>
                          <w:rPr>
                            <w:spacing w:val="-9"/>
                            <w:sz w:val="24"/>
                          </w:rPr>
                          <w:t>You</w:t>
                        </w:r>
                        <w:r>
                          <w:rPr>
                            <w:spacing w:val="-9"/>
                            <w:sz w:val="24"/>
                          </w:rPr>
                          <w:tab/>
                        </w:r>
                        <w:r>
                          <w:rPr>
                            <w:sz w:val="24"/>
                          </w:rPr>
                          <w:t>will</w:t>
                        </w:r>
                        <w:r>
                          <w:rPr>
                            <w:sz w:val="24"/>
                          </w:rPr>
                          <w:tab/>
                        </w:r>
                        <w:r>
                          <w:rPr>
                            <w:sz w:val="24"/>
                          </w:rPr>
                          <w:t>learn</w:t>
                        </w:r>
                        <w:r>
                          <w:rPr>
                            <w:sz w:val="24"/>
                          </w:rPr>
                          <w:tab/>
                        </w:r>
                        <w:r>
                          <w:rPr>
                            <w:sz w:val="24"/>
                          </w:rPr>
                          <w:tab/>
                        </w:r>
                        <w:r>
                          <w:rPr>
                            <w:spacing w:val="-7"/>
                            <w:sz w:val="24"/>
                          </w:rPr>
                          <w:t>to</w:t>
                        </w:r>
                      </w:p>
                      <w:p>
                        <w:pPr>
                          <w:pStyle w:val="TableParagraph"/>
                          <w:tabs>
                            <w:tab w:val="left" w:pos="894"/>
                            <w:tab w:val="left" w:pos="1550"/>
                          </w:tabs>
                          <w:spacing w:before="34"/>
                          <w:ind w:left="108"/>
                          <w:rPr>
                            <w:sz w:val="24"/>
                          </w:rPr>
                        </w:pPr>
                        <w:r>
                          <w:rPr>
                            <w:sz w:val="24"/>
                          </w:rPr>
                          <w:t>look</w:t>
                        </w:r>
                        <w:r>
                          <w:rPr>
                            <w:sz w:val="24"/>
                            <w:u w:val="single"/>
                          </w:rPr>
                          <w:t xml:space="preserve"> </w:t>
                        </w:r>
                        <w:r>
                          <w:rPr>
                            <w:sz w:val="24"/>
                            <w:u w:val="single"/>
                          </w:rPr>
                          <w:tab/>
                        </w:r>
                        <w:r>
                          <w:rPr>
                            <w:sz w:val="24"/>
                          </w:rPr>
                          <w:t>74</w:t>
                        </w:r>
                        <w:r>
                          <w:rPr>
                            <w:sz w:val="24"/>
                            <w:u w:val="single"/>
                          </w:rPr>
                          <w:t xml:space="preserve"> </w:t>
                        </w:r>
                        <w:r>
                          <w:rPr>
                            <w:sz w:val="24"/>
                            <w:u w:val="single"/>
                          </w:rPr>
                          <w:tab/>
                        </w:r>
                        <w:r>
                          <w:rPr>
                            <w:sz w:val="24"/>
                          </w:rPr>
                          <w:t>yourself.</w:t>
                        </w:r>
                      </w:p>
                    </w:tc>
                  </w:tr>
                  <w:tr>
                    <w:tblPrEx>
                      <w:tblW w:w="0" w:type="auto"/>
                      <w:tblInd w:w="5" w:type="dxa"/>
                      <w:tblLayout w:type="fixed"/>
                      <w:tblCellMar>
                        <w:top w:w="0" w:type="dxa"/>
                        <w:left w:w="0" w:type="dxa"/>
                        <w:bottom w:w="0" w:type="dxa"/>
                        <w:right w:w="0" w:type="dxa"/>
                      </w:tblCellMar>
                    </w:tblPrEx>
                    <w:trPr>
                      <w:trHeight w:val="935"/>
                    </w:trPr>
                    <w:tc>
                      <w:tcPr>
                        <w:tcW w:w="1423" w:type="dxa"/>
                      </w:tcPr>
                      <w:p>
                        <w:pPr>
                          <w:pStyle w:val="TableParagraph"/>
                          <w:rPr>
                            <w:sz w:val="22"/>
                          </w:rPr>
                        </w:pPr>
                      </w:p>
                    </w:tc>
                    <w:tc>
                      <w:tcPr>
                        <w:tcW w:w="1966" w:type="dxa"/>
                      </w:tcPr>
                      <w:p>
                        <w:pPr>
                          <w:pStyle w:val="TableParagraph"/>
                          <w:spacing w:before="5"/>
                          <w:rPr>
                            <w:sz w:val="28"/>
                          </w:rPr>
                        </w:pPr>
                      </w:p>
                      <w:p>
                        <w:pPr>
                          <w:pStyle w:val="TableParagraph"/>
                          <w:ind w:left="201"/>
                          <w:rPr>
                            <w:sz w:val="24"/>
                          </w:rPr>
                        </w:pPr>
                        <w:r>
                          <w:rPr>
                            <w:sz w:val="24"/>
                          </w:rPr>
                          <w:t>Prepare to study</w:t>
                        </w:r>
                      </w:p>
                    </w:tc>
                    <w:tc>
                      <w:tcPr>
                        <w:tcW w:w="4866" w:type="dxa"/>
                      </w:tcPr>
                      <w:p>
                        <w:pPr>
                          <w:pStyle w:val="TableParagraph"/>
                          <w:tabs>
                            <w:tab w:val="left" w:pos="1120"/>
                            <w:tab w:val="left" w:pos="1720"/>
                          </w:tabs>
                          <w:spacing w:before="92"/>
                          <w:ind w:left="108"/>
                          <w:rPr>
                            <w:sz w:val="24"/>
                          </w:rPr>
                        </w:pPr>
                        <w:r>
                          <w:rPr>
                            <w:sz w:val="24"/>
                          </w:rPr>
                          <w:t>Don’t</w:t>
                        </w:r>
                        <w:r>
                          <w:rPr>
                            <w:sz w:val="24"/>
                            <w:u w:val="single"/>
                          </w:rPr>
                          <w:t xml:space="preserve"> </w:t>
                        </w:r>
                        <w:r>
                          <w:rPr>
                            <w:sz w:val="24"/>
                            <w:u w:val="single"/>
                          </w:rPr>
                          <w:tab/>
                        </w:r>
                        <w:r>
                          <w:rPr>
                            <w:sz w:val="24"/>
                          </w:rPr>
                          <w:t>76</w:t>
                        </w:r>
                        <w:r>
                          <w:rPr>
                            <w:sz w:val="24"/>
                            <w:u w:val="single"/>
                          </w:rPr>
                          <w:t xml:space="preserve"> </w:t>
                        </w:r>
                        <w:r>
                          <w:rPr>
                            <w:sz w:val="24"/>
                            <w:u w:val="single"/>
                          </w:rPr>
                          <w:tab/>
                        </w:r>
                        <w:r>
                          <w:rPr>
                            <w:sz w:val="24"/>
                          </w:rPr>
                          <w:t>to take all your school</w:t>
                        </w:r>
                        <w:r>
                          <w:rPr>
                            <w:spacing w:val="7"/>
                            <w:sz w:val="24"/>
                          </w:rPr>
                          <w:t xml:space="preserve"> </w:t>
                        </w:r>
                        <w:r>
                          <w:rPr>
                            <w:sz w:val="24"/>
                          </w:rPr>
                          <w:t>things.</w:t>
                        </w:r>
                      </w:p>
                      <w:p>
                        <w:pPr>
                          <w:pStyle w:val="TableParagraph"/>
                          <w:spacing w:before="192"/>
                          <w:ind w:left="108"/>
                          <w:rPr>
                            <w:sz w:val="24"/>
                          </w:rPr>
                        </w:pPr>
                        <w:r>
                          <w:rPr>
                            <w:sz w:val="24"/>
                          </w:rPr>
                          <w:t>Set a regular time to do your homework.</w:t>
                        </w:r>
                      </w:p>
                    </w:tc>
                  </w:tr>
                </w:tbl>
                <w:p>
                  <w:pPr>
                    <w:pStyle w:val="BodyText"/>
                    <w:spacing w:before="0"/>
                    <w:ind w:left="0"/>
                  </w:pPr>
                </w:p>
              </w:txbxContent>
            </v:textbox>
          </v:shape>
        </w:pict>
      </w:r>
      <w:r>
        <w:t>You can talk about your problems with your parents or teachers. Sharing your problems with your friends will also make you feel better.</w:t>
      </w:r>
    </w:p>
    <w:p>
      <w:pPr>
        <w:spacing w:after="0" w:line="408" w:lineRule="auto"/>
        <w:sectPr>
          <w:pgSz w:w="11910" w:h="16840"/>
          <w:pgMar w:top="1400" w:right="1560" w:bottom="1180" w:left="1620" w:header="852" w:footer="999" w:gutter="0"/>
          <w:cols w:space="720"/>
        </w:sectPr>
      </w:pPr>
    </w:p>
    <w:tbl>
      <w:tblPr>
        <w:tblStyle w:val="TableNormal"/>
        <w:tblW w:w="0" w:type="auto"/>
        <w:tblInd w:w="2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
      <w:tblGrid>
        <w:gridCol w:w="1423"/>
        <w:gridCol w:w="1966"/>
        <w:gridCol w:w="4866"/>
      </w:tblGrid>
      <w:tr>
        <w:tblPrEx>
          <w:tblW w:w="0" w:type="auto"/>
          <w:tblInd w:w="2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Ex>
        <w:trPr>
          <w:trHeight w:val="469"/>
        </w:trPr>
        <w:tc>
          <w:tcPr>
            <w:tcW w:w="1423" w:type="dxa"/>
            <w:tcBorders>
              <w:bottom w:val="nil"/>
            </w:tcBorders>
          </w:tcPr>
          <w:p>
            <w:pPr>
              <w:pStyle w:val="TableParagraph"/>
              <w:rPr>
                <w:sz w:val="22"/>
              </w:rPr>
            </w:pPr>
          </w:p>
        </w:tc>
        <w:tc>
          <w:tcPr>
            <w:tcW w:w="1966" w:type="dxa"/>
            <w:tcBorders>
              <w:bottom w:val="nil"/>
            </w:tcBorders>
          </w:tcPr>
          <w:p>
            <w:pPr>
              <w:pStyle w:val="TableParagraph"/>
              <w:rPr>
                <w:sz w:val="22"/>
              </w:rPr>
            </w:pPr>
          </w:p>
        </w:tc>
        <w:tc>
          <w:tcPr>
            <w:tcW w:w="4866" w:type="dxa"/>
            <w:tcBorders>
              <w:bottom w:val="nil"/>
            </w:tcBorders>
          </w:tcPr>
          <w:p>
            <w:pPr>
              <w:pStyle w:val="TableParagraph"/>
              <w:spacing w:before="92"/>
              <w:ind w:left="108"/>
              <w:rPr>
                <w:sz w:val="24"/>
              </w:rPr>
            </w:pPr>
            <w:r>
              <w:rPr>
                <w:sz w:val="24"/>
              </w:rPr>
              <w:t>Go to bed early the night before your first day of</w:t>
            </w:r>
          </w:p>
        </w:tc>
      </w:tr>
      <w:tr>
        <w:tblPrEx>
          <w:tblW w:w="0" w:type="auto"/>
          <w:tblInd w:w="233" w:type="dxa"/>
          <w:tblLayout w:type="fixed"/>
          <w:tblCellMar>
            <w:top w:w="0" w:type="dxa"/>
            <w:left w:w="0" w:type="dxa"/>
            <w:bottom w:w="0" w:type="dxa"/>
            <w:right w:w="0" w:type="dxa"/>
          </w:tblCellMar>
        </w:tblPrEx>
        <w:trPr>
          <w:trHeight w:val="468"/>
        </w:trPr>
        <w:tc>
          <w:tcPr>
            <w:tcW w:w="1423" w:type="dxa"/>
            <w:tcBorders>
              <w:top w:val="nil"/>
              <w:bottom w:val="nil"/>
            </w:tcBorders>
          </w:tcPr>
          <w:p>
            <w:pPr>
              <w:pStyle w:val="TableParagraph"/>
              <w:rPr>
                <w:sz w:val="22"/>
              </w:rPr>
            </w:pPr>
          </w:p>
        </w:tc>
        <w:tc>
          <w:tcPr>
            <w:tcW w:w="1966" w:type="dxa"/>
            <w:tcBorders>
              <w:top w:val="nil"/>
              <w:bottom w:val="nil"/>
            </w:tcBorders>
          </w:tcPr>
          <w:p>
            <w:pPr>
              <w:pStyle w:val="TableParagraph"/>
              <w:spacing w:before="91"/>
              <w:ind w:left="107"/>
              <w:rPr>
                <w:sz w:val="24"/>
              </w:rPr>
            </w:pPr>
            <w:r>
              <w:rPr>
                <w:sz w:val="24"/>
              </w:rPr>
              <w:t>Get a good night’s</w:t>
            </w:r>
          </w:p>
        </w:tc>
        <w:tc>
          <w:tcPr>
            <w:tcW w:w="4866" w:type="dxa"/>
            <w:tcBorders>
              <w:top w:val="nil"/>
              <w:bottom w:val="nil"/>
            </w:tcBorders>
          </w:tcPr>
          <w:p>
            <w:pPr>
              <w:pStyle w:val="TableParagraph"/>
              <w:spacing w:before="91"/>
              <w:ind w:left="108"/>
              <w:rPr>
                <w:sz w:val="24"/>
              </w:rPr>
            </w:pPr>
            <w:r>
              <w:rPr>
                <w:sz w:val="24"/>
              </w:rPr>
              <w:t>school. Drinking a glass of warm milk is</w:t>
            </w:r>
          </w:p>
        </w:tc>
      </w:tr>
      <w:tr>
        <w:tblPrEx>
          <w:tblW w:w="0" w:type="auto"/>
          <w:tblInd w:w="233" w:type="dxa"/>
          <w:tblLayout w:type="fixed"/>
          <w:tblCellMar>
            <w:top w:w="0" w:type="dxa"/>
            <w:left w:w="0" w:type="dxa"/>
            <w:bottom w:w="0" w:type="dxa"/>
            <w:right w:w="0" w:type="dxa"/>
          </w:tblCellMar>
        </w:tblPrEx>
        <w:trPr>
          <w:trHeight w:val="465"/>
        </w:trPr>
        <w:tc>
          <w:tcPr>
            <w:tcW w:w="1423" w:type="dxa"/>
            <w:tcBorders>
              <w:top w:val="nil"/>
              <w:bottom w:val="nil"/>
            </w:tcBorders>
          </w:tcPr>
          <w:p>
            <w:pPr>
              <w:pStyle w:val="TableParagraph"/>
              <w:rPr>
                <w:sz w:val="22"/>
              </w:rPr>
            </w:pPr>
          </w:p>
        </w:tc>
        <w:tc>
          <w:tcPr>
            <w:tcW w:w="1966" w:type="dxa"/>
            <w:tcBorders>
              <w:top w:val="nil"/>
            </w:tcBorders>
          </w:tcPr>
          <w:p>
            <w:pPr>
              <w:pStyle w:val="TableParagraph"/>
              <w:spacing w:before="91"/>
              <w:ind w:left="107"/>
              <w:rPr>
                <w:sz w:val="24"/>
              </w:rPr>
            </w:pPr>
            <w:r>
              <w:rPr>
                <w:sz w:val="24"/>
              </w:rPr>
              <w:t>sleep.</w:t>
            </w:r>
          </w:p>
        </w:tc>
        <w:tc>
          <w:tcPr>
            <w:tcW w:w="4866" w:type="dxa"/>
            <w:tcBorders>
              <w:top w:val="nil"/>
            </w:tcBorders>
          </w:tcPr>
          <w:p>
            <w:pPr>
              <w:pStyle w:val="TableParagraph"/>
              <w:tabs>
                <w:tab w:val="left" w:pos="468"/>
                <w:tab w:val="left" w:pos="1068"/>
              </w:tabs>
              <w:spacing w:before="91"/>
              <w:ind w:left="108"/>
              <w:rPr>
                <w:sz w:val="24"/>
              </w:rPr>
            </w:pPr>
            <w:r>
              <w:rPr>
                <w:sz w:val="24"/>
                <w:u w:val="single"/>
              </w:rPr>
              <w:t xml:space="preserve"> </w:t>
            </w:r>
            <w:r>
              <w:rPr>
                <w:sz w:val="24"/>
                <w:u w:val="single"/>
              </w:rPr>
              <w:tab/>
            </w:r>
            <w:r>
              <w:rPr>
                <w:sz w:val="24"/>
              </w:rPr>
              <w:t>77</w:t>
            </w:r>
            <w:r>
              <w:rPr>
                <w:sz w:val="24"/>
                <w:u w:val="single"/>
              </w:rPr>
              <w:t xml:space="preserve"> </w:t>
            </w:r>
            <w:r>
              <w:rPr>
                <w:sz w:val="24"/>
                <w:u w:val="single"/>
              </w:rPr>
              <w:tab/>
            </w:r>
            <w:r>
              <w:rPr>
                <w:sz w:val="24"/>
              </w:rPr>
              <w:t xml:space="preserve">if you can’t sleep. </w:t>
            </w:r>
            <w:r>
              <w:rPr>
                <w:spacing w:val="-3"/>
                <w:sz w:val="24"/>
              </w:rPr>
              <w:t xml:space="preserve">It </w:t>
            </w:r>
            <w:r>
              <w:rPr>
                <w:sz w:val="24"/>
              </w:rPr>
              <w:t>makes you</w:t>
            </w:r>
            <w:r>
              <w:rPr>
                <w:spacing w:val="-1"/>
                <w:sz w:val="24"/>
              </w:rPr>
              <w:t xml:space="preserve"> </w:t>
            </w:r>
            <w:r>
              <w:rPr>
                <w:sz w:val="24"/>
              </w:rPr>
              <w:t>calm.</w:t>
            </w:r>
          </w:p>
        </w:tc>
      </w:tr>
      <w:tr>
        <w:tblPrEx>
          <w:tblW w:w="0" w:type="auto"/>
          <w:tblInd w:w="233" w:type="dxa"/>
          <w:tblLayout w:type="fixed"/>
          <w:tblCellMar>
            <w:top w:w="0" w:type="dxa"/>
            <w:left w:w="0" w:type="dxa"/>
            <w:bottom w:w="0" w:type="dxa"/>
            <w:right w:w="0" w:type="dxa"/>
          </w:tblCellMar>
        </w:tblPrEx>
        <w:trPr>
          <w:trHeight w:val="469"/>
        </w:trPr>
        <w:tc>
          <w:tcPr>
            <w:tcW w:w="1423" w:type="dxa"/>
            <w:tcBorders>
              <w:top w:val="nil"/>
              <w:bottom w:val="nil"/>
            </w:tcBorders>
          </w:tcPr>
          <w:p>
            <w:pPr>
              <w:pStyle w:val="TableParagraph"/>
              <w:rPr>
                <w:sz w:val="22"/>
              </w:rPr>
            </w:pPr>
          </w:p>
        </w:tc>
        <w:tc>
          <w:tcPr>
            <w:tcW w:w="1966" w:type="dxa"/>
            <w:tcBorders>
              <w:bottom w:val="nil"/>
            </w:tcBorders>
          </w:tcPr>
          <w:p>
            <w:pPr>
              <w:pStyle w:val="TableParagraph"/>
              <w:rPr>
                <w:sz w:val="22"/>
              </w:rPr>
            </w:pPr>
          </w:p>
        </w:tc>
        <w:tc>
          <w:tcPr>
            <w:tcW w:w="4866" w:type="dxa"/>
            <w:tcBorders>
              <w:bottom w:val="nil"/>
            </w:tcBorders>
          </w:tcPr>
          <w:p>
            <w:pPr>
              <w:pStyle w:val="TableParagraph"/>
              <w:spacing w:before="92"/>
              <w:ind w:left="108"/>
              <w:rPr>
                <w:sz w:val="24"/>
              </w:rPr>
            </w:pPr>
            <w:r>
              <w:rPr>
                <w:sz w:val="24"/>
              </w:rPr>
              <w:t>It is a good way to meet people if you can be</w:t>
            </w:r>
          </w:p>
        </w:tc>
      </w:tr>
      <w:tr>
        <w:tblPrEx>
          <w:tblW w:w="0" w:type="auto"/>
          <w:tblInd w:w="233" w:type="dxa"/>
          <w:tblLayout w:type="fixed"/>
          <w:tblCellMar>
            <w:top w:w="0" w:type="dxa"/>
            <w:left w:w="0" w:type="dxa"/>
            <w:bottom w:w="0" w:type="dxa"/>
            <w:right w:w="0" w:type="dxa"/>
          </w:tblCellMar>
        </w:tblPrEx>
        <w:trPr>
          <w:trHeight w:val="463"/>
        </w:trPr>
        <w:tc>
          <w:tcPr>
            <w:tcW w:w="1423" w:type="dxa"/>
            <w:tcBorders>
              <w:top w:val="nil"/>
              <w:bottom w:val="nil"/>
            </w:tcBorders>
          </w:tcPr>
          <w:p>
            <w:pPr>
              <w:pStyle w:val="TableParagraph"/>
              <w:rPr>
                <w:sz w:val="22"/>
              </w:rPr>
            </w:pPr>
          </w:p>
        </w:tc>
        <w:tc>
          <w:tcPr>
            <w:tcW w:w="1966" w:type="dxa"/>
            <w:tcBorders>
              <w:top w:val="nil"/>
              <w:bottom w:val="nil"/>
            </w:tcBorders>
          </w:tcPr>
          <w:p>
            <w:pPr>
              <w:pStyle w:val="TableParagraph"/>
              <w:spacing w:before="91"/>
              <w:ind w:left="115"/>
              <w:rPr>
                <w:sz w:val="24"/>
              </w:rPr>
            </w:pPr>
            <w:r>
              <w:rPr>
                <w:sz w:val="24"/>
              </w:rPr>
              <w:t>Make new friends</w:t>
            </w:r>
          </w:p>
        </w:tc>
        <w:tc>
          <w:tcPr>
            <w:tcW w:w="4866" w:type="dxa"/>
            <w:tcBorders>
              <w:top w:val="nil"/>
              <w:bottom w:val="nil"/>
            </w:tcBorders>
          </w:tcPr>
          <w:p>
            <w:pPr>
              <w:pStyle w:val="TableParagraph"/>
              <w:tabs>
                <w:tab w:val="left" w:pos="2840"/>
                <w:tab w:val="left" w:pos="3442"/>
              </w:tabs>
              <w:spacing w:before="91"/>
              <w:ind w:left="108"/>
              <w:rPr>
                <w:sz w:val="24"/>
              </w:rPr>
            </w:pPr>
            <w:r>
              <w:rPr>
                <w:sz w:val="24"/>
              </w:rPr>
              <w:t xml:space="preserve">kind,  smile </w:t>
            </w:r>
            <w:r>
              <w:rPr>
                <w:spacing w:val="21"/>
                <w:sz w:val="24"/>
              </w:rPr>
              <w:t xml:space="preserve"> </w:t>
            </w:r>
            <w:r>
              <w:rPr>
                <w:sz w:val="24"/>
              </w:rPr>
              <w:t xml:space="preserve">often </w:t>
            </w:r>
            <w:r>
              <w:rPr>
                <w:spacing w:val="10"/>
                <w:sz w:val="24"/>
              </w:rPr>
              <w:t xml:space="preserve"> </w:t>
            </w:r>
            <w:r>
              <w:rPr>
                <w:sz w:val="24"/>
              </w:rPr>
              <w:t>and</w:t>
            </w:r>
            <w:r>
              <w:rPr>
                <w:sz w:val="24"/>
                <w:u w:val="single"/>
              </w:rPr>
              <w:t xml:space="preserve"> </w:t>
            </w:r>
            <w:r>
              <w:rPr>
                <w:sz w:val="24"/>
                <w:u w:val="single"/>
              </w:rPr>
              <w:tab/>
            </w:r>
            <w:r>
              <w:rPr>
                <w:sz w:val="24"/>
              </w:rPr>
              <w:t>78</w:t>
            </w:r>
            <w:r>
              <w:rPr>
                <w:sz w:val="24"/>
                <w:u w:val="single"/>
              </w:rPr>
              <w:t xml:space="preserve"> </w:t>
            </w:r>
            <w:r>
              <w:rPr>
                <w:sz w:val="24"/>
                <w:u w:val="single"/>
              </w:rPr>
              <w:tab/>
            </w:r>
            <w:r>
              <w:rPr>
                <w:sz w:val="24"/>
              </w:rPr>
              <w:t>yourself.</w:t>
            </w:r>
            <w:r>
              <w:rPr>
                <w:spacing w:val="10"/>
                <w:sz w:val="24"/>
              </w:rPr>
              <w:t xml:space="preserve"> </w:t>
            </w:r>
            <w:r>
              <w:rPr>
                <w:spacing w:val="-3"/>
                <w:sz w:val="24"/>
              </w:rPr>
              <w:t>Try</w:t>
            </w:r>
          </w:p>
        </w:tc>
      </w:tr>
      <w:tr>
        <w:tblPrEx>
          <w:tblW w:w="0" w:type="auto"/>
          <w:tblInd w:w="233" w:type="dxa"/>
          <w:tblLayout w:type="fixed"/>
          <w:tblCellMar>
            <w:top w:w="0" w:type="dxa"/>
            <w:left w:w="0" w:type="dxa"/>
            <w:bottom w:w="0" w:type="dxa"/>
            <w:right w:w="0" w:type="dxa"/>
          </w:tblCellMar>
        </w:tblPrEx>
        <w:trPr>
          <w:trHeight w:val="470"/>
        </w:trPr>
        <w:tc>
          <w:tcPr>
            <w:tcW w:w="1423" w:type="dxa"/>
            <w:tcBorders>
              <w:top w:val="nil"/>
              <w:bottom w:val="nil"/>
            </w:tcBorders>
          </w:tcPr>
          <w:p>
            <w:pPr>
              <w:pStyle w:val="TableParagraph"/>
              <w:tabs>
                <w:tab w:val="left" w:pos="422"/>
                <w:tab w:val="left" w:pos="1077"/>
              </w:tabs>
              <w:spacing w:before="86"/>
              <w:ind w:left="62"/>
              <w:jc w:val="center"/>
              <w:rPr>
                <w:sz w:val="24"/>
              </w:rPr>
            </w:pPr>
            <w:r>
              <w:rPr>
                <w:sz w:val="24"/>
                <w:u w:val="single"/>
              </w:rPr>
              <w:t xml:space="preserve"> </w:t>
            </w:r>
            <w:r>
              <w:rPr>
                <w:sz w:val="24"/>
                <w:u w:val="single"/>
              </w:rPr>
              <w:tab/>
            </w:r>
            <w:r>
              <w:rPr>
                <w:sz w:val="24"/>
              </w:rPr>
              <w:t>75</w:t>
            </w:r>
            <w:r>
              <w:rPr>
                <w:sz w:val="24"/>
                <w:u w:val="single"/>
              </w:rPr>
              <w:t xml:space="preserve"> </w:t>
            </w:r>
            <w:r>
              <w:rPr>
                <w:sz w:val="24"/>
                <w:u w:val="single"/>
              </w:rPr>
              <w:tab/>
            </w:r>
          </w:p>
        </w:tc>
        <w:tc>
          <w:tcPr>
            <w:tcW w:w="1966" w:type="dxa"/>
            <w:tcBorders>
              <w:top w:val="nil"/>
            </w:tcBorders>
          </w:tcPr>
          <w:p>
            <w:pPr>
              <w:pStyle w:val="TableParagraph"/>
              <w:rPr>
                <w:sz w:val="22"/>
              </w:rPr>
            </w:pPr>
          </w:p>
        </w:tc>
        <w:tc>
          <w:tcPr>
            <w:tcW w:w="4866" w:type="dxa"/>
            <w:tcBorders>
              <w:top w:val="nil"/>
            </w:tcBorders>
          </w:tcPr>
          <w:p>
            <w:pPr>
              <w:pStyle w:val="TableParagraph"/>
              <w:spacing w:before="95"/>
              <w:ind w:left="108"/>
              <w:rPr>
                <w:sz w:val="24"/>
              </w:rPr>
            </w:pPr>
            <w:r>
              <w:rPr>
                <w:sz w:val="24"/>
              </w:rPr>
              <w:t>your best to help others when they are in trouble.</w:t>
            </w:r>
          </w:p>
        </w:tc>
      </w:tr>
      <w:tr>
        <w:tblPrEx>
          <w:tblW w:w="0" w:type="auto"/>
          <w:tblInd w:w="233" w:type="dxa"/>
          <w:tblLayout w:type="fixed"/>
          <w:tblCellMar>
            <w:top w:w="0" w:type="dxa"/>
            <w:left w:w="0" w:type="dxa"/>
            <w:bottom w:w="0" w:type="dxa"/>
            <w:right w:w="0" w:type="dxa"/>
          </w:tblCellMar>
        </w:tblPrEx>
        <w:trPr>
          <w:trHeight w:val="460"/>
        </w:trPr>
        <w:tc>
          <w:tcPr>
            <w:tcW w:w="1423" w:type="dxa"/>
            <w:tcBorders>
              <w:top w:val="nil"/>
              <w:bottom w:val="nil"/>
            </w:tcBorders>
          </w:tcPr>
          <w:p>
            <w:pPr>
              <w:pStyle w:val="TableParagraph"/>
              <w:spacing w:before="73"/>
              <w:ind w:left="9"/>
              <w:jc w:val="center"/>
              <w:rPr>
                <w:sz w:val="24"/>
              </w:rPr>
            </w:pPr>
            <w:r>
              <w:rPr>
                <w:sz w:val="24"/>
              </w:rPr>
              <w:t>to make this</w:t>
            </w:r>
          </w:p>
        </w:tc>
        <w:tc>
          <w:tcPr>
            <w:tcW w:w="1966" w:type="dxa"/>
            <w:tcBorders>
              <w:bottom w:val="nil"/>
            </w:tcBorders>
          </w:tcPr>
          <w:p>
            <w:pPr>
              <w:pStyle w:val="TableParagraph"/>
              <w:rPr>
                <w:sz w:val="22"/>
              </w:rPr>
            </w:pPr>
          </w:p>
        </w:tc>
        <w:tc>
          <w:tcPr>
            <w:tcW w:w="4866" w:type="dxa"/>
            <w:tcBorders>
              <w:bottom w:val="nil"/>
            </w:tcBorders>
          </w:tcPr>
          <w:p>
            <w:pPr>
              <w:pStyle w:val="TableParagraph"/>
              <w:spacing w:before="92"/>
              <w:ind w:left="108"/>
              <w:rPr>
                <w:sz w:val="24"/>
              </w:rPr>
            </w:pPr>
            <w:r>
              <w:rPr>
                <w:sz w:val="24"/>
              </w:rPr>
              <w:t>A big breakfast starts a good day. Don’t be</w:t>
            </w:r>
          </w:p>
        </w:tc>
      </w:tr>
      <w:tr>
        <w:tblPrEx>
          <w:tblW w:w="0" w:type="auto"/>
          <w:tblInd w:w="233" w:type="dxa"/>
          <w:tblLayout w:type="fixed"/>
          <w:tblCellMar>
            <w:top w:w="0" w:type="dxa"/>
            <w:left w:w="0" w:type="dxa"/>
            <w:bottom w:w="0" w:type="dxa"/>
            <w:right w:w="0" w:type="dxa"/>
          </w:tblCellMar>
        </w:tblPrEx>
        <w:trPr>
          <w:trHeight w:val="467"/>
        </w:trPr>
        <w:tc>
          <w:tcPr>
            <w:tcW w:w="1423" w:type="dxa"/>
            <w:tcBorders>
              <w:top w:val="nil"/>
              <w:bottom w:val="nil"/>
            </w:tcBorders>
          </w:tcPr>
          <w:p>
            <w:pPr>
              <w:pStyle w:val="TableParagraph"/>
              <w:spacing w:before="81"/>
              <w:ind w:left="9"/>
              <w:jc w:val="center"/>
              <w:rPr>
                <w:sz w:val="24"/>
              </w:rPr>
            </w:pPr>
            <w:r>
              <w:rPr>
                <w:sz w:val="24"/>
              </w:rPr>
              <w:t>school year</w:t>
            </w:r>
          </w:p>
        </w:tc>
        <w:tc>
          <w:tcPr>
            <w:tcW w:w="1966" w:type="dxa"/>
            <w:tcBorders>
              <w:top w:val="nil"/>
              <w:bottom w:val="nil"/>
            </w:tcBorders>
          </w:tcPr>
          <w:p>
            <w:pPr>
              <w:pStyle w:val="TableParagraph"/>
              <w:spacing w:before="100"/>
              <w:ind w:left="170"/>
              <w:rPr>
                <w:sz w:val="24"/>
              </w:rPr>
            </w:pPr>
            <w:r>
              <w:rPr>
                <w:sz w:val="24"/>
              </w:rPr>
              <w:t>Have a good day</w:t>
            </w:r>
          </w:p>
        </w:tc>
        <w:tc>
          <w:tcPr>
            <w:tcW w:w="4866" w:type="dxa"/>
            <w:tcBorders>
              <w:top w:val="nil"/>
              <w:bottom w:val="nil"/>
            </w:tcBorders>
          </w:tcPr>
          <w:p>
            <w:pPr>
              <w:pStyle w:val="TableParagraph"/>
              <w:tabs>
                <w:tab w:val="left" w:pos="468"/>
                <w:tab w:val="left" w:pos="1068"/>
              </w:tabs>
              <w:spacing w:before="100"/>
              <w:ind w:left="108"/>
              <w:rPr>
                <w:sz w:val="24"/>
              </w:rPr>
            </w:pPr>
            <w:r>
              <w:rPr>
                <w:sz w:val="24"/>
                <w:u w:val="single"/>
              </w:rPr>
              <w:t xml:space="preserve"> </w:t>
            </w:r>
            <w:r>
              <w:rPr>
                <w:sz w:val="24"/>
                <w:u w:val="single"/>
              </w:rPr>
              <w:tab/>
            </w:r>
            <w:r>
              <w:rPr>
                <w:sz w:val="24"/>
              </w:rPr>
              <w:t>79</w:t>
            </w:r>
            <w:r>
              <w:rPr>
                <w:sz w:val="24"/>
                <w:u w:val="single"/>
              </w:rPr>
              <w:t xml:space="preserve"> </w:t>
            </w:r>
            <w:r>
              <w:rPr>
                <w:sz w:val="24"/>
                <w:u w:val="single"/>
              </w:rPr>
              <w:tab/>
            </w:r>
            <w:r>
              <w:rPr>
                <w:sz w:val="24"/>
              </w:rPr>
              <w:t>. Say ‘Hi’ to your new classmates.</w:t>
            </w:r>
            <w:r>
              <w:rPr>
                <w:spacing w:val="5"/>
                <w:sz w:val="24"/>
              </w:rPr>
              <w:t xml:space="preserve"> </w:t>
            </w:r>
            <w:r>
              <w:rPr>
                <w:sz w:val="24"/>
              </w:rPr>
              <w:t>In</w:t>
            </w:r>
          </w:p>
        </w:tc>
      </w:tr>
      <w:tr>
        <w:tblPrEx>
          <w:tblW w:w="0" w:type="auto"/>
          <w:tblInd w:w="233" w:type="dxa"/>
          <w:tblLayout w:type="fixed"/>
          <w:tblCellMar>
            <w:top w:w="0" w:type="dxa"/>
            <w:left w:w="0" w:type="dxa"/>
            <w:bottom w:w="0" w:type="dxa"/>
            <w:right w:w="0" w:type="dxa"/>
          </w:tblCellMar>
        </w:tblPrEx>
        <w:trPr>
          <w:trHeight w:val="476"/>
        </w:trPr>
        <w:tc>
          <w:tcPr>
            <w:tcW w:w="1423" w:type="dxa"/>
            <w:tcBorders>
              <w:top w:val="nil"/>
              <w:bottom w:val="nil"/>
            </w:tcBorders>
          </w:tcPr>
          <w:p>
            <w:pPr>
              <w:pStyle w:val="TableParagraph"/>
              <w:spacing w:before="81"/>
              <w:ind w:left="7"/>
              <w:jc w:val="center"/>
              <w:rPr>
                <w:sz w:val="24"/>
              </w:rPr>
            </w:pPr>
            <w:r>
              <w:rPr>
                <w:sz w:val="24"/>
              </w:rPr>
              <w:t>a good one</w:t>
            </w:r>
          </w:p>
        </w:tc>
        <w:tc>
          <w:tcPr>
            <w:tcW w:w="1966" w:type="dxa"/>
            <w:tcBorders>
              <w:top w:val="nil"/>
            </w:tcBorders>
          </w:tcPr>
          <w:p>
            <w:pPr>
              <w:pStyle w:val="TableParagraph"/>
              <w:rPr>
                <w:sz w:val="22"/>
              </w:rPr>
            </w:pPr>
          </w:p>
        </w:tc>
        <w:tc>
          <w:tcPr>
            <w:tcW w:w="4866" w:type="dxa"/>
            <w:tcBorders>
              <w:top w:val="nil"/>
            </w:tcBorders>
          </w:tcPr>
          <w:p>
            <w:pPr>
              <w:pStyle w:val="TableParagraph"/>
              <w:spacing w:before="100"/>
              <w:ind w:left="108"/>
              <w:rPr>
                <w:sz w:val="24"/>
              </w:rPr>
            </w:pPr>
            <w:r>
              <w:rPr>
                <w:sz w:val="24"/>
              </w:rPr>
              <w:t>class, listen to your teachers and take notes.</w:t>
            </w:r>
          </w:p>
        </w:tc>
      </w:tr>
      <w:tr>
        <w:tblPrEx>
          <w:tblW w:w="0" w:type="auto"/>
          <w:tblInd w:w="233" w:type="dxa"/>
          <w:tblLayout w:type="fixed"/>
          <w:tblCellMar>
            <w:top w:w="0" w:type="dxa"/>
            <w:left w:w="0" w:type="dxa"/>
            <w:bottom w:w="0" w:type="dxa"/>
            <w:right w:w="0" w:type="dxa"/>
          </w:tblCellMar>
        </w:tblPrEx>
        <w:trPr>
          <w:trHeight w:val="472"/>
        </w:trPr>
        <w:tc>
          <w:tcPr>
            <w:tcW w:w="1423" w:type="dxa"/>
            <w:tcBorders>
              <w:top w:val="nil"/>
              <w:bottom w:val="nil"/>
            </w:tcBorders>
          </w:tcPr>
          <w:p>
            <w:pPr>
              <w:pStyle w:val="TableParagraph"/>
              <w:rPr>
                <w:sz w:val="22"/>
              </w:rPr>
            </w:pPr>
          </w:p>
        </w:tc>
        <w:tc>
          <w:tcPr>
            <w:tcW w:w="1966" w:type="dxa"/>
            <w:tcBorders>
              <w:bottom w:val="nil"/>
            </w:tcBorders>
          </w:tcPr>
          <w:p>
            <w:pPr>
              <w:pStyle w:val="TableParagraph"/>
              <w:rPr>
                <w:sz w:val="22"/>
              </w:rPr>
            </w:pPr>
          </w:p>
        </w:tc>
        <w:tc>
          <w:tcPr>
            <w:tcW w:w="4866" w:type="dxa"/>
            <w:tcBorders>
              <w:bottom w:val="nil"/>
            </w:tcBorders>
          </w:tcPr>
          <w:p>
            <w:pPr>
              <w:pStyle w:val="TableParagraph"/>
              <w:spacing w:before="95"/>
              <w:ind w:left="108"/>
              <w:rPr>
                <w:sz w:val="24"/>
              </w:rPr>
            </w:pPr>
            <w:r>
              <w:rPr>
                <w:sz w:val="24"/>
              </w:rPr>
              <w:t>You can talk about your problem with your</w:t>
            </w:r>
          </w:p>
        </w:tc>
      </w:tr>
      <w:tr>
        <w:tblPrEx>
          <w:tblW w:w="0" w:type="auto"/>
          <w:tblInd w:w="233" w:type="dxa"/>
          <w:tblLayout w:type="fixed"/>
          <w:tblCellMar>
            <w:top w:w="0" w:type="dxa"/>
            <w:left w:w="0" w:type="dxa"/>
            <w:bottom w:w="0" w:type="dxa"/>
            <w:right w:w="0" w:type="dxa"/>
          </w:tblCellMar>
        </w:tblPrEx>
        <w:trPr>
          <w:trHeight w:val="468"/>
        </w:trPr>
        <w:tc>
          <w:tcPr>
            <w:tcW w:w="1423" w:type="dxa"/>
            <w:tcBorders>
              <w:top w:val="nil"/>
              <w:bottom w:val="nil"/>
            </w:tcBorders>
          </w:tcPr>
          <w:p>
            <w:pPr>
              <w:pStyle w:val="TableParagraph"/>
              <w:rPr>
                <w:sz w:val="22"/>
              </w:rPr>
            </w:pPr>
          </w:p>
        </w:tc>
        <w:tc>
          <w:tcPr>
            <w:tcW w:w="1966" w:type="dxa"/>
            <w:tcBorders>
              <w:top w:val="nil"/>
              <w:bottom w:val="nil"/>
            </w:tcBorders>
          </w:tcPr>
          <w:p>
            <w:pPr>
              <w:pStyle w:val="TableParagraph"/>
              <w:tabs>
                <w:tab w:val="left" w:pos="862"/>
                <w:tab w:val="left" w:pos="1517"/>
              </w:tabs>
              <w:spacing w:before="91"/>
              <w:ind w:left="502"/>
              <w:rPr>
                <w:sz w:val="24"/>
              </w:rPr>
            </w:pPr>
            <w:r>
              <w:rPr>
                <w:sz w:val="24"/>
                <w:u w:val="single"/>
              </w:rPr>
              <w:t xml:space="preserve"> </w:t>
            </w:r>
            <w:r>
              <w:rPr>
                <w:sz w:val="24"/>
                <w:u w:val="single"/>
              </w:rPr>
              <w:tab/>
            </w:r>
            <w:r>
              <w:rPr>
                <w:sz w:val="24"/>
              </w:rPr>
              <w:t>80</w:t>
            </w:r>
            <w:r>
              <w:rPr>
                <w:sz w:val="24"/>
                <w:u w:val="single"/>
              </w:rPr>
              <w:t xml:space="preserve"> </w:t>
            </w:r>
            <w:r>
              <w:rPr>
                <w:sz w:val="24"/>
                <w:u w:val="single"/>
              </w:rPr>
              <w:tab/>
            </w:r>
          </w:p>
        </w:tc>
        <w:tc>
          <w:tcPr>
            <w:tcW w:w="4866" w:type="dxa"/>
            <w:tcBorders>
              <w:top w:val="nil"/>
              <w:bottom w:val="nil"/>
            </w:tcBorders>
          </w:tcPr>
          <w:p>
            <w:pPr>
              <w:pStyle w:val="TableParagraph"/>
              <w:spacing w:before="91"/>
              <w:ind w:left="108"/>
              <w:rPr>
                <w:sz w:val="24"/>
              </w:rPr>
            </w:pPr>
            <w:r>
              <w:rPr>
                <w:sz w:val="24"/>
              </w:rPr>
              <w:t>parents or teachers. Sharing your problems with</w:t>
            </w:r>
          </w:p>
        </w:tc>
      </w:tr>
      <w:tr>
        <w:tblPrEx>
          <w:tblW w:w="0" w:type="auto"/>
          <w:tblInd w:w="233" w:type="dxa"/>
          <w:tblLayout w:type="fixed"/>
          <w:tblCellMar>
            <w:top w:w="0" w:type="dxa"/>
            <w:left w:w="0" w:type="dxa"/>
            <w:bottom w:w="0" w:type="dxa"/>
            <w:right w:w="0" w:type="dxa"/>
          </w:tblCellMar>
        </w:tblPrEx>
        <w:trPr>
          <w:trHeight w:val="465"/>
        </w:trPr>
        <w:tc>
          <w:tcPr>
            <w:tcW w:w="1423" w:type="dxa"/>
            <w:tcBorders>
              <w:top w:val="nil"/>
            </w:tcBorders>
          </w:tcPr>
          <w:p>
            <w:pPr>
              <w:pStyle w:val="TableParagraph"/>
              <w:rPr>
                <w:sz w:val="22"/>
              </w:rPr>
            </w:pPr>
          </w:p>
        </w:tc>
        <w:tc>
          <w:tcPr>
            <w:tcW w:w="1966" w:type="dxa"/>
            <w:tcBorders>
              <w:top w:val="nil"/>
            </w:tcBorders>
          </w:tcPr>
          <w:p>
            <w:pPr>
              <w:pStyle w:val="TableParagraph"/>
              <w:rPr>
                <w:sz w:val="22"/>
              </w:rPr>
            </w:pPr>
          </w:p>
        </w:tc>
        <w:tc>
          <w:tcPr>
            <w:tcW w:w="4866" w:type="dxa"/>
            <w:tcBorders>
              <w:top w:val="nil"/>
            </w:tcBorders>
          </w:tcPr>
          <w:p>
            <w:pPr>
              <w:pStyle w:val="TableParagraph"/>
              <w:spacing w:before="91"/>
              <w:ind w:left="108"/>
              <w:rPr>
                <w:sz w:val="24"/>
              </w:rPr>
            </w:pPr>
            <w:r>
              <w:rPr>
                <w:sz w:val="24"/>
              </w:rPr>
              <w:t>your friends will also make you feel better.</w:t>
            </w:r>
          </w:p>
        </w:tc>
      </w:tr>
    </w:tbl>
    <w:p>
      <w:pPr>
        <w:pStyle w:val="BodyText"/>
        <w:spacing w:before="101"/>
        <w:ind w:left="223"/>
        <w:rPr>
          <w:rFonts w:ascii="宋体" w:eastAsia="宋体" w:hint="eastAsia"/>
        </w:rPr>
      </w:pPr>
      <w:r>
        <w:t>B)</w:t>
      </w:r>
      <w:r>
        <w:rPr>
          <w:rFonts w:ascii="宋体" w:eastAsia="宋体" w:hint="eastAsia"/>
        </w:rPr>
        <w:t>根据短文内容和首字母提示，填写所缺单词。</w:t>
      </w:r>
    </w:p>
    <w:p>
      <w:pPr>
        <w:pStyle w:val="BodyText"/>
        <w:spacing w:before="160" w:line="396" w:lineRule="auto"/>
        <w:ind w:left="223" w:right="235" w:firstLine="359"/>
        <w:jc w:val="both"/>
      </w:pPr>
      <w:r>
        <w:t>This</w:t>
      </w:r>
      <w:r>
        <w:rPr>
          <w:spacing w:val="-2"/>
        </w:rPr>
        <w:t xml:space="preserve"> </w:t>
      </w:r>
      <w:r>
        <w:t>is</w:t>
      </w:r>
      <w:r>
        <w:rPr>
          <w:spacing w:val="-1"/>
        </w:rPr>
        <w:t xml:space="preserve"> </w:t>
      </w:r>
      <w:r>
        <w:t>an</w:t>
      </w:r>
      <w:r>
        <w:rPr>
          <w:spacing w:val="-2"/>
        </w:rPr>
        <w:t xml:space="preserve"> </w:t>
      </w:r>
      <w:r>
        <w:t>old</w:t>
      </w:r>
      <w:r>
        <w:rPr>
          <w:spacing w:val="-1"/>
        </w:rPr>
        <w:t xml:space="preserve"> </w:t>
      </w:r>
      <w:r>
        <w:t>English</w:t>
      </w:r>
      <w:r>
        <w:rPr>
          <w:spacing w:val="-4"/>
        </w:rPr>
        <w:t xml:space="preserve"> </w:t>
      </w:r>
      <w:r>
        <w:t>saying</w:t>
      </w:r>
      <w:r>
        <w:rPr>
          <w:spacing w:val="-1"/>
        </w:rPr>
        <w:t>, ‘</w:t>
      </w:r>
      <w:r>
        <w:t>Early</w:t>
      </w:r>
      <w:r>
        <w:rPr>
          <w:spacing w:val="-6"/>
        </w:rPr>
        <w:t xml:space="preserve"> </w:t>
      </w:r>
      <w:r>
        <w:t>birds</w:t>
      </w:r>
      <w:r>
        <w:rPr>
          <w:spacing w:val="-2"/>
        </w:rPr>
        <w:t xml:space="preserve"> </w:t>
      </w:r>
      <w:r>
        <w:t>catch</w:t>
      </w:r>
      <w:r>
        <w:rPr>
          <w:spacing w:val="-1"/>
        </w:rPr>
        <w:t xml:space="preserve"> </w:t>
      </w:r>
      <w:r>
        <w:t>the</w:t>
      </w:r>
      <w:r>
        <w:rPr>
          <w:spacing w:val="-1"/>
        </w:rPr>
        <w:t xml:space="preserve"> </w:t>
      </w:r>
      <w:r>
        <w:t>worm(</w:t>
      </w:r>
      <w:r>
        <w:rPr>
          <w:rFonts w:ascii="宋体" w:eastAsia="宋体" w:hAnsi="宋体" w:hint="eastAsia"/>
        </w:rPr>
        <w:t>虫子</w:t>
      </w:r>
      <w:r>
        <w:rPr>
          <w:spacing w:val="-1"/>
        </w:rPr>
        <w:t xml:space="preserve">)’. </w:t>
      </w:r>
      <w:r>
        <w:t>Do you</w:t>
      </w:r>
      <w:r>
        <w:rPr>
          <w:spacing w:val="-2"/>
        </w:rPr>
        <w:t xml:space="preserve"> </w:t>
      </w:r>
      <w:r>
        <w:t>know</w:t>
      </w:r>
      <w:r>
        <w:rPr>
          <w:spacing w:val="-1"/>
        </w:rPr>
        <w:t xml:space="preserve"> </w:t>
      </w:r>
      <w:r>
        <w:t>it before?  Does it r</w:t>
      </w:r>
      <w:r>
        <w:rPr>
          <w:u w:val="single"/>
        </w:rPr>
        <w:t xml:space="preserve">   </w:t>
      </w:r>
      <w:r>
        <w:t>81</w:t>
      </w:r>
      <w:r>
        <w:rPr>
          <w:u w:val="single"/>
        </w:rPr>
        <w:t xml:space="preserve">    </w:t>
      </w:r>
      <w:r>
        <w:t>mean  you  can catch  the worm easily?  It means that we must go to bed and get up e</w:t>
      </w:r>
      <w:r>
        <w:rPr>
          <w:u w:val="single"/>
        </w:rPr>
        <w:t xml:space="preserve">     </w:t>
      </w:r>
      <w:r>
        <w:t>82</w:t>
      </w:r>
      <w:r>
        <w:rPr>
          <w:u w:val="single"/>
        </w:rPr>
        <w:t xml:space="preserve">     </w:t>
      </w:r>
      <w:r>
        <w:t>. Then we should be h</w:t>
      </w:r>
      <w:r>
        <w:rPr>
          <w:u w:val="single"/>
        </w:rPr>
        <w:t xml:space="preserve">     </w:t>
      </w:r>
      <w:r>
        <w:t>83</w:t>
      </w:r>
      <w:r>
        <w:rPr>
          <w:u w:val="single"/>
        </w:rPr>
        <w:t xml:space="preserve">     </w:t>
      </w:r>
      <w:r>
        <w:t xml:space="preserve">. </w:t>
      </w:r>
      <w:r>
        <w:rPr>
          <w:spacing w:val="-9"/>
        </w:rPr>
        <w:t xml:space="preserve">We </w:t>
      </w:r>
      <w:r>
        <w:t>should also be rich and</w:t>
      </w:r>
      <w:r>
        <w:rPr>
          <w:spacing w:val="1"/>
        </w:rPr>
        <w:t xml:space="preserve"> </w:t>
      </w:r>
      <w:r>
        <w:rPr>
          <w:spacing w:val="-3"/>
        </w:rPr>
        <w:t>clever.</w:t>
      </w:r>
    </w:p>
    <w:p>
      <w:pPr>
        <w:pStyle w:val="BodyText"/>
        <w:spacing w:before="12" w:line="408" w:lineRule="auto"/>
        <w:ind w:left="223" w:right="241" w:firstLine="359"/>
        <w:jc w:val="both"/>
      </w:pPr>
      <w:r>
        <w:t xml:space="preserve">This is true. The body must have enough sleep to be </w:t>
      </w:r>
      <w:r>
        <w:rPr>
          <w:spacing w:val="-3"/>
        </w:rPr>
        <w:t xml:space="preserve">healthy. </w:t>
      </w:r>
      <w:r>
        <w:t>Children of a young a</w:t>
      </w:r>
      <w:r>
        <w:rPr>
          <w:u w:val="single"/>
        </w:rPr>
        <w:t xml:space="preserve">    </w:t>
      </w:r>
      <w:r>
        <w:t>84</w:t>
      </w:r>
      <w:r>
        <w:rPr>
          <w:u w:val="single"/>
        </w:rPr>
        <w:t xml:space="preserve">    </w:t>
      </w:r>
      <w:r>
        <w:t>should have ten h</w:t>
      </w:r>
      <w:r>
        <w:rPr>
          <w:u w:val="single"/>
        </w:rPr>
        <w:t xml:space="preserve">    </w:t>
      </w:r>
      <w:r>
        <w:t>85</w:t>
      </w:r>
      <w:r>
        <w:rPr>
          <w:u w:val="single"/>
        </w:rPr>
        <w:t xml:space="preserve">     </w:t>
      </w:r>
      <w:r>
        <w:t xml:space="preserve">sleep every night. Children who do not have enough sleep cannot do their work very well. They will not be wise and they may not become </w:t>
      </w:r>
      <w:r>
        <w:rPr>
          <w:spacing w:val="-3"/>
        </w:rPr>
        <w:t>wealthy.</w:t>
      </w:r>
    </w:p>
    <w:p>
      <w:pPr>
        <w:pStyle w:val="BodyText"/>
        <w:spacing w:before="0" w:line="408" w:lineRule="auto"/>
        <w:ind w:left="223" w:right="245" w:firstLine="359"/>
        <w:jc w:val="both"/>
      </w:pPr>
      <w:r>
        <w:t>The body a</w:t>
      </w:r>
      <w:r>
        <w:rPr>
          <w:u w:val="single"/>
        </w:rPr>
        <w:t xml:space="preserve"> </w:t>
      </w:r>
      <w:r>
        <w:t>86</w:t>
      </w:r>
      <w:r>
        <w:rPr>
          <w:u w:val="single"/>
        </w:rPr>
        <w:t xml:space="preserve"> </w:t>
      </w:r>
      <w:r>
        <w:t>_ needs exercise. Walking, running, jumping, swimming and playing games are all exercise. Exercise k</w:t>
      </w:r>
      <w:r>
        <w:rPr>
          <w:u w:val="single"/>
        </w:rPr>
        <w:t xml:space="preserve"> </w:t>
      </w:r>
      <w:r>
        <w:t>87</w:t>
      </w:r>
      <w:r>
        <w:rPr>
          <w:u w:val="single"/>
        </w:rPr>
        <w:t xml:space="preserve"> </w:t>
      </w:r>
      <w:r>
        <w:t>the body strong.</w:t>
      </w:r>
    </w:p>
    <w:p>
      <w:pPr>
        <w:pStyle w:val="BodyText"/>
        <w:spacing w:before="0" w:line="292" w:lineRule="exact"/>
        <w:jc w:val="both"/>
      </w:pPr>
      <w:r>
        <w:t xml:space="preserve">Exercise also makes the blood( </w:t>
      </w:r>
      <w:r>
        <w:rPr>
          <w:rFonts w:ascii="宋体" w:eastAsia="宋体" w:hint="eastAsia"/>
        </w:rPr>
        <w:t xml:space="preserve">血 液 </w:t>
      </w:r>
      <w:r>
        <w:t>) m</w:t>
      </w:r>
      <w:r>
        <w:rPr>
          <w:u w:val="single"/>
        </w:rPr>
        <w:t xml:space="preserve"> </w:t>
      </w:r>
      <w:r>
        <w:t>88</w:t>
      </w:r>
      <w:r>
        <w:rPr>
          <w:u w:val="single"/>
        </w:rPr>
        <w:t xml:space="preserve"> </w:t>
      </w:r>
      <w:r>
        <w:t>around inside the body. This is</w:t>
      </w:r>
    </w:p>
    <w:p>
      <w:pPr>
        <w:pStyle w:val="BodyText"/>
        <w:spacing w:before="170" w:line="408" w:lineRule="auto"/>
        <w:ind w:left="223" w:right="246"/>
        <w:jc w:val="both"/>
      </w:pPr>
      <w:r>
        <w:t>very important. Our blood takes food to all p</w:t>
      </w:r>
      <w:r>
        <w:rPr>
          <w:u w:val="single"/>
        </w:rPr>
        <w:t xml:space="preserve">   </w:t>
      </w:r>
      <w:r>
        <w:t>_89</w:t>
      </w:r>
      <w:r>
        <w:rPr>
          <w:u w:val="single"/>
        </w:rPr>
        <w:t xml:space="preserve">    </w:t>
      </w:r>
      <w:r>
        <w:t xml:space="preserve">of our </w:t>
      </w:r>
      <w:r>
        <w:rPr>
          <w:spacing w:val="-4"/>
        </w:rPr>
        <w:t xml:space="preserve">body.  </w:t>
      </w:r>
      <w:r>
        <w:t>The head  also  need blood. Exercise helps us to t</w:t>
      </w:r>
      <w:r>
        <w:rPr>
          <w:u w:val="single"/>
        </w:rPr>
        <w:t xml:space="preserve"> </w:t>
      </w:r>
      <w:r>
        <w:t>90</w:t>
      </w:r>
      <w:r>
        <w:rPr>
          <w:spacing w:val="53"/>
          <w:u w:val="single"/>
        </w:rPr>
        <w:t xml:space="preserve"> </w:t>
      </w:r>
      <w:r>
        <w:t>better!</w:t>
      </w:r>
    </w:p>
    <w:p>
      <w:pPr>
        <w:spacing w:after="0" w:line="408" w:lineRule="auto"/>
        <w:jc w:val="both"/>
        <w:sectPr>
          <w:pgSz w:w="11910" w:h="16840"/>
          <w:pgMar w:top="1400" w:right="1560" w:bottom="1180" w:left="1620" w:header="852" w:footer="999" w:gutter="0"/>
          <w:cols w:space="720"/>
        </w:sectPr>
      </w:pPr>
    </w:p>
    <w:p>
      <w:pPr>
        <w:pStyle w:val="Heading2"/>
        <w:spacing w:before="21"/>
      </w:pPr>
      <w:r>
        <w:t xml:space="preserve">七、书面表达（共 </w:t>
      </w:r>
      <w:r>
        <w:rPr>
          <w:rFonts w:ascii="Times New Roman" w:eastAsia="Times New Roman"/>
        </w:rPr>
        <w:t xml:space="preserve">1 </w:t>
      </w:r>
      <w:r>
        <w:t xml:space="preserve">小题，满分 </w:t>
      </w:r>
      <w:r>
        <w:rPr>
          <w:rFonts w:ascii="Times New Roman" w:eastAsia="Times New Roman"/>
        </w:rPr>
        <w:t xml:space="preserve">10 </w:t>
      </w:r>
      <w:r>
        <w:t>分）</w:t>
      </w:r>
    </w:p>
    <w:p>
      <w:pPr>
        <w:pStyle w:val="BodyText"/>
        <w:spacing w:before="107" w:line="364" w:lineRule="auto"/>
        <w:ind w:left="223" w:right="234" w:firstLine="479"/>
        <w:jc w:val="both"/>
        <w:rPr>
          <w:rFonts w:ascii="宋体" w:eastAsia="宋体" w:hint="eastAsia"/>
        </w:rPr>
      </w:pPr>
      <w:r>
        <w:drawing>
          <wp:anchor distT="0" distB="0" distL="0" distR="0" simplePos="0" relativeHeight="251658240" behindDoc="0" locked="0" layoutInCell="1" allowOverlap="1">
            <wp:simplePos x="0" y="0"/>
            <wp:positionH relativeFrom="page">
              <wp:posOffset>1170305</wp:posOffset>
            </wp:positionH>
            <wp:positionV relativeFrom="paragraph">
              <wp:posOffset>1001395</wp:posOffset>
            </wp:positionV>
            <wp:extent cx="4836795" cy="2190750"/>
            <wp:effectExtent l="0" t="0" r="0" b="0"/>
            <wp:wrapTopAndBottom/>
            <wp:docPr id="2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532568" name="image3.jpeg"/>
                    <pic:cNvPicPr>
                      <a:picLocks noChangeAspect="1"/>
                    </pic:cNvPicPr>
                  </pic:nvPicPr>
                  <pic:blipFill>
                    <a:blip xmlns:r="http://schemas.openxmlformats.org/officeDocument/2006/relationships" r:embed="rId8" cstate="print"/>
                    <a:stretch>
                      <a:fillRect/>
                    </a:stretch>
                  </pic:blipFill>
                  <pic:spPr>
                    <a:xfrm>
                      <a:off x="0" y="0"/>
                      <a:ext cx="4837017" cy="2190750"/>
                    </a:xfrm>
                    <a:prstGeom prst="rect">
                      <a:avLst/>
                    </a:prstGeom>
                  </pic:spPr>
                </pic:pic>
              </a:graphicData>
            </a:graphic>
          </wp:anchor>
        </w:drawing>
      </w:r>
      <w:r>
        <w:rPr>
          <w:rFonts w:ascii="宋体" w:eastAsia="宋体" w:hint="eastAsia"/>
          <w:spacing w:val="-11"/>
        </w:rPr>
        <w:t xml:space="preserve">假如你是李华，你的英国笔友 </w:t>
      </w:r>
      <w:r>
        <w:t xml:space="preserve">Peter  </w:t>
      </w:r>
      <w:r>
        <w:rPr>
          <w:rFonts w:ascii="宋体" w:eastAsia="宋体" w:hint="eastAsia"/>
          <w:spacing w:val="-5"/>
        </w:rPr>
        <w:t>想通过邮件了解你和你的家人，以及你</w:t>
      </w:r>
      <w:r>
        <w:rPr>
          <w:rFonts w:ascii="宋体" w:eastAsia="宋体" w:hint="eastAsia"/>
          <w:spacing w:val="-13"/>
        </w:rPr>
        <w:t xml:space="preserve">的学校生活，请根据他邮件中提出的问题回复邮件，邮件的开头与结尾已给出， </w:t>
      </w:r>
      <w:r>
        <w:t>Peter</w:t>
      </w:r>
      <w:r>
        <w:rPr>
          <w:spacing w:val="57"/>
        </w:rPr>
        <w:t xml:space="preserve"> </w:t>
      </w:r>
      <w:r>
        <w:rPr>
          <w:rFonts w:ascii="宋体" w:eastAsia="宋体" w:hint="eastAsia"/>
        </w:rPr>
        <w:t>邮件中的问题：</w:t>
      </w:r>
    </w:p>
    <w:p>
      <w:pPr>
        <w:pStyle w:val="BodyText"/>
        <w:spacing w:before="199"/>
        <w:ind w:left="223"/>
        <w:rPr>
          <w:rFonts w:ascii="宋体" w:eastAsia="宋体" w:hint="eastAsia"/>
        </w:rPr>
      </w:pPr>
      <w:r>
        <w:rPr>
          <w:rFonts w:ascii="宋体" w:eastAsia="宋体" w:hint="eastAsia"/>
        </w:rPr>
        <w:t>要求：</w:t>
      </w:r>
      <w:r>
        <w:t>1.</w:t>
      </w:r>
      <w:r>
        <w:rPr>
          <w:rFonts w:ascii="宋体" w:eastAsia="宋体" w:hint="eastAsia"/>
        </w:rPr>
        <w:t xml:space="preserve">词数 </w:t>
      </w:r>
      <w:r>
        <w:t xml:space="preserve">60 </w:t>
      </w:r>
      <w:r>
        <w:rPr>
          <w:rFonts w:ascii="宋体" w:eastAsia="宋体" w:hint="eastAsia"/>
        </w:rPr>
        <w:t>词左右，文章开头和结尾已给出，不计入总词数。</w:t>
      </w:r>
    </w:p>
    <w:p>
      <w:pPr>
        <w:pStyle w:val="ListParagraph"/>
        <w:numPr>
          <w:ilvl w:val="1"/>
          <w:numId w:val="8"/>
        </w:numPr>
        <w:tabs>
          <w:tab w:val="left" w:pos="1125"/>
        </w:tabs>
        <w:spacing w:before="160" w:after="0" w:line="240" w:lineRule="auto"/>
        <w:ind w:left="1124" w:right="0" w:hanging="182"/>
        <w:jc w:val="left"/>
        <w:rPr>
          <w:rFonts w:ascii="宋体" w:eastAsia="宋体" w:hint="eastAsia"/>
          <w:sz w:val="24"/>
        </w:rPr>
      </w:pPr>
      <w:r>
        <w:rPr>
          <w:rFonts w:ascii="宋体" w:eastAsia="宋体" w:hint="eastAsia"/>
          <w:sz w:val="24"/>
        </w:rPr>
        <w:t>涵盖所有问题，可以适当增加细节信息。</w:t>
      </w:r>
    </w:p>
    <w:p>
      <w:pPr>
        <w:pStyle w:val="ListParagraph"/>
        <w:numPr>
          <w:ilvl w:val="1"/>
          <w:numId w:val="8"/>
        </w:numPr>
        <w:tabs>
          <w:tab w:val="left" w:pos="1244"/>
        </w:tabs>
        <w:spacing w:before="161" w:after="0" w:line="240" w:lineRule="auto"/>
        <w:ind w:left="1243" w:right="0" w:hanging="301"/>
        <w:jc w:val="left"/>
        <w:rPr>
          <w:rFonts w:ascii="宋体" w:eastAsia="宋体" w:hint="eastAsia"/>
          <w:sz w:val="24"/>
        </w:rPr>
      </w:pPr>
      <w:r>
        <w:rPr>
          <w:rFonts w:ascii="宋体" w:eastAsia="宋体" w:hint="eastAsia"/>
          <w:sz w:val="24"/>
        </w:rPr>
        <w:t>文中不得提及真实校名，人名等信息。</w:t>
      </w:r>
    </w:p>
    <w:p>
      <w:pPr>
        <w:pStyle w:val="BodyText"/>
        <w:spacing w:before="174"/>
        <w:ind w:left="223"/>
      </w:pPr>
      <w:r>
        <w:t>Dear Peter,</w:t>
      </w:r>
    </w:p>
    <w:p>
      <w:pPr>
        <w:pStyle w:val="BodyText"/>
        <w:ind w:left="946"/>
      </w:pPr>
      <w:r>
        <w:t>It was great to hear from you. I’d like to tell you something about myself.</w:t>
      </w:r>
    </w:p>
    <w:p>
      <w:pPr>
        <w:pStyle w:val="BodyText"/>
        <w:spacing w:before="0"/>
        <w:ind w:left="0"/>
        <w:rPr>
          <w:sz w:val="20"/>
        </w:rPr>
      </w:pPr>
    </w:p>
    <w:p>
      <w:pPr>
        <w:pStyle w:val="BodyText"/>
        <w:spacing w:before="5"/>
        <w:ind w:left="0"/>
        <w:rPr>
          <w:sz w:val="16"/>
        </w:rPr>
      </w:pPr>
      <w:r>
        <w:pict>
          <v:line id="_x0000_s1031" o:spid="_x0000_s1031" style="mso-height-relative:page;mso-position-horizontal-relative:page;mso-width-relative:page;mso-wrap-distance-bottom:0;mso-wrap-distance-top:0;position:absolute;z-index:-251653120" from="92.15pt,11.65pt" to="500.15pt,11.65pt" coordsize="21600,21600" stroked="t" strokecolor="black">
            <w10:wrap type="topAndBottom"/>
          </v:line>
        </w:pict>
      </w:r>
    </w:p>
    <w:p>
      <w:pPr>
        <w:pStyle w:val="BodyText"/>
        <w:spacing w:before="0"/>
        <w:ind w:left="0"/>
        <w:rPr>
          <w:sz w:val="20"/>
        </w:rPr>
      </w:pPr>
    </w:p>
    <w:p>
      <w:pPr>
        <w:pStyle w:val="BodyText"/>
        <w:spacing w:before="10"/>
        <w:ind w:left="0"/>
        <w:rPr>
          <w:sz w:val="13"/>
        </w:rPr>
      </w:pPr>
      <w:r>
        <w:pict>
          <v:line id="_x0000_s1032" o:spid="_x0000_s1032" style="mso-height-relative:page;mso-position-horizontal-relative:page;mso-width-relative:page;mso-wrap-distance-bottom:0;mso-wrap-distance-top:0;position:absolute;z-index:-251652096" from="92.15pt,10.2pt" to="500.15pt,10.2pt" coordsize="21600,21600" stroked="t" strokecolor="black">
            <w10:wrap type="topAndBottom"/>
          </v:line>
        </w:pict>
      </w:r>
    </w:p>
    <w:p>
      <w:pPr>
        <w:pStyle w:val="BodyText"/>
        <w:spacing w:before="0"/>
        <w:ind w:left="0"/>
        <w:rPr>
          <w:sz w:val="20"/>
        </w:rPr>
      </w:pPr>
    </w:p>
    <w:p>
      <w:pPr>
        <w:pStyle w:val="BodyText"/>
        <w:spacing w:before="10"/>
        <w:ind w:left="0"/>
        <w:rPr>
          <w:sz w:val="13"/>
        </w:rPr>
      </w:pPr>
      <w:r>
        <w:pict>
          <v:line id="_x0000_s1033" o:spid="_x0000_s1033" style="mso-height-relative:page;mso-position-horizontal-relative:page;mso-width-relative:page;mso-wrap-distance-bottom:0;mso-wrap-distance-top:0;position:absolute;z-index:-251651072" from="92.15pt,10.2pt" to="500.15pt,10.2pt" coordsize="21600,21600" stroked="t" strokecolor="black">
            <w10:wrap type="topAndBottom"/>
          </v:line>
        </w:pict>
      </w:r>
    </w:p>
    <w:p>
      <w:pPr>
        <w:pStyle w:val="BodyText"/>
        <w:spacing w:before="4"/>
        <w:ind w:left="0"/>
        <w:rPr>
          <w:sz w:val="6"/>
        </w:rPr>
      </w:pPr>
    </w:p>
    <w:p>
      <w:pPr>
        <w:pStyle w:val="BodyText"/>
        <w:spacing w:before="90"/>
        <w:ind w:left="703"/>
      </w:pPr>
      <w:r>
        <w:t>What is your life like? I really want to know more about you. Please write back.</w:t>
      </w:r>
    </w:p>
    <w:p>
      <w:pPr>
        <w:pStyle w:val="BodyText"/>
        <w:spacing w:line="408" w:lineRule="auto"/>
        <w:ind w:left="7816" w:right="173" w:firstLine="50"/>
      </w:pPr>
      <w:r>
        <w:t>Yours, Li Hua</w:t>
      </w:r>
    </w:p>
    <w:p>
      <w:pPr>
        <w:spacing w:after="0" w:line="408" w:lineRule="auto"/>
        <w:sectPr>
          <w:pgSz w:w="11910" w:h="16840"/>
          <w:pgMar w:top="1400" w:right="1560" w:bottom="1180" w:left="1620" w:header="852" w:footer="999" w:gutter="0"/>
          <w:cols w:space="720"/>
        </w:sectPr>
      </w:pPr>
    </w:p>
    <w:p>
      <w:pPr>
        <w:pStyle w:val="BodyText"/>
        <w:spacing w:before="0"/>
        <w:ind w:left="0"/>
      </w:pPr>
    </w:p>
    <w:p>
      <w:pPr>
        <w:pStyle w:val="BodyText"/>
        <w:spacing w:before="0"/>
        <w:ind w:left="0"/>
      </w:pPr>
    </w:p>
    <w:p>
      <w:pPr>
        <w:pStyle w:val="BodyText"/>
        <w:spacing w:before="0"/>
        <w:ind w:left="0"/>
      </w:pPr>
    </w:p>
    <w:p>
      <w:pPr>
        <w:pStyle w:val="BodyText"/>
        <w:spacing w:before="7"/>
        <w:ind w:left="0"/>
        <w:rPr>
          <w:sz w:val="33"/>
        </w:rPr>
      </w:pPr>
    </w:p>
    <w:p>
      <w:pPr>
        <w:spacing w:before="0" w:line="468" w:lineRule="exact"/>
        <w:ind w:left="223" w:right="0" w:firstLine="0"/>
        <w:jc w:val="both"/>
        <w:rPr>
          <w:rFonts w:ascii="宋体" w:eastAsia="宋体" w:hint="eastAsia"/>
          <w:sz w:val="24"/>
        </w:rPr>
      </w:pPr>
      <w:r>
        <w:rPr>
          <w:b/>
          <w:sz w:val="24"/>
        </w:rPr>
        <w:t xml:space="preserve">Part 1 </w:t>
      </w:r>
      <w:r>
        <w:rPr>
          <w:rFonts w:ascii="Microsoft JhengHei" w:eastAsia="Microsoft JhengHei" w:hint="eastAsia"/>
          <w:b/>
          <w:sz w:val="24"/>
        </w:rPr>
        <w:t>参考答案</w:t>
      </w:r>
      <w:r>
        <w:rPr>
          <w:rFonts w:ascii="宋体" w:eastAsia="宋体" w:hint="eastAsia"/>
          <w:sz w:val="24"/>
        </w:rPr>
        <w:t>一、听力（略） 二、单选</w:t>
      </w:r>
    </w:p>
    <w:p>
      <w:pPr>
        <w:pStyle w:val="Heading1"/>
        <w:spacing w:before="21" w:line="254" w:lineRule="auto"/>
        <w:ind w:left="2089" w:right="1921" w:hanging="2127"/>
      </w:pPr>
      <w:r>
        <w:rPr>
          <w:b w:val="0"/>
        </w:rPr>
        <w:br w:type="column"/>
      </w:r>
      <w:r>
        <w:t>【建邺区英语】</w:t>
      </w:r>
      <w:r>
        <w:rPr>
          <w:rFonts w:ascii="Times New Roman" w:eastAsia="Times New Roman"/>
        </w:rPr>
        <w:t xml:space="preserve">2020 </w:t>
      </w:r>
      <w:r>
        <w:t>七上期中考试答案</w:t>
      </w:r>
    </w:p>
    <w:p>
      <w:pPr>
        <w:spacing w:after="0" w:line="254" w:lineRule="auto"/>
        <w:sectPr>
          <w:pgSz w:w="11910" w:h="16840"/>
          <w:pgMar w:top="1400" w:right="1560" w:bottom="1180" w:left="1620" w:header="852" w:footer="999" w:gutter="0"/>
          <w:cols w:num="2" w:space="720" w:equalWidth="0">
            <w:col w:w="1904" w:space="40"/>
            <w:col w:w="6786"/>
          </w:cols>
        </w:sectPr>
      </w:pPr>
    </w:p>
    <w:p>
      <w:pPr>
        <w:pStyle w:val="BodyText"/>
        <w:tabs>
          <w:tab w:val="left" w:pos="2324"/>
        </w:tabs>
        <w:spacing w:before="148"/>
        <w:ind w:left="223"/>
      </w:pPr>
      <w:r>
        <w:t>16-20</w:t>
      </w:r>
      <w:r>
        <w:rPr>
          <w:spacing w:val="-2"/>
        </w:rPr>
        <w:t xml:space="preserve"> </w:t>
      </w:r>
      <w:r>
        <w:t>CBCDB</w:t>
      </w:r>
      <w:r>
        <w:tab/>
      </w:r>
      <w:r>
        <w:t>21-25</w:t>
      </w:r>
      <w:r>
        <w:rPr>
          <w:spacing w:val="-15"/>
        </w:rPr>
        <w:t xml:space="preserve"> </w:t>
      </w:r>
      <w:r>
        <w:t>ADDBA</w:t>
      </w:r>
    </w:p>
    <w:p>
      <w:pPr>
        <w:pStyle w:val="BodyText"/>
        <w:spacing w:before="179"/>
        <w:ind w:left="223"/>
        <w:rPr>
          <w:rFonts w:ascii="宋体" w:eastAsia="宋体" w:hint="eastAsia"/>
        </w:rPr>
      </w:pPr>
      <w:r>
        <w:rPr>
          <w:rFonts w:ascii="宋体" w:eastAsia="宋体" w:hint="eastAsia"/>
        </w:rPr>
        <w:t>三、完形</w:t>
      </w:r>
    </w:p>
    <w:p>
      <w:pPr>
        <w:pStyle w:val="BodyText"/>
        <w:tabs>
          <w:tab w:val="left" w:pos="2324"/>
        </w:tabs>
        <w:spacing w:before="174"/>
        <w:ind w:left="223"/>
      </w:pPr>
      <w:r>
        <w:t>26-30</w:t>
      </w:r>
      <w:r>
        <w:rPr>
          <w:spacing w:val="-1"/>
        </w:rPr>
        <w:t xml:space="preserve"> </w:t>
      </w:r>
      <w:r>
        <w:t>CBADB</w:t>
      </w:r>
      <w:r>
        <w:tab/>
      </w:r>
      <w:r>
        <w:t>31-35 CBADC</w:t>
      </w:r>
    </w:p>
    <w:p>
      <w:pPr>
        <w:pStyle w:val="BodyText"/>
        <w:spacing w:before="179"/>
        <w:ind w:left="223"/>
        <w:rPr>
          <w:rFonts w:ascii="宋体" w:eastAsia="宋体" w:hint="eastAsia"/>
        </w:rPr>
      </w:pPr>
      <w:r>
        <w:rPr>
          <w:rFonts w:ascii="宋体" w:eastAsia="宋体" w:hint="eastAsia"/>
        </w:rPr>
        <w:t>四、阅读理解</w:t>
      </w:r>
    </w:p>
    <w:p>
      <w:pPr>
        <w:pStyle w:val="BodyText"/>
        <w:spacing w:before="174"/>
        <w:ind w:left="223"/>
      </w:pPr>
      <w:r>
        <w:t>36-40</w:t>
      </w:r>
      <w:r>
        <w:rPr>
          <w:spacing w:val="-6"/>
        </w:rPr>
        <w:t xml:space="preserve"> </w:t>
      </w:r>
      <w:r>
        <w:t>BDABC</w:t>
      </w:r>
    </w:p>
    <w:p>
      <w:pPr>
        <w:pStyle w:val="BodyText"/>
        <w:ind w:left="223"/>
      </w:pPr>
      <w:r>
        <w:t>41-45</w:t>
      </w:r>
      <w:r>
        <w:rPr>
          <w:spacing w:val="-4"/>
        </w:rPr>
        <w:t xml:space="preserve"> </w:t>
      </w:r>
      <w:r>
        <w:t>BBADB</w:t>
      </w:r>
    </w:p>
    <w:p>
      <w:pPr>
        <w:pStyle w:val="BodyText"/>
        <w:ind w:left="223"/>
      </w:pPr>
      <w:r>
        <w:t>46-50</w:t>
      </w:r>
      <w:r>
        <w:rPr>
          <w:spacing w:val="-5"/>
        </w:rPr>
        <w:t xml:space="preserve"> </w:t>
      </w:r>
      <w:r>
        <w:t>DCBAD</w:t>
      </w:r>
    </w:p>
    <w:p>
      <w:pPr>
        <w:pStyle w:val="BodyText"/>
        <w:spacing w:before="178"/>
        <w:ind w:left="223"/>
        <w:rPr>
          <w:rFonts w:ascii="宋体" w:eastAsia="宋体" w:hint="eastAsia"/>
        </w:rPr>
      </w:pPr>
      <w:r>
        <w:rPr>
          <w:rFonts w:ascii="宋体" w:eastAsia="宋体" w:hint="eastAsia"/>
        </w:rPr>
        <w:t>五、填空</w:t>
      </w:r>
    </w:p>
    <w:p>
      <w:pPr>
        <w:pStyle w:val="ListParagraph"/>
        <w:numPr>
          <w:ilvl w:val="0"/>
          <w:numId w:val="10"/>
        </w:numPr>
        <w:tabs>
          <w:tab w:val="left" w:pos="584"/>
        </w:tabs>
        <w:spacing w:before="174" w:after="0" w:line="240" w:lineRule="auto"/>
        <w:ind w:left="583" w:right="0" w:hanging="361"/>
        <w:jc w:val="left"/>
        <w:rPr>
          <w:sz w:val="24"/>
        </w:rPr>
      </w:pPr>
      <w:r>
        <w:rPr>
          <w:sz w:val="24"/>
        </w:rPr>
        <w:t>diaries</w:t>
      </w:r>
    </w:p>
    <w:p>
      <w:pPr>
        <w:pStyle w:val="ListParagraph"/>
        <w:numPr>
          <w:ilvl w:val="0"/>
          <w:numId w:val="10"/>
        </w:numPr>
        <w:tabs>
          <w:tab w:val="left" w:pos="584"/>
        </w:tabs>
        <w:spacing w:before="192" w:after="0" w:line="240" w:lineRule="auto"/>
        <w:ind w:left="583" w:right="0" w:hanging="361"/>
        <w:jc w:val="left"/>
        <w:rPr>
          <w:sz w:val="24"/>
        </w:rPr>
      </w:pPr>
      <w:r>
        <w:rPr>
          <w:sz w:val="24"/>
        </w:rPr>
        <w:t>Geography</w:t>
      </w:r>
    </w:p>
    <w:p>
      <w:pPr>
        <w:pStyle w:val="ListParagraph"/>
        <w:numPr>
          <w:ilvl w:val="0"/>
          <w:numId w:val="10"/>
        </w:numPr>
        <w:tabs>
          <w:tab w:val="left" w:pos="584"/>
        </w:tabs>
        <w:spacing w:before="192" w:after="0" w:line="240" w:lineRule="auto"/>
        <w:ind w:left="583" w:right="0" w:hanging="361"/>
        <w:jc w:val="left"/>
        <w:rPr>
          <w:sz w:val="24"/>
        </w:rPr>
      </w:pPr>
      <w:r>
        <w:rPr>
          <w:sz w:val="24"/>
        </w:rPr>
        <w:t>member</w:t>
      </w:r>
    </w:p>
    <w:p>
      <w:pPr>
        <w:pStyle w:val="ListParagraph"/>
        <w:numPr>
          <w:ilvl w:val="0"/>
          <w:numId w:val="10"/>
        </w:numPr>
        <w:tabs>
          <w:tab w:val="left" w:pos="584"/>
        </w:tabs>
        <w:spacing w:before="193" w:after="0" w:line="240" w:lineRule="auto"/>
        <w:ind w:left="583" w:right="0" w:hanging="361"/>
        <w:jc w:val="left"/>
        <w:rPr>
          <w:sz w:val="24"/>
        </w:rPr>
      </w:pPr>
      <w:r>
        <w:rPr>
          <w:sz w:val="24"/>
        </w:rPr>
        <w:t>Everyone</w:t>
      </w:r>
    </w:p>
    <w:p>
      <w:pPr>
        <w:pStyle w:val="ListParagraph"/>
        <w:numPr>
          <w:ilvl w:val="0"/>
          <w:numId w:val="10"/>
        </w:numPr>
        <w:tabs>
          <w:tab w:val="left" w:pos="584"/>
        </w:tabs>
        <w:spacing w:before="192" w:after="0" w:line="240" w:lineRule="auto"/>
        <w:ind w:left="583" w:right="0" w:hanging="361"/>
        <w:jc w:val="left"/>
        <w:rPr>
          <w:sz w:val="24"/>
        </w:rPr>
      </w:pPr>
      <w:r>
        <w:rPr>
          <w:sz w:val="24"/>
        </w:rPr>
        <w:t>seldom</w:t>
      </w:r>
    </w:p>
    <w:p>
      <w:pPr>
        <w:pStyle w:val="ListParagraph"/>
        <w:numPr>
          <w:ilvl w:val="0"/>
          <w:numId w:val="10"/>
        </w:numPr>
        <w:tabs>
          <w:tab w:val="left" w:pos="584"/>
        </w:tabs>
        <w:spacing w:before="192" w:after="0" w:line="240" w:lineRule="auto"/>
        <w:ind w:left="583" w:right="0" w:hanging="361"/>
        <w:jc w:val="left"/>
        <w:rPr>
          <w:sz w:val="24"/>
        </w:rPr>
      </w:pPr>
      <w:r>
        <w:rPr>
          <w:sz w:val="24"/>
        </w:rPr>
        <w:t>quarter</w:t>
      </w:r>
    </w:p>
    <w:p>
      <w:pPr>
        <w:pStyle w:val="ListParagraph"/>
        <w:numPr>
          <w:ilvl w:val="0"/>
          <w:numId w:val="10"/>
        </w:numPr>
        <w:tabs>
          <w:tab w:val="left" w:pos="584"/>
        </w:tabs>
        <w:spacing w:before="192" w:after="0" w:line="240" w:lineRule="auto"/>
        <w:ind w:left="583" w:right="0" w:hanging="361"/>
        <w:jc w:val="left"/>
        <w:rPr>
          <w:sz w:val="24"/>
        </w:rPr>
      </w:pPr>
      <w:r>
        <w:rPr>
          <w:sz w:val="24"/>
        </w:rPr>
        <w:t>true</w:t>
      </w:r>
    </w:p>
    <w:p>
      <w:pPr>
        <w:pStyle w:val="ListParagraph"/>
        <w:numPr>
          <w:ilvl w:val="0"/>
          <w:numId w:val="10"/>
        </w:numPr>
        <w:tabs>
          <w:tab w:val="left" w:pos="584"/>
        </w:tabs>
        <w:spacing w:before="192" w:after="0" w:line="240" w:lineRule="auto"/>
        <w:ind w:left="583" w:right="0" w:hanging="361"/>
        <w:jc w:val="left"/>
        <w:rPr>
          <w:sz w:val="24"/>
        </w:rPr>
      </w:pPr>
      <w:r>
        <w:rPr>
          <w:sz w:val="24"/>
        </w:rPr>
        <w:t>modern</w:t>
      </w:r>
    </w:p>
    <w:p>
      <w:pPr>
        <w:pStyle w:val="ListParagraph"/>
        <w:numPr>
          <w:ilvl w:val="0"/>
          <w:numId w:val="10"/>
        </w:numPr>
        <w:tabs>
          <w:tab w:val="left" w:pos="584"/>
        </w:tabs>
        <w:spacing w:before="192" w:after="0" w:line="240" w:lineRule="auto"/>
        <w:ind w:left="583" w:right="0" w:hanging="361"/>
        <w:jc w:val="left"/>
        <w:rPr>
          <w:sz w:val="24"/>
        </w:rPr>
      </w:pPr>
      <w:r>
        <w:rPr>
          <w:sz w:val="24"/>
        </w:rPr>
        <w:t>volleyball</w:t>
      </w:r>
    </w:p>
    <w:p>
      <w:pPr>
        <w:pStyle w:val="ListParagraph"/>
        <w:numPr>
          <w:ilvl w:val="0"/>
          <w:numId w:val="10"/>
        </w:numPr>
        <w:tabs>
          <w:tab w:val="left" w:pos="584"/>
        </w:tabs>
        <w:spacing w:before="192" w:after="0" w:line="240" w:lineRule="auto"/>
        <w:ind w:left="583" w:right="0" w:hanging="361"/>
        <w:jc w:val="left"/>
        <w:rPr>
          <w:sz w:val="24"/>
        </w:rPr>
      </w:pPr>
      <w:r>
        <w:rPr>
          <w:sz w:val="24"/>
        </w:rPr>
        <w:t>picnic</w:t>
      </w:r>
    </w:p>
    <w:p>
      <w:pPr>
        <w:pStyle w:val="ListParagraph"/>
        <w:numPr>
          <w:ilvl w:val="0"/>
          <w:numId w:val="10"/>
        </w:numPr>
        <w:tabs>
          <w:tab w:val="left" w:pos="584"/>
        </w:tabs>
        <w:spacing w:before="192" w:after="0" w:line="240" w:lineRule="auto"/>
        <w:ind w:left="583" w:right="0" w:hanging="361"/>
        <w:jc w:val="left"/>
        <w:rPr>
          <w:sz w:val="24"/>
        </w:rPr>
      </w:pPr>
      <w:r>
        <w:rPr>
          <w:sz w:val="24"/>
        </w:rPr>
        <w:t>enjoys</w:t>
      </w:r>
    </w:p>
    <w:p>
      <w:pPr>
        <w:pStyle w:val="ListParagraph"/>
        <w:numPr>
          <w:ilvl w:val="0"/>
          <w:numId w:val="10"/>
        </w:numPr>
        <w:tabs>
          <w:tab w:val="left" w:pos="584"/>
        </w:tabs>
        <w:spacing w:before="193" w:after="0" w:line="240" w:lineRule="auto"/>
        <w:ind w:left="583" w:right="0" w:hanging="361"/>
        <w:jc w:val="left"/>
        <w:rPr>
          <w:sz w:val="24"/>
        </w:rPr>
      </w:pPr>
      <w:r>
        <w:rPr>
          <w:sz w:val="24"/>
        </w:rPr>
        <w:t>swimming</w:t>
      </w:r>
    </w:p>
    <w:p>
      <w:pPr>
        <w:pStyle w:val="ListParagraph"/>
        <w:numPr>
          <w:ilvl w:val="0"/>
          <w:numId w:val="10"/>
        </w:numPr>
        <w:tabs>
          <w:tab w:val="left" w:pos="584"/>
        </w:tabs>
        <w:spacing w:before="192" w:after="0" w:line="240" w:lineRule="auto"/>
        <w:ind w:left="583" w:right="0" w:hanging="361"/>
        <w:jc w:val="left"/>
        <w:rPr>
          <w:sz w:val="24"/>
        </w:rPr>
      </w:pPr>
      <w:r>
        <w:rPr>
          <w:sz w:val="24"/>
        </w:rPr>
        <w:t>first</w:t>
      </w:r>
    </w:p>
    <w:p>
      <w:pPr>
        <w:pStyle w:val="ListParagraph"/>
        <w:numPr>
          <w:ilvl w:val="0"/>
          <w:numId w:val="10"/>
        </w:numPr>
        <w:tabs>
          <w:tab w:val="left" w:pos="584"/>
        </w:tabs>
        <w:spacing w:before="192" w:after="0" w:line="240" w:lineRule="auto"/>
        <w:ind w:left="583" w:right="0" w:hanging="361"/>
        <w:jc w:val="left"/>
        <w:rPr>
          <w:sz w:val="24"/>
        </w:rPr>
      </w:pPr>
      <w:r>
        <w:rPr>
          <w:sz w:val="24"/>
        </w:rPr>
        <w:t>heroes’</w:t>
      </w:r>
    </w:p>
    <w:p>
      <w:pPr>
        <w:pStyle w:val="ListParagraph"/>
        <w:numPr>
          <w:ilvl w:val="0"/>
          <w:numId w:val="10"/>
        </w:numPr>
        <w:tabs>
          <w:tab w:val="left" w:pos="584"/>
        </w:tabs>
        <w:spacing w:before="192" w:after="0" w:line="240" w:lineRule="auto"/>
        <w:ind w:left="583" w:right="0" w:hanging="361"/>
        <w:jc w:val="left"/>
        <w:rPr>
          <w:sz w:val="24"/>
        </w:rPr>
      </w:pPr>
      <w:r>
        <w:rPr>
          <w:sz w:val="24"/>
        </w:rPr>
        <w:t>watching</w:t>
      </w:r>
    </w:p>
    <w:p>
      <w:pPr>
        <w:pStyle w:val="ListParagraph"/>
        <w:numPr>
          <w:ilvl w:val="0"/>
          <w:numId w:val="10"/>
        </w:numPr>
        <w:tabs>
          <w:tab w:val="left" w:pos="584"/>
        </w:tabs>
        <w:spacing w:before="192" w:after="0" w:line="240" w:lineRule="auto"/>
        <w:ind w:left="583" w:right="0" w:hanging="361"/>
        <w:jc w:val="left"/>
        <w:rPr>
          <w:sz w:val="24"/>
        </w:rPr>
      </w:pPr>
      <w:r>
        <w:rPr>
          <w:sz w:val="24"/>
        </w:rPr>
        <w:t>get ready</w:t>
      </w:r>
      <w:r>
        <w:rPr>
          <w:spacing w:val="-4"/>
          <w:sz w:val="24"/>
        </w:rPr>
        <w:t xml:space="preserve"> </w:t>
      </w:r>
      <w:r>
        <w:rPr>
          <w:sz w:val="24"/>
        </w:rPr>
        <w:t>for</w:t>
      </w:r>
    </w:p>
    <w:p>
      <w:pPr>
        <w:spacing w:after="0" w:line="240" w:lineRule="auto"/>
        <w:jc w:val="left"/>
        <w:rPr>
          <w:sz w:val="24"/>
        </w:rPr>
        <w:sectPr>
          <w:type w:val="continuous"/>
          <w:pgSz w:w="11910" w:h="16840"/>
          <w:pgMar w:top="1400" w:right="1560" w:bottom="1180" w:left="1620" w:header="720" w:footer="720" w:gutter="0"/>
          <w:cols w:space="720"/>
        </w:sectPr>
      </w:pPr>
    </w:p>
    <w:p>
      <w:pPr>
        <w:pStyle w:val="ListParagraph"/>
        <w:numPr>
          <w:ilvl w:val="0"/>
          <w:numId w:val="10"/>
        </w:numPr>
        <w:tabs>
          <w:tab w:val="left" w:pos="584"/>
        </w:tabs>
        <w:spacing w:before="114" w:after="0" w:line="240" w:lineRule="auto"/>
        <w:ind w:left="583" w:right="0" w:hanging="361"/>
        <w:jc w:val="left"/>
        <w:rPr>
          <w:sz w:val="24"/>
        </w:rPr>
      </w:pPr>
      <w:r>
        <w:rPr>
          <w:sz w:val="24"/>
        </w:rPr>
        <w:t>show you</w:t>
      </w:r>
      <w:r>
        <w:rPr>
          <w:spacing w:val="2"/>
          <w:sz w:val="24"/>
        </w:rPr>
        <w:t xml:space="preserve"> </w:t>
      </w:r>
      <w:r>
        <w:rPr>
          <w:sz w:val="24"/>
        </w:rPr>
        <w:t>around</w:t>
      </w:r>
    </w:p>
    <w:p>
      <w:pPr>
        <w:pStyle w:val="ListParagraph"/>
        <w:numPr>
          <w:ilvl w:val="0"/>
          <w:numId w:val="10"/>
        </w:numPr>
        <w:tabs>
          <w:tab w:val="left" w:pos="584"/>
        </w:tabs>
        <w:spacing w:before="192" w:after="0" w:line="240" w:lineRule="auto"/>
        <w:ind w:left="583" w:right="0" w:hanging="361"/>
        <w:jc w:val="left"/>
        <w:rPr>
          <w:sz w:val="24"/>
        </w:rPr>
      </w:pPr>
      <w:r>
        <w:rPr>
          <w:sz w:val="24"/>
        </w:rPr>
        <w:t>late</w:t>
      </w:r>
      <w:r>
        <w:rPr>
          <w:spacing w:val="-1"/>
          <w:sz w:val="24"/>
        </w:rPr>
        <w:t xml:space="preserve"> </w:t>
      </w:r>
      <w:r>
        <w:rPr>
          <w:sz w:val="24"/>
        </w:rPr>
        <w:t>for</w:t>
      </w:r>
    </w:p>
    <w:p>
      <w:pPr>
        <w:pStyle w:val="ListParagraph"/>
        <w:numPr>
          <w:ilvl w:val="0"/>
          <w:numId w:val="10"/>
        </w:numPr>
        <w:tabs>
          <w:tab w:val="left" w:pos="584"/>
        </w:tabs>
        <w:spacing w:before="192" w:after="0" w:line="240" w:lineRule="auto"/>
        <w:ind w:left="583" w:right="0" w:hanging="361"/>
        <w:jc w:val="left"/>
        <w:rPr>
          <w:sz w:val="24"/>
        </w:rPr>
      </w:pPr>
      <w:r>
        <w:rPr>
          <w:sz w:val="24"/>
        </w:rPr>
        <w:t>of</w:t>
      </w:r>
      <w:r>
        <w:rPr>
          <w:spacing w:val="-1"/>
          <w:sz w:val="24"/>
        </w:rPr>
        <w:t xml:space="preserve"> </w:t>
      </w:r>
      <w:r>
        <w:rPr>
          <w:sz w:val="24"/>
        </w:rPr>
        <w:t>course</w:t>
      </w:r>
    </w:p>
    <w:p>
      <w:pPr>
        <w:pStyle w:val="ListParagraph"/>
        <w:numPr>
          <w:ilvl w:val="0"/>
          <w:numId w:val="10"/>
        </w:numPr>
        <w:tabs>
          <w:tab w:val="left" w:pos="584"/>
        </w:tabs>
        <w:spacing w:before="193" w:after="0" w:line="379" w:lineRule="auto"/>
        <w:ind w:left="223" w:right="6816" w:firstLine="0"/>
        <w:jc w:val="left"/>
        <w:rPr>
          <w:rFonts w:ascii="宋体" w:eastAsia="宋体" w:hint="eastAsia"/>
          <w:sz w:val="24"/>
        </w:rPr>
      </w:pPr>
      <w:r>
        <w:rPr>
          <w:sz w:val="24"/>
        </w:rPr>
        <w:t xml:space="preserve">borrow </w:t>
      </w:r>
      <w:r>
        <w:rPr>
          <w:spacing w:val="-4"/>
          <w:sz w:val="24"/>
        </w:rPr>
        <w:t xml:space="preserve">books </w:t>
      </w:r>
      <w:r>
        <w:rPr>
          <w:rFonts w:ascii="宋体" w:eastAsia="宋体" w:hint="eastAsia"/>
          <w:sz w:val="24"/>
        </w:rPr>
        <w:t>六、阅读填空 任务型阅读</w:t>
      </w:r>
    </w:p>
    <w:p>
      <w:pPr>
        <w:pStyle w:val="ListParagraph"/>
        <w:numPr>
          <w:ilvl w:val="0"/>
          <w:numId w:val="10"/>
        </w:numPr>
        <w:tabs>
          <w:tab w:val="left" w:pos="584"/>
        </w:tabs>
        <w:spacing w:before="0" w:after="0" w:line="272" w:lineRule="exact"/>
        <w:ind w:left="583" w:right="0" w:hanging="361"/>
        <w:jc w:val="left"/>
        <w:rPr>
          <w:sz w:val="24"/>
        </w:rPr>
      </w:pPr>
      <w:r>
        <w:rPr>
          <w:sz w:val="24"/>
        </w:rPr>
        <w:t>changes</w:t>
      </w:r>
    </w:p>
    <w:p>
      <w:pPr>
        <w:pStyle w:val="ListParagraph"/>
        <w:numPr>
          <w:ilvl w:val="0"/>
          <w:numId w:val="10"/>
        </w:numPr>
        <w:tabs>
          <w:tab w:val="left" w:pos="584"/>
        </w:tabs>
        <w:spacing w:before="192" w:after="0" w:line="240" w:lineRule="auto"/>
        <w:ind w:left="583" w:right="0" w:hanging="361"/>
        <w:jc w:val="left"/>
        <w:rPr>
          <w:sz w:val="24"/>
        </w:rPr>
      </w:pPr>
      <w:r>
        <w:rPr>
          <w:sz w:val="24"/>
        </w:rPr>
        <w:t>spend</w:t>
      </w:r>
    </w:p>
    <w:p>
      <w:pPr>
        <w:pStyle w:val="ListParagraph"/>
        <w:numPr>
          <w:ilvl w:val="0"/>
          <w:numId w:val="10"/>
        </w:numPr>
        <w:tabs>
          <w:tab w:val="left" w:pos="584"/>
        </w:tabs>
        <w:spacing w:before="192" w:after="0" w:line="240" w:lineRule="auto"/>
        <w:ind w:left="583" w:right="0" w:hanging="361"/>
        <w:jc w:val="left"/>
        <w:rPr>
          <w:sz w:val="24"/>
        </w:rPr>
      </w:pPr>
      <w:r>
        <w:rPr>
          <w:sz w:val="24"/>
        </w:rPr>
        <w:t>same</w:t>
      </w:r>
    </w:p>
    <w:p>
      <w:pPr>
        <w:pStyle w:val="ListParagraph"/>
        <w:numPr>
          <w:ilvl w:val="0"/>
          <w:numId w:val="10"/>
        </w:numPr>
        <w:tabs>
          <w:tab w:val="left" w:pos="584"/>
        </w:tabs>
        <w:spacing w:before="192" w:after="0" w:line="240" w:lineRule="auto"/>
        <w:ind w:left="583" w:right="0" w:hanging="361"/>
        <w:jc w:val="left"/>
        <w:rPr>
          <w:sz w:val="24"/>
        </w:rPr>
      </w:pPr>
      <w:r>
        <w:rPr>
          <w:sz w:val="24"/>
        </w:rPr>
        <w:t>after</w:t>
      </w:r>
    </w:p>
    <w:p>
      <w:pPr>
        <w:pStyle w:val="ListParagraph"/>
        <w:numPr>
          <w:ilvl w:val="0"/>
          <w:numId w:val="10"/>
        </w:numPr>
        <w:tabs>
          <w:tab w:val="left" w:pos="579"/>
        </w:tabs>
        <w:spacing w:before="192" w:after="0" w:line="240" w:lineRule="auto"/>
        <w:ind w:left="578" w:right="0" w:hanging="356"/>
        <w:jc w:val="left"/>
        <w:rPr>
          <w:sz w:val="24"/>
        </w:rPr>
      </w:pPr>
      <w:r>
        <w:rPr>
          <w:spacing w:val="-3"/>
          <w:sz w:val="24"/>
        </w:rPr>
        <w:t>Tips</w:t>
      </w:r>
    </w:p>
    <w:p>
      <w:pPr>
        <w:pStyle w:val="ListParagraph"/>
        <w:numPr>
          <w:ilvl w:val="0"/>
          <w:numId w:val="10"/>
        </w:numPr>
        <w:tabs>
          <w:tab w:val="left" w:pos="584"/>
        </w:tabs>
        <w:spacing w:before="192" w:after="0" w:line="240" w:lineRule="auto"/>
        <w:ind w:left="583" w:right="0" w:hanging="361"/>
        <w:jc w:val="left"/>
        <w:rPr>
          <w:sz w:val="24"/>
        </w:rPr>
      </w:pPr>
      <w:r>
        <w:rPr>
          <w:sz w:val="24"/>
        </w:rPr>
        <w:t>forget</w:t>
      </w:r>
    </w:p>
    <w:p>
      <w:pPr>
        <w:pStyle w:val="ListParagraph"/>
        <w:numPr>
          <w:ilvl w:val="0"/>
          <w:numId w:val="10"/>
        </w:numPr>
        <w:tabs>
          <w:tab w:val="left" w:pos="584"/>
        </w:tabs>
        <w:spacing w:before="192" w:after="0" w:line="240" w:lineRule="auto"/>
        <w:ind w:left="583" w:right="0" w:hanging="361"/>
        <w:jc w:val="left"/>
        <w:rPr>
          <w:sz w:val="24"/>
        </w:rPr>
      </w:pPr>
      <w:r>
        <w:rPr>
          <w:sz w:val="24"/>
        </w:rPr>
        <w:t>useful</w:t>
      </w:r>
    </w:p>
    <w:p>
      <w:pPr>
        <w:pStyle w:val="ListParagraph"/>
        <w:numPr>
          <w:ilvl w:val="0"/>
          <w:numId w:val="10"/>
        </w:numPr>
        <w:tabs>
          <w:tab w:val="left" w:pos="584"/>
        </w:tabs>
        <w:spacing w:before="192" w:after="0" w:line="240" w:lineRule="auto"/>
        <w:ind w:left="583" w:right="0" w:hanging="361"/>
        <w:jc w:val="left"/>
        <w:rPr>
          <w:sz w:val="24"/>
        </w:rPr>
      </w:pPr>
      <w:r>
        <w:rPr>
          <w:sz w:val="24"/>
        </w:rPr>
        <w:t>introduce</w:t>
      </w:r>
    </w:p>
    <w:p>
      <w:pPr>
        <w:pStyle w:val="ListParagraph"/>
        <w:numPr>
          <w:ilvl w:val="0"/>
          <w:numId w:val="10"/>
        </w:numPr>
        <w:tabs>
          <w:tab w:val="left" w:pos="584"/>
        </w:tabs>
        <w:spacing w:before="192" w:after="0" w:line="240" w:lineRule="auto"/>
        <w:ind w:left="583" w:right="0" w:hanging="361"/>
        <w:jc w:val="left"/>
        <w:rPr>
          <w:sz w:val="24"/>
        </w:rPr>
      </w:pPr>
      <w:r>
        <w:rPr>
          <w:sz w:val="24"/>
        </w:rPr>
        <w:t>shy</w:t>
      </w:r>
    </w:p>
    <w:p>
      <w:pPr>
        <w:pStyle w:val="ListParagraph"/>
        <w:numPr>
          <w:ilvl w:val="0"/>
          <w:numId w:val="10"/>
        </w:numPr>
        <w:tabs>
          <w:tab w:val="left" w:pos="584"/>
        </w:tabs>
        <w:spacing w:before="192" w:after="0" w:line="240" w:lineRule="auto"/>
        <w:ind w:left="583" w:right="0" w:hanging="361"/>
        <w:jc w:val="left"/>
        <w:rPr>
          <w:sz w:val="24"/>
        </w:rPr>
      </w:pPr>
      <w:r>
        <w:rPr>
          <w:sz w:val="24"/>
        </w:rPr>
        <w:t>Relax</w:t>
      </w:r>
    </w:p>
    <w:p>
      <w:pPr>
        <w:pStyle w:val="BodyText"/>
        <w:spacing w:before="179"/>
        <w:ind w:left="223"/>
        <w:rPr>
          <w:rFonts w:ascii="宋体" w:eastAsia="宋体" w:hint="eastAsia"/>
        </w:rPr>
      </w:pPr>
      <w:r>
        <w:rPr>
          <w:rFonts w:ascii="宋体" w:eastAsia="宋体" w:hint="eastAsia"/>
        </w:rPr>
        <w:t>首字母填空</w:t>
      </w:r>
    </w:p>
    <w:p>
      <w:pPr>
        <w:pStyle w:val="ListParagraph"/>
        <w:numPr>
          <w:ilvl w:val="0"/>
          <w:numId w:val="10"/>
        </w:numPr>
        <w:tabs>
          <w:tab w:val="left" w:pos="584"/>
        </w:tabs>
        <w:spacing w:before="174" w:after="0" w:line="240" w:lineRule="auto"/>
        <w:ind w:left="583" w:right="0" w:hanging="361"/>
        <w:jc w:val="left"/>
        <w:rPr>
          <w:sz w:val="24"/>
        </w:rPr>
      </w:pPr>
      <w:r>
        <w:rPr>
          <w:sz w:val="24"/>
        </w:rPr>
        <w:t>really</w:t>
      </w:r>
    </w:p>
    <w:p>
      <w:pPr>
        <w:pStyle w:val="ListParagraph"/>
        <w:numPr>
          <w:ilvl w:val="0"/>
          <w:numId w:val="10"/>
        </w:numPr>
        <w:tabs>
          <w:tab w:val="left" w:pos="584"/>
        </w:tabs>
        <w:spacing w:before="192" w:after="0" w:line="240" w:lineRule="auto"/>
        <w:ind w:left="583" w:right="0" w:hanging="361"/>
        <w:jc w:val="left"/>
        <w:rPr>
          <w:sz w:val="24"/>
        </w:rPr>
      </w:pPr>
      <w:r>
        <w:rPr>
          <w:sz w:val="24"/>
        </w:rPr>
        <w:t>early</w:t>
      </w:r>
    </w:p>
    <w:p>
      <w:pPr>
        <w:pStyle w:val="ListParagraph"/>
        <w:numPr>
          <w:ilvl w:val="0"/>
          <w:numId w:val="10"/>
        </w:numPr>
        <w:tabs>
          <w:tab w:val="left" w:pos="584"/>
        </w:tabs>
        <w:spacing w:before="192" w:after="0" w:line="240" w:lineRule="auto"/>
        <w:ind w:left="583" w:right="0" w:hanging="361"/>
        <w:jc w:val="left"/>
        <w:rPr>
          <w:sz w:val="24"/>
        </w:rPr>
      </w:pPr>
      <w:r>
        <w:rPr>
          <w:sz w:val="24"/>
        </w:rPr>
        <w:t>healthy</w:t>
      </w:r>
    </w:p>
    <w:p>
      <w:pPr>
        <w:pStyle w:val="ListParagraph"/>
        <w:numPr>
          <w:ilvl w:val="0"/>
          <w:numId w:val="10"/>
        </w:numPr>
        <w:tabs>
          <w:tab w:val="left" w:pos="584"/>
        </w:tabs>
        <w:spacing w:before="192" w:after="0" w:line="240" w:lineRule="auto"/>
        <w:ind w:left="583" w:right="0" w:hanging="361"/>
        <w:jc w:val="left"/>
        <w:rPr>
          <w:sz w:val="24"/>
        </w:rPr>
      </w:pPr>
      <w:r>
        <w:rPr>
          <w:sz w:val="24"/>
        </w:rPr>
        <w:t>age</w:t>
      </w:r>
    </w:p>
    <w:p>
      <w:pPr>
        <w:pStyle w:val="ListParagraph"/>
        <w:numPr>
          <w:ilvl w:val="0"/>
          <w:numId w:val="10"/>
        </w:numPr>
        <w:tabs>
          <w:tab w:val="left" w:pos="584"/>
        </w:tabs>
        <w:spacing w:before="192" w:after="0" w:line="240" w:lineRule="auto"/>
        <w:ind w:left="583" w:right="0" w:hanging="361"/>
        <w:jc w:val="left"/>
        <w:rPr>
          <w:sz w:val="24"/>
        </w:rPr>
      </w:pPr>
      <w:r>
        <w:rPr>
          <w:sz w:val="24"/>
        </w:rPr>
        <w:t>hours’</w:t>
      </w:r>
    </w:p>
    <w:p>
      <w:pPr>
        <w:pStyle w:val="ListParagraph"/>
        <w:numPr>
          <w:ilvl w:val="0"/>
          <w:numId w:val="10"/>
        </w:numPr>
        <w:tabs>
          <w:tab w:val="left" w:pos="584"/>
        </w:tabs>
        <w:spacing w:before="192" w:after="0" w:line="240" w:lineRule="auto"/>
        <w:ind w:left="583" w:right="0" w:hanging="361"/>
        <w:jc w:val="left"/>
        <w:rPr>
          <w:sz w:val="24"/>
        </w:rPr>
      </w:pPr>
      <w:r>
        <w:rPr>
          <w:sz w:val="24"/>
        </w:rPr>
        <w:t>also</w:t>
      </w:r>
    </w:p>
    <w:p>
      <w:pPr>
        <w:pStyle w:val="ListParagraph"/>
        <w:numPr>
          <w:ilvl w:val="0"/>
          <w:numId w:val="10"/>
        </w:numPr>
        <w:tabs>
          <w:tab w:val="left" w:pos="584"/>
        </w:tabs>
        <w:spacing w:before="192" w:after="0" w:line="240" w:lineRule="auto"/>
        <w:ind w:left="583" w:right="0" w:hanging="361"/>
        <w:jc w:val="left"/>
        <w:rPr>
          <w:sz w:val="24"/>
        </w:rPr>
      </w:pPr>
      <w:r>
        <w:rPr>
          <w:sz w:val="24"/>
        </w:rPr>
        <w:t>keeps</w:t>
      </w:r>
    </w:p>
    <w:p>
      <w:pPr>
        <w:pStyle w:val="ListParagraph"/>
        <w:numPr>
          <w:ilvl w:val="0"/>
          <w:numId w:val="10"/>
        </w:numPr>
        <w:tabs>
          <w:tab w:val="left" w:pos="584"/>
        </w:tabs>
        <w:spacing w:before="192" w:after="0" w:line="240" w:lineRule="auto"/>
        <w:ind w:left="583" w:right="0" w:hanging="361"/>
        <w:jc w:val="left"/>
        <w:rPr>
          <w:sz w:val="24"/>
        </w:rPr>
      </w:pPr>
      <w:r>
        <w:rPr>
          <w:sz w:val="24"/>
        </w:rPr>
        <w:t>move</w:t>
      </w:r>
    </w:p>
    <w:p>
      <w:pPr>
        <w:pStyle w:val="ListParagraph"/>
        <w:numPr>
          <w:ilvl w:val="0"/>
          <w:numId w:val="10"/>
        </w:numPr>
        <w:tabs>
          <w:tab w:val="left" w:pos="584"/>
        </w:tabs>
        <w:spacing w:before="193" w:after="0" w:line="240" w:lineRule="auto"/>
        <w:ind w:left="583" w:right="0" w:hanging="361"/>
        <w:jc w:val="left"/>
        <w:rPr>
          <w:sz w:val="24"/>
        </w:rPr>
      </w:pPr>
      <w:r>
        <w:rPr>
          <w:sz w:val="24"/>
        </w:rPr>
        <w:t>parts</w:t>
      </w:r>
    </w:p>
    <w:p>
      <w:pPr>
        <w:pStyle w:val="ListParagraph"/>
        <w:numPr>
          <w:ilvl w:val="0"/>
          <w:numId w:val="10"/>
        </w:numPr>
        <w:tabs>
          <w:tab w:val="left" w:pos="584"/>
        </w:tabs>
        <w:spacing w:before="192" w:after="0" w:line="240" w:lineRule="auto"/>
        <w:ind w:left="583" w:right="0" w:hanging="361"/>
        <w:jc w:val="left"/>
        <w:rPr>
          <w:sz w:val="24"/>
        </w:rPr>
      </w:pPr>
      <w:r>
        <w:rPr>
          <w:sz w:val="24"/>
        </w:rPr>
        <w:t>think</w:t>
      </w:r>
    </w:p>
    <w:p>
      <w:pPr>
        <w:spacing w:after="0" w:line="240" w:lineRule="auto"/>
        <w:jc w:val="left"/>
        <w:rPr>
          <w:sz w:val="24"/>
        </w:rPr>
        <w:sectPr>
          <w:pgSz w:w="11910" w:h="16840"/>
          <w:pgMar w:top="1400" w:right="1560" w:bottom="1180" w:left="1620" w:header="852" w:footer="999" w:gutter="0"/>
          <w:cols w:space="720"/>
        </w:sectPr>
      </w:pPr>
    </w:p>
    <w:p>
      <w:pPr>
        <w:spacing w:before="21" w:line="297" w:lineRule="auto"/>
        <w:ind w:left="223" w:right="6600" w:firstLine="0"/>
        <w:jc w:val="left"/>
        <w:rPr>
          <w:rFonts w:ascii="宋体" w:eastAsia="宋体" w:hint="eastAsia"/>
          <w:sz w:val="24"/>
        </w:rPr>
      </w:pPr>
      <w:r>
        <w:rPr>
          <w:b/>
          <w:sz w:val="24"/>
        </w:rPr>
        <w:t xml:space="preserve">Part 1 </w:t>
      </w:r>
      <w:r>
        <w:rPr>
          <w:rFonts w:ascii="Microsoft JhengHei" w:eastAsia="Microsoft JhengHei" w:hint="eastAsia"/>
          <w:b/>
          <w:sz w:val="24"/>
        </w:rPr>
        <w:t>重难点解析</w:t>
      </w:r>
      <w:r>
        <w:rPr>
          <w:rFonts w:ascii="宋体" w:eastAsia="宋体" w:hint="eastAsia"/>
          <w:sz w:val="24"/>
          <w:shd w:val="clear" w:color="auto" w:fill="FFFF00"/>
        </w:rPr>
        <w:t>单项填空</w:t>
      </w:r>
    </w:p>
    <w:p>
      <w:pPr>
        <w:pStyle w:val="ListParagraph"/>
        <w:numPr>
          <w:ilvl w:val="0"/>
          <w:numId w:val="11"/>
        </w:numPr>
        <w:tabs>
          <w:tab w:val="left" w:pos="584"/>
        </w:tabs>
        <w:spacing w:before="101" w:after="0" w:line="240" w:lineRule="auto"/>
        <w:ind w:left="583" w:right="0" w:hanging="361"/>
        <w:jc w:val="left"/>
        <w:rPr>
          <w:sz w:val="24"/>
        </w:rPr>
      </w:pPr>
      <w:r>
        <w:rPr>
          <w:sz w:val="24"/>
        </w:rPr>
        <w:t>B</w:t>
      </w:r>
    </w:p>
    <w:p>
      <w:pPr>
        <w:pStyle w:val="BodyText"/>
        <w:spacing w:before="178"/>
        <w:ind w:left="223"/>
        <w:rPr>
          <w:rFonts w:ascii="宋体" w:eastAsia="宋体" w:hint="eastAsia"/>
        </w:rPr>
      </w:pPr>
      <w:r>
        <w:rPr>
          <w:rFonts w:ascii="宋体" w:eastAsia="宋体" w:hint="eastAsia"/>
        </w:rPr>
        <w:t xml:space="preserve">解析：根据原文 </w:t>
      </w:r>
      <w:r>
        <w:t>before he goes to bed</w:t>
      </w:r>
      <w:r>
        <w:rPr>
          <w:rFonts w:ascii="宋体" w:eastAsia="宋体" w:hint="eastAsia"/>
        </w:rPr>
        <w:t xml:space="preserve">，判断出是 </w:t>
      </w:r>
      <w:r>
        <w:t>good night</w:t>
      </w:r>
      <w:r>
        <w:rPr>
          <w:rFonts w:ascii="宋体" w:eastAsia="宋体" w:hint="eastAsia"/>
        </w:rPr>
        <w:t>。</w:t>
      </w:r>
    </w:p>
    <w:p>
      <w:pPr>
        <w:pStyle w:val="ListParagraph"/>
        <w:numPr>
          <w:ilvl w:val="0"/>
          <w:numId w:val="11"/>
        </w:numPr>
        <w:tabs>
          <w:tab w:val="left" w:pos="584"/>
        </w:tabs>
        <w:spacing w:before="174" w:after="0" w:line="240" w:lineRule="auto"/>
        <w:ind w:left="583" w:right="0" w:hanging="361"/>
        <w:jc w:val="left"/>
        <w:rPr>
          <w:sz w:val="24"/>
        </w:rPr>
      </w:pPr>
      <w:r>
        <w:rPr>
          <w:sz w:val="24"/>
        </w:rPr>
        <w:t>C</w:t>
      </w:r>
    </w:p>
    <w:p>
      <w:pPr>
        <w:pStyle w:val="BodyText"/>
        <w:spacing w:before="179"/>
        <w:ind w:left="223"/>
        <w:rPr>
          <w:rFonts w:ascii="宋体" w:eastAsia="宋体" w:hint="eastAsia"/>
        </w:rPr>
      </w:pPr>
      <w:r>
        <w:rPr>
          <w:rFonts w:ascii="宋体" w:eastAsia="宋体" w:hint="eastAsia"/>
        </w:rPr>
        <w:t>解析：</w:t>
      </w:r>
      <w:r>
        <w:t>teach sb. sth.</w:t>
      </w:r>
      <w:r>
        <w:rPr>
          <w:rFonts w:ascii="宋体" w:eastAsia="宋体" w:hint="eastAsia"/>
        </w:rPr>
        <w:t>，</w:t>
      </w:r>
      <w:r>
        <w:t>sb.</w:t>
      </w:r>
      <w:r>
        <w:rPr>
          <w:rFonts w:ascii="宋体" w:eastAsia="宋体" w:hint="eastAsia"/>
        </w:rPr>
        <w:t xml:space="preserve">作 </w:t>
      </w:r>
      <w:r>
        <w:t xml:space="preserve">teach </w:t>
      </w:r>
      <w:r>
        <w:rPr>
          <w:rFonts w:ascii="宋体" w:eastAsia="宋体" w:hint="eastAsia"/>
        </w:rPr>
        <w:t>的宾语，用宾格。</w:t>
      </w:r>
    </w:p>
    <w:p>
      <w:pPr>
        <w:pStyle w:val="BodyText"/>
        <w:spacing w:before="174"/>
        <w:ind w:left="223"/>
      </w:pPr>
      <w:r>
        <w:t>20. B</w:t>
      </w:r>
    </w:p>
    <w:p>
      <w:pPr>
        <w:pStyle w:val="BodyText"/>
        <w:spacing w:before="178"/>
        <w:ind w:left="223"/>
        <w:rPr>
          <w:rFonts w:ascii="宋体" w:eastAsia="宋体" w:hint="eastAsia"/>
        </w:rPr>
      </w:pPr>
      <w:r>
        <w:rPr>
          <w:rFonts w:ascii="宋体" w:eastAsia="宋体" w:hint="eastAsia"/>
        </w:rPr>
        <w:t xml:space="preserve">解析：疑问句的主语是 </w:t>
      </w:r>
      <w:r>
        <w:t>her name</w:t>
      </w:r>
      <w:r>
        <w:rPr>
          <w:rFonts w:ascii="宋体" w:eastAsia="宋体" w:hint="eastAsia"/>
        </w:rPr>
        <w:t xml:space="preserve">，用 </w:t>
      </w:r>
      <w:r>
        <w:t xml:space="preserve">it </w:t>
      </w:r>
      <w:r>
        <w:rPr>
          <w:rFonts w:ascii="宋体" w:eastAsia="宋体" w:hint="eastAsia"/>
        </w:rPr>
        <w:t>代指。</w:t>
      </w:r>
    </w:p>
    <w:p>
      <w:pPr>
        <w:pStyle w:val="ListParagraph"/>
        <w:numPr>
          <w:ilvl w:val="0"/>
          <w:numId w:val="12"/>
        </w:numPr>
        <w:tabs>
          <w:tab w:val="left" w:pos="584"/>
        </w:tabs>
        <w:spacing w:before="174" w:after="0" w:line="240" w:lineRule="auto"/>
        <w:ind w:left="583" w:right="0" w:hanging="361"/>
        <w:jc w:val="left"/>
        <w:rPr>
          <w:sz w:val="24"/>
        </w:rPr>
      </w:pPr>
      <w:r>
        <w:rPr>
          <w:w w:val="99"/>
          <w:sz w:val="24"/>
        </w:rPr>
        <w:t>D</w:t>
      </w:r>
    </w:p>
    <w:p>
      <w:pPr>
        <w:pStyle w:val="BodyText"/>
        <w:spacing w:before="180"/>
        <w:ind w:left="223"/>
        <w:rPr>
          <w:rFonts w:ascii="宋体" w:eastAsia="宋体" w:hint="eastAsia"/>
        </w:rPr>
      </w:pPr>
      <w:r>
        <w:rPr>
          <w:rFonts w:ascii="宋体" w:eastAsia="宋体" w:hint="eastAsia"/>
        </w:rPr>
        <w:t xml:space="preserve">解析：没有 </w:t>
      </w:r>
      <w:r>
        <w:t>hope sb. to do sth.</w:t>
      </w:r>
      <w:r>
        <w:rPr>
          <w:rFonts w:ascii="宋体" w:eastAsia="宋体" w:hint="eastAsia"/>
        </w:rPr>
        <w:t>这个结构，</w:t>
      </w:r>
      <w:r>
        <w:t xml:space="preserve">hope (that) + </w:t>
      </w:r>
      <w:r>
        <w:rPr>
          <w:rFonts w:ascii="宋体" w:eastAsia="宋体" w:hint="eastAsia"/>
        </w:rPr>
        <w:t>句子，希望某人做某事。</w:t>
      </w:r>
    </w:p>
    <w:p>
      <w:pPr>
        <w:pStyle w:val="ListParagraph"/>
        <w:numPr>
          <w:ilvl w:val="0"/>
          <w:numId w:val="12"/>
        </w:numPr>
        <w:tabs>
          <w:tab w:val="left" w:pos="584"/>
        </w:tabs>
        <w:spacing w:before="174" w:after="0" w:line="240" w:lineRule="auto"/>
        <w:ind w:left="583" w:right="0" w:hanging="361"/>
        <w:jc w:val="left"/>
        <w:rPr>
          <w:sz w:val="24"/>
        </w:rPr>
      </w:pPr>
      <w:r>
        <w:rPr>
          <w:sz w:val="24"/>
        </w:rPr>
        <w:t>B</w:t>
      </w:r>
    </w:p>
    <w:p>
      <w:pPr>
        <w:pStyle w:val="BodyText"/>
        <w:spacing w:before="178"/>
        <w:ind w:left="223"/>
        <w:rPr>
          <w:rFonts w:ascii="宋体" w:eastAsia="宋体" w:hint="eastAsia"/>
        </w:rPr>
      </w:pPr>
      <w:r>
        <w:rPr>
          <w:rFonts w:ascii="宋体" w:eastAsia="宋体" w:hint="eastAsia"/>
        </w:rPr>
        <w:t>解析：</w:t>
      </w:r>
      <w:r>
        <w:t xml:space="preserve">What is sb. like? </w:t>
      </w:r>
      <w:r>
        <w:rPr>
          <w:rFonts w:ascii="宋体" w:eastAsia="宋体" w:hint="eastAsia"/>
        </w:rPr>
        <w:t>是问某人的外貌。</w:t>
      </w:r>
    </w:p>
    <w:p>
      <w:pPr>
        <w:pStyle w:val="BodyText"/>
        <w:spacing w:before="0"/>
        <w:ind w:left="0"/>
        <w:rPr>
          <w:rFonts w:ascii="宋体"/>
          <w:sz w:val="20"/>
        </w:rPr>
      </w:pPr>
    </w:p>
    <w:p>
      <w:pPr>
        <w:pStyle w:val="BodyText"/>
        <w:spacing w:before="11"/>
        <w:ind w:left="0"/>
        <w:rPr>
          <w:rFonts w:ascii="宋体"/>
          <w:sz w:val="23"/>
        </w:rPr>
      </w:pPr>
    </w:p>
    <w:p>
      <w:pPr>
        <w:pStyle w:val="BodyText"/>
        <w:spacing w:before="67"/>
        <w:ind w:left="223"/>
        <w:rPr>
          <w:rFonts w:ascii="宋体" w:eastAsia="宋体" w:hint="eastAsia"/>
        </w:rPr>
      </w:pPr>
      <w:r>
        <w:rPr>
          <w:rFonts w:ascii="宋体" w:eastAsia="宋体" w:hint="eastAsia"/>
          <w:shd w:val="clear" w:color="auto" w:fill="FFFF00"/>
        </w:rPr>
        <w:t>完形填空</w:t>
      </w:r>
    </w:p>
    <w:p>
      <w:pPr>
        <w:pStyle w:val="BodyText"/>
        <w:spacing w:before="160"/>
        <w:ind w:left="223"/>
        <w:rPr>
          <w:rFonts w:ascii="宋体" w:eastAsia="宋体" w:hint="eastAsia"/>
        </w:rPr>
      </w:pPr>
      <w:r>
        <w:t>27. B</w:t>
      </w:r>
      <w:r>
        <w:rPr>
          <w:spacing w:val="58"/>
        </w:rPr>
        <w:t xml:space="preserve"> </w:t>
      </w:r>
      <w:r>
        <w:rPr>
          <w:rFonts w:ascii="宋体" w:eastAsia="宋体" w:hint="eastAsia"/>
          <w:spacing w:val="-1"/>
        </w:rPr>
        <w:t xml:space="preserve">根据下文 </w:t>
      </w:r>
      <w:r>
        <w:t>Do you like drawing</w:t>
      </w:r>
      <w:r>
        <w:rPr>
          <w:spacing w:val="2"/>
        </w:rPr>
        <w:t xml:space="preserve">? </w:t>
      </w:r>
      <w:r>
        <w:rPr>
          <w:rFonts w:ascii="宋体" w:eastAsia="宋体" w:hint="eastAsia"/>
          <w:spacing w:val="-8"/>
        </w:rPr>
        <w:t xml:space="preserve">推断出这个空选择 </w:t>
      </w:r>
      <w:r>
        <w:t>drawing</w:t>
      </w:r>
      <w:r>
        <w:rPr>
          <w:rFonts w:ascii="宋体" w:eastAsia="宋体" w:hint="eastAsia"/>
        </w:rPr>
        <w:t>。</w:t>
      </w:r>
    </w:p>
    <w:p>
      <w:pPr>
        <w:pStyle w:val="BodyText"/>
        <w:spacing w:before="161"/>
        <w:ind w:left="223"/>
        <w:rPr>
          <w:rFonts w:ascii="宋体" w:eastAsia="宋体" w:hint="eastAsia"/>
        </w:rPr>
      </w:pPr>
      <w:r>
        <w:t>30. B</w:t>
      </w:r>
      <w:r>
        <w:rPr>
          <w:spacing w:val="58"/>
        </w:rPr>
        <w:t xml:space="preserve"> </w:t>
      </w:r>
      <w:r>
        <w:rPr>
          <w:rFonts w:ascii="宋体" w:eastAsia="宋体" w:hint="eastAsia"/>
          <w:spacing w:val="-12"/>
        </w:rPr>
        <w:t xml:space="preserve">根据前文 </w:t>
      </w:r>
      <w:r>
        <w:t>an</w:t>
      </w:r>
      <w:r>
        <w:rPr>
          <w:rFonts w:ascii="宋体" w:eastAsia="宋体" w:hint="eastAsia"/>
        </w:rPr>
        <w:t>，确定下文应该是一个元音音素开头的单词。</w:t>
      </w:r>
    </w:p>
    <w:p>
      <w:pPr>
        <w:pStyle w:val="ListParagraph"/>
        <w:numPr>
          <w:ilvl w:val="0"/>
          <w:numId w:val="13"/>
        </w:numPr>
        <w:tabs>
          <w:tab w:val="left" w:pos="570"/>
        </w:tabs>
        <w:spacing w:before="160" w:after="0" w:line="240" w:lineRule="auto"/>
        <w:ind w:left="569" w:right="0" w:hanging="347"/>
        <w:jc w:val="left"/>
        <w:rPr>
          <w:sz w:val="24"/>
        </w:rPr>
      </w:pPr>
      <w:r>
        <w:rPr>
          <w:sz w:val="24"/>
        </w:rPr>
        <w:t>A</w:t>
      </w:r>
      <w:r>
        <w:rPr>
          <w:spacing w:val="42"/>
          <w:sz w:val="24"/>
        </w:rPr>
        <w:t xml:space="preserve"> </w:t>
      </w:r>
      <w:r>
        <w:rPr>
          <w:rFonts w:ascii="宋体" w:eastAsia="宋体" w:hint="eastAsia"/>
          <w:spacing w:val="-21"/>
          <w:sz w:val="24"/>
        </w:rPr>
        <w:t xml:space="preserve">考查 </w:t>
      </w:r>
      <w:r>
        <w:rPr>
          <w:sz w:val="24"/>
        </w:rPr>
        <w:t>put</w:t>
      </w:r>
      <w:r>
        <w:rPr>
          <w:spacing w:val="-1"/>
          <w:sz w:val="24"/>
        </w:rPr>
        <w:t xml:space="preserve"> </w:t>
      </w:r>
      <w:r>
        <w:rPr>
          <w:rFonts w:ascii="宋体" w:eastAsia="宋体" w:hint="eastAsia"/>
          <w:spacing w:val="-1"/>
          <w:sz w:val="24"/>
        </w:rPr>
        <w:t>有关固定搭配。</w:t>
      </w:r>
      <w:r>
        <w:rPr>
          <w:sz w:val="24"/>
        </w:rPr>
        <w:t>put</w:t>
      </w:r>
      <w:r>
        <w:rPr>
          <w:spacing w:val="-15"/>
          <w:sz w:val="24"/>
        </w:rPr>
        <w:t xml:space="preserve"> </w:t>
      </w:r>
      <w:r>
        <w:rPr>
          <w:sz w:val="24"/>
        </w:rPr>
        <w:t>up</w:t>
      </w:r>
      <w:r>
        <w:rPr>
          <w:spacing w:val="-2"/>
          <w:sz w:val="24"/>
        </w:rPr>
        <w:t xml:space="preserve"> </w:t>
      </w:r>
      <w:r>
        <w:rPr>
          <w:rFonts w:ascii="宋体" w:eastAsia="宋体" w:hint="eastAsia"/>
          <w:sz w:val="24"/>
        </w:rPr>
        <w:t>举起；</w:t>
      </w:r>
      <w:r>
        <w:rPr>
          <w:sz w:val="24"/>
        </w:rPr>
        <w:t>put</w:t>
      </w:r>
      <w:r>
        <w:rPr>
          <w:spacing w:val="-15"/>
          <w:sz w:val="24"/>
        </w:rPr>
        <w:t xml:space="preserve"> </w:t>
      </w:r>
      <w:r>
        <w:rPr>
          <w:sz w:val="24"/>
        </w:rPr>
        <w:t>on</w:t>
      </w:r>
      <w:r>
        <w:rPr>
          <w:spacing w:val="58"/>
          <w:sz w:val="24"/>
        </w:rPr>
        <w:t xml:space="preserve"> </w:t>
      </w:r>
      <w:r>
        <w:rPr>
          <w:rFonts w:ascii="宋体" w:eastAsia="宋体" w:hint="eastAsia"/>
          <w:sz w:val="24"/>
        </w:rPr>
        <w:t>穿上；</w:t>
      </w:r>
      <w:r>
        <w:rPr>
          <w:sz w:val="24"/>
        </w:rPr>
        <w:t>put</w:t>
      </w:r>
      <w:r>
        <w:rPr>
          <w:spacing w:val="-15"/>
          <w:sz w:val="24"/>
        </w:rPr>
        <w:t xml:space="preserve"> </w:t>
      </w:r>
      <w:r>
        <w:rPr>
          <w:sz w:val="24"/>
        </w:rPr>
        <w:t>off</w:t>
      </w:r>
      <w:r>
        <w:rPr>
          <w:spacing w:val="-2"/>
          <w:sz w:val="24"/>
        </w:rPr>
        <w:t xml:space="preserve"> </w:t>
      </w:r>
      <w:r>
        <w:rPr>
          <w:rFonts w:ascii="宋体" w:eastAsia="宋体" w:hint="eastAsia"/>
          <w:sz w:val="24"/>
        </w:rPr>
        <w:t>推迟；</w:t>
      </w:r>
      <w:r>
        <w:rPr>
          <w:sz w:val="24"/>
        </w:rPr>
        <w:t>put</w:t>
      </w:r>
      <w:r>
        <w:rPr>
          <w:spacing w:val="-15"/>
          <w:sz w:val="24"/>
        </w:rPr>
        <w:t xml:space="preserve"> </w:t>
      </w:r>
      <w:r>
        <w:rPr>
          <w:sz w:val="24"/>
        </w:rPr>
        <w:t>away</w:t>
      </w:r>
    </w:p>
    <w:p>
      <w:pPr>
        <w:pStyle w:val="BodyText"/>
        <w:spacing w:before="161"/>
        <w:ind w:left="223"/>
        <w:rPr>
          <w:rFonts w:ascii="宋体" w:eastAsia="宋体" w:hint="eastAsia"/>
        </w:rPr>
      </w:pPr>
      <w:r>
        <w:rPr>
          <w:rFonts w:ascii="宋体" w:eastAsia="宋体" w:hint="eastAsia"/>
        </w:rPr>
        <w:t xml:space="preserve">收起，举手，选 </w:t>
      </w:r>
      <w:r>
        <w:t>A</w:t>
      </w:r>
      <w:r>
        <w:rPr>
          <w:rFonts w:ascii="宋体" w:eastAsia="宋体" w:hint="eastAsia"/>
        </w:rPr>
        <w:t>。</w:t>
      </w:r>
    </w:p>
    <w:p>
      <w:pPr>
        <w:pStyle w:val="ListParagraph"/>
        <w:numPr>
          <w:ilvl w:val="0"/>
          <w:numId w:val="13"/>
        </w:numPr>
        <w:tabs>
          <w:tab w:val="left" w:pos="610"/>
        </w:tabs>
        <w:spacing w:before="161" w:after="0" w:line="364" w:lineRule="auto"/>
        <w:ind w:left="223" w:right="235" w:firstLine="0"/>
        <w:jc w:val="left"/>
        <w:rPr>
          <w:rFonts w:ascii="宋体" w:eastAsia="宋体" w:hint="eastAsia"/>
          <w:sz w:val="24"/>
        </w:rPr>
      </w:pPr>
      <w:r>
        <w:rPr>
          <w:sz w:val="24"/>
        </w:rPr>
        <w:t>D</w:t>
      </w:r>
      <w:r>
        <w:rPr>
          <w:spacing w:val="59"/>
          <w:sz w:val="24"/>
        </w:rPr>
        <w:t xml:space="preserve"> </w:t>
      </w:r>
      <w:r>
        <w:rPr>
          <w:rFonts w:ascii="宋体" w:eastAsia="宋体" w:hint="eastAsia"/>
          <w:spacing w:val="-11"/>
          <w:sz w:val="24"/>
        </w:rPr>
        <w:t xml:space="preserve">根据前文 </w:t>
      </w:r>
      <w:r>
        <w:rPr>
          <w:sz w:val="24"/>
        </w:rPr>
        <w:t>you</w:t>
      </w:r>
      <w:r>
        <w:rPr>
          <w:spacing w:val="26"/>
          <w:sz w:val="24"/>
        </w:rPr>
        <w:t xml:space="preserve"> </w:t>
      </w:r>
      <w:r>
        <w:rPr>
          <w:sz w:val="24"/>
        </w:rPr>
        <w:t>draw</w:t>
      </w:r>
      <w:r>
        <w:rPr>
          <w:spacing w:val="26"/>
          <w:sz w:val="24"/>
        </w:rPr>
        <w:t xml:space="preserve"> </w:t>
      </w:r>
      <w:r>
        <w:rPr>
          <w:sz w:val="24"/>
        </w:rPr>
        <w:t>only</w:t>
      </w:r>
      <w:r>
        <w:rPr>
          <w:spacing w:val="23"/>
          <w:sz w:val="24"/>
        </w:rPr>
        <w:t xml:space="preserve"> </w:t>
      </w:r>
      <w:r>
        <w:rPr>
          <w:sz w:val="24"/>
        </w:rPr>
        <w:t>two</w:t>
      </w:r>
      <w:r>
        <w:rPr>
          <w:rFonts w:ascii="宋体" w:eastAsia="宋体" w:hint="eastAsia"/>
          <w:spacing w:val="-4"/>
          <w:sz w:val="24"/>
        </w:rPr>
        <w:t xml:space="preserve">，说明是两个小男孩，剩下的最后一个用 </w:t>
      </w:r>
      <w:r>
        <w:rPr>
          <w:spacing w:val="-4"/>
          <w:sz w:val="24"/>
        </w:rPr>
        <w:t xml:space="preserve">the </w:t>
      </w:r>
      <w:r>
        <w:rPr>
          <w:sz w:val="24"/>
        </w:rPr>
        <w:t>other</w:t>
      </w:r>
      <w:r>
        <w:rPr>
          <w:rFonts w:ascii="宋体" w:eastAsia="宋体" w:hint="eastAsia"/>
          <w:sz w:val="24"/>
        </w:rPr>
        <w:t>。</w:t>
      </w:r>
    </w:p>
    <w:p>
      <w:pPr>
        <w:pStyle w:val="BodyText"/>
        <w:spacing w:before="0"/>
        <w:ind w:left="0"/>
        <w:rPr>
          <w:rFonts w:ascii="宋体"/>
          <w:sz w:val="20"/>
        </w:rPr>
      </w:pPr>
    </w:p>
    <w:p>
      <w:pPr>
        <w:pStyle w:val="BodyText"/>
        <w:spacing w:before="212"/>
        <w:ind w:left="223"/>
        <w:rPr>
          <w:rFonts w:ascii="宋体" w:eastAsia="宋体" w:hint="eastAsia"/>
        </w:rPr>
      </w:pPr>
      <w:r>
        <w:rPr>
          <w:rFonts w:ascii="宋体" w:eastAsia="宋体" w:hint="eastAsia"/>
          <w:shd w:val="clear" w:color="auto" w:fill="FFFF00"/>
        </w:rPr>
        <w:t>阅读理解</w:t>
      </w:r>
    </w:p>
    <w:p>
      <w:pPr>
        <w:pStyle w:val="BodyText"/>
        <w:spacing w:before="161"/>
        <w:ind w:left="223"/>
        <w:rPr>
          <w:rFonts w:ascii="宋体" w:eastAsia="宋体" w:hint="eastAsia"/>
        </w:rPr>
      </w:pPr>
      <w:r>
        <w:t>39. B</w:t>
      </w:r>
      <w:r>
        <w:rPr>
          <w:spacing w:val="58"/>
        </w:rPr>
        <w:t xml:space="preserve"> </w:t>
      </w:r>
      <w:r>
        <w:rPr>
          <w:rFonts w:ascii="宋体" w:eastAsia="宋体" w:hint="eastAsia"/>
        </w:rPr>
        <w:t>细节题，根据原文第一段最后一句话得知。</w:t>
      </w:r>
    </w:p>
    <w:p>
      <w:pPr>
        <w:pStyle w:val="ListParagraph"/>
        <w:numPr>
          <w:ilvl w:val="0"/>
          <w:numId w:val="14"/>
        </w:numPr>
        <w:tabs>
          <w:tab w:val="left" w:pos="570"/>
        </w:tabs>
        <w:spacing w:before="160" w:after="0" w:line="240" w:lineRule="auto"/>
        <w:ind w:left="569" w:right="0" w:hanging="347"/>
        <w:jc w:val="left"/>
        <w:rPr>
          <w:rFonts w:ascii="宋体" w:eastAsia="宋体" w:hint="eastAsia"/>
          <w:sz w:val="24"/>
        </w:rPr>
      </w:pPr>
      <w:r>
        <w:rPr>
          <w:sz w:val="24"/>
        </w:rPr>
        <w:t>A</w:t>
      </w:r>
      <w:r>
        <w:rPr>
          <w:spacing w:val="45"/>
          <w:sz w:val="24"/>
        </w:rPr>
        <w:t xml:space="preserve"> </w:t>
      </w:r>
      <w:r>
        <w:rPr>
          <w:rFonts w:ascii="宋体" w:eastAsia="宋体" w:hint="eastAsia"/>
          <w:sz w:val="24"/>
        </w:rPr>
        <w:t>细节题，根据原文第二段第二行得知。</w:t>
      </w:r>
    </w:p>
    <w:p>
      <w:pPr>
        <w:pStyle w:val="ListParagraph"/>
        <w:numPr>
          <w:ilvl w:val="0"/>
          <w:numId w:val="14"/>
        </w:numPr>
        <w:tabs>
          <w:tab w:val="left" w:pos="584"/>
        </w:tabs>
        <w:spacing w:before="161" w:after="0" w:line="240" w:lineRule="auto"/>
        <w:ind w:left="583" w:right="0" w:hanging="361"/>
        <w:jc w:val="left"/>
        <w:rPr>
          <w:rFonts w:ascii="宋体" w:eastAsia="宋体" w:hint="eastAsia"/>
          <w:sz w:val="24"/>
        </w:rPr>
      </w:pPr>
      <w:r>
        <w:rPr>
          <w:sz w:val="24"/>
        </w:rPr>
        <w:t>D</w:t>
      </w:r>
      <w:r>
        <w:rPr>
          <w:spacing w:val="59"/>
          <w:sz w:val="24"/>
        </w:rPr>
        <w:t xml:space="preserve"> </w:t>
      </w:r>
      <w:r>
        <w:rPr>
          <w:rFonts w:ascii="宋体" w:eastAsia="宋体" w:hint="eastAsia"/>
          <w:sz w:val="24"/>
        </w:rPr>
        <w:t>细节题，根据原文第三段第三行得知。</w:t>
      </w:r>
    </w:p>
    <w:p>
      <w:pPr>
        <w:pStyle w:val="ListParagraph"/>
        <w:numPr>
          <w:ilvl w:val="0"/>
          <w:numId w:val="14"/>
        </w:numPr>
        <w:tabs>
          <w:tab w:val="left" w:pos="584"/>
        </w:tabs>
        <w:spacing w:before="161" w:after="0" w:line="240" w:lineRule="auto"/>
        <w:ind w:left="583" w:right="0" w:hanging="361"/>
        <w:jc w:val="left"/>
        <w:rPr>
          <w:rFonts w:ascii="宋体" w:eastAsia="宋体" w:hint="eastAsia"/>
          <w:sz w:val="24"/>
        </w:rPr>
      </w:pPr>
      <w:r>
        <w:rPr>
          <w:sz w:val="24"/>
        </w:rPr>
        <w:t>B</w:t>
      </w:r>
      <w:r>
        <w:rPr>
          <w:spacing w:val="58"/>
          <w:sz w:val="24"/>
        </w:rPr>
        <w:t xml:space="preserve"> </w:t>
      </w:r>
      <w:r>
        <w:rPr>
          <w:rFonts w:ascii="宋体" w:eastAsia="宋体" w:hint="eastAsia"/>
          <w:sz w:val="24"/>
        </w:rPr>
        <w:t>主旨题，在文章首尾段找出主旨句，根据原文第一段最后两句话得知。</w:t>
      </w:r>
    </w:p>
    <w:p>
      <w:pPr>
        <w:pStyle w:val="BodyText"/>
        <w:spacing w:before="161"/>
        <w:ind w:left="223"/>
        <w:rPr>
          <w:rFonts w:ascii="宋体" w:eastAsia="宋体" w:hint="eastAsia"/>
        </w:rPr>
      </w:pPr>
      <w:r>
        <w:t xml:space="preserve">47. C </w:t>
      </w:r>
      <w:r>
        <w:rPr>
          <w:rFonts w:ascii="宋体" w:eastAsia="宋体" w:hint="eastAsia"/>
        </w:rPr>
        <w:t>主旨题，根据第二段第一行得知。</w:t>
      </w:r>
    </w:p>
    <w:p>
      <w:pPr>
        <w:pStyle w:val="ListParagraph"/>
        <w:numPr>
          <w:ilvl w:val="0"/>
          <w:numId w:val="15"/>
        </w:numPr>
        <w:tabs>
          <w:tab w:val="left" w:pos="584"/>
        </w:tabs>
        <w:spacing w:before="160" w:after="0" w:line="240" w:lineRule="auto"/>
        <w:ind w:left="583" w:right="0" w:hanging="361"/>
        <w:jc w:val="left"/>
        <w:rPr>
          <w:rFonts w:ascii="宋体" w:eastAsia="宋体" w:hint="eastAsia"/>
          <w:sz w:val="24"/>
        </w:rPr>
      </w:pPr>
      <w:r>
        <w:rPr>
          <w:sz w:val="24"/>
        </w:rPr>
        <w:t>D</w:t>
      </w:r>
      <w:r>
        <w:rPr>
          <w:spacing w:val="59"/>
          <w:sz w:val="24"/>
        </w:rPr>
        <w:t xml:space="preserve"> </w:t>
      </w:r>
      <w:r>
        <w:rPr>
          <w:rFonts w:ascii="宋体" w:eastAsia="宋体" w:hint="eastAsia"/>
          <w:sz w:val="24"/>
        </w:rPr>
        <w:t>推断题，问文章来源，根据提问和评论得知，应该是来源于网络。</w:t>
      </w:r>
    </w:p>
    <w:p>
      <w:pPr>
        <w:spacing w:after="0" w:line="240" w:lineRule="auto"/>
        <w:jc w:val="left"/>
        <w:rPr>
          <w:rFonts w:ascii="宋体" w:eastAsia="宋体" w:hint="eastAsia"/>
          <w:sz w:val="24"/>
        </w:rPr>
        <w:sectPr>
          <w:pgSz w:w="11910" w:h="16840"/>
          <w:pgMar w:top="1400" w:right="1560" w:bottom="1180" w:left="1620" w:header="852" w:footer="999" w:gutter="0"/>
          <w:cols w:space="720"/>
        </w:sectPr>
      </w:pPr>
    </w:p>
    <w:p>
      <w:pPr>
        <w:pStyle w:val="BodyText"/>
        <w:spacing w:before="100"/>
        <w:ind w:left="223"/>
        <w:rPr>
          <w:rFonts w:ascii="宋体" w:eastAsia="宋体" w:hint="eastAsia"/>
        </w:rPr>
      </w:pPr>
      <w:r>
        <w:rPr>
          <w:rFonts w:ascii="宋体" w:eastAsia="宋体" w:hint="eastAsia"/>
          <w:shd w:val="clear" w:color="auto" w:fill="FFFF00"/>
        </w:rPr>
        <w:t>填空</w:t>
      </w:r>
    </w:p>
    <w:p>
      <w:pPr>
        <w:pStyle w:val="ListParagraph"/>
        <w:numPr>
          <w:ilvl w:val="0"/>
          <w:numId w:val="15"/>
        </w:numPr>
        <w:tabs>
          <w:tab w:val="left" w:pos="584"/>
        </w:tabs>
        <w:spacing w:before="161" w:after="0" w:line="240" w:lineRule="auto"/>
        <w:ind w:left="583" w:right="0" w:hanging="361"/>
        <w:jc w:val="left"/>
        <w:rPr>
          <w:rFonts w:ascii="宋体" w:eastAsia="宋体" w:hint="eastAsia"/>
          <w:sz w:val="24"/>
        </w:rPr>
      </w:pPr>
      <w:r>
        <w:rPr>
          <w:sz w:val="24"/>
        </w:rPr>
        <w:t>keep</w:t>
      </w:r>
      <w:r>
        <w:rPr>
          <w:spacing w:val="-1"/>
          <w:sz w:val="24"/>
        </w:rPr>
        <w:t xml:space="preserve"> </w:t>
      </w:r>
      <w:r>
        <w:rPr>
          <w:sz w:val="24"/>
        </w:rPr>
        <w:t>diaries</w:t>
      </w:r>
      <w:r>
        <w:rPr>
          <w:rFonts w:ascii="宋体" w:eastAsia="宋体" w:hint="eastAsia"/>
          <w:sz w:val="24"/>
        </w:rPr>
        <w:t>，考查短语，此处日记要用复数形式。</w:t>
      </w:r>
    </w:p>
    <w:p>
      <w:pPr>
        <w:pStyle w:val="ListParagraph"/>
        <w:numPr>
          <w:ilvl w:val="0"/>
          <w:numId w:val="15"/>
        </w:numPr>
        <w:tabs>
          <w:tab w:val="left" w:pos="584"/>
        </w:tabs>
        <w:spacing w:before="161" w:after="0" w:line="240" w:lineRule="auto"/>
        <w:ind w:left="583" w:right="0" w:hanging="361"/>
        <w:jc w:val="left"/>
        <w:rPr>
          <w:rFonts w:ascii="宋体" w:eastAsia="宋体" w:hint="eastAsia"/>
          <w:sz w:val="24"/>
        </w:rPr>
      </w:pPr>
      <w:r>
        <w:rPr>
          <w:sz w:val="24"/>
        </w:rPr>
        <w:t>Geography</w:t>
      </w:r>
      <w:r>
        <w:rPr>
          <w:rFonts w:ascii="宋体" w:eastAsia="宋体" w:hint="eastAsia"/>
          <w:sz w:val="24"/>
        </w:rPr>
        <w:t>，考查拼写，注意科目往往首字母要大写。</w:t>
      </w:r>
    </w:p>
    <w:p>
      <w:pPr>
        <w:pStyle w:val="BodyText"/>
        <w:spacing w:before="160"/>
        <w:ind w:left="223"/>
        <w:rPr>
          <w:rFonts w:ascii="宋体" w:eastAsia="宋体" w:hint="eastAsia"/>
        </w:rPr>
      </w:pPr>
      <w:r>
        <w:t>55. seldom</w:t>
      </w:r>
      <w:r>
        <w:rPr>
          <w:rFonts w:ascii="宋体" w:eastAsia="宋体" w:hint="eastAsia"/>
        </w:rPr>
        <w:t xml:space="preserve">，考查频率副词，和句子左侧 </w:t>
      </w:r>
      <w:r>
        <w:t xml:space="preserve">often </w:t>
      </w:r>
      <w:r>
        <w:rPr>
          <w:rFonts w:ascii="宋体" w:eastAsia="宋体" w:hint="eastAsia"/>
        </w:rPr>
        <w:t>相对。</w:t>
      </w:r>
    </w:p>
    <w:p>
      <w:pPr>
        <w:pStyle w:val="BodyText"/>
        <w:spacing w:before="174" w:line="396" w:lineRule="auto"/>
        <w:ind w:left="943" w:right="1028" w:hanging="720"/>
        <w:rPr>
          <w:rFonts w:ascii="宋体" w:eastAsia="宋体" w:hAnsi="宋体" w:hint="eastAsia"/>
        </w:rPr>
      </w:pPr>
      <w:r>
        <w:t>56-60. quarter [ˈkwɔːtə(r)], true [truː], modern [ˈmɒdn], volleyball [ˈvɒlibɔːl], picnic</w:t>
      </w:r>
      <w:r>
        <w:rPr>
          <w:spacing w:val="-1"/>
        </w:rPr>
        <w:t xml:space="preserve"> [</w:t>
      </w:r>
      <w:r>
        <w:t>ˈpɪknɪk]</w:t>
      </w:r>
      <w:r>
        <w:rPr>
          <w:spacing w:val="59"/>
        </w:rPr>
        <w:t xml:space="preserve"> </w:t>
      </w:r>
      <w:r>
        <w:rPr>
          <w:rFonts w:ascii="宋体" w:eastAsia="宋体" w:hAnsi="宋体" w:hint="eastAsia"/>
        </w:rPr>
        <w:t>考查音标和拼写。</w:t>
      </w:r>
    </w:p>
    <w:p>
      <w:pPr>
        <w:pStyle w:val="ListParagraph"/>
        <w:numPr>
          <w:ilvl w:val="0"/>
          <w:numId w:val="16"/>
        </w:numPr>
        <w:tabs>
          <w:tab w:val="left" w:pos="584"/>
        </w:tabs>
        <w:spacing w:before="0" w:after="0" w:line="267" w:lineRule="exact"/>
        <w:ind w:left="583" w:right="0" w:hanging="361"/>
        <w:jc w:val="left"/>
        <w:rPr>
          <w:rFonts w:ascii="宋体" w:eastAsia="宋体" w:hint="eastAsia"/>
          <w:sz w:val="24"/>
        </w:rPr>
      </w:pPr>
      <w:r>
        <w:rPr>
          <w:sz w:val="24"/>
        </w:rPr>
        <w:t>enjoys</w:t>
      </w:r>
      <w:r>
        <w:rPr>
          <w:rFonts w:ascii="宋体" w:eastAsia="宋体" w:hint="eastAsia"/>
          <w:sz w:val="24"/>
        </w:rPr>
        <w:t>，考查介词的就远原则。</w:t>
      </w:r>
      <w:r>
        <w:rPr>
          <w:sz w:val="24"/>
        </w:rPr>
        <w:t>A</w:t>
      </w:r>
      <w:r>
        <w:rPr>
          <w:spacing w:val="-16"/>
          <w:sz w:val="24"/>
        </w:rPr>
        <w:t xml:space="preserve"> </w:t>
      </w:r>
      <w:r>
        <w:rPr>
          <w:sz w:val="24"/>
        </w:rPr>
        <w:t>with B</w:t>
      </w:r>
      <w:r>
        <w:rPr>
          <w:rFonts w:ascii="宋体" w:eastAsia="宋体" w:hint="eastAsia"/>
          <w:spacing w:val="-20"/>
          <w:sz w:val="24"/>
        </w:rPr>
        <w:t xml:space="preserve">，由 </w:t>
      </w:r>
      <w:r>
        <w:rPr>
          <w:sz w:val="24"/>
        </w:rPr>
        <w:t>A</w:t>
      </w:r>
      <w:r>
        <w:rPr>
          <w:spacing w:val="-1"/>
          <w:sz w:val="24"/>
        </w:rPr>
        <w:t xml:space="preserve"> </w:t>
      </w:r>
      <w:r>
        <w:rPr>
          <w:rFonts w:ascii="宋体" w:eastAsia="宋体" w:hint="eastAsia"/>
          <w:sz w:val="24"/>
        </w:rPr>
        <w:t>决定后接动词的单复数。</w:t>
      </w:r>
    </w:p>
    <w:p>
      <w:pPr>
        <w:pStyle w:val="ListParagraph"/>
        <w:numPr>
          <w:ilvl w:val="0"/>
          <w:numId w:val="16"/>
        </w:numPr>
        <w:tabs>
          <w:tab w:val="left" w:pos="584"/>
        </w:tabs>
        <w:spacing w:before="161" w:after="0" w:line="240" w:lineRule="auto"/>
        <w:ind w:left="583" w:right="0" w:hanging="361"/>
        <w:jc w:val="left"/>
        <w:rPr>
          <w:rFonts w:ascii="宋体" w:eastAsia="宋体" w:hint="eastAsia"/>
          <w:sz w:val="24"/>
        </w:rPr>
      </w:pPr>
      <w:r>
        <w:rPr>
          <w:sz w:val="24"/>
        </w:rPr>
        <w:t>practice/practise</w:t>
      </w:r>
      <w:r>
        <w:rPr>
          <w:spacing w:val="-2"/>
          <w:sz w:val="24"/>
        </w:rPr>
        <w:t xml:space="preserve"> </w:t>
      </w:r>
      <w:r>
        <w:rPr>
          <w:sz w:val="24"/>
        </w:rPr>
        <w:t>doing</w:t>
      </w:r>
      <w:r>
        <w:rPr>
          <w:spacing w:val="-3"/>
          <w:sz w:val="24"/>
        </w:rPr>
        <w:t xml:space="preserve"> </w:t>
      </w:r>
      <w:r>
        <w:rPr>
          <w:sz w:val="24"/>
        </w:rPr>
        <w:t>sth.</w:t>
      </w:r>
      <w:r>
        <w:rPr>
          <w:spacing w:val="1"/>
          <w:sz w:val="24"/>
        </w:rPr>
        <w:t xml:space="preserve"> ,</w:t>
      </w:r>
      <w:r>
        <w:rPr>
          <w:rFonts w:ascii="宋体" w:eastAsia="宋体" w:hint="eastAsia"/>
          <w:sz w:val="24"/>
        </w:rPr>
        <w:t>考核短语，</w:t>
      </w:r>
      <w:r>
        <w:rPr>
          <w:sz w:val="24"/>
        </w:rPr>
        <w:t xml:space="preserve">practice </w:t>
      </w:r>
      <w:r>
        <w:rPr>
          <w:rFonts w:ascii="宋体" w:eastAsia="宋体" w:hint="eastAsia"/>
          <w:spacing w:val="-11"/>
          <w:sz w:val="24"/>
        </w:rPr>
        <w:t xml:space="preserve">后接动名词 </w:t>
      </w:r>
      <w:r>
        <w:rPr>
          <w:sz w:val="24"/>
        </w:rPr>
        <w:t>doing</w:t>
      </w:r>
      <w:r>
        <w:rPr>
          <w:rFonts w:ascii="宋体" w:eastAsia="宋体" w:hint="eastAsia"/>
          <w:sz w:val="24"/>
        </w:rPr>
        <w:t>。</w:t>
      </w:r>
    </w:p>
    <w:p>
      <w:pPr>
        <w:pStyle w:val="BodyText"/>
        <w:spacing w:before="160"/>
        <w:ind w:left="223"/>
        <w:rPr>
          <w:rFonts w:ascii="宋体" w:eastAsia="宋体" w:hint="eastAsia"/>
        </w:rPr>
      </w:pPr>
      <w:r>
        <w:rPr>
          <w:rFonts w:ascii="宋体" w:eastAsia="宋体" w:hint="eastAsia"/>
        </w:rPr>
        <w:t>，考查短语，此处日记要用复数形式。</w:t>
      </w:r>
    </w:p>
    <w:p>
      <w:pPr>
        <w:pStyle w:val="ListParagraph"/>
        <w:numPr>
          <w:ilvl w:val="0"/>
          <w:numId w:val="16"/>
        </w:numPr>
        <w:tabs>
          <w:tab w:val="left" w:pos="584"/>
        </w:tabs>
        <w:spacing w:before="162" w:after="0" w:line="240" w:lineRule="auto"/>
        <w:ind w:left="583" w:right="0" w:hanging="361"/>
        <w:jc w:val="left"/>
        <w:rPr>
          <w:rFonts w:ascii="宋体" w:eastAsia="宋体" w:hAnsi="宋体" w:hint="eastAsia"/>
          <w:sz w:val="24"/>
        </w:rPr>
      </w:pPr>
      <w:r>
        <w:rPr>
          <w:sz w:val="24"/>
        </w:rPr>
        <w:t>first,</w:t>
      </w:r>
      <w:r>
        <w:rPr>
          <w:spacing w:val="59"/>
          <w:sz w:val="24"/>
        </w:rPr>
        <w:t xml:space="preserve"> </w:t>
      </w:r>
      <w:r>
        <w:rPr>
          <w:rFonts w:ascii="宋体" w:eastAsia="宋体" w:hAnsi="宋体" w:hint="eastAsia"/>
          <w:sz w:val="24"/>
        </w:rPr>
        <w:t>考查数次，此处用序数词表示</w:t>
      </w:r>
      <w:r>
        <w:rPr>
          <w:sz w:val="24"/>
        </w:rPr>
        <w:t>“</w:t>
      </w:r>
      <w:r>
        <w:rPr>
          <w:rFonts w:ascii="宋体" w:eastAsia="宋体" w:hAnsi="宋体" w:hint="eastAsia"/>
          <w:sz w:val="24"/>
        </w:rPr>
        <w:t>第一次</w:t>
      </w:r>
      <w:r>
        <w:rPr>
          <w:sz w:val="24"/>
        </w:rPr>
        <w:t>”</w:t>
      </w:r>
      <w:r>
        <w:rPr>
          <w:rFonts w:ascii="宋体" w:eastAsia="宋体" w:hAnsi="宋体" w:hint="eastAsia"/>
          <w:sz w:val="24"/>
        </w:rPr>
        <w:t>。</w:t>
      </w:r>
    </w:p>
    <w:p>
      <w:pPr>
        <w:pStyle w:val="ListParagraph"/>
        <w:numPr>
          <w:ilvl w:val="0"/>
          <w:numId w:val="16"/>
        </w:numPr>
        <w:tabs>
          <w:tab w:val="left" w:pos="584"/>
        </w:tabs>
        <w:spacing w:before="160" w:after="0" w:line="240" w:lineRule="auto"/>
        <w:ind w:left="583" w:right="0" w:hanging="361"/>
        <w:jc w:val="left"/>
        <w:rPr>
          <w:rFonts w:ascii="宋体" w:eastAsia="宋体" w:hint="eastAsia"/>
          <w:sz w:val="24"/>
        </w:rPr>
      </w:pPr>
      <w:r>
        <w:rPr>
          <w:sz w:val="24"/>
        </w:rPr>
        <w:t>heroes</w:t>
      </w:r>
      <w:r>
        <w:rPr>
          <w:rFonts w:ascii="宋体" w:eastAsia="宋体" w:hint="eastAsia"/>
          <w:sz w:val="24"/>
        </w:rPr>
        <w:t>，考查名词变复数和所有格。</w:t>
      </w:r>
    </w:p>
    <w:p>
      <w:pPr>
        <w:pStyle w:val="ListParagraph"/>
        <w:numPr>
          <w:ilvl w:val="0"/>
          <w:numId w:val="16"/>
        </w:numPr>
        <w:tabs>
          <w:tab w:val="left" w:pos="584"/>
        </w:tabs>
        <w:spacing w:before="161" w:after="0" w:line="240" w:lineRule="auto"/>
        <w:ind w:left="583" w:right="0" w:hanging="361"/>
        <w:jc w:val="left"/>
        <w:rPr>
          <w:sz w:val="24"/>
        </w:rPr>
      </w:pPr>
      <w:r>
        <w:rPr>
          <w:sz w:val="24"/>
        </w:rPr>
        <w:t>watching</w:t>
      </w:r>
      <w:r>
        <w:rPr>
          <w:spacing w:val="29"/>
          <w:sz w:val="24"/>
        </w:rPr>
        <w:t xml:space="preserve">, </w:t>
      </w:r>
      <w:r>
        <w:rPr>
          <w:rFonts w:ascii="宋体" w:eastAsia="宋体" w:hint="eastAsia"/>
          <w:sz w:val="24"/>
        </w:rPr>
        <w:t>考查短语，</w:t>
      </w:r>
      <w:r>
        <w:rPr>
          <w:sz w:val="24"/>
        </w:rPr>
        <w:t>have</w:t>
      </w:r>
      <w:r>
        <w:rPr>
          <w:spacing w:val="-1"/>
          <w:sz w:val="24"/>
        </w:rPr>
        <w:t xml:space="preserve"> </w:t>
      </w:r>
      <w:r>
        <w:rPr>
          <w:sz w:val="24"/>
        </w:rPr>
        <w:t>a</w:t>
      </w:r>
      <w:r>
        <w:rPr>
          <w:spacing w:val="1"/>
          <w:sz w:val="24"/>
        </w:rPr>
        <w:t xml:space="preserve"> </w:t>
      </w:r>
      <w:r>
        <w:rPr>
          <w:sz w:val="24"/>
        </w:rPr>
        <w:t>good time (in)</w:t>
      </w:r>
      <w:r>
        <w:rPr>
          <w:spacing w:val="1"/>
          <w:sz w:val="24"/>
        </w:rPr>
        <w:t xml:space="preserve"> </w:t>
      </w:r>
      <w:r>
        <w:rPr>
          <w:sz w:val="24"/>
        </w:rPr>
        <w:t>doing</w:t>
      </w:r>
      <w:r>
        <w:rPr>
          <w:spacing w:val="-3"/>
          <w:sz w:val="24"/>
        </w:rPr>
        <w:t xml:space="preserve"> </w:t>
      </w:r>
      <w:r>
        <w:rPr>
          <w:sz w:val="24"/>
        </w:rPr>
        <w:t>sth.</w:t>
      </w:r>
    </w:p>
    <w:p>
      <w:pPr>
        <w:pStyle w:val="BodyText"/>
        <w:spacing w:before="0"/>
        <w:ind w:left="0"/>
        <w:rPr>
          <w:sz w:val="20"/>
        </w:rPr>
      </w:pPr>
    </w:p>
    <w:p>
      <w:pPr>
        <w:pStyle w:val="BodyText"/>
        <w:spacing w:before="10"/>
        <w:ind w:left="0"/>
        <w:rPr>
          <w:sz w:val="28"/>
        </w:rPr>
      </w:pPr>
    </w:p>
    <w:p>
      <w:pPr>
        <w:pStyle w:val="BodyText"/>
        <w:spacing w:before="66"/>
        <w:ind w:left="223"/>
        <w:rPr>
          <w:rFonts w:ascii="宋体" w:eastAsia="宋体" w:hint="eastAsia"/>
        </w:rPr>
      </w:pPr>
      <w:r>
        <w:rPr>
          <w:rFonts w:ascii="宋体" w:eastAsia="宋体" w:hint="eastAsia"/>
          <w:shd w:val="clear" w:color="auto" w:fill="FFFF00"/>
        </w:rPr>
        <w:t>任务型阅读</w:t>
      </w:r>
    </w:p>
    <w:p>
      <w:pPr>
        <w:pStyle w:val="BodyText"/>
        <w:spacing w:before="2"/>
        <w:ind w:left="0"/>
        <w:rPr>
          <w:rFonts w:ascii="宋体"/>
          <w:sz w:val="18"/>
        </w:rPr>
      </w:pPr>
    </w:p>
    <w:p>
      <w:pPr>
        <w:pStyle w:val="ListParagraph"/>
        <w:numPr>
          <w:ilvl w:val="0"/>
          <w:numId w:val="17"/>
        </w:numPr>
        <w:tabs>
          <w:tab w:val="left" w:pos="586"/>
        </w:tabs>
        <w:spacing w:before="0" w:after="0" w:line="482" w:lineRule="auto"/>
        <w:ind w:left="223" w:right="238" w:firstLine="0"/>
        <w:jc w:val="left"/>
        <w:rPr>
          <w:rFonts w:ascii="宋体" w:eastAsia="宋体" w:hint="eastAsia"/>
          <w:sz w:val="24"/>
        </w:rPr>
      </w:pPr>
      <w:r>
        <w:rPr>
          <w:sz w:val="24"/>
        </w:rPr>
        <w:t>changes</w:t>
      </w:r>
      <w:r>
        <w:rPr>
          <w:spacing w:val="59"/>
          <w:sz w:val="24"/>
        </w:rPr>
        <w:t xml:space="preserve"> </w:t>
      </w:r>
      <w:r>
        <w:rPr>
          <w:rFonts w:ascii="宋体" w:eastAsia="宋体" w:hint="eastAsia"/>
          <w:spacing w:val="-5"/>
          <w:sz w:val="24"/>
        </w:rPr>
        <w:t xml:space="preserve">总结词，定位第一段第三行 </w:t>
      </w:r>
      <w:r>
        <w:rPr>
          <w:sz w:val="24"/>
        </w:rPr>
        <w:t>Going</w:t>
      </w:r>
      <w:r>
        <w:rPr>
          <w:spacing w:val="-1"/>
          <w:sz w:val="24"/>
        </w:rPr>
        <w:t xml:space="preserve"> </w:t>
      </w:r>
      <w:r>
        <w:rPr>
          <w:sz w:val="24"/>
        </w:rPr>
        <w:t>to</w:t>
      </w:r>
      <w:r>
        <w:rPr>
          <w:spacing w:val="4"/>
          <w:sz w:val="24"/>
        </w:rPr>
        <w:t xml:space="preserve"> </w:t>
      </w:r>
      <w:r>
        <w:rPr>
          <w:sz w:val="24"/>
        </w:rPr>
        <w:t>school</w:t>
      </w:r>
      <w:r>
        <w:rPr>
          <w:spacing w:val="2"/>
          <w:sz w:val="24"/>
        </w:rPr>
        <w:t xml:space="preserve"> </w:t>
      </w:r>
      <w:r>
        <w:rPr>
          <w:sz w:val="24"/>
        </w:rPr>
        <w:t>is</w:t>
      </w:r>
      <w:r>
        <w:rPr>
          <w:spacing w:val="5"/>
          <w:sz w:val="24"/>
        </w:rPr>
        <w:t xml:space="preserve"> </w:t>
      </w:r>
      <w:r>
        <w:rPr>
          <w:sz w:val="24"/>
        </w:rPr>
        <w:t>a</w:t>
      </w:r>
      <w:r>
        <w:rPr>
          <w:spacing w:val="1"/>
          <w:sz w:val="24"/>
        </w:rPr>
        <w:t xml:space="preserve"> </w:t>
      </w:r>
      <w:r>
        <w:rPr>
          <w:sz w:val="24"/>
        </w:rPr>
        <w:t>big</w:t>
      </w:r>
      <w:r>
        <w:rPr>
          <w:spacing w:val="2"/>
          <w:sz w:val="24"/>
        </w:rPr>
        <w:t xml:space="preserve"> </w:t>
      </w:r>
      <w:r>
        <w:rPr>
          <w:sz w:val="24"/>
        </w:rPr>
        <w:t>change</w:t>
      </w:r>
      <w:r>
        <w:rPr>
          <w:spacing w:val="1"/>
          <w:sz w:val="24"/>
        </w:rPr>
        <w:t xml:space="preserve"> </w:t>
      </w:r>
      <w:r>
        <w:rPr>
          <w:rFonts w:ascii="宋体" w:eastAsia="宋体" w:hint="eastAsia"/>
          <w:sz w:val="24"/>
        </w:rPr>
        <w:t>和第二段</w:t>
      </w:r>
      <w:r>
        <w:rPr>
          <w:rFonts w:ascii="宋体" w:eastAsia="宋体" w:hint="eastAsia"/>
          <w:spacing w:val="-13"/>
          <w:sz w:val="24"/>
        </w:rPr>
        <w:t xml:space="preserve">最后一行 </w:t>
      </w:r>
      <w:r>
        <w:rPr>
          <w:sz w:val="24"/>
        </w:rPr>
        <w:t>All of these</w:t>
      </w:r>
      <w:r>
        <w:rPr>
          <w:spacing w:val="-1"/>
          <w:sz w:val="24"/>
        </w:rPr>
        <w:t xml:space="preserve"> </w:t>
      </w:r>
      <w:r>
        <w:rPr>
          <w:sz w:val="24"/>
        </w:rPr>
        <w:t>changes can be</w:t>
      </w:r>
      <w:r>
        <w:rPr>
          <w:spacing w:val="-1"/>
          <w:sz w:val="24"/>
        </w:rPr>
        <w:t xml:space="preserve"> </w:t>
      </w:r>
      <w:r>
        <w:rPr>
          <w:sz w:val="24"/>
        </w:rPr>
        <w:t>scary</w:t>
      </w:r>
      <w:r>
        <w:rPr>
          <w:spacing w:val="-3"/>
          <w:sz w:val="24"/>
        </w:rPr>
        <w:t xml:space="preserve"> </w:t>
      </w:r>
      <w:r>
        <w:rPr>
          <w:rFonts w:ascii="宋体" w:eastAsia="宋体" w:hint="eastAsia"/>
          <w:sz w:val="24"/>
        </w:rPr>
        <w:t>可知。</w:t>
      </w:r>
    </w:p>
    <w:p>
      <w:pPr>
        <w:pStyle w:val="ListParagraph"/>
        <w:numPr>
          <w:ilvl w:val="0"/>
          <w:numId w:val="17"/>
        </w:numPr>
        <w:tabs>
          <w:tab w:val="left" w:pos="586"/>
        </w:tabs>
        <w:spacing w:before="12" w:after="0" w:line="482" w:lineRule="auto"/>
        <w:ind w:left="223" w:right="240" w:firstLine="0"/>
        <w:jc w:val="left"/>
        <w:rPr>
          <w:rFonts w:ascii="宋体" w:eastAsia="宋体" w:hint="eastAsia"/>
          <w:sz w:val="24"/>
        </w:rPr>
      </w:pPr>
      <w:r>
        <w:rPr>
          <w:sz w:val="24"/>
        </w:rPr>
        <w:t>spend</w:t>
      </w:r>
      <w:r>
        <w:rPr>
          <w:spacing w:val="59"/>
          <w:sz w:val="24"/>
        </w:rPr>
        <w:t xml:space="preserve"> </w:t>
      </w:r>
      <w:r>
        <w:rPr>
          <w:rFonts w:ascii="宋体" w:eastAsia="宋体" w:hint="eastAsia"/>
          <w:sz w:val="24"/>
        </w:rPr>
        <w:t>释义词，定位第一段第四行，</w:t>
      </w:r>
      <w:r>
        <w:rPr>
          <w:sz w:val="24"/>
        </w:rPr>
        <w:t>it</w:t>
      </w:r>
      <w:r>
        <w:rPr>
          <w:spacing w:val="1"/>
          <w:sz w:val="24"/>
        </w:rPr>
        <w:t xml:space="preserve"> </w:t>
      </w:r>
      <w:r>
        <w:rPr>
          <w:sz w:val="24"/>
        </w:rPr>
        <w:t>takes</w:t>
      </w:r>
      <w:r>
        <w:rPr>
          <w:spacing w:val="2"/>
          <w:sz w:val="24"/>
        </w:rPr>
        <w:t xml:space="preserve"> </w:t>
      </w:r>
      <w:r>
        <w:rPr>
          <w:sz w:val="24"/>
        </w:rPr>
        <w:t xml:space="preserve">time </w:t>
      </w:r>
      <w:r>
        <w:rPr>
          <w:rFonts w:ascii="宋体" w:eastAsia="宋体" w:hint="eastAsia"/>
          <w:spacing w:val="-20"/>
          <w:sz w:val="24"/>
        </w:rPr>
        <w:t xml:space="preserve">变成 </w:t>
      </w:r>
      <w:r>
        <w:rPr>
          <w:sz w:val="24"/>
        </w:rPr>
        <w:t>you</w:t>
      </w:r>
      <w:r>
        <w:rPr>
          <w:spacing w:val="1"/>
          <w:sz w:val="24"/>
        </w:rPr>
        <w:t xml:space="preserve"> </w:t>
      </w:r>
      <w:r>
        <w:rPr>
          <w:sz w:val="24"/>
        </w:rPr>
        <w:t>need</w:t>
      </w:r>
      <w:r>
        <w:rPr>
          <w:spacing w:val="2"/>
          <w:sz w:val="24"/>
        </w:rPr>
        <w:t xml:space="preserve"> </w:t>
      </w:r>
      <w:r>
        <w:rPr>
          <w:sz w:val="24"/>
        </w:rPr>
        <w:t>to</w:t>
      </w:r>
      <w:r>
        <w:rPr>
          <w:spacing w:val="3"/>
          <w:sz w:val="24"/>
        </w:rPr>
        <w:t xml:space="preserve"> </w:t>
      </w:r>
      <w:r>
        <w:rPr>
          <w:sz w:val="24"/>
        </w:rPr>
        <w:t>spend</w:t>
      </w:r>
      <w:r>
        <w:rPr>
          <w:spacing w:val="1"/>
          <w:sz w:val="24"/>
        </w:rPr>
        <w:t xml:space="preserve"> </w:t>
      </w:r>
      <w:r>
        <w:rPr>
          <w:sz w:val="24"/>
        </w:rPr>
        <w:t>some time</w:t>
      </w:r>
      <w:r>
        <w:rPr>
          <w:rFonts w:ascii="宋体" w:eastAsia="宋体" w:hint="eastAsia"/>
          <w:sz w:val="24"/>
        </w:rPr>
        <w:t>。</w:t>
      </w:r>
    </w:p>
    <w:p>
      <w:pPr>
        <w:pStyle w:val="ListParagraph"/>
        <w:numPr>
          <w:ilvl w:val="0"/>
          <w:numId w:val="17"/>
        </w:numPr>
        <w:tabs>
          <w:tab w:val="left" w:pos="603"/>
        </w:tabs>
        <w:spacing w:before="12" w:after="0" w:line="487" w:lineRule="auto"/>
        <w:ind w:left="223" w:right="237" w:firstLine="0"/>
        <w:jc w:val="left"/>
        <w:rPr>
          <w:rFonts w:ascii="宋体" w:eastAsia="宋体" w:hint="eastAsia"/>
          <w:sz w:val="24"/>
        </w:rPr>
      </w:pPr>
      <w:r>
        <w:rPr>
          <w:sz w:val="24"/>
        </w:rPr>
        <w:t>same</w:t>
      </w:r>
      <w:r>
        <w:rPr>
          <w:spacing w:val="57"/>
          <w:sz w:val="24"/>
        </w:rPr>
        <w:t xml:space="preserve"> </w:t>
      </w:r>
      <w:r>
        <w:rPr>
          <w:rFonts w:ascii="宋体" w:eastAsia="宋体" w:hint="eastAsia"/>
          <w:spacing w:val="-5"/>
          <w:sz w:val="24"/>
        </w:rPr>
        <w:t xml:space="preserve">释义词，定位第二段第一行 </w:t>
      </w:r>
      <w:r>
        <w:rPr>
          <w:sz w:val="24"/>
        </w:rPr>
        <w:t>Middle</w:t>
      </w:r>
      <w:r>
        <w:rPr>
          <w:spacing w:val="17"/>
          <w:sz w:val="24"/>
        </w:rPr>
        <w:t xml:space="preserve"> </w:t>
      </w:r>
      <w:r>
        <w:rPr>
          <w:sz w:val="24"/>
        </w:rPr>
        <w:t>school</w:t>
      </w:r>
      <w:r>
        <w:rPr>
          <w:spacing w:val="18"/>
          <w:sz w:val="24"/>
        </w:rPr>
        <w:t xml:space="preserve"> </w:t>
      </w:r>
      <w:r>
        <w:rPr>
          <w:sz w:val="24"/>
        </w:rPr>
        <w:t>life</w:t>
      </w:r>
      <w:r>
        <w:rPr>
          <w:spacing w:val="17"/>
          <w:sz w:val="24"/>
        </w:rPr>
        <w:t xml:space="preserve"> </w:t>
      </w:r>
      <w:r>
        <w:rPr>
          <w:sz w:val="24"/>
        </w:rPr>
        <w:t>is</w:t>
      </w:r>
      <w:r>
        <w:rPr>
          <w:spacing w:val="20"/>
          <w:sz w:val="24"/>
        </w:rPr>
        <w:t xml:space="preserve"> </w:t>
      </w:r>
      <w:r>
        <w:rPr>
          <w:sz w:val="24"/>
        </w:rPr>
        <w:t>different</w:t>
      </w:r>
      <w:r>
        <w:rPr>
          <w:spacing w:val="20"/>
          <w:sz w:val="24"/>
        </w:rPr>
        <w:t xml:space="preserve"> </w:t>
      </w:r>
      <w:r>
        <w:rPr>
          <w:sz w:val="24"/>
        </w:rPr>
        <w:t>from</w:t>
      </w:r>
      <w:r>
        <w:rPr>
          <w:spacing w:val="19"/>
          <w:sz w:val="24"/>
        </w:rPr>
        <w:t xml:space="preserve"> </w:t>
      </w:r>
      <w:r>
        <w:rPr>
          <w:sz w:val="24"/>
        </w:rPr>
        <w:t>primary school</w:t>
      </w:r>
      <w:r>
        <w:rPr>
          <w:spacing w:val="-1"/>
          <w:sz w:val="24"/>
        </w:rPr>
        <w:t xml:space="preserve"> </w:t>
      </w:r>
      <w:r>
        <w:rPr>
          <w:sz w:val="24"/>
        </w:rPr>
        <w:t xml:space="preserve">life.  </w:t>
      </w:r>
      <w:r>
        <w:rPr>
          <w:rFonts w:ascii="宋体" w:eastAsia="宋体" w:hint="eastAsia"/>
          <w:spacing w:val="-30"/>
          <w:sz w:val="24"/>
        </w:rPr>
        <w:t xml:space="preserve">将 </w:t>
      </w:r>
      <w:r>
        <w:rPr>
          <w:sz w:val="24"/>
        </w:rPr>
        <w:t>different</w:t>
      </w:r>
      <w:r>
        <w:rPr>
          <w:spacing w:val="3"/>
          <w:sz w:val="24"/>
        </w:rPr>
        <w:t xml:space="preserve"> </w:t>
      </w:r>
      <w:r>
        <w:rPr>
          <w:rFonts w:ascii="宋体" w:eastAsia="宋体" w:hint="eastAsia"/>
          <w:spacing w:val="-21"/>
          <w:sz w:val="24"/>
        </w:rPr>
        <w:t xml:space="preserve">变成 </w:t>
      </w:r>
      <w:r>
        <w:rPr>
          <w:sz w:val="24"/>
        </w:rPr>
        <w:t>not the</w:t>
      </w:r>
      <w:r>
        <w:rPr>
          <w:spacing w:val="-1"/>
          <w:sz w:val="24"/>
        </w:rPr>
        <w:t xml:space="preserve"> </w:t>
      </w:r>
      <w:r>
        <w:rPr>
          <w:sz w:val="24"/>
        </w:rPr>
        <w:t>same</w:t>
      </w:r>
      <w:r>
        <w:rPr>
          <w:rFonts w:ascii="宋体" w:eastAsia="宋体" w:hint="eastAsia"/>
          <w:sz w:val="24"/>
        </w:rPr>
        <w:t>。</w:t>
      </w:r>
    </w:p>
    <w:p>
      <w:pPr>
        <w:pStyle w:val="ListParagraph"/>
        <w:numPr>
          <w:ilvl w:val="0"/>
          <w:numId w:val="17"/>
        </w:numPr>
        <w:tabs>
          <w:tab w:val="left" w:pos="584"/>
        </w:tabs>
        <w:spacing w:before="0" w:after="0" w:line="300" w:lineRule="exact"/>
        <w:ind w:left="583" w:right="0" w:hanging="361"/>
        <w:jc w:val="left"/>
        <w:rPr>
          <w:rFonts w:ascii="宋体" w:eastAsia="宋体" w:hint="eastAsia"/>
          <w:sz w:val="24"/>
        </w:rPr>
      </w:pPr>
      <w:r>
        <w:rPr>
          <w:sz w:val="24"/>
        </w:rPr>
        <w:t>after</w:t>
      </w:r>
      <w:r>
        <w:rPr>
          <w:spacing w:val="58"/>
          <w:sz w:val="24"/>
        </w:rPr>
        <w:t xml:space="preserve"> </w:t>
      </w:r>
      <w:r>
        <w:rPr>
          <w:rFonts w:ascii="宋体" w:eastAsia="宋体" w:hint="eastAsia"/>
          <w:spacing w:val="-4"/>
          <w:sz w:val="24"/>
        </w:rPr>
        <w:t xml:space="preserve">释义词，定位第二段第二行，将 </w:t>
      </w:r>
      <w:r>
        <w:rPr>
          <w:sz w:val="24"/>
        </w:rPr>
        <w:t>take care</w:t>
      </w:r>
      <w:r>
        <w:rPr>
          <w:spacing w:val="-2"/>
          <w:sz w:val="24"/>
        </w:rPr>
        <w:t xml:space="preserve"> </w:t>
      </w:r>
      <w:r>
        <w:rPr>
          <w:sz w:val="24"/>
        </w:rPr>
        <w:t xml:space="preserve">of </w:t>
      </w:r>
      <w:r>
        <w:rPr>
          <w:rFonts w:ascii="宋体" w:eastAsia="宋体" w:hint="eastAsia"/>
          <w:spacing w:val="-20"/>
          <w:sz w:val="24"/>
        </w:rPr>
        <w:t xml:space="preserve">变成 </w:t>
      </w:r>
      <w:r>
        <w:rPr>
          <w:sz w:val="24"/>
        </w:rPr>
        <w:t>look after</w:t>
      </w:r>
      <w:r>
        <w:rPr>
          <w:rFonts w:ascii="宋体" w:eastAsia="宋体" w:hint="eastAsia"/>
          <w:sz w:val="24"/>
        </w:rPr>
        <w:t>。</w:t>
      </w:r>
    </w:p>
    <w:p>
      <w:pPr>
        <w:pStyle w:val="BodyText"/>
        <w:spacing w:before="8"/>
        <w:ind w:left="0"/>
        <w:rPr>
          <w:rFonts w:ascii="宋体"/>
          <w:sz w:val="19"/>
        </w:rPr>
      </w:pPr>
    </w:p>
    <w:p>
      <w:pPr>
        <w:pStyle w:val="BodyText"/>
        <w:spacing w:before="0"/>
        <w:ind w:left="223"/>
        <w:rPr>
          <w:rFonts w:ascii="宋体" w:eastAsia="宋体" w:hint="eastAsia"/>
        </w:rPr>
      </w:pPr>
      <w:r>
        <w:rPr>
          <w:rFonts w:ascii="宋体" w:eastAsia="宋体" w:hint="eastAsia"/>
        </w:rPr>
        <w:t>定位原文第一段第四行，</w:t>
      </w:r>
      <w:r>
        <w:t>countryside</w:t>
      </w:r>
      <w:r>
        <w:rPr>
          <w:spacing w:val="-1"/>
        </w:rPr>
        <w:t xml:space="preserve">= </w:t>
      </w:r>
      <w:r>
        <w:t>around/outside the city</w:t>
      </w:r>
      <w:r>
        <w:rPr>
          <w:spacing w:val="57"/>
        </w:rPr>
        <w:t xml:space="preserve"> </w:t>
      </w:r>
      <w:r>
        <w:rPr>
          <w:rFonts w:ascii="宋体" w:eastAsia="宋体" w:hint="eastAsia"/>
        </w:rPr>
        <w:t>。</w:t>
      </w:r>
    </w:p>
    <w:p>
      <w:pPr>
        <w:pStyle w:val="ListParagraph"/>
        <w:numPr>
          <w:ilvl w:val="0"/>
          <w:numId w:val="17"/>
        </w:numPr>
        <w:tabs>
          <w:tab w:val="left" w:pos="579"/>
        </w:tabs>
        <w:spacing w:before="226" w:after="0" w:line="240" w:lineRule="auto"/>
        <w:ind w:left="578" w:right="0" w:hanging="356"/>
        <w:jc w:val="left"/>
        <w:rPr>
          <w:rFonts w:ascii="宋体" w:eastAsia="宋体" w:hint="eastAsia"/>
          <w:sz w:val="24"/>
        </w:rPr>
      </w:pPr>
      <w:r>
        <w:rPr>
          <w:spacing w:val="-3"/>
          <w:sz w:val="24"/>
        </w:rPr>
        <w:t>Tips</w:t>
      </w:r>
      <w:r>
        <w:rPr>
          <w:spacing w:val="3"/>
          <w:sz w:val="24"/>
        </w:rPr>
        <w:t xml:space="preserve"> </w:t>
      </w:r>
      <w:r>
        <w:rPr>
          <w:rFonts w:ascii="宋体" w:eastAsia="宋体" w:hint="eastAsia"/>
          <w:sz w:val="24"/>
        </w:rPr>
        <w:t>原文词，定位原文第三段第一行可知。</w:t>
      </w:r>
    </w:p>
    <w:p>
      <w:pPr>
        <w:pStyle w:val="BodyText"/>
        <w:spacing w:before="3"/>
        <w:ind w:left="0"/>
        <w:rPr>
          <w:rFonts w:ascii="宋体"/>
          <w:sz w:val="25"/>
        </w:rPr>
      </w:pPr>
    </w:p>
    <w:p>
      <w:pPr>
        <w:pStyle w:val="ListParagraph"/>
        <w:numPr>
          <w:ilvl w:val="0"/>
          <w:numId w:val="17"/>
        </w:numPr>
        <w:tabs>
          <w:tab w:val="left" w:pos="584"/>
        </w:tabs>
        <w:spacing w:before="1" w:after="0" w:line="240" w:lineRule="auto"/>
        <w:ind w:left="583" w:right="0" w:hanging="361"/>
        <w:jc w:val="left"/>
        <w:rPr>
          <w:sz w:val="24"/>
        </w:rPr>
      </w:pPr>
      <w:r>
        <w:rPr>
          <w:sz w:val="24"/>
        </w:rPr>
        <w:t>forget</w:t>
      </w:r>
      <w:r>
        <w:rPr>
          <w:spacing w:val="57"/>
          <w:sz w:val="24"/>
        </w:rPr>
        <w:t xml:space="preserve"> </w:t>
      </w:r>
      <w:r>
        <w:rPr>
          <w:rFonts w:ascii="宋体" w:eastAsia="宋体" w:hAnsi="宋体" w:hint="eastAsia"/>
          <w:spacing w:val="-9"/>
          <w:sz w:val="24"/>
        </w:rPr>
        <w:t xml:space="preserve">释义词，定位 </w:t>
      </w:r>
      <w:r>
        <w:rPr>
          <w:sz w:val="24"/>
        </w:rPr>
        <w:t>Prepare</w:t>
      </w:r>
      <w:r>
        <w:rPr>
          <w:spacing w:val="-3"/>
          <w:sz w:val="24"/>
        </w:rPr>
        <w:t xml:space="preserve"> </w:t>
      </w:r>
      <w:r>
        <w:rPr>
          <w:sz w:val="24"/>
        </w:rPr>
        <w:t>to</w:t>
      </w:r>
      <w:r>
        <w:rPr>
          <w:spacing w:val="-1"/>
          <w:sz w:val="24"/>
        </w:rPr>
        <w:t xml:space="preserve"> </w:t>
      </w:r>
      <w:r>
        <w:rPr>
          <w:sz w:val="24"/>
        </w:rPr>
        <w:t>study</w:t>
      </w:r>
      <w:r>
        <w:rPr>
          <w:spacing w:val="-5"/>
          <w:sz w:val="24"/>
        </w:rPr>
        <w:t xml:space="preserve"> </w:t>
      </w:r>
      <w:r>
        <w:rPr>
          <w:rFonts w:ascii="宋体" w:eastAsia="宋体" w:hAnsi="宋体" w:hint="eastAsia"/>
          <w:sz w:val="24"/>
        </w:rPr>
        <w:t>部分的第一行，</w:t>
      </w:r>
      <w:r>
        <w:rPr>
          <w:sz w:val="24"/>
        </w:rPr>
        <w:t>remember</w:t>
      </w:r>
      <w:r>
        <w:rPr>
          <w:spacing w:val="-1"/>
          <w:sz w:val="24"/>
        </w:rPr>
        <w:t xml:space="preserve"> = </w:t>
      </w:r>
      <w:r>
        <w:rPr>
          <w:sz w:val="24"/>
        </w:rPr>
        <w:t>don’t</w:t>
      </w:r>
      <w:r>
        <w:rPr>
          <w:spacing w:val="-2"/>
          <w:sz w:val="24"/>
        </w:rPr>
        <w:t xml:space="preserve"> </w:t>
      </w:r>
      <w:r>
        <w:rPr>
          <w:sz w:val="24"/>
        </w:rPr>
        <w:t>forget</w:t>
      </w:r>
    </w:p>
    <w:p>
      <w:pPr>
        <w:pStyle w:val="BodyText"/>
        <w:spacing w:before="10"/>
        <w:ind w:left="0"/>
        <w:rPr>
          <w:sz w:val="26"/>
        </w:rPr>
      </w:pPr>
    </w:p>
    <w:p>
      <w:pPr>
        <w:pStyle w:val="ListParagraph"/>
        <w:numPr>
          <w:ilvl w:val="0"/>
          <w:numId w:val="17"/>
        </w:numPr>
        <w:tabs>
          <w:tab w:val="left" w:pos="586"/>
        </w:tabs>
        <w:spacing w:before="0" w:after="0" w:line="240" w:lineRule="auto"/>
        <w:ind w:left="586" w:right="0" w:hanging="363"/>
        <w:jc w:val="left"/>
        <w:rPr>
          <w:sz w:val="24"/>
        </w:rPr>
      </w:pPr>
      <w:r>
        <w:rPr>
          <w:sz w:val="24"/>
        </w:rPr>
        <w:t>useful</w:t>
      </w:r>
      <w:r>
        <w:rPr>
          <w:spacing w:val="-2"/>
          <w:sz w:val="24"/>
        </w:rPr>
        <w:t xml:space="preserve"> </w:t>
      </w:r>
      <w:r>
        <w:rPr>
          <w:rFonts w:ascii="宋体" w:eastAsia="宋体" w:hAnsi="宋体" w:hint="eastAsia"/>
          <w:spacing w:val="-9"/>
          <w:sz w:val="24"/>
        </w:rPr>
        <w:t xml:space="preserve">释义词，定位 </w:t>
      </w:r>
      <w:r>
        <w:rPr>
          <w:sz w:val="24"/>
        </w:rPr>
        <w:t>Get</w:t>
      </w:r>
      <w:r>
        <w:rPr>
          <w:spacing w:val="2"/>
          <w:sz w:val="24"/>
        </w:rPr>
        <w:t xml:space="preserve"> </w:t>
      </w:r>
      <w:r>
        <w:rPr>
          <w:sz w:val="24"/>
        </w:rPr>
        <w:t>a</w:t>
      </w:r>
      <w:r>
        <w:rPr>
          <w:spacing w:val="2"/>
          <w:sz w:val="24"/>
        </w:rPr>
        <w:t xml:space="preserve"> </w:t>
      </w:r>
      <w:r>
        <w:rPr>
          <w:sz w:val="24"/>
        </w:rPr>
        <w:t>good</w:t>
      </w:r>
      <w:r>
        <w:rPr>
          <w:spacing w:val="2"/>
          <w:sz w:val="24"/>
        </w:rPr>
        <w:t xml:space="preserve"> </w:t>
      </w:r>
      <w:r>
        <w:rPr>
          <w:spacing w:val="-3"/>
          <w:sz w:val="24"/>
        </w:rPr>
        <w:t>night’s</w:t>
      </w:r>
      <w:r>
        <w:rPr>
          <w:spacing w:val="1"/>
          <w:sz w:val="24"/>
        </w:rPr>
        <w:t xml:space="preserve"> </w:t>
      </w:r>
      <w:r>
        <w:rPr>
          <w:sz w:val="24"/>
        </w:rPr>
        <w:t xml:space="preserve">sleep </w:t>
      </w:r>
      <w:r>
        <w:rPr>
          <w:rFonts w:ascii="宋体" w:eastAsia="宋体" w:hAnsi="宋体" w:hint="eastAsia"/>
          <w:spacing w:val="-1"/>
          <w:sz w:val="24"/>
        </w:rPr>
        <w:t xml:space="preserve">部分的第二行， </w:t>
      </w:r>
      <w:r>
        <w:rPr>
          <w:sz w:val="24"/>
        </w:rPr>
        <w:t>makes</w:t>
      </w:r>
      <w:r>
        <w:rPr>
          <w:spacing w:val="3"/>
          <w:sz w:val="24"/>
        </w:rPr>
        <w:t xml:space="preserve"> </w:t>
      </w:r>
      <w:r>
        <w:rPr>
          <w:sz w:val="24"/>
        </w:rPr>
        <w:t>you</w:t>
      </w:r>
      <w:r>
        <w:rPr>
          <w:spacing w:val="4"/>
          <w:sz w:val="24"/>
        </w:rPr>
        <w:t xml:space="preserve"> </w:t>
      </w:r>
      <w:r>
        <w:rPr>
          <w:sz w:val="24"/>
        </w:rPr>
        <w:t>calm</w:t>
      </w:r>
    </w:p>
    <w:p>
      <w:pPr>
        <w:pStyle w:val="BodyText"/>
        <w:spacing w:before="1"/>
        <w:ind w:left="0"/>
        <w:rPr>
          <w:sz w:val="28"/>
        </w:rPr>
      </w:pPr>
    </w:p>
    <w:p>
      <w:pPr>
        <w:pStyle w:val="BodyText"/>
        <w:spacing w:before="1"/>
        <w:ind w:left="223"/>
        <w:rPr>
          <w:rFonts w:ascii="宋体" w:eastAsia="宋体" w:hint="eastAsia"/>
        </w:rPr>
      </w:pPr>
      <w:r>
        <w:rPr>
          <w:rFonts w:ascii="宋体" w:eastAsia="宋体" w:hint="eastAsia"/>
        </w:rPr>
        <w:t>即建议有用。</w:t>
      </w:r>
    </w:p>
    <w:p>
      <w:pPr>
        <w:spacing w:after="0"/>
        <w:rPr>
          <w:rFonts w:ascii="宋体" w:eastAsia="宋体" w:hint="eastAsia"/>
        </w:rPr>
        <w:sectPr>
          <w:pgSz w:w="11910" w:h="16840"/>
          <w:pgMar w:top="1400" w:right="1560" w:bottom="1180" w:left="1620" w:header="852" w:footer="999" w:gutter="0"/>
          <w:cols w:space="720"/>
        </w:sectPr>
      </w:pPr>
    </w:p>
    <w:p>
      <w:pPr>
        <w:pStyle w:val="ListParagraph"/>
        <w:numPr>
          <w:ilvl w:val="0"/>
          <w:numId w:val="17"/>
        </w:numPr>
        <w:tabs>
          <w:tab w:val="left" w:pos="584"/>
        </w:tabs>
        <w:spacing w:before="166" w:after="0" w:line="240" w:lineRule="auto"/>
        <w:ind w:left="583" w:right="0" w:hanging="361"/>
        <w:jc w:val="left"/>
        <w:rPr>
          <w:rFonts w:ascii="宋体" w:eastAsia="宋体" w:hint="eastAsia"/>
          <w:sz w:val="24"/>
        </w:rPr>
      </w:pPr>
      <w:r>
        <w:rPr>
          <w:sz w:val="24"/>
        </w:rPr>
        <w:t>introduce</w:t>
      </w:r>
      <w:r>
        <w:rPr>
          <w:spacing w:val="58"/>
          <w:sz w:val="24"/>
        </w:rPr>
        <w:t xml:space="preserve"> </w:t>
      </w:r>
      <w:r>
        <w:rPr>
          <w:rFonts w:ascii="宋体" w:eastAsia="宋体" w:hint="eastAsia"/>
          <w:spacing w:val="-9"/>
          <w:sz w:val="24"/>
        </w:rPr>
        <w:t xml:space="preserve">原文词，定位 </w:t>
      </w:r>
      <w:r>
        <w:rPr>
          <w:sz w:val="24"/>
        </w:rPr>
        <w:t>Make</w:t>
      </w:r>
      <w:r>
        <w:rPr>
          <w:spacing w:val="-1"/>
          <w:sz w:val="24"/>
        </w:rPr>
        <w:t xml:space="preserve"> </w:t>
      </w:r>
      <w:r>
        <w:rPr>
          <w:sz w:val="24"/>
        </w:rPr>
        <w:t>new</w:t>
      </w:r>
      <w:r>
        <w:rPr>
          <w:spacing w:val="1"/>
          <w:sz w:val="24"/>
        </w:rPr>
        <w:t xml:space="preserve"> </w:t>
      </w:r>
      <w:r>
        <w:rPr>
          <w:sz w:val="24"/>
        </w:rPr>
        <w:t>friends</w:t>
      </w:r>
      <w:r>
        <w:rPr>
          <w:spacing w:val="2"/>
          <w:sz w:val="24"/>
        </w:rPr>
        <w:t xml:space="preserve"> </w:t>
      </w:r>
      <w:r>
        <w:rPr>
          <w:rFonts w:ascii="宋体" w:eastAsia="宋体" w:hint="eastAsia"/>
          <w:sz w:val="24"/>
        </w:rPr>
        <w:t>部分的第一行可知。</w:t>
      </w:r>
    </w:p>
    <w:p>
      <w:pPr>
        <w:pStyle w:val="BodyText"/>
        <w:spacing w:before="3"/>
        <w:ind w:left="0"/>
        <w:rPr>
          <w:rFonts w:ascii="宋体"/>
          <w:sz w:val="25"/>
        </w:rPr>
      </w:pPr>
    </w:p>
    <w:p>
      <w:pPr>
        <w:pStyle w:val="ListParagraph"/>
        <w:numPr>
          <w:ilvl w:val="0"/>
          <w:numId w:val="17"/>
        </w:numPr>
        <w:tabs>
          <w:tab w:val="left" w:pos="586"/>
        </w:tabs>
        <w:spacing w:before="0" w:after="0" w:line="482" w:lineRule="auto"/>
        <w:ind w:left="223" w:right="236" w:firstLine="0"/>
        <w:jc w:val="left"/>
        <w:rPr>
          <w:rFonts w:ascii="宋体" w:eastAsia="宋体" w:hAnsi="宋体" w:hint="eastAsia"/>
          <w:sz w:val="24"/>
        </w:rPr>
      </w:pPr>
      <w:r>
        <w:rPr>
          <w:sz w:val="24"/>
        </w:rPr>
        <w:t>shy</w:t>
      </w:r>
      <w:r>
        <w:rPr>
          <w:spacing w:val="54"/>
          <w:sz w:val="24"/>
        </w:rPr>
        <w:t xml:space="preserve"> </w:t>
      </w:r>
      <w:r>
        <w:rPr>
          <w:rFonts w:ascii="宋体" w:eastAsia="宋体" w:hAnsi="宋体" w:hint="eastAsia"/>
          <w:spacing w:val="-9"/>
          <w:sz w:val="24"/>
        </w:rPr>
        <w:t xml:space="preserve">释义词，定位 </w:t>
      </w:r>
      <w:r>
        <w:rPr>
          <w:sz w:val="24"/>
        </w:rPr>
        <w:t>Have</w:t>
      </w:r>
      <w:r>
        <w:rPr>
          <w:spacing w:val="1"/>
          <w:sz w:val="24"/>
        </w:rPr>
        <w:t xml:space="preserve"> </w:t>
      </w:r>
      <w:r>
        <w:rPr>
          <w:sz w:val="24"/>
        </w:rPr>
        <w:t>a</w:t>
      </w:r>
      <w:r>
        <w:rPr>
          <w:spacing w:val="2"/>
          <w:sz w:val="24"/>
        </w:rPr>
        <w:t xml:space="preserve"> </w:t>
      </w:r>
      <w:r>
        <w:rPr>
          <w:sz w:val="24"/>
        </w:rPr>
        <w:t>good</w:t>
      </w:r>
      <w:r>
        <w:rPr>
          <w:spacing w:val="2"/>
          <w:sz w:val="24"/>
        </w:rPr>
        <w:t xml:space="preserve"> </w:t>
      </w:r>
      <w:r>
        <w:rPr>
          <w:sz w:val="24"/>
        </w:rPr>
        <w:t>day</w:t>
      </w:r>
      <w:r>
        <w:rPr>
          <w:spacing w:val="-5"/>
          <w:sz w:val="24"/>
        </w:rPr>
        <w:t xml:space="preserve"> </w:t>
      </w:r>
      <w:r>
        <w:rPr>
          <w:rFonts w:ascii="宋体" w:eastAsia="宋体" w:hAnsi="宋体" w:hint="eastAsia"/>
          <w:sz w:val="24"/>
        </w:rPr>
        <w:t>部分的第一行，</w:t>
      </w:r>
      <w:r>
        <w:rPr>
          <w:sz w:val="24"/>
        </w:rPr>
        <w:t>be</w:t>
      </w:r>
      <w:r>
        <w:rPr>
          <w:spacing w:val="1"/>
          <w:sz w:val="24"/>
        </w:rPr>
        <w:t xml:space="preserve"> </w:t>
      </w:r>
      <w:r>
        <w:rPr>
          <w:sz w:val="24"/>
        </w:rPr>
        <w:t>brave = don’t</w:t>
      </w:r>
      <w:r>
        <w:rPr>
          <w:spacing w:val="1"/>
          <w:sz w:val="24"/>
        </w:rPr>
        <w:t xml:space="preserve"> </w:t>
      </w:r>
      <w:r>
        <w:rPr>
          <w:sz w:val="24"/>
        </w:rPr>
        <w:t>be</w:t>
      </w:r>
      <w:r>
        <w:rPr>
          <w:spacing w:val="1"/>
          <w:sz w:val="24"/>
        </w:rPr>
        <w:t xml:space="preserve"> </w:t>
      </w:r>
      <w:r>
        <w:rPr>
          <w:sz w:val="24"/>
        </w:rPr>
        <w:t>shy(</w:t>
      </w:r>
      <w:r>
        <w:rPr>
          <w:rFonts w:ascii="宋体" w:eastAsia="宋体" w:hAnsi="宋体" w:hint="eastAsia"/>
          <w:sz w:val="24"/>
        </w:rPr>
        <w:t>害羞</w:t>
      </w:r>
      <w:r>
        <w:rPr>
          <w:sz w:val="24"/>
        </w:rPr>
        <w:t>)</w:t>
      </w:r>
      <w:r>
        <w:rPr>
          <w:rFonts w:ascii="宋体" w:eastAsia="宋体" w:hAnsi="宋体" w:hint="eastAsia"/>
          <w:sz w:val="24"/>
        </w:rPr>
        <w:t>。</w:t>
      </w:r>
    </w:p>
    <w:p>
      <w:pPr>
        <w:pStyle w:val="ListParagraph"/>
        <w:numPr>
          <w:ilvl w:val="0"/>
          <w:numId w:val="17"/>
        </w:numPr>
        <w:tabs>
          <w:tab w:val="left" w:pos="584"/>
        </w:tabs>
        <w:spacing w:before="12" w:after="0" w:line="240" w:lineRule="auto"/>
        <w:ind w:left="583" w:right="0" w:hanging="361"/>
        <w:jc w:val="left"/>
        <w:rPr>
          <w:rFonts w:ascii="宋体" w:eastAsia="宋体" w:hint="eastAsia"/>
          <w:sz w:val="24"/>
        </w:rPr>
      </w:pPr>
      <w:r>
        <w:rPr>
          <w:sz w:val="24"/>
        </w:rPr>
        <w:t>Relax</w:t>
      </w:r>
      <w:r>
        <w:rPr>
          <w:spacing w:val="1"/>
          <w:sz w:val="24"/>
        </w:rPr>
        <w:t xml:space="preserve"> </w:t>
      </w:r>
      <w:r>
        <w:rPr>
          <w:rFonts w:ascii="宋体" w:eastAsia="宋体" w:hint="eastAsia"/>
          <w:spacing w:val="-1"/>
          <w:sz w:val="24"/>
        </w:rPr>
        <w:t>原文词，定位最后一段标题可知。</w:t>
      </w:r>
    </w:p>
    <w:p>
      <w:pPr>
        <w:pStyle w:val="BodyText"/>
        <w:spacing w:before="0"/>
        <w:ind w:left="0"/>
        <w:rPr>
          <w:rFonts w:ascii="宋体"/>
          <w:sz w:val="20"/>
        </w:rPr>
      </w:pPr>
    </w:p>
    <w:p>
      <w:pPr>
        <w:pStyle w:val="BodyText"/>
        <w:spacing w:before="3"/>
        <w:ind w:left="0"/>
        <w:rPr>
          <w:rFonts w:ascii="宋体"/>
        </w:rPr>
      </w:pPr>
    </w:p>
    <w:p>
      <w:pPr>
        <w:pStyle w:val="BodyText"/>
        <w:spacing w:before="66"/>
        <w:ind w:left="223"/>
        <w:rPr>
          <w:rFonts w:ascii="宋体" w:eastAsia="宋体" w:hint="eastAsia"/>
        </w:rPr>
      </w:pPr>
      <w:r>
        <w:rPr>
          <w:rFonts w:ascii="宋体" w:eastAsia="宋体" w:hint="eastAsia"/>
          <w:shd w:val="clear" w:color="auto" w:fill="FFFF00"/>
        </w:rPr>
        <w:t>首字母填空</w:t>
      </w:r>
      <w:r>
        <w:rPr>
          <w:rFonts w:ascii="宋体" w:eastAsia="宋体" w:hint="eastAsia"/>
        </w:rPr>
        <w:t>：</w:t>
      </w:r>
    </w:p>
    <w:p>
      <w:pPr>
        <w:pStyle w:val="ListParagraph"/>
        <w:numPr>
          <w:ilvl w:val="0"/>
          <w:numId w:val="17"/>
        </w:numPr>
        <w:tabs>
          <w:tab w:val="left" w:pos="584"/>
        </w:tabs>
        <w:spacing w:before="156" w:after="0" w:line="240" w:lineRule="auto"/>
        <w:ind w:left="583" w:right="0" w:hanging="361"/>
        <w:jc w:val="left"/>
        <w:rPr>
          <w:rFonts w:ascii="宋体" w:eastAsia="宋体" w:hint="eastAsia"/>
          <w:sz w:val="24"/>
        </w:rPr>
      </w:pPr>
      <w:r>
        <w:rPr>
          <w:sz w:val="24"/>
        </w:rPr>
        <w:t>really</w:t>
      </w:r>
      <w:r>
        <w:rPr>
          <w:spacing w:val="55"/>
          <w:sz w:val="24"/>
        </w:rPr>
        <w:t xml:space="preserve"> </w:t>
      </w:r>
      <w:r>
        <w:rPr>
          <w:rFonts w:ascii="宋体" w:eastAsia="宋体" w:hint="eastAsia"/>
          <w:sz w:val="24"/>
        </w:rPr>
        <w:t>副词，原句完整填副词，此处用于强调。</w:t>
      </w:r>
    </w:p>
    <w:p>
      <w:pPr>
        <w:pStyle w:val="BodyText"/>
        <w:spacing w:before="10"/>
        <w:ind w:left="0"/>
        <w:rPr>
          <w:rFonts w:ascii="宋体"/>
        </w:rPr>
      </w:pPr>
    </w:p>
    <w:p>
      <w:pPr>
        <w:pStyle w:val="ListParagraph"/>
        <w:numPr>
          <w:ilvl w:val="0"/>
          <w:numId w:val="17"/>
        </w:numPr>
        <w:tabs>
          <w:tab w:val="left" w:pos="584"/>
        </w:tabs>
        <w:spacing w:before="0" w:after="0" w:line="240" w:lineRule="auto"/>
        <w:ind w:left="583" w:right="0" w:hanging="361"/>
        <w:jc w:val="left"/>
        <w:rPr>
          <w:rFonts w:ascii="宋体" w:eastAsia="宋体" w:hint="eastAsia"/>
          <w:sz w:val="24"/>
        </w:rPr>
      </w:pPr>
      <w:r>
        <w:rPr>
          <w:sz w:val="24"/>
        </w:rPr>
        <w:t>early</w:t>
      </w:r>
      <w:r>
        <w:rPr>
          <w:spacing w:val="55"/>
          <w:sz w:val="24"/>
        </w:rPr>
        <w:t xml:space="preserve"> </w:t>
      </w:r>
      <w:r>
        <w:rPr>
          <w:rFonts w:ascii="宋体" w:eastAsia="宋体" w:hint="eastAsia"/>
          <w:sz w:val="24"/>
        </w:rPr>
        <w:t>副词，根据原文第一行可知。</w:t>
      </w:r>
    </w:p>
    <w:p>
      <w:pPr>
        <w:pStyle w:val="BodyText"/>
        <w:spacing w:before="1"/>
        <w:ind w:left="0"/>
        <w:rPr>
          <w:rFonts w:ascii="宋体"/>
        </w:rPr>
      </w:pPr>
    </w:p>
    <w:p>
      <w:pPr>
        <w:pStyle w:val="ListParagraph"/>
        <w:numPr>
          <w:ilvl w:val="0"/>
          <w:numId w:val="17"/>
        </w:numPr>
        <w:tabs>
          <w:tab w:val="left" w:pos="584"/>
        </w:tabs>
        <w:spacing w:before="1" w:after="0" w:line="240" w:lineRule="auto"/>
        <w:ind w:left="583" w:right="0" w:hanging="361"/>
        <w:jc w:val="left"/>
        <w:rPr>
          <w:rFonts w:ascii="宋体" w:eastAsia="宋体" w:hint="eastAsia"/>
          <w:sz w:val="24"/>
        </w:rPr>
      </w:pPr>
      <w:r>
        <w:rPr>
          <w:sz w:val="24"/>
        </w:rPr>
        <w:t>healthy</w:t>
      </w:r>
      <w:r>
        <w:rPr>
          <w:spacing w:val="55"/>
          <w:sz w:val="24"/>
        </w:rPr>
        <w:t xml:space="preserve"> </w:t>
      </w:r>
      <w:r>
        <w:rPr>
          <w:rFonts w:ascii="宋体" w:eastAsia="宋体" w:hint="eastAsia"/>
          <w:sz w:val="24"/>
        </w:rPr>
        <w:t>形容词，根据第二段第一行可知。</w:t>
      </w:r>
    </w:p>
    <w:p>
      <w:pPr>
        <w:pStyle w:val="BodyText"/>
        <w:spacing w:before="3"/>
        <w:ind w:left="0"/>
        <w:rPr>
          <w:rFonts w:ascii="宋体"/>
          <w:sz w:val="25"/>
        </w:rPr>
      </w:pPr>
    </w:p>
    <w:p>
      <w:pPr>
        <w:pStyle w:val="ListParagraph"/>
        <w:numPr>
          <w:ilvl w:val="0"/>
          <w:numId w:val="17"/>
        </w:numPr>
        <w:tabs>
          <w:tab w:val="left" w:pos="584"/>
        </w:tabs>
        <w:spacing w:before="0" w:after="0" w:line="240" w:lineRule="auto"/>
        <w:ind w:left="583" w:right="0" w:hanging="361"/>
        <w:jc w:val="left"/>
        <w:rPr>
          <w:rFonts w:ascii="宋体" w:eastAsia="宋体" w:hint="eastAsia"/>
          <w:sz w:val="24"/>
        </w:rPr>
      </w:pPr>
      <w:r>
        <w:rPr>
          <w:sz w:val="24"/>
        </w:rPr>
        <w:t>age</w:t>
      </w:r>
      <w:r>
        <w:rPr>
          <w:spacing w:val="58"/>
          <w:sz w:val="24"/>
        </w:rPr>
        <w:t xml:space="preserve"> </w:t>
      </w:r>
      <w:r>
        <w:rPr>
          <w:rFonts w:ascii="宋体" w:eastAsia="宋体" w:hint="eastAsia"/>
          <w:sz w:val="24"/>
        </w:rPr>
        <w:t>名词，</w:t>
      </w:r>
      <w:r>
        <w:rPr>
          <w:sz w:val="24"/>
        </w:rPr>
        <w:t>of</w:t>
      </w:r>
      <w:r>
        <w:rPr>
          <w:spacing w:val="59"/>
          <w:sz w:val="24"/>
        </w:rPr>
        <w:t xml:space="preserve"> </w:t>
      </w:r>
      <w:r>
        <w:rPr>
          <w:rFonts w:ascii="宋体" w:eastAsia="宋体" w:hint="eastAsia"/>
          <w:spacing w:val="-29"/>
          <w:sz w:val="24"/>
        </w:rPr>
        <w:t xml:space="preserve">或 </w:t>
      </w:r>
      <w:r>
        <w:rPr>
          <w:sz w:val="24"/>
        </w:rPr>
        <w:t>at the</w:t>
      </w:r>
      <w:r>
        <w:rPr>
          <w:spacing w:val="-1"/>
          <w:sz w:val="24"/>
        </w:rPr>
        <w:t xml:space="preserve"> </w:t>
      </w:r>
      <w:r>
        <w:rPr>
          <w:sz w:val="24"/>
        </w:rPr>
        <w:t>age</w:t>
      </w:r>
      <w:r>
        <w:rPr>
          <w:spacing w:val="-1"/>
          <w:sz w:val="24"/>
        </w:rPr>
        <w:t xml:space="preserve"> </w:t>
      </w:r>
      <w:r>
        <w:rPr>
          <w:sz w:val="24"/>
        </w:rPr>
        <w:t>of</w:t>
      </w:r>
      <w:r>
        <w:rPr>
          <w:spacing w:val="-1"/>
          <w:sz w:val="24"/>
        </w:rPr>
        <w:t xml:space="preserve"> </w:t>
      </w:r>
      <w:r>
        <w:rPr>
          <w:rFonts w:ascii="宋体" w:eastAsia="宋体" w:hint="eastAsia"/>
          <w:sz w:val="24"/>
        </w:rPr>
        <w:t>可以加年龄。</w:t>
      </w:r>
    </w:p>
    <w:p>
      <w:pPr>
        <w:pStyle w:val="BodyText"/>
        <w:spacing w:before="9"/>
        <w:ind w:left="0"/>
        <w:rPr>
          <w:rFonts w:ascii="宋体"/>
        </w:rPr>
      </w:pPr>
    </w:p>
    <w:p>
      <w:pPr>
        <w:pStyle w:val="ListParagraph"/>
        <w:numPr>
          <w:ilvl w:val="0"/>
          <w:numId w:val="17"/>
        </w:numPr>
        <w:tabs>
          <w:tab w:val="left" w:pos="584"/>
        </w:tabs>
        <w:spacing w:before="0" w:after="0" w:line="240" w:lineRule="auto"/>
        <w:ind w:left="583" w:right="0" w:hanging="361"/>
        <w:jc w:val="left"/>
        <w:rPr>
          <w:rFonts w:ascii="宋体" w:eastAsia="宋体" w:hAnsi="宋体" w:hint="eastAsia"/>
          <w:sz w:val="24"/>
        </w:rPr>
      </w:pPr>
      <w:r>
        <w:rPr>
          <w:sz w:val="24"/>
        </w:rPr>
        <w:t>hours</w:t>
      </w:r>
      <w:r>
        <w:rPr>
          <w:spacing w:val="20"/>
          <w:sz w:val="24"/>
        </w:rPr>
        <w:t xml:space="preserve">’ </w:t>
      </w:r>
      <w:r>
        <w:rPr>
          <w:rFonts w:ascii="宋体" w:eastAsia="宋体" w:hAnsi="宋体" w:hint="eastAsia"/>
          <w:sz w:val="24"/>
        </w:rPr>
        <w:t>名词，根据上下文，名词的数和所有格有关知识可知。</w:t>
      </w:r>
    </w:p>
    <w:p>
      <w:pPr>
        <w:pStyle w:val="BodyText"/>
        <w:spacing w:before="9"/>
        <w:ind w:left="0"/>
        <w:rPr>
          <w:rFonts w:ascii="宋体"/>
        </w:rPr>
      </w:pPr>
    </w:p>
    <w:p>
      <w:pPr>
        <w:pStyle w:val="ListParagraph"/>
        <w:numPr>
          <w:ilvl w:val="0"/>
          <w:numId w:val="17"/>
        </w:numPr>
        <w:tabs>
          <w:tab w:val="left" w:pos="584"/>
        </w:tabs>
        <w:spacing w:before="0" w:after="0" w:line="240" w:lineRule="auto"/>
        <w:ind w:left="583" w:right="0" w:hanging="361"/>
        <w:jc w:val="left"/>
        <w:rPr>
          <w:rFonts w:ascii="宋体" w:eastAsia="宋体" w:hint="eastAsia"/>
          <w:sz w:val="24"/>
        </w:rPr>
      </w:pPr>
      <w:r>
        <w:rPr>
          <w:sz w:val="24"/>
        </w:rPr>
        <w:t>also</w:t>
      </w:r>
      <w:r>
        <w:rPr>
          <w:spacing w:val="59"/>
          <w:sz w:val="24"/>
        </w:rPr>
        <w:t xml:space="preserve"> </w:t>
      </w:r>
      <w:r>
        <w:rPr>
          <w:rFonts w:ascii="宋体" w:eastAsia="宋体" w:hint="eastAsia"/>
          <w:sz w:val="24"/>
        </w:rPr>
        <w:t>副词，根据上下文可知。</w:t>
      </w:r>
    </w:p>
    <w:p>
      <w:pPr>
        <w:pStyle w:val="BodyText"/>
        <w:spacing w:before="2"/>
        <w:ind w:left="0"/>
        <w:rPr>
          <w:rFonts w:ascii="宋体"/>
        </w:rPr>
      </w:pPr>
    </w:p>
    <w:p>
      <w:pPr>
        <w:pStyle w:val="ListParagraph"/>
        <w:numPr>
          <w:ilvl w:val="0"/>
          <w:numId w:val="17"/>
        </w:numPr>
        <w:tabs>
          <w:tab w:val="left" w:pos="584"/>
        </w:tabs>
        <w:spacing w:before="0" w:after="0" w:line="240" w:lineRule="auto"/>
        <w:ind w:left="583" w:right="0" w:hanging="361"/>
        <w:jc w:val="left"/>
        <w:rPr>
          <w:rFonts w:ascii="宋体" w:eastAsia="宋体" w:hint="eastAsia"/>
          <w:sz w:val="24"/>
        </w:rPr>
      </w:pPr>
      <w:r>
        <w:rPr>
          <w:sz w:val="24"/>
        </w:rPr>
        <w:t>keeps</w:t>
      </w:r>
      <w:r>
        <w:rPr>
          <w:spacing w:val="60"/>
          <w:sz w:val="24"/>
        </w:rPr>
        <w:t xml:space="preserve"> </w:t>
      </w:r>
      <w:r>
        <w:rPr>
          <w:rFonts w:ascii="宋体" w:eastAsia="宋体" w:hint="eastAsia"/>
          <w:sz w:val="24"/>
        </w:rPr>
        <w:t>动词，根据上下文可知，需注意三单。</w:t>
      </w:r>
    </w:p>
    <w:p>
      <w:pPr>
        <w:pStyle w:val="BodyText"/>
        <w:spacing w:before="9"/>
        <w:ind w:left="0"/>
        <w:rPr>
          <w:rFonts w:ascii="宋体"/>
        </w:rPr>
      </w:pPr>
    </w:p>
    <w:p>
      <w:pPr>
        <w:pStyle w:val="ListParagraph"/>
        <w:numPr>
          <w:ilvl w:val="0"/>
          <w:numId w:val="17"/>
        </w:numPr>
        <w:tabs>
          <w:tab w:val="left" w:pos="584"/>
        </w:tabs>
        <w:spacing w:before="0" w:after="0" w:line="240" w:lineRule="auto"/>
        <w:ind w:left="583" w:right="0" w:hanging="361"/>
        <w:jc w:val="left"/>
        <w:rPr>
          <w:sz w:val="24"/>
        </w:rPr>
      </w:pPr>
      <w:r>
        <w:rPr>
          <w:sz w:val="24"/>
        </w:rPr>
        <w:t>move</w:t>
      </w:r>
      <w:r>
        <w:rPr>
          <w:spacing w:val="59"/>
          <w:sz w:val="24"/>
        </w:rPr>
        <w:t xml:space="preserve"> </w:t>
      </w:r>
      <w:r>
        <w:rPr>
          <w:rFonts w:ascii="宋体" w:eastAsia="宋体" w:hint="eastAsia"/>
          <w:spacing w:val="-9"/>
          <w:sz w:val="24"/>
        </w:rPr>
        <w:t xml:space="preserve">动词，考点为 </w:t>
      </w:r>
      <w:r>
        <w:rPr>
          <w:sz w:val="24"/>
        </w:rPr>
        <w:t>make</w:t>
      </w:r>
      <w:r>
        <w:rPr>
          <w:spacing w:val="-2"/>
          <w:sz w:val="24"/>
        </w:rPr>
        <w:t xml:space="preserve"> </w:t>
      </w:r>
      <w:r>
        <w:rPr>
          <w:sz w:val="24"/>
        </w:rPr>
        <w:t>sb. do sth.</w:t>
      </w:r>
    </w:p>
    <w:p>
      <w:pPr>
        <w:pStyle w:val="BodyText"/>
        <w:spacing w:before="2"/>
        <w:ind w:left="0"/>
        <w:rPr>
          <w:sz w:val="28"/>
        </w:rPr>
      </w:pPr>
    </w:p>
    <w:p>
      <w:pPr>
        <w:pStyle w:val="ListParagraph"/>
        <w:numPr>
          <w:ilvl w:val="0"/>
          <w:numId w:val="17"/>
        </w:numPr>
        <w:tabs>
          <w:tab w:val="left" w:pos="584"/>
        </w:tabs>
        <w:spacing w:before="0" w:after="0" w:line="240" w:lineRule="auto"/>
        <w:ind w:left="583" w:right="0" w:hanging="361"/>
        <w:jc w:val="left"/>
        <w:rPr>
          <w:rFonts w:ascii="宋体" w:eastAsia="宋体" w:hint="eastAsia"/>
          <w:sz w:val="24"/>
        </w:rPr>
      </w:pPr>
      <w:r>
        <w:rPr>
          <w:sz w:val="24"/>
        </w:rPr>
        <w:t>parts</w:t>
      </w:r>
      <w:r>
        <w:rPr>
          <w:spacing w:val="59"/>
          <w:sz w:val="24"/>
        </w:rPr>
        <w:t xml:space="preserve"> </w:t>
      </w:r>
      <w:r>
        <w:rPr>
          <w:rFonts w:ascii="宋体" w:eastAsia="宋体" w:hint="eastAsia"/>
          <w:sz w:val="24"/>
        </w:rPr>
        <w:t>名词，可数名词复数。</w:t>
      </w:r>
    </w:p>
    <w:p>
      <w:pPr>
        <w:pStyle w:val="BodyText"/>
        <w:spacing w:before="9"/>
        <w:ind w:left="0"/>
        <w:rPr>
          <w:rFonts w:ascii="宋体"/>
        </w:rPr>
      </w:pPr>
    </w:p>
    <w:p>
      <w:pPr>
        <w:pStyle w:val="ListParagraph"/>
        <w:numPr>
          <w:ilvl w:val="0"/>
          <w:numId w:val="17"/>
        </w:numPr>
        <w:tabs>
          <w:tab w:val="left" w:pos="584"/>
        </w:tabs>
        <w:spacing w:before="0" w:after="0" w:line="240" w:lineRule="auto"/>
        <w:ind w:left="583" w:right="0" w:hanging="361"/>
        <w:jc w:val="left"/>
        <w:rPr>
          <w:rFonts w:ascii="宋体" w:eastAsia="宋体" w:hint="eastAsia"/>
          <w:sz w:val="24"/>
        </w:rPr>
      </w:pPr>
      <w:r>
        <w:rPr>
          <w:sz w:val="24"/>
        </w:rPr>
        <w:t>think</w:t>
      </w:r>
      <w:r>
        <w:rPr>
          <w:spacing w:val="59"/>
          <w:sz w:val="24"/>
        </w:rPr>
        <w:t xml:space="preserve"> </w:t>
      </w:r>
      <w:r>
        <w:rPr>
          <w:rFonts w:ascii="宋体" w:eastAsia="宋体" w:hint="eastAsia"/>
          <w:spacing w:val="-9"/>
          <w:sz w:val="24"/>
        </w:rPr>
        <w:t xml:space="preserve">动词，考点为 </w:t>
      </w:r>
      <w:r>
        <w:rPr>
          <w:sz w:val="24"/>
        </w:rPr>
        <w:t>help sb. (to)</w:t>
      </w:r>
      <w:r>
        <w:rPr>
          <w:spacing w:val="-1"/>
          <w:sz w:val="24"/>
        </w:rPr>
        <w:t xml:space="preserve"> </w:t>
      </w:r>
      <w:r>
        <w:rPr>
          <w:sz w:val="24"/>
        </w:rPr>
        <w:t>do sth.</w:t>
      </w:r>
      <w:r>
        <w:rPr>
          <w:rFonts w:ascii="宋体" w:eastAsia="宋体" w:hint="eastAsia"/>
          <w:spacing w:val="-8"/>
          <w:sz w:val="24"/>
        </w:rPr>
        <w:t xml:space="preserve">，且上文提到了 </w:t>
      </w:r>
      <w:r>
        <w:rPr>
          <w:sz w:val="24"/>
        </w:rPr>
        <w:t>head</w:t>
      </w:r>
      <w:r>
        <w:rPr>
          <w:rFonts w:ascii="宋体" w:eastAsia="宋体" w:hint="eastAsia"/>
          <w:sz w:val="24"/>
        </w:rPr>
        <w:t>。</w:t>
      </w:r>
    </w:p>
    <w:sectPr>
      <w:pgSz w:w="11910" w:h="16840"/>
      <w:pgMar w:top="1400" w:right="1560" w:bottom="1180" w:left="1620" w:header="852" w:footer="99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401FF"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BodyText"/>
      <w:spacing w:before="0" w:line="14" w:lineRule="auto"/>
      <w:ind w:left="0"/>
      <w:rPr>
        <w:sz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BodyText"/>
      <w:spacing w:before="0" w:line="14" w:lineRule="auto"/>
      <w:ind w:left="0"/>
      <w:rPr>
        <w:sz w:val="20"/>
      </w:rPr>
    </w:pPr>
    <w:r>
      <w:pict>
        <v:line id="_x0000_s2049" o:spid="_x0000_s2049" style="mso-height-relative:page;mso-position-horizontal-relative:page;mso-position-vertical-relative:page;mso-width-relative:page;position:absolute;z-index:-251658240" from="90.7pt,70.55pt" to="506.8pt,70.55pt" coordsize="21600,21600" stroked="t" strokecolor="black"/>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239341B"/>
    <w:multiLevelType w:val="multilevel"/>
    <w:tmpl w:val="9239341B"/>
    <w:lvl w:ilvl="0">
      <w:start w:val="51"/>
      <w:numFmt w:val="decimal"/>
      <w:lvlText w:val="%1."/>
      <w:lvlJc w:val="left"/>
      <w:pPr>
        <w:ind w:left="583" w:hanging="360"/>
        <w:jc w:val="left"/>
      </w:pPr>
      <w:rPr>
        <w:rFonts w:ascii="Times New Roman" w:eastAsia="Times New Roman" w:hAnsi="Times New Roman" w:cs="Times New Roman" w:hint="default"/>
        <w:spacing w:val="-2"/>
        <w:w w:val="99"/>
        <w:sz w:val="24"/>
        <w:szCs w:val="24"/>
        <w:lang w:val="zh-CN" w:eastAsia="zh-CN" w:bidi="zh-CN"/>
      </w:rPr>
    </w:lvl>
    <w:lvl w:ilvl="1">
      <w:start w:val="0"/>
      <w:numFmt w:val="bullet"/>
      <w:lvlText w:val="•"/>
      <w:lvlJc w:val="left"/>
      <w:pPr>
        <w:ind w:left="1394" w:hanging="360"/>
      </w:pPr>
      <w:rPr>
        <w:rFonts w:hint="default"/>
        <w:lang w:val="zh-CN" w:eastAsia="zh-CN" w:bidi="zh-CN"/>
      </w:rPr>
    </w:lvl>
    <w:lvl w:ilvl="2">
      <w:start w:val="0"/>
      <w:numFmt w:val="bullet"/>
      <w:lvlText w:val="•"/>
      <w:lvlJc w:val="left"/>
      <w:pPr>
        <w:ind w:left="2209" w:hanging="360"/>
      </w:pPr>
      <w:rPr>
        <w:rFonts w:hint="default"/>
        <w:lang w:val="zh-CN" w:eastAsia="zh-CN" w:bidi="zh-CN"/>
      </w:rPr>
    </w:lvl>
    <w:lvl w:ilvl="3">
      <w:start w:val="0"/>
      <w:numFmt w:val="bullet"/>
      <w:lvlText w:val="•"/>
      <w:lvlJc w:val="left"/>
      <w:pPr>
        <w:ind w:left="3023" w:hanging="360"/>
      </w:pPr>
      <w:rPr>
        <w:rFonts w:hint="default"/>
        <w:lang w:val="zh-CN" w:eastAsia="zh-CN" w:bidi="zh-CN"/>
      </w:rPr>
    </w:lvl>
    <w:lvl w:ilvl="4">
      <w:start w:val="0"/>
      <w:numFmt w:val="bullet"/>
      <w:lvlText w:val="•"/>
      <w:lvlJc w:val="left"/>
      <w:pPr>
        <w:ind w:left="3838" w:hanging="360"/>
      </w:pPr>
      <w:rPr>
        <w:rFonts w:hint="default"/>
        <w:lang w:val="zh-CN" w:eastAsia="zh-CN" w:bidi="zh-CN"/>
      </w:rPr>
    </w:lvl>
    <w:lvl w:ilvl="5">
      <w:start w:val="0"/>
      <w:numFmt w:val="bullet"/>
      <w:lvlText w:val="•"/>
      <w:lvlJc w:val="left"/>
      <w:pPr>
        <w:ind w:left="4653" w:hanging="360"/>
      </w:pPr>
      <w:rPr>
        <w:rFonts w:hint="default"/>
        <w:lang w:val="zh-CN" w:eastAsia="zh-CN" w:bidi="zh-CN"/>
      </w:rPr>
    </w:lvl>
    <w:lvl w:ilvl="6">
      <w:start w:val="0"/>
      <w:numFmt w:val="bullet"/>
      <w:lvlText w:val="•"/>
      <w:lvlJc w:val="left"/>
      <w:pPr>
        <w:ind w:left="5467" w:hanging="360"/>
      </w:pPr>
      <w:rPr>
        <w:rFonts w:hint="default"/>
        <w:lang w:val="zh-CN" w:eastAsia="zh-CN" w:bidi="zh-CN"/>
      </w:rPr>
    </w:lvl>
    <w:lvl w:ilvl="7">
      <w:start w:val="0"/>
      <w:numFmt w:val="bullet"/>
      <w:lvlText w:val="•"/>
      <w:lvlJc w:val="left"/>
      <w:pPr>
        <w:ind w:left="6282" w:hanging="360"/>
      </w:pPr>
      <w:rPr>
        <w:rFonts w:hint="default"/>
        <w:lang w:val="zh-CN" w:eastAsia="zh-CN" w:bidi="zh-CN"/>
      </w:rPr>
    </w:lvl>
    <w:lvl w:ilvl="8">
      <w:start w:val="0"/>
      <w:numFmt w:val="bullet"/>
      <w:lvlText w:val="•"/>
      <w:lvlJc w:val="left"/>
      <w:pPr>
        <w:ind w:left="7097" w:hanging="360"/>
      </w:pPr>
      <w:rPr>
        <w:rFonts w:hint="default"/>
        <w:lang w:val="zh-CN" w:eastAsia="zh-CN" w:bidi="zh-CN"/>
      </w:rPr>
    </w:lvl>
  </w:abstractNum>
  <w:abstractNum w:abstractNumId="1">
    <w:nsid w:val="B5E306ED"/>
    <w:multiLevelType w:val="multilevel"/>
    <w:tmpl w:val="B5E306ED"/>
    <w:lvl w:ilvl="0">
      <w:start w:val="49"/>
      <w:numFmt w:val="decimal"/>
      <w:lvlText w:val="%1."/>
      <w:lvlJc w:val="left"/>
      <w:pPr>
        <w:ind w:left="583" w:hanging="360"/>
        <w:jc w:val="left"/>
      </w:pPr>
      <w:rPr>
        <w:rFonts w:ascii="Times New Roman" w:eastAsia="Times New Roman" w:hAnsi="Times New Roman" w:cs="Times New Roman" w:hint="default"/>
        <w:spacing w:val="-3"/>
        <w:w w:val="99"/>
        <w:sz w:val="24"/>
        <w:szCs w:val="24"/>
        <w:lang w:val="zh-CN" w:eastAsia="zh-CN" w:bidi="zh-CN"/>
      </w:rPr>
    </w:lvl>
    <w:lvl w:ilvl="1">
      <w:start w:val="1"/>
      <w:numFmt w:val="upperLetter"/>
      <w:lvlText w:val="%2."/>
      <w:lvlJc w:val="left"/>
      <w:pPr>
        <w:ind w:left="756" w:hanging="294"/>
        <w:jc w:val="left"/>
      </w:pPr>
      <w:rPr>
        <w:rFonts w:ascii="Times New Roman" w:eastAsia="Times New Roman" w:hAnsi="Times New Roman" w:cs="Times New Roman" w:hint="default"/>
        <w:w w:val="99"/>
        <w:sz w:val="24"/>
        <w:szCs w:val="24"/>
        <w:lang w:val="zh-CN" w:eastAsia="zh-CN" w:bidi="zh-CN"/>
      </w:rPr>
    </w:lvl>
    <w:lvl w:ilvl="2">
      <w:start w:val="0"/>
      <w:numFmt w:val="bullet"/>
      <w:lvlText w:val="•"/>
      <w:lvlJc w:val="left"/>
      <w:pPr>
        <w:ind w:left="760" w:hanging="294"/>
      </w:pPr>
      <w:rPr>
        <w:rFonts w:hint="default"/>
        <w:lang w:val="zh-CN" w:eastAsia="zh-CN" w:bidi="zh-CN"/>
      </w:rPr>
    </w:lvl>
    <w:lvl w:ilvl="3">
      <w:start w:val="0"/>
      <w:numFmt w:val="bullet"/>
      <w:lvlText w:val="•"/>
      <w:lvlJc w:val="left"/>
      <w:pPr>
        <w:ind w:left="1755" w:hanging="294"/>
      </w:pPr>
      <w:rPr>
        <w:rFonts w:hint="default"/>
        <w:lang w:val="zh-CN" w:eastAsia="zh-CN" w:bidi="zh-CN"/>
      </w:rPr>
    </w:lvl>
    <w:lvl w:ilvl="4">
      <w:start w:val="0"/>
      <w:numFmt w:val="bullet"/>
      <w:lvlText w:val="•"/>
      <w:lvlJc w:val="left"/>
      <w:pPr>
        <w:ind w:left="2751" w:hanging="294"/>
      </w:pPr>
      <w:rPr>
        <w:rFonts w:hint="default"/>
        <w:lang w:val="zh-CN" w:eastAsia="zh-CN" w:bidi="zh-CN"/>
      </w:rPr>
    </w:lvl>
    <w:lvl w:ilvl="5">
      <w:start w:val="0"/>
      <w:numFmt w:val="bullet"/>
      <w:lvlText w:val="•"/>
      <w:lvlJc w:val="left"/>
      <w:pPr>
        <w:ind w:left="3747" w:hanging="294"/>
      </w:pPr>
      <w:rPr>
        <w:rFonts w:hint="default"/>
        <w:lang w:val="zh-CN" w:eastAsia="zh-CN" w:bidi="zh-CN"/>
      </w:rPr>
    </w:lvl>
    <w:lvl w:ilvl="6">
      <w:start w:val="0"/>
      <w:numFmt w:val="bullet"/>
      <w:lvlText w:val="•"/>
      <w:lvlJc w:val="left"/>
      <w:pPr>
        <w:ind w:left="4743" w:hanging="294"/>
      </w:pPr>
      <w:rPr>
        <w:rFonts w:hint="default"/>
        <w:lang w:val="zh-CN" w:eastAsia="zh-CN" w:bidi="zh-CN"/>
      </w:rPr>
    </w:lvl>
    <w:lvl w:ilvl="7">
      <w:start w:val="0"/>
      <w:numFmt w:val="bullet"/>
      <w:lvlText w:val="•"/>
      <w:lvlJc w:val="left"/>
      <w:pPr>
        <w:ind w:left="5739" w:hanging="294"/>
      </w:pPr>
      <w:rPr>
        <w:rFonts w:hint="default"/>
        <w:lang w:val="zh-CN" w:eastAsia="zh-CN" w:bidi="zh-CN"/>
      </w:rPr>
    </w:lvl>
    <w:lvl w:ilvl="8">
      <w:start w:val="0"/>
      <w:numFmt w:val="bullet"/>
      <w:lvlText w:val="•"/>
      <w:lvlJc w:val="left"/>
      <w:pPr>
        <w:ind w:left="6734" w:hanging="294"/>
      </w:pPr>
      <w:rPr>
        <w:rFonts w:hint="default"/>
        <w:lang w:val="zh-CN" w:eastAsia="zh-CN" w:bidi="zh-CN"/>
      </w:rPr>
    </w:lvl>
  </w:abstractNum>
  <w:abstractNum w:abstractNumId="2">
    <w:nsid w:val="BF205925"/>
    <w:multiLevelType w:val="multilevel"/>
    <w:tmpl w:val="BF205925"/>
    <w:lvl w:ilvl="0">
      <w:start w:val="1"/>
      <w:numFmt w:val="upperLetter"/>
      <w:lvlText w:val="%1."/>
      <w:lvlJc w:val="left"/>
      <w:pPr>
        <w:ind w:left="756" w:hanging="294"/>
        <w:jc w:val="left"/>
      </w:pPr>
      <w:rPr>
        <w:rFonts w:ascii="Times New Roman" w:eastAsia="Times New Roman" w:hAnsi="Times New Roman" w:cs="Times New Roman" w:hint="default"/>
        <w:w w:val="99"/>
        <w:sz w:val="24"/>
        <w:szCs w:val="24"/>
        <w:lang w:val="zh-CN" w:eastAsia="zh-CN" w:bidi="zh-CN"/>
      </w:rPr>
    </w:lvl>
    <w:lvl w:ilvl="1">
      <w:start w:val="0"/>
      <w:numFmt w:val="bullet"/>
      <w:lvlText w:val="•"/>
      <w:lvlJc w:val="left"/>
      <w:pPr>
        <w:ind w:left="1556" w:hanging="294"/>
      </w:pPr>
      <w:rPr>
        <w:rFonts w:hint="default"/>
        <w:lang w:val="zh-CN" w:eastAsia="zh-CN" w:bidi="zh-CN"/>
      </w:rPr>
    </w:lvl>
    <w:lvl w:ilvl="2">
      <w:start w:val="0"/>
      <w:numFmt w:val="bullet"/>
      <w:lvlText w:val="•"/>
      <w:lvlJc w:val="left"/>
      <w:pPr>
        <w:ind w:left="2353" w:hanging="294"/>
      </w:pPr>
      <w:rPr>
        <w:rFonts w:hint="default"/>
        <w:lang w:val="zh-CN" w:eastAsia="zh-CN" w:bidi="zh-CN"/>
      </w:rPr>
    </w:lvl>
    <w:lvl w:ilvl="3">
      <w:start w:val="0"/>
      <w:numFmt w:val="bullet"/>
      <w:lvlText w:val="•"/>
      <w:lvlJc w:val="left"/>
      <w:pPr>
        <w:ind w:left="3149" w:hanging="294"/>
      </w:pPr>
      <w:rPr>
        <w:rFonts w:hint="default"/>
        <w:lang w:val="zh-CN" w:eastAsia="zh-CN" w:bidi="zh-CN"/>
      </w:rPr>
    </w:lvl>
    <w:lvl w:ilvl="4">
      <w:start w:val="0"/>
      <w:numFmt w:val="bullet"/>
      <w:lvlText w:val="•"/>
      <w:lvlJc w:val="left"/>
      <w:pPr>
        <w:ind w:left="3946" w:hanging="294"/>
      </w:pPr>
      <w:rPr>
        <w:rFonts w:hint="default"/>
        <w:lang w:val="zh-CN" w:eastAsia="zh-CN" w:bidi="zh-CN"/>
      </w:rPr>
    </w:lvl>
    <w:lvl w:ilvl="5">
      <w:start w:val="0"/>
      <w:numFmt w:val="bullet"/>
      <w:lvlText w:val="•"/>
      <w:lvlJc w:val="left"/>
      <w:pPr>
        <w:ind w:left="4743" w:hanging="294"/>
      </w:pPr>
      <w:rPr>
        <w:rFonts w:hint="default"/>
        <w:lang w:val="zh-CN" w:eastAsia="zh-CN" w:bidi="zh-CN"/>
      </w:rPr>
    </w:lvl>
    <w:lvl w:ilvl="6">
      <w:start w:val="0"/>
      <w:numFmt w:val="bullet"/>
      <w:lvlText w:val="•"/>
      <w:lvlJc w:val="left"/>
      <w:pPr>
        <w:ind w:left="5539" w:hanging="294"/>
      </w:pPr>
      <w:rPr>
        <w:rFonts w:hint="default"/>
        <w:lang w:val="zh-CN" w:eastAsia="zh-CN" w:bidi="zh-CN"/>
      </w:rPr>
    </w:lvl>
    <w:lvl w:ilvl="7">
      <w:start w:val="0"/>
      <w:numFmt w:val="bullet"/>
      <w:lvlText w:val="•"/>
      <w:lvlJc w:val="left"/>
      <w:pPr>
        <w:ind w:left="6336" w:hanging="294"/>
      </w:pPr>
      <w:rPr>
        <w:rFonts w:hint="default"/>
        <w:lang w:val="zh-CN" w:eastAsia="zh-CN" w:bidi="zh-CN"/>
      </w:rPr>
    </w:lvl>
    <w:lvl w:ilvl="8">
      <w:start w:val="0"/>
      <w:numFmt w:val="bullet"/>
      <w:lvlText w:val="•"/>
      <w:lvlJc w:val="left"/>
      <w:pPr>
        <w:ind w:left="7133" w:hanging="294"/>
      </w:pPr>
      <w:rPr>
        <w:rFonts w:hint="default"/>
        <w:lang w:val="zh-CN" w:eastAsia="zh-CN" w:bidi="zh-CN"/>
      </w:rPr>
    </w:lvl>
  </w:abstractNum>
  <w:abstractNum w:abstractNumId="3">
    <w:nsid w:val="C8879AEF"/>
    <w:multiLevelType w:val="multilevel"/>
    <w:tmpl w:val="C8879AEF"/>
    <w:lvl w:ilvl="0">
      <w:start w:val="33"/>
      <w:numFmt w:val="decimal"/>
      <w:lvlText w:val="%1."/>
      <w:lvlJc w:val="left"/>
      <w:pPr>
        <w:ind w:left="569" w:hanging="346"/>
        <w:jc w:val="left"/>
      </w:pPr>
      <w:rPr>
        <w:rFonts w:ascii="Times New Roman" w:eastAsia="Times New Roman" w:hAnsi="Times New Roman" w:cs="Times New Roman" w:hint="default"/>
        <w:w w:val="100"/>
        <w:sz w:val="24"/>
        <w:szCs w:val="24"/>
        <w:lang w:val="zh-CN" w:eastAsia="zh-CN" w:bidi="zh-CN"/>
      </w:rPr>
    </w:lvl>
    <w:lvl w:ilvl="1">
      <w:start w:val="0"/>
      <w:numFmt w:val="bullet"/>
      <w:lvlText w:val="•"/>
      <w:lvlJc w:val="left"/>
      <w:pPr>
        <w:ind w:left="1376" w:hanging="346"/>
      </w:pPr>
      <w:rPr>
        <w:rFonts w:hint="default"/>
        <w:lang w:val="zh-CN" w:eastAsia="zh-CN" w:bidi="zh-CN"/>
      </w:rPr>
    </w:lvl>
    <w:lvl w:ilvl="2">
      <w:start w:val="0"/>
      <w:numFmt w:val="bullet"/>
      <w:lvlText w:val="•"/>
      <w:lvlJc w:val="left"/>
      <w:pPr>
        <w:ind w:left="2193" w:hanging="346"/>
      </w:pPr>
      <w:rPr>
        <w:rFonts w:hint="default"/>
        <w:lang w:val="zh-CN" w:eastAsia="zh-CN" w:bidi="zh-CN"/>
      </w:rPr>
    </w:lvl>
    <w:lvl w:ilvl="3">
      <w:start w:val="0"/>
      <w:numFmt w:val="bullet"/>
      <w:lvlText w:val="•"/>
      <w:lvlJc w:val="left"/>
      <w:pPr>
        <w:ind w:left="3009" w:hanging="346"/>
      </w:pPr>
      <w:rPr>
        <w:rFonts w:hint="default"/>
        <w:lang w:val="zh-CN" w:eastAsia="zh-CN" w:bidi="zh-CN"/>
      </w:rPr>
    </w:lvl>
    <w:lvl w:ilvl="4">
      <w:start w:val="0"/>
      <w:numFmt w:val="bullet"/>
      <w:lvlText w:val="•"/>
      <w:lvlJc w:val="left"/>
      <w:pPr>
        <w:ind w:left="3826" w:hanging="346"/>
      </w:pPr>
      <w:rPr>
        <w:rFonts w:hint="default"/>
        <w:lang w:val="zh-CN" w:eastAsia="zh-CN" w:bidi="zh-CN"/>
      </w:rPr>
    </w:lvl>
    <w:lvl w:ilvl="5">
      <w:start w:val="0"/>
      <w:numFmt w:val="bullet"/>
      <w:lvlText w:val="•"/>
      <w:lvlJc w:val="left"/>
      <w:pPr>
        <w:ind w:left="4643" w:hanging="346"/>
      </w:pPr>
      <w:rPr>
        <w:rFonts w:hint="default"/>
        <w:lang w:val="zh-CN" w:eastAsia="zh-CN" w:bidi="zh-CN"/>
      </w:rPr>
    </w:lvl>
    <w:lvl w:ilvl="6">
      <w:start w:val="0"/>
      <w:numFmt w:val="bullet"/>
      <w:lvlText w:val="•"/>
      <w:lvlJc w:val="left"/>
      <w:pPr>
        <w:ind w:left="5459" w:hanging="346"/>
      </w:pPr>
      <w:rPr>
        <w:rFonts w:hint="default"/>
        <w:lang w:val="zh-CN" w:eastAsia="zh-CN" w:bidi="zh-CN"/>
      </w:rPr>
    </w:lvl>
    <w:lvl w:ilvl="7">
      <w:start w:val="0"/>
      <w:numFmt w:val="bullet"/>
      <w:lvlText w:val="•"/>
      <w:lvlJc w:val="left"/>
      <w:pPr>
        <w:ind w:left="6276" w:hanging="346"/>
      </w:pPr>
      <w:rPr>
        <w:rFonts w:hint="default"/>
        <w:lang w:val="zh-CN" w:eastAsia="zh-CN" w:bidi="zh-CN"/>
      </w:rPr>
    </w:lvl>
    <w:lvl w:ilvl="8">
      <w:start w:val="0"/>
      <w:numFmt w:val="bullet"/>
      <w:lvlText w:val="•"/>
      <w:lvlJc w:val="left"/>
      <w:pPr>
        <w:ind w:left="7093" w:hanging="346"/>
      </w:pPr>
      <w:rPr>
        <w:rFonts w:hint="default"/>
        <w:lang w:val="zh-CN" w:eastAsia="zh-CN" w:bidi="zh-CN"/>
      </w:rPr>
    </w:lvl>
  </w:abstractNum>
  <w:abstractNum w:abstractNumId="4">
    <w:nsid w:val="CF092B84"/>
    <w:multiLevelType w:val="multilevel"/>
    <w:tmpl w:val="CF092B84"/>
    <w:lvl w:ilvl="0">
      <w:start w:val="26"/>
      <w:numFmt w:val="decimal"/>
      <w:lvlText w:val="%1."/>
      <w:lvlJc w:val="left"/>
      <w:pPr>
        <w:ind w:left="395" w:hanging="346"/>
        <w:jc w:val="left"/>
      </w:pPr>
      <w:rPr>
        <w:rFonts w:ascii="Times New Roman" w:eastAsia="Times New Roman" w:hAnsi="Times New Roman" w:cs="Times New Roman" w:hint="default"/>
        <w:spacing w:val="-1"/>
        <w:w w:val="100"/>
        <w:sz w:val="24"/>
        <w:szCs w:val="24"/>
        <w:lang w:val="zh-CN" w:eastAsia="zh-CN" w:bidi="zh-CN"/>
      </w:rPr>
    </w:lvl>
    <w:lvl w:ilvl="1">
      <w:start w:val="0"/>
      <w:numFmt w:val="bullet"/>
      <w:lvlText w:val="•"/>
      <w:lvlJc w:val="left"/>
      <w:pPr>
        <w:ind w:left="552" w:hanging="346"/>
      </w:pPr>
      <w:rPr>
        <w:rFonts w:hint="default"/>
        <w:lang w:val="zh-CN" w:eastAsia="zh-CN" w:bidi="zh-CN"/>
      </w:rPr>
    </w:lvl>
    <w:lvl w:ilvl="2">
      <w:start w:val="0"/>
      <w:numFmt w:val="bullet"/>
      <w:lvlText w:val="•"/>
      <w:lvlJc w:val="left"/>
      <w:pPr>
        <w:ind w:left="704" w:hanging="346"/>
      </w:pPr>
      <w:rPr>
        <w:rFonts w:hint="default"/>
        <w:lang w:val="zh-CN" w:eastAsia="zh-CN" w:bidi="zh-CN"/>
      </w:rPr>
    </w:lvl>
    <w:lvl w:ilvl="3">
      <w:start w:val="0"/>
      <w:numFmt w:val="bullet"/>
      <w:lvlText w:val="•"/>
      <w:lvlJc w:val="left"/>
      <w:pPr>
        <w:ind w:left="856" w:hanging="346"/>
      </w:pPr>
      <w:rPr>
        <w:rFonts w:hint="default"/>
        <w:lang w:val="zh-CN" w:eastAsia="zh-CN" w:bidi="zh-CN"/>
      </w:rPr>
    </w:lvl>
    <w:lvl w:ilvl="4">
      <w:start w:val="0"/>
      <w:numFmt w:val="bullet"/>
      <w:lvlText w:val="•"/>
      <w:lvlJc w:val="left"/>
      <w:pPr>
        <w:ind w:left="1008" w:hanging="346"/>
      </w:pPr>
      <w:rPr>
        <w:rFonts w:hint="default"/>
        <w:lang w:val="zh-CN" w:eastAsia="zh-CN" w:bidi="zh-CN"/>
      </w:rPr>
    </w:lvl>
    <w:lvl w:ilvl="5">
      <w:start w:val="0"/>
      <w:numFmt w:val="bullet"/>
      <w:lvlText w:val="•"/>
      <w:lvlJc w:val="left"/>
      <w:pPr>
        <w:ind w:left="1160" w:hanging="346"/>
      </w:pPr>
      <w:rPr>
        <w:rFonts w:hint="default"/>
        <w:lang w:val="zh-CN" w:eastAsia="zh-CN" w:bidi="zh-CN"/>
      </w:rPr>
    </w:lvl>
    <w:lvl w:ilvl="6">
      <w:start w:val="0"/>
      <w:numFmt w:val="bullet"/>
      <w:lvlText w:val="•"/>
      <w:lvlJc w:val="left"/>
      <w:pPr>
        <w:ind w:left="1312" w:hanging="346"/>
      </w:pPr>
      <w:rPr>
        <w:rFonts w:hint="default"/>
        <w:lang w:val="zh-CN" w:eastAsia="zh-CN" w:bidi="zh-CN"/>
      </w:rPr>
    </w:lvl>
    <w:lvl w:ilvl="7">
      <w:start w:val="0"/>
      <w:numFmt w:val="bullet"/>
      <w:lvlText w:val="•"/>
      <w:lvlJc w:val="left"/>
      <w:pPr>
        <w:ind w:left="1464" w:hanging="346"/>
      </w:pPr>
      <w:rPr>
        <w:rFonts w:hint="default"/>
        <w:lang w:val="zh-CN" w:eastAsia="zh-CN" w:bidi="zh-CN"/>
      </w:rPr>
    </w:lvl>
    <w:lvl w:ilvl="8">
      <w:start w:val="0"/>
      <w:numFmt w:val="bullet"/>
      <w:lvlText w:val="•"/>
      <w:lvlJc w:val="left"/>
      <w:pPr>
        <w:ind w:left="1616" w:hanging="346"/>
      </w:pPr>
      <w:rPr>
        <w:rFonts w:hint="default"/>
        <w:lang w:val="zh-CN" w:eastAsia="zh-CN" w:bidi="zh-CN"/>
      </w:rPr>
    </w:lvl>
  </w:abstractNum>
  <w:abstractNum w:abstractNumId="5">
    <w:nsid w:val="DCBA6B53"/>
    <w:multiLevelType w:val="multilevel"/>
    <w:tmpl w:val="DCBA6B53"/>
    <w:lvl w:ilvl="0">
      <w:start w:val="71"/>
      <w:numFmt w:val="decimal"/>
      <w:lvlText w:val="%1."/>
      <w:lvlJc w:val="left"/>
      <w:pPr>
        <w:ind w:left="223" w:hanging="363"/>
        <w:jc w:val="left"/>
      </w:pPr>
      <w:rPr>
        <w:rFonts w:ascii="Times New Roman" w:eastAsia="Times New Roman" w:hAnsi="Times New Roman" w:cs="Times New Roman" w:hint="default"/>
        <w:w w:val="100"/>
        <w:sz w:val="24"/>
        <w:szCs w:val="24"/>
        <w:lang w:val="zh-CN" w:eastAsia="zh-CN" w:bidi="zh-CN"/>
      </w:rPr>
    </w:lvl>
    <w:lvl w:ilvl="1">
      <w:start w:val="0"/>
      <w:numFmt w:val="bullet"/>
      <w:lvlText w:val="•"/>
      <w:lvlJc w:val="left"/>
      <w:pPr>
        <w:ind w:left="1070" w:hanging="363"/>
      </w:pPr>
      <w:rPr>
        <w:rFonts w:hint="default"/>
        <w:lang w:val="zh-CN" w:eastAsia="zh-CN" w:bidi="zh-CN"/>
      </w:rPr>
    </w:lvl>
    <w:lvl w:ilvl="2">
      <w:start w:val="0"/>
      <w:numFmt w:val="bullet"/>
      <w:lvlText w:val="•"/>
      <w:lvlJc w:val="left"/>
      <w:pPr>
        <w:ind w:left="1921" w:hanging="363"/>
      </w:pPr>
      <w:rPr>
        <w:rFonts w:hint="default"/>
        <w:lang w:val="zh-CN" w:eastAsia="zh-CN" w:bidi="zh-CN"/>
      </w:rPr>
    </w:lvl>
    <w:lvl w:ilvl="3">
      <w:start w:val="0"/>
      <w:numFmt w:val="bullet"/>
      <w:lvlText w:val="•"/>
      <w:lvlJc w:val="left"/>
      <w:pPr>
        <w:ind w:left="2771" w:hanging="363"/>
      </w:pPr>
      <w:rPr>
        <w:rFonts w:hint="default"/>
        <w:lang w:val="zh-CN" w:eastAsia="zh-CN" w:bidi="zh-CN"/>
      </w:rPr>
    </w:lvl>
    <w:lvl w:ilvl="4">
      <w:start w:val="0"/>
      <w:numFmt w:val="bullet"/>
      <w:lvlText w:val="•"/>
      <w:lvlJc w:val="left"/>
      <w:pPr>
        <w:ind w:left="3622" w:hanging="363"/>
      </w:pPr>
      <w:rPr>
        <w:rFonts w:hint="default"/>
        <w:lang w:val="zh-CN" w:eastAsia="zh-CN" w:bidi="zh-CN"/>
      </w:rPr>
    </w:lvl>
    <w:lvl w:ilvl="5">
      <w:start w:val="0"/>
      <w:numFmt w:val="bullet"/>
      <w:lvlText w:val="•"/>
      <w:lvlJc w:val="left"/>
      <w:pPr>
        <w:ind w:left="4473" w:hanging="363"/>
      </w:pPr>
      <w:rPr>
        <w:rFonts w:hint="default"/>
        <w:lang w:val="zh-CN" w:eastAsia="zh-CN" w:bidi="zh-CN"/>
      </w:rPr>
    </w:lvl>
    <w:lvl w:ilvl="6">
      <w:start w:val="0"/>
      <w:numFmt w:val="bullet"/>
      <w:lvlText w:val="•"/>
      <w:lvlJc w:val="left"/>
      <w:pPr>
        <w:ind w:left="5323" w:hanging="363"/>
      </w:pPr>
      <w:rPr>
        <w:rFonts w:hint="default"/>
        <w:lang w:val="zh-CN" w:eastAsia="zh-CN" w:bidi="zh-CN"/>
      </w:rPr>
    </w:lvl>
    <w:lvl w:ilvl="7">
      <w:start w:val="0"/>
      <w:numFmt w:val="bullet"/>
      <w:lvlText w:val="•"/>
      <w:lvlJc w:val="left"/>
      <w:pPr>
        <w:ind w:left="6174" w:hanging="363"/>
      </w:pPr>
      <w:rPr>
        <w:rFonts w:hint="default"/>
        <w:lang w:val="zh-CN" w:eastAsia="zh-CN" w:bidi="zh-CN"/>
      </w:rPr>
    </w:lvl>
    <w:lvl w:ilvl="8">
      <w:start w:val="0"/>
      <w:numFmt w:val="bullet"/>
      <w:lvlText w:val="•"/>
      <w:lvlJc w:val="left"/>
      <w:pPr>
        <w:ind w:left="7025" w:hanging="363"/>
      </w:pPr>
      <w:rPr>
        <w:rFonts w:hint="default"/>
        <w:lang w:val="zh-CN" w:eastAsia="zh-CN" w:bidi="zh-CN"/>
      </w:rPr>
    </w:lvl>
  </w:abstractNum>
  <w:abstractNum w:abstractNumId="6">
    <w:nsid w:val="F4B5D9F5"/>
    <w:multiLevelType w:val="multilevel"/>
    <w:tmpl w:val="F4B5D9F5"/>
    <w:lvl w:ilvl="0">
      <w:start w:val="50"/>
      <w:numFmt w:val="decimal"/>
      <w:lvlText w:val="%1."/>
      <w:lvlJc w:val="left"/>
      <w:pPr>
        <w:ind w:left="583" w:hanging="360"/>
        <w:jc w:val="left"/>
      </w:pPr>
      <w:rPr>
        <w:rFonts w:ascii="Times New Roman" w:eastAsia="Times New Roman" w:hAnsi="Times New Roman" w:cs="Times New Roman" w:hint="default"/>
        <w:spacing w:val="-1"/>
        <w:w w:val="99"/>
        <w:sz w:val="24"/>
        <w:szCs w:val="24"/>
        <w:lang w:val="zh-CN" w:eastAsia="zh-CN" w:bidi="zh-CN"/>
      </w:rPr>
    </w:lvl>
    <w:lvl w:ilvl="1">
      <w:start w:val="0"/>
      <w:numFmt w:val="bullet"/>
      <w:lvlText w:val="•"/>
      <w:lvlJc w:val="left"/>
      <w:pPr>
        <w:ind w:left="1394" w:hanging="360"/>
      </w:pPr>
      <w:rPr>
        <w:rFonts w:hint="default"/>
        <w:lang w:val="zh-CN" w:eastAsia="zh-CN" w:bidi="zh-CN"/>
      </w:rPr>
    </w:lvl>
    <w:lvl w:ilvl="2">
      <w:start w:val="0"/>
      <w:numFmt w:val="bullet"/>
      <w:lvlText w:val="•"/>
      <w:lvlJc w:val="left"/>
      <w:pPr>
        <w:ind w:left="2209" w:hanging="360"/>
      </w:pPr>
      <w:rPr>
        <w:rFonts w:hint="default"/>
        <w:lang w:val="zh-CN" w:eastAsia="zh-CN" w:bidi="zh-CN"/>
      </w:rPr>
    </w:lvl>
    <w:lvl w:ilvl="3">
      <w:start w:val="0"/>
      <w:numFmt w:val="bullet"/>
      <w:lvlText w:val="•"/>
      <w:lvlJc w:val="left"/>
      <w:pPr>
        <w:ind w:left="3023" w:hanging="360"/>
      </w:pPr>
      <w:rPr>
        <w:rFonts w:hint="default"/>
        <w:lang w:val="zh-CN" w:eastAsia="zh-CN" w:bidi="zh-CN"/>
      </w:rPr>
    </w:lvl>
    <w:lvl w:ilvl="4">
      <w:start w:val="0"/>
      <w:numFmt w:val="bullet"/>
      <w:lvlText w:val="•"/>
      <w:lvlJc w:val="left"/>
      <w:pPr>
        <w:ind w:left="3838" w:hanging="360"/>
      </w:pPr>
      <w:rPr>
        <w:rFonts w:hint="default"/>
        <w:lang w:val="zh-CN" w:eastAsia="zh-CN" w:bidi="zh-CN"/>
      </w:rPr>
    </w:lvl>
    <w:lvl w:ilvl="5">
      <w:start w:val="0"/>
      <w:numFmt w:val="bullet"/>
      <w:lvlText w:val="•"/>
      <w:lvlJc w:val="left"/>
      <w:pPr>
        <w:ind w:left="4653" w:hanging="360"/>
      </w:pPr>
      <w:rPr>
        <w:rFonts w:hint="default"/>
        <w:lang w:val="zh-CN" w:eastAsia="zh-CN" w:bidi="zh-CN"/>
      </w:rPr>
    </w:lvl>
    <w:lvl w:ilvl="6">
      <w:start w:val="0"/>
      <w:numFmt w:val="bullet"/>
      <w:lvlText w:val="•"/>
      <w:lvlJc w:val="left"/>
      <w:pPr>
        <w:ind w:left="5467" w:hanging="360"/>
      </w:pPr>
      <w:rPr>
        <w:rFonts w:hint="default"/>
        <w:lang w:val="zh-CN" w:eastAsia="zh-CN" w:bidi="zh-CN"/>
      </w:rPr>
    </w:lvl>
    <w:lvl w:ilvl="7">
      <w:start w:val="0"/>
      <w:numFmt w:val="bullet"/>
      <w:lvlText w:val="•"/>
      <w:lvlJc w:val="left"/>
      <w:pPr>
        <w:ind w:left="6282" w:hanging="360"/>
      </w:pPr>
      <w:rPr>
        <w:rFonts w:hint="default"/>
        <w:lang w:val="zh-CN" w:eastAsia="zh-CN" w:bidi="zh-CN"/>
      </w:rPr>
    </w:lvl>
    <w:lvl w:ilvl="8">
      <w:start w:val="0"/>
      <w:numFmt w:val="bullet"/>
      <w:lvlText w:val="•"/>
      <w:lvlJc w:val="left"/>
      <w:pPr>
        <w:ind w:left="7097" w:hanging="360"/>
      </w:pPr>
      <w:rPr>
        <w:rFonts w:hint="default"/>
        <w:lang w:val="zh-CN" w:eastAsia="zh-CN" w:bidi="zh-CN"/>
      </w:rPr>
    </w:lvl>
  </w:abstractNum>
  <w:abstractNum w:abstractNumId="7">
    <w:nsid w:val="0053208E"/>
    <w:multiLevelType w:val="multilevel"/>
    <w:tmpl w:val="0053208E"/>
    <w:lvl w:ilvl="0">
      <w:start w:val="16"/>
      <w:numFmt w:val="decimal"/>
      <w:lvlText w:val="%1."/>
      <w:lvlJc w:val="left"/>
      <w:pPr>
        <w:ind w:left="583" w:hanging="363"/>
        <w:jc w:val="left"/>
      </w:pPr>
      <w:rPr>
        <w:rFonts w:ascii="Times New Roman" w:eastAsia="Times New Roman" w:hAnsi="Times New Roman" w:cs="Times New Roman" w:hint="default"/>
        <w:w w:val="100"/>
        <w:sz w:val="24"/>
        <w:szCs w:val="24"/>
        <w:lang w:val="zh-CN" w:eastAsia="zh-CN" w:bidi="zh-CN"/>
      </w:rPr>
    </w:lvl>
    <w:lvl w:ilvl="1">
      <w:start w:val="0"/>
      <w:numFmt w:val="bullet"/>
      <w:lvlText w:val="•"/>
      <w:lvlJc w:val="left"/>
      <w:pPr>
        <w:ind w:left="860" w:hanging="363"/>
      </w:pPr>
      <w:rPr>
        <w:rFonts w:hint="default"/>
        <w:lang w:val="zh-CN" w:eastAsia="zh-CN" w:bidi="zh-CN"/>
      </w:rPr>
    </w:lvl>
    <w:lvl w:ilvl="2">
      <w:start w:val="0"/>
      <w:numFmt w:val="bullet"/>
      <w:lvlText w:val="•"/>
      <w:lvlJc w:val="left"/>
      <w:pPr>
        <w:ind w:left="880" w:hanging="363"/>
      </w:pPr>
      <w:rPr>
        <w:rFonts w:hint="default"/>
        <w:lang w:val="zh-CN" w:eastAsia="zh-CN" w:bidi="zh-CN"/>
      </w:rPr>
    </w:lvl>
    <w:lvl w:ilvl="3">
      <w:start w:val="0"/>
      <w:numFmt w:val="bullet"/>
      <w:lvlText w:val="•"/>
      <w:lvlJc w:val="left"/>
      <w:pPr>
        <w:ind w:left="1860" w:hanging="363"/>
      </w:pPr>
      <w:rPr>
        <w:rFonts w:hint="default"/>
        <w:lang w:val="zh-CN" w:eastAsia="zh-CN" w:bidi="zh-CN"/>
      </w:rPr>
    </w:lvl>
    <w:lvl w:ilvl="4">
      <w:start w:val="0"/>
      <w:numFmt w:val="bullet"/>
      <w:lvlText w:val="•"/>
      <w:lvlJc w:val="left"/>
      <w:pPr>
        <w:ind w:left="2841" w:hanging="363"/>
      </w:pPr>
      <w:rPr>
        <w:rFonts w:hint="default"/>
        <w:lang w:val="zh-CN" w:eastAsia="zh-CN" w:bidi="zh-CN"/>
      </w:rPr>
    </w:lvl>
    <w:lvl w:ilvl="5">
      <w:start w:val="0"/>
      <w:numFmt w:val="bullet"/>
      <w:lvlText w:val="•"/>
      <w:lvlJc w:val="left"/>
      <w:pPr>
        <w:ind w:left="3822" w:hanging="363"/>
      </w:pPr>
      <w:rPr>
        <w:rFonts w:hint="default"/>
        <w:lang w:val="zh-CN" w:eastAsia="zh-CN" w:bidi="zh-CN"/>
      </w:rPr>
    </w:lvl>
    <w:lvl w:ilvl="6">
      <w:start w:val="0"/>
      <w:numFmt w:val="bullet"/>
      <w:lvlText w:val="•"/>
      <w:lvlJc w:val="left"/>
      <w:pPr>
        <w:ind w:left="4803" w:hanging="363"/>
      </w:pPr>
      <w:rPr>
        <w:rFonts w:hint="default"/>
        <w:lang w:val="zh-CN" w:eastAsia="zh-CN" w:bidi="zh-CN"/>
      </w:rPr>
    </w:lvl>
    <w:lvl w:ilvl="7">
      <w:start w:val="0"/>
      <w:numFmt w:val="bullet"/>
      <w:lvlText w:val="•"/>
      <w:lvlJc w:val="left"/>
      <w:pPr>
        <w:ind w:left="5784" w:hanging="363"/>
      </w:pPr>
      <w:rPr>
        <w:rFonts w:hint="default"/>
        <w:lang w:val="zh-CN" w:eastAsia="zh-CN" w:bidi="zh-CN"/>
      </w:rPr>
    </w:lvl>
    <w:lvl w:ilvl="8">
      <w:start w:val="0"/>
      <w:numFmt w:val="bullet"/>
      <w:lvlText w:val="•"/>
      <w:lvlJc w:val="left"/>
      <w:pPr>
        <w:ind w:left="6764" w:hanging="363"/>
      </w:pPr>
      <w:rPr>
        <w:rFonts w:hint="default"/>
        <w:lang w:val="zh-CN" w:eastAsia="zh-CN" w:bidi="zh-CN"/>
      </w:rPr>
    </w:lvl>
  </w:abstractNum>
  <w:abstractNum w:abstractNumId="8">
    <w:nsid w:val="0248C179"/>
    <w:multiLevelType w:val="multilevel"/>
    <w:tmpl w:val="0248C179"/>
    <w:lvl w:ilvl="0">
      <w:start w:val="0"/>
      <w:numFmt w:val="bullet"/>
      <w:lvlText w:val="·"/>
      <w:lvlJc w:val="left"/>
      <w:pPr>
        <w:ind w:left="108" w:hanging="243"/>
      </w:pPr>
      <w:rPr>
        <w:rFonts w:ascii="宋体" w:eastAsia="宋体" w:hAnsi="宋体" w:cs="宋体" w:hint="default"/>
        <w:spacing w:val="2"/>
        <w:w w:val="100"/>
        <w:sz w:val="22"/>
        <w:szCs w:val="22"/>
        <w:lang w:val="zh-CN" w:eastAsia="zh-CN" w:bidi="zh-CN"/>
      </w:rPr>
    </w:lvl>
    <w:lvl w:ilvl="1">
      <w:start w:val="0"/>
      <w:numFmt w:val="bullet"/>
      <w:lvlText w:val="•"/>
      <w:lvlJc w:val="left"/>
      <w:pPr>
        <w:ind w:left="575" w:hanging="243"/>
      </w:pPr>
      <w:rPr>
        <w:rFonts w:hint="default"/>
        <w:lang w:val="zh-CN" w:eastAsia="zh-CN" w:bidi="zh-CN"/>
      </w:rPr>
    </w:lvl>
    <w:lvl w:ilvl="2">
      <w:start w:val="0"/>
      <w:numFmt w:val="bullet"/>
      <w:lvlText w:val="•"/>
      <w:lvlJc w:val="left"/>
      <w:pPr>
        <w:ind w:left="1051" w:hanging="243"/>
      </w:pPr>
      <w:rPr>
        <w:rFonts w:hint="default"/>
        <w:lang w:val="zh-CN" w:eastAsia="zh-CN" w:bidi="zh-CN"/>
      </w:rPr>
    </w:lvl>
    <w:lvl w:ilvl="3">
      <w:start w:val="0"/>
      <w:numFmt w:val="bullet"/>
      <w:lvlText w:val="•"/>
      <w:lvlJc w:val="left"/>
      <w:pPr>
        <w:ind w:left="1526" w:hanging="243"/>
      </w:pPr>
      <w:rPr>
        <w:rFonts w:hint="default"/>
        <w:lang w:val="zh-CN" w:eastAsia="zh-CN" w:bidi="zh-CN"/>
      </w:rPr>
    </w:lvl>
    <w:lvl w:ilvl="4">
      <w:start w:val="0"/>
      <w:numFmt w:val="bullet"/>
      <w:lvlText w:val="•"/>
      <w:lvlJc w:val="left"/>
      <w:pPr>
        <w:ind w:left="2002" w:hanging="243"/>
      </w:pPr>
      <w:rPr>
        <w:rFonts w:hint="default"/>
        <w:lang w:val="zh-CN" w:eastAsia="zh-CN" w:bidi="zh-CN"/>
      </w:rPr>
    </w:lvl>
    <w:lvl w:ilvl="5">
      <w:start w:val="0"/>
      <w:numFmt w:val="bullet"/>
      <w:lvlText w:val="•"/>
      <w:lvlJc w:val="left"/>
      <w:pPr>
        <w:ind w:left="2478" w:hanging="243"/>
      </w:pPr>
      <w:rPr>
        <w:rFonts w:hint="default"/>
        <w:lang w:val="zh-CN" w:eastAsia="zh-CN" w:bidi="zh-CN"/>
      </w:rPr>
    </w:lvl>
    <w:lvl w:ilvl="6">
      <w:start w:val="0"/>
      <w:numFmt w:val="bullet"/>
      <w:lvlText w:val="•"/>
      <w:lvlJc w:val="left"/>
      <w:pPr>
        <w:ind w:left="2953" w:hanging="243"/>
      </w:pPr>
      <w:rPr>
        <w:rFonts w:hint="default"/>
        <w:lang w:val="zh-CN" w:eastAsia="zh-CN" w:bidi="zh-CN"/>
      </w:rPr>
    </w:lvl>
    <w:lvl w:ilvl="7">
      <w:start w:val="0"/>
      <w:numFmt w:val="bullet"/>
      <w:lvlText w:val="•"/>
      <w:lvlJc w:val="left"/>
      <w:pPr>
        <w:ind w:left="3429" w:hanging="243"/>
      </w:pPr>
      <w:rPr>
        <w:rFonts w:hint="default"/>
        <w:lang w:val="zh-CN" w:eastAsia="zh-CN" w:bidi="zh-CN"/>
      </w:rPr>
    </w:lvl>
    <w:lvl w:ilvl="8">
      <w:start w:val="0"/>
      <w:numFmt w:val="bullet"/>
      <w:lvlText w:val="•"/>
      <w:lvlJc w:val="left"/>
      <w:pPr>
        <w:ind w:left="3904" w:hanging="243"/>
      </w:pPr>
      <w:rPr>
        <w:rFonts w:hint="default"/>
        <w:lang w:val="zh-CN" w:eastAsia="zh-CN" w:bidi="zh-CN"/>
      </w:rPr>
    </w:lvl>
  </w:abstractNum>
  <w:abstractNum w:abstractNumId="9">
    <w:nsid w:val="03D62ECE"/>
    <w:multiLevelType w:val="multilevel"/>
    <w:tmpl w:val="03D62ECE"/>
    <w:lvl w:ilvl="0">
      <w:start w:val="1"/>
      <w:numFmt w:val="upperLetter"/>
      <w:lvlText w:val="%1)"/>
      <w:lvlJc w:val="left"/>
      <w:pPr>
        <w:ind w:left="464" w:hanging="241"/>
        <w:jc w:val="left"/>
      </w:pPr>
      <w:rPr>
        <w:rFonts w:hint="default"/>
        <w:spacing w:val="-1"/>
        <w:w w:val="100"/>
        <w:lang w:val="zh-CN" w:eastAsia="zh-CN" w:bidi="zh-CN"/>
      </w:rPr>
    </w:lvl>
    <w:lvl w:ilvl="1">
      <w:start w:val="0"/>
      <w:numFmt w:val="bullet"/>
      <w:lvlText w:val="•"/>
      <w:lvlJc w:val="left"/>
      <w:pPr>
        <w:ind w:left="1286" w:hanging="241"/>
      </w:pPr>
      <w:rPr>
        <w:rFonts w:hint="default"/>
        <w:lang w:val="zh-CN" w:eastAsia="zh-CN" w:bidi="zh-CN"/>
      </w:rPr>
    </w:lvl>
    <w:lvl w:ilvl="2">
      <w:start w:val="0"/>
      <w:numFmt w:val="bullet"/>
      <w:lvlText w:val="•"/>
      <w:lvlJc w:val="left"/>
      <w:pPr>
        <w:ind w:left="2113" w:hanging="241"/>
      </w:pPr>
      <w:rPr>
        <w:rFonts w:hint="default"/>
        <w:lang w:val="zh-CN" w:eastAsia="zh-CN" w:bidi="zh-CN"/>
      </w:rPr>
    </w:lvl>
    <w:lvl w:ilvl="3">
      <w:start w:val="0"/>
      <w:numFmt w:val="bullet"/>
      <w:lvlText w:val="•"/>
      <w:lvlJc w:val="left"/>
      <w:pPr>
        <w:ind w:left="2939" w:hanging="241"/>
      </w:pPr>
      <w:rPr>
        <w:rFonts w:hint="default"/>
        <w:lang w:val="zh-CN" w:eastAsia="zh-CN" w:bidi="zh-CN"/>
      </w:rPr>
    </w:lvl>
    <w:lvl w:ilvl="4">
      <w:start w:val="0"/>
      <w:numFmt w:val="bullet"/>
      <w:lvlText w:val="•"/>
      <w:lvlJc w:val="left"/>
      <w:pPr>
        <w:ind w:left="3766" w:hanging="241"/>
      </w:pPr>
      <w:rPr>
        <w:rFonts w:hint="default"/>
        <w:lang w:val="zh-CN" w:eastAsia="zh-CN" w:bidi="zh-CN"/>
      </w:rPr>
    </w:lvl>
    <w:lvl w:ilvl="5">
      <w:start w:val="0"/>
      <w:numFmt w:val="bullet"/>
      <w:lvlText w:val="•"/>
      <w:lvlJc w:val="left"/>
      <w:pPr>
        <w:ind w:left="4593" w:hanging="241"/>
      </w:pPr>
      <w:rPr>
        <w:rFonts w:hint="default"/>
        <w:lang w:val="zh-CN" w:eastAsia="zh-CN" w:bidi="zh-CN"/>
      </w:rPr>
    </w:lvl>
    <w:lvl w:ilvl="6">
      <w:start w:val="0"/>
      <w:numFmt w:val="bullet"/>
      <w:lvlText w:val="•"/>
      <w:lvlJc w:val="left"/>
      <w:pPr>
        <w:ind w:left="5419" w:hanging="241"/>
      </w:pPr>
      <w:rPr>
        <w:rFonts w:hint="default"/>
        <w:lang w:val="zh-CN" w:eastAsia="zh-CN" w:bidi="zh-CN"/>
      </w:rPr>
    </w:lvl>
    <w:lvl w:ilvl="7">
      <w:start w:val="0"/>
      <w:numFmt w:val="bullet"/>
      <w:lvlText w:val="•"/>
      <w:lvlJc w:val="left"/>
      <w:pPr>
        <w:ind w:left="6246" w:hanging="241"/>
      </w:pPr>
      <w:rPr>
        <w:rFonts w:hint="default"/>
        <w:lang w:val="zh-CN" w:eastAsia="zh-CN" w:bidi="zh-CN"/>
      </w:rPr>
    </w:lvl>
    <w:lvl w:ilvl="8">
      <w:start w:val="0"/>
      <w:numFmt w:val="bullet"/>
      <w:lvlText w:val="•"/>
      <w:lvlJc w:val="left"/>
      <w:pPr>
        <w:ind w:left="7073" w:hanging="241"/>
      </w:pPr>
      <w:rPr>
        <w:rFonts w:hint="default"/>
        <w:lang w:val="zh-CN" w:eastAsia="zh-CN" w:bidi="zh-CN"/>
      </w:rPr>
    </w:lvl>
  </w:abstractNum>
  <w:abstractNum w:abstractNumId="10">
    <w:nsid w:val="2470EC97"/>
    <w:multiLevelType w:val="multilevel"/>
    <w:tmpl w:val="2470EC97"/>
    <w:lvl w:ilvl="0">
      <w:start w:val="61"/>
      <w:numFmt w:val="decimal"/>
      <w:lvlText w:val="%1."/>
      <w:lvlJc w:val="left"/>
      <w:pPr>
        <w:ind w:left="583" w:hanging="360"/>
        <w:jc w:val="left"/>
      </w:pPr>
      <w:rPr>
        <w:rFonts w:ascii="Times New Roman" w:eastAsia="Times New Roman" w:hAnsi="Times New Roman" w:cs="Times New Roman" w:hint="default"/>
        <w:spacing w:val="-60"/>
        <w:w w:val="99"/>
        <w:sz w:val="24"/>
        <w:szCs w:val="24"/>
        <w:lang w:val="zh-CN" w:eastAsia="zh-CN" w:bidi="zh-CN"/>
      </w:rPr>
    </w:lvl>
    <w:lvl w:ilvl="1">
      <w:start w:val="0"/>
      <w:numFmt w:val="bullet"/>
      <w:lvlText w:val="•"/>
      <w:lvlJc w:val="left"/>
      <w:pPr>
        <w:ind w:left="1394" w:hanging="360"/>
      </w:pPr>
      <w:rPr>
        <w:rFonts w:hint="default"/>
        <w:lang w:val="zh-CN" w:eastAsia="zh-CN" w:bidi="zh-CN"/>
      </w:rPr>
    </w:lvl>
    <w:lvl w:ilvl="2">
      <w:start w:val="0"/>
      <w:numFmt w:val="bullet"/>
      <w:lvlText w:val="•"/>
      <w:lvlJc w:val="left"/>
      <w:pPr>
        <w:ind w:left="2209" w:hanging="360"/>
      </w:pPr>
      <w:rPr>
        <w:rFonts w:hint="default"/>
        <w:lang w:val="zh-CN" w:eastAsia="zh-CN" w:bidi="zh-CN"/>
      </w:rPr>
    </w:lvl>
    <w:lvl w:ilvl="3">
      <w:start w:val="0"/>
      <w:numFmt w:val="bullet"/>
      <w:lvlText w:val="•"/>
      <w:lvlJc w:val="left"/>
      <w:pPr>
        <w:ind w:left="3023" w:hanging="360"/>
      </w:pPr>
      <w:rPr>
        <w:rFonts w:hint="default"/>
        <w:lang w:val="zh-CN" w:eastAsia="zh-CN" w:bidi="zh-CN"/>
      </w:rPr>
    </w:lvl>
    <w:lvl w:ilvl="4">
      <w:start w:val="0"/>
      <w:numFmt w:val="bullet"/>
      <w:lvlText w:val="•"/>
      <w:lvlJc w:val="left"/>
      <w:pPr>
        <w:ind w:left="3838" w:hanging="360"/>
      </w:pPr>
      <w:rPr>
        <w:rFonts w:hint="default"/>
        <w:lang w:val="zh-CN" w:eastAsia="zh-CN" w:bidi="zh-CN"/>
      </w:rPr>
    </w:lvl>
    <w:lvl w:ilvl="5">
      <w:start w:val="0"/>
      <w:numFmt w:val="bullet"/>
      <w:lvlText w:val="•"/>
      <w:lvlJc w:val="left"/>
      <w:pPr>
        <w:ind w:left="4653" w:hanging="360"/>
      </w:pPr>
      <w:rPr>
        <w:rFonts w:hint="default"/>
        <w:lang w:val="zh-CN" w:eastAsia="zh-CN" w:bidi="zh-CN"/>
      </w:rPr>
    </w:lvl>
    <w:lvl w:ilvl="6">
      <w:start w:val="0"/>
      <w:numFmt w:val="bullet"/>
      <w:lvlText w:val="•"/>
      <w:lvlJc w:val="left"/>
      <w:pPr>
        <w:ind w:left="5467" w:hanging="360"/>
      </w:pPr>
      <w:rPr>
        <w:rFonts w:hint="default"/>
        <w:lang w:val="zh-CN" w:eastAsia="zh-CN" w:bidi="zh-CN"/>
      </w:rPr>
    </w:lvl>
    <w:lvl w:ilvl="7">
      <w:start w:val="0"/>
      <w:numFmt w:val="bullet"/>
      <w:lvlText w:val="•"/>
      <w:lvlJc w:val="left"/>
      <w:pPr>
        <w:ind w:left="6282" w:hanging="360"/>
      </w:pPr>
      <w:rPr>
        <w:rFonts w:hint="default"/>
        <w:lang w:val="zh-CN" w:eastAsia="zh-CN" w:bidi="zh-CN"/>
      </w:rPr>
    </w:lvl>
    <w:lvl w:ilvl="8">
      <w:start w:val="0"/>
      <w:numFmt w:val="bullet"/>
      <w:lvlText w:val="•"/>
      <w:lvlJc w:val="left"/>
      <w:pPr>
        <w:ind w:left="7097" w:hanging="360"/>
      </w:pPr>
      <w:rPr>
        <w:rFonts w:hint="default"/>
        <w:lang w:val="zh-CN" w:eastAsia="zh-CN" w:bidi="zh-CN"/>
      </w:rPr>
    </w:lvl>
  </w:abstractNum>
  <w:abstractNum w:abstractNumId="11">
    <w:nsid w:val="25B654F3"/>
    <w:multiLevelType w:val="multilevel"/>
    <w:tmpl w:val="25B654F3"/>
    <w:lvl w:ilvl="0">
      <w:start w:val="54"/>
      <w:numFmt w:val="decimal"/>
      <w:lvlText w:val="%1."/>
      <w:lvlJc w:val="left"/>
      <w:pPr>
        <w:ind w:left="463" w:hanging="301"/>
        <w:jc w:val="left"/>
      </w:pPr>
      <w:rPr>
        <w:rFonts w:ascii="Times New Roman" w:eastAsia="Times New Roman" w:hAnsi="Times New Roman" w:cs="Times New Roman" w:hint="default"/>
        <w:w w:val="100"/>
        <w:sz w:val="22"/>
        <w:szCs w:val="22"/>
        <w:lang w:val="zh-CN" w:eastAsia="zh-CN" w:bidi="zh-CN"/>
      </w:rPr>
    </w:lvl>
    <w:lvl w:ilvl="1">
      <w:start w:val="0"/>
      <w:numFmt w:val="bullet"/>
      <w:lvlText w:val="•"/>
      <w:lvlJc w:val="left"/>
      <w:pPr>
        <w:ind w:left="1286" w:hanging="301"/>
      </w:pPr>
      <w:rPr>
        <w:rFonts w:hint="default"/>
        <w:lang w:val="zh-CN" w:eastAsia="zh-CN" w:bidi="zh-CN"/>
      </w:rPr>
    </w:lvl>
    <w:lvl w:ilvl="2">
      <w:start w:val="0"/>
      <w:numFmt w:val="bullet"/>
      <w:lvlText w:val="•"/>
      <w:lvlJc w:val="left"/>
      <w:pPr>
        <w:ind w:left="2113" w:hanging="301"/>
      </w:pPr>
      <w:rPr>
        <w:rFonts w:hint="default"/>
        <w:lang w:val="zh-CN" w:eastAsia="zh-CN" w:bidi="zh-CN"/>
      </w:rPr>
    </w:lvl>
    <w:lvl w:ilvl="3">
      <w:start w:val="0"/>
      <w:numFmt w:val="bullet"/>
      <w:lvlText w:val="•"/>
      <w:lvlJc w:val="left"/>
      <w:pPr>
        <w:ind w:left="2939" w:hanging="301"/>
      </w:pPr>
      <w:rPr>
        <w:rFonts w:hint="default"/>
        <w:lang w:val="zh-CN" w:eastAsia="zh-CN" w:bidi="zh-CN"/>
      </w:rPr>
    </w:lvl>
    <w:lvl w:ilvl="4">
      <w:start w:val="0"/>
      <w:numFmt w:val="bullet"/>
      <w:lvlText w:val="•"/>
      <w:lvlJc w:val="left"/>
      <w:pPr>
        <w:ind w:left="3766" w:hanging="301"/>
      </w:pPr>
      <w:rPr>
        <w:rFonts w:hint="default"/>
        <w:lang w:val="zh-CN" w:eastAsia="zh-CN" w:bidi="zh-CN"/>
      </w:rPr>
    </w:lvl>
    <w:lvl w:ilvl="5">
      <w:start w:val="0"/>
      <w:numFmt w:val="bullet"/>
      <w:lvlText w:val="•"/>
      <w:lvlJc w:val="left"/>
      <w:pPr>
        <w:ind w:left="4593" w:hanging="301"/>
      </w:pPr>
      <w:rPr>
        <w:rFonts w:hint="default"/>
        <w:lang w:val="zh-CN" w:eastAsia="zh-CN" w:bidi="zh-CN"/>
      </w:rPr>
    </w:lvl>
    <w:lvl w:ilvl="6">
      <w:start w:val="0"/>
      <w:numFmt w:val="bullet"/>
      <w:lvlText w:val="•"/>
      <w:lvlJc w:val="left"/>
      <w:pPr>
        <w:ind w:left="5419" w:hanging="301"/>
      </w:pPr>
      <w:rPr>
        <w:rFonts w:hint="default"/>
        <w:lang w:val="zh-CN" w:eastAsia="zh-CN" w:bidi="zh-CN"/>
      </w:rPr>
    </w:lvl>
    <w:lvl w:ilvl="7">
      <w:start w:val="0"/>
      <w:numFmt w:val="bullet"/>
      <w:lvlText w:val="•"/>
      <w:lvlJc w:val="left"/>
      <w:pPr>
        <w:ind w:left="6246" w:hanging="301"/>
      </w:pPr>
      <w:rPr>
        <w:rFonts w:hint="default"/>
        <w:lang w:val="zh-CN" w:eastAsia="zh-CN" w:bidi="zh-CN"/>
      </w:rPr>
    </w:lvl>
    <w:lvl w:ilvl="8">
      <w:start w:val="0"/>
      <w:numFmt w:val="bullet"/>
      <w:lvlText w:val="•"/>
      <w:lvlJc w:val="left"/>
      <w:pPr>
        <w:ind w:left="7073" w:hanging="301"/>
      </w:pPr>
      <w:rPr>
        <w:rFonts w:hint="default"/>
        <w:lang w:val="zh-CN" w:eastAsia="zh-CN" w:bidi="zh-CN"/>
      </w:rPr>
    </w:lvl>
  </w:abstractNum>
  <w:abstractNum w:abstractNumId="12">
    <w:nsid w:val="2A8F537B"/>
    <w:multiLevelType w:val="multilevel"/>
    <w:tmpl w:val="2A8F537B"/>
    <w:lvl w:ilvl="0">
      <w:start w:val="17"/>
      <w:numFmt w:val="decimal"/>
      <w:lvlText w:val="%1."/>
      <w:lvlJc w:val="left"/>
      <w:pPr>
        <w:ind w:left="583" w:hanging="360"/>
        <w:jc w:val="left"/>
      </w:pPr>
      <w:rPr>
        <w:rFonts w:ascii="Times New Roman" w:eastAsia="Times New Roman" w:hAnsi="Times New Roman" w:cs="Times New Roman" w:hint="default"/>
        <w:w w:val="100"/>
        <w:sz w:val="24"/>
        <w:szCs w:val="24"/>
        <w:lang w:val="zh-CN" w:eastAsia="zh-CN" w:bidi="zh-CN"/>
      </w:rPr>
    </w:lvl>
    <w:lvl w:ilvl="1">
      <w:start w:val="0"/>
      <w:numFmt w:val="bullet"/>
      <w:lvlText w:val="•"/>
      <w:lvlJc w:val="left"/>
      <w:pPr>
        <w:ind w:left="1394" w:hanging="360"/>
      </w:pPr>
      <w:rPr>
        <w:rFonts w:hint="default"/>
        <w:lang w:val="zh-CN" w:eastAsia="zh-CN" w:bidi="zh-CN"/>
      </w:rPr>
    </w:lvl>
    <w:lvl w:ilvl="2">
      <w:start w:val="0"/>
      <w:numFmt w:val="bullet"/>
      <w:lvlText w:val="•"/>
      <w:lvlJc w:val="left"/>
      <w:pPr>
        <w:ind w:left="2209" w:hanging="360"/>
      </w:pPr>
      <w:rPr>
        <w:rFonts w:hint="default"/>
        <w:lang w:val="zh-CN" w:eastAsia="zh-CN" w:bidi="zh-CN"/>
      </w:rPr>
    </w:lvl>
    <w:lvl w:ilvl="3">
      <w:start w:val="0"/>
      <w:numFmt w:val="bullet"/>
      <w:lvlText w:val="•"/>
      <w:lvlJc w:val="left"/>
      <w:pPr>
        <w:ind w:left="3023" w:hanging="360"/>
      </w:pPr>
      <w:rPr>
        <w:rFonts w:hint="default"/>
        <w:lang w:val="zh-CN" w:eastAsia="zh-CN" w:bidi="zh-CN"/>
      </w:rPr>
    </w:lvl>
    <w:lvl w:ilvl="4">
      <w:start w:val="0"/>
      <w:numFmt w:val="bullet"/>
      <w:lvlText w:val="•"/>
      <w:lvlJc w:val="left"/>
      <w:pPr>
        <w:ind w:left="3838" w:hanging="360"/>
      </w:pPr>
      <w:rPr>
        <w:rFonts w:hint="default"/>
        <w:lang w:val="zh-CN" w:eastAsia="zh-CN" w:bidi="zh-CN"/>
      </w:rPr>
    </w:lvl>
    <w:lvl w:ilvl="5">
      <w:start w:val="0"/>
      <w:numFmt w:val="bullet"/>
      <w:lvlText w:val="•"/>
      <w:lvlJc w:val="left"/>
      <w:pPr>
        <w:ind w:left="4653" w:hanging="360"/>
      </w:pPr>
      <w:rPr>
        <w:rFonts w:hint="default"/>
        <w:lang w:val="zh-CN" w:eastAsia="zh-CN" w:bidi="zh-CN"/>
      </w:rPr>
    </w:lvl>
    <w:lvl w:ilvl="6">
      <w:start w:val="0"/>
      <w:numFmt w:val="bullet"/>
      <w:lvlText w:val="•"/>
      <w:lvlJc w:val="left"/>
      <w:pPr>
        <w:ind w:left="5467" w:hanging="360"/>
      </w:pPr>
      <w:rPr>
        <w:rFonts w:hint="default"/>
        <w:lang w:val="zh-CN" w:eastAsia="zh-CN" w:bidi="zh-CN"/>
      </w:rPr>
    </w:lvl>
    <w:lvl w:ilvl="7">
      <w:start w:val="0"/>
      <w:numFmt w:val="bullet"/>
      <w:lvlText w:val="•"/>
      <w:lvlJc w:val="left"/>
      <w:pPr>
        <w:ind w:left="6282" w:hanging="360"/>
      </w:pPr>
      <w:rPr>
        <w:rFonts w:hint="default"/>
        <w:lang w:val="zh-CN" w:eastAsia="zh-CN" w:bidi="zh-CN"/>
      </w:rPr>
    </w:lvl>
    <w:lvl w:ilvl="8">
      <w:start w:val="0"/>
      <w:numFmt w:val="bullet"/>
      <w:lvlText w:val="•"/>
      <w:lvlJc w:val="left"/>
      <w:pPr>
        <w:ind w:left="7097" w:hanging="360"/>
      </w:pPr>
      <w:rPr>
        <w:rFonts w:hint="default"/>
        <w:lang w:val="zh-CN" w:eastAsia="zh-CN" w:bidi="zh-CN"/>
      </w:rPr>
    </w:lvl>
  </w:abstractNum>
  <w:abstractNum w:abstractNumId="13">
    <w:nsid w:val="4D4DC07F"/>
    <w:multiLevelType w:val="multilevel"/>
    <w:tmpl w:val="4D4DC07F"/>
    <w:lvl w:ilvl="0">
      <w:start w:val="43"/>
      <w:numFmt w:val="decimal"/>
      <w:lvlText w:val="%1."/>
      <w:lvlJc w:val="left"/>
      <w:pPr>
        <w:ind w:left="569" w:hanging="346"/>
        <w:jc w:val="left"/>
      </w:pPr>
      <w:rPr>
        <w:rFonts w:ascii="Times New Roman" w:eastAsia="Times New Roman" w:hAnsi="Times New Roman" w:cs="Times New Roman" w:hint="default"/>
        <w:w w:val="100"/>
        <w:sz w:val="24"/>
        <w:szCs w:val="24"/>
        <w:lang w:val="zh-CN" w:eastAsia="zh-CN" w:bidi="zh-CN"/>
      </w:rPr>
    </w:lvl>
    <w:lvl w:ilvl="1">
      <w:start w:val="0"/>
      <w:numFmt w:val="bullet"/>
      <w:lvlText w:val="•"/>
      <w:lvlJc w:val="left"/>
      <w:pPr>
        <w:ind w:left="1376" w:hanging="346"/>
      </w:pPr>
      <w:rPr>
        <w:rFonts w:hint="default"/>
        <w:lang w:val="zh-CN" w:eastAsia="zh-CN" w:bidi="zh-CN"/>
      </w:rPr>
    </w:lvl>
    <w:lvl w:ilvl="2">
      <w:start w:val="0"/>
      <w:numFmt w:val="bullet"/>
      <w:lvlText w:val="•"/>
      <w:lvlJc w:val="left"/>
      <w:pPr>
        <w:ind w:left="2193" w:hanging="346"/>
      </w:pPr>
      <w:rPr>
        <w:rFonts w:hint="default"/>
        <w:lang w:val="zh-CN" w:eastAsia="zh-CN" w:bidi="zh-CN"/>
      </w:rPr>
    </w:lvl>
    <w:lvl w:ilvl="3">
      <w:start w:val="0"/>
      <w:numFmt w:val="bullet"/>
      <w:lvlText w:val="•"/>
      <w:lvlJc w:val="left"/>
      <w:pPr>
        <w:ind w:left="3009" w:hanging="346"/>
      </w:pPr>
      <w:rPr>
        <w:rFonts w:hint="default"/>
        <w:lang w:val="zh-CN" w:eastAsia="zh-CN" w:bidi="zh-CN"/>
      </w:rPr>
    </w:lvl>
    <w:lvl w:ilvl="4">
      <w:start w:val="0"/>
      <w:numFmt w:val="bullet"/>
      <w:lvlText w:val="•"/>
      <w:lvlJc w:val="left"/>
      <w:pPr>
        <w:ind w:left="3826" w:hanging="346"/>
      </w:pPr>
      <w:rPr>
        <w:rFonts w:hint="default"/>
        <w:lang w:val="zh-CN" w:eastAsia="zh-CN" w:bidi="zh-CN"/>
      </w:rPr>
    </w:lvl>
    <w:lvl w:ilvl="5">
      <w:start w:val="0"/>
      <w:numFmt w:val="bullet"/>
      <w:lvlText w:val="•"/>
      <w:lvlJc w:val="left"/>
      <w:pPr>
        <w:ind w:left="4643" w:hanging="346"/>
      </w:pPr>
      <w:rPr>
        <w:rFonts w:hint="default"/>
        <w:lang w:val="zh-CN" w:eastAsia="zh-CN" w:bidi="zh-CN"/>
      </w:rPr>
    </w:lvl>
    <w:lvl w:ilvl="6">
      <w:start w:val="0"/>
      <w:numFmt w:val="bullet"/>
      <w:lvlText w:val="•"/>
      <w:lvlJc w:val="left"/>
      <w:pPr>
        <w:ind w:left="5459" w:hanging="346"/>
      </w:pPr>
      <w:rPr>
        <w:rFonts w:hint="default"/>
        <w:lang w:val="zh-CN" w:eastAsia="zh-CN" w:bidi="zh-CN"/>
      </w:rPr>
    </w:lvl>
    <w:lvl w:ilvl="7">
      <w:start w:val="0"/>
      <w:numFmt w:val="bullet"/>
      <w:lvlText w:val="•"/>
      <w:lvlJc w:val="left"/>
      <w:pPr>
        <w:ind w:left="6276" w:hanging="346"/>
      </w:pPr>
      <w:rPr>
        <w:rFonts w:hint="default"/>
        <w:lang w:val="zh-CN" w:eastAsia="zh-CN" w:bidi="zh-CN"/>
      </w:rPr>
    </w:lvl>
    <w:lvl w:ilvl="8">
      <w:start w:val="0"/>
      <w:numFmt w:val="bullet"/>
      <w:lvlText w:val="•"/>
      <w:lvlJc w:val="left"/>
      <w:pPr>
        <w:ind w:left="7093" w:hanging="346"/>
      </w:pPr>
      <w:rPr>
        <w:rFonts w:hint="default"/>
        <w:lang w:val="zh-CN" w:eastAsia="zh-CN" w:bidi="zh-CN"/>
      </w:rPr>
    </w:lvl>
  </w:abstractNum>
  <w:abstractNum w:abstractNumId="14">
    <w:nsid w:val="59ADCABA"/>
    <w:multiLevelType w:val="multilevel"/>
    <w:tmpl w:val="59ADCABA"/>
    <w:lvl w:ilvl="0">
      <w:start w:val="36"/>
      <w:numFmt w:val="decimal"/>
      <w:lvlText w:val="%1."/>
      <w:lvlJc w:val="left"/>
      <w:pPr>
        <w:ind w:left="583" w:hanging="360"/>
        <w:jc w:val="left"/>
      </w:pPr>
      <w:rPr>
        <w:rFonts w:ascii="Times New Roman" w:eastAsia="Times New Roman" w:hAnsi="Times New Roman" w:cs="Times New Roman" w:hint="default"/>
        <w:spacing w:val="-5"/>
        <w:w w:val="99"/>
        <w:sz w:val="24"/>
        <w:szCs w:val="24"/>
        <w:lang w:val="zh-CN" w:eastAsia="zh-CN" w:bidi="zh-CN"/>
      </w:rPr>
    </w:lvl>
    <w:lvl w:ilvl="1">
      <w:start w:val="1"/>
      <w:numFmt w:val="upperLetter"/>
      <w:lvlText w:val="%2."/>
      <w:lvlJc w:val="left"/>
      <w:pPr>
        <w:ind w:left="876" w:hanging="294"/>
        <w:jc w:val="left"/>
      </w:pPr>
      <w:rPr>
        <w:rFonts w:ascii="Times New Roman" w:eastAsia="Times New Roman" w:hAnsi="Times New Roman" w:cs="Times New Roman" w:hint="default"/>
        <w:w w:val="99"/>
        <w:sz w:val="24"/>
        <w:szCs w:val="24"/>
        <w:lang w:val="zh-CN" w:eastAsia="zh-CN" w:bidi="zh-CN"/>
      </w:rPr>
    </w:lvl>
    <w:lvl w:ilvl="2">
      <w:start w:val="0"/>
      <w:numFmt w:val="bullet"/>
      <w:lvlText w:val="•"/>
      <w:lvlJc w:val="left"/>
      <w:pPr>
        <w:ind w:left="880" w:hanging="294"/>
      </w:pPr>
      <w:rPr>
        <w:rFonts w:hint="default"/>
        <w:lang w:val="zh-CN" w:eastAsia="zh-CN" w:bidi="zh-CN"/>
      </w:rPr>
    </w:lvl>
    <w:lvl w:ilvl="3">
      <w:start w:val="0"/>
      <w:numFmt w:val="bullet"/>
      <w:lvlText w:val="•"/>
      <w:lvlJc w:val="left"/>
      <w:pPr>
        <w:ind w:left="1000" w:hanging="294"/>
      </w:pPr>
      <w:rPr>
        <w:rFonts w:hint="default"/>
        <w:lang w:val="zh-CN" w:eastAsia="zh-CN" w:bidi="zh-CN"/>
      </w:rPr>
    </w:lvl>
    <w:lvl w:ilvl="4">
      <w:start w:val="0"/>
      <w:numFmt w:val="bullet"/>
      <w:lvlText w:val="•"/>
      <w:lvlJc w:val="left"/>
      <w:pPr>
        <w:ind w:left="2103" w:hanging="294"/>
      </w:pPr>
      <w:rPr>
        <w:rFonts w:hint="default"/>
        <w:lang w:val="zh-CN" w:eastAsia="zh-CN" w:bidi="zh-CN"/>
      </w:rPr>
    </w:lvl>
    <w:lvl w:ilvl="5">
      <w:start w:val="0"/>
      <w:numFmt w:val="bullet"/>
      <w:lvlText w:val="•"/>
      <w:lvlJc w:val="left"/>
      <w:pPr>
        <w:ind w:left="3207" w:hanging="294"/>
      </w:pPr>
      <w:rPr>
        <w:rFonts w:hint="default"/>
        <w:lang w:val="zh-CN" w:eastAsia="zh-CN" w:bidi="zh-CN"/>
      </w:rPr>
    </w:lvl>
    <w:lvl w:ilvl="6">
      <w:start w:val="0"/>
      <w:numFmt w:val="bullet"/>
      <w:lvlText w:val="•"/>
      <w:lvlJc w:val="left"/>
      <w:pPr>
        <w:ind w:left="4311" w:hanging="294"/>
      </w:pPr>
      <w:rPr>
        <w:rFonts w:hint="default"/>
        <w:lang w:val="zh-CN" w:eastAsia="zh-CN" w:bidi="zh-CN"/>
      </w:rPr>
    </w:lvl>
    <w:lvl w:ilvl="7">
      <w:start w:val="0"/>
      <w:numFmt w:val="bullet"/>
      <w:lvlText w:val="•"/>
      <w:lvlJc w:val="left"/>
      <w:pPr>
        <w:ind w:left="5415" w:hanging="294"/>
      </w:pPr>
      <w:rPr>
        <w:rFonts w:hint="default"/>
        <w:lang w:val="zh-CN" w:eastAsia="zh-CN" w:bidi="zh-CN"/>
      </w:rPr>
    </w:lvl>
    <w:lvl w:ilvl="8">
      <w:start w:val="0"/>
      <w:numFmt w:val="bullet"/>
      <w:lvlText w:val="•"/>
      <w:lvlJc w:val="left"/>
      <w:pPr>
        <w:ind w:left="6518" w:hanging="294"/>
      </w:pPr>
      <w:rPr>
        <w:rFonts w:hint="default"/>
        <w:lang w:val="zh-CN" w:eastAsia="zh-CN" w:bidi="zh-CN"/>
      </w:rPr>
    </w:lvl>
  </w:abstractNum>
  <w:abstractNum w:abstractNumId="15">
    <w:nsid w:val="5A241D34"/>
    <w:multiLevelType w:val="multilevel"/>
    <w:tmpl w:val="5A241D34"/>
    <w:lvl w:ilvl="0">
      <w:start w:val="23"/>
      <w:numFmt w:val="decimal"/>
      <w:lvlText w:val="%1."/>
      <w:lvlJc w:val="left"/>
      <w:pPr>
        <w:ind w:left="583" w:hanging="360"/>
        <w:jc w:val="left"/>
      </w:pPr>
      <w:rPr>
        <w:rFonts w:ascii="Times New Roman" w:eastAsia="Times New Roman" w:hAnsi="Times New Roman" w:cs="Times New Roman" w:hint="default"/>
        <w:w w:val="99"/>
        <w:sz w:val="24"/>
        <w:szCs w:val="24"/>
        <w:lang w:val="zh-CN" w:eastAsia="zh-CN" w:bidi="zh-CN"/>
      </w:rPr>
    </w:lvl>
    <w:lvl w:ilvl="1">
      <w:start w:val="0"/>
      <w:numFmt w:val="bullet"/>
      <w:lvlText w:val="•"/>
      <w:lvlJc w:val="left"/>
      <w:pPr>
        <w:ind w:left="1394" w:hanging="360"/>
      </w:pPr>
      <w:rPr>
        <w:rFonts w:hint="default"/>
        <w:lang w:val="zh-CN" w:eastAsia="zh-CN" w:bidi="zh-CN"/>
      </w:rPr>
    </w:lvl>
    <w:lvl w:ilvl="2">
      <w:start w:val="0"/>
      <w:numFmt w:val="bullet"/>
      <w:lvlText w:val="•"/>
      <w:lvlJc w:val="left"/>
      <w:pPr>
        <w:ind w:left="2209" w:hanging="360"/>
      </w:pPr>
      <w:rPr>
        <w:rFonts w:hint="default"/>
        <w:lang w:val="zh-CN" w:eastAsia="zh-CN" w:bidi="zh-CN"/>
      </w:rPr>
    </w:lvl>
    <w:lvl w:ilvl="3">
      <w:start w:val="0"/>
      <w:numFmt w:val="bullet"/>
      <w:lvlText w:val="•"/>
      <w:lvlJc w:val="left"/>
      <w:pPr>
        <w:ind w:left="3023" w:hanging="360"/>
      </w:pPr>
      <w:rPr>
        <w:rFonts w:hint="default"/>
        <w:lang w:val="zh-CN" w:eastAsia="zh-CN" w:bidi="zh-CN"/>
      </w:rPr>
    </w:lvl>
    <w:lvl w:ilvl="4">
      <w:start w:val="0"/>
      <w:numFmt w:val="bullet"/>
      <w:lvlText w:val="•"/>
      <w:lvlJc w:val="left"/>
      <w:pPr>
        <w:ind w:left="3838" w:hanging="360"/>
      </w:pPr>
      <w:rPr>
        <w:rFonts w:hint="default"/>
        <w:lang w:val="zh-CN" w:eastAsia="zh-CN" w:bidi="zh-CN"/>
      </w:rPr>
    </w:lvl>
    <w:lvl w:ilvl="5">
      <w:start w:val="0"/>
      <w:numFmt w:val="bullet"/>
      <w:lvlText w:val="•"/>
      <w:lvlJc w:val="left"/>
      <w:pPr>
        <w:ind w:left="4653" w:hanging="360"/>
      </w:pPr>
      <w:rPr>
        <w:rFonts w:hint="default"/>
        <w:lang w:val="zh-CN" w:eastAsia="zh-CN" w:bidi="zh-CN"/>
      </w:rPr>
    </w:lvl>
    <w:lvl w:ilvl="6">
      <w:start w:val="0"/>
      <w:numFmt w:val="bullet"/>
      <w:lvlText w:val="•"/>
      <w:lvlJc w:val="left"/>
      <w:pPr>
        <w:ind w:left="5467" w:hanging="360"/>
      </w:pPr>
      <w:rPr>
        <w:rFonts w:hint="default"/>
        <w:lang w:val="zh-CN" w:eastAsia="zh-CN" w:bidi="zh-CN"/>
      </w:rPr>
    </w:lvl>
    <w:lvl w:ilvl="7">
      <w:start w:val="0"/>
      <w:numFmt w:val="bullet"/>
      <w:lvlText w:val="•"/>
      <w:lvlJc w:val="left"/>
      <w:pPr>
        <w:ind w:left="6282" w:hanging="360"/>
      </w:pPr>
      <w:rPr>
        <w:rFonts w:hint="default"/>
        <w:lang w:val="zh-CN" w:eastAsia="zh-CN" w:bidi="zh-CN"/>
      </w:rPr>
    </w:lvl>
    <w:lvl w:ilvl="8">
      <w:start w:val="0"/>
      <w:numFmt w:val="bullet"/>
      <w:lvlText w:val="•"/>
      <w:lvlJc w:val="left"/>
      <w:pPr>
        <w:ind w:left="7097" w:hanging="360"/>
      </w:pPr>
      <w:rPr>
        <w:rFonts w:hint="default"/>
        <w:lang w:val="zh-CN" w:eastAsia="zh-CN" w:bidi="zh-CN"/>
      </w:rPr>
    </w:lvl>
  </w:abstractNum>
  <w:abstractNum w:abstractNumId="16">
    <w:nsid w:val="72183CF9"/>
    <w:multiLevelType w:val="multilevel"/>
    <w:tmpl w:val="72183CF9"/>
    <w:lvl w:ilvl="0">
      <w:start w:val="59"/>
      <w:numFmt w:val="decimal"/>
      <w:lvlText w:val="%1."/>
      <w:lvlJc w:val="left"/>
      <w:pPr>
        <w:ind w:left="524" w:hanging="301"/>
        <w:jc w:val="left"/>
      </w:pPr>
      <w:rPr>
        <w:rFonts w:ascii="Times New Roman" w:eastAsia="Times New Roman" w:hAnsi="Times New Roman" w:cs="Times New Roman" w:hint="default"/>
        <w:spacing w:val="-5"/>
        <w:w w:val="99"/>
        <w:sz w:val="22"/>
        <w:szCs w:val="22"/>
        <w:lang w:val="zh-CN" w:eastAsia="zh-CN" w:bidi="zh-CN"/>
      </w:rPr>
    </w:lvl>
    <w:lvl w:ilvl="1">
      <w:start w:val="2"/>
      <w:numFmt w:val="decimal"/>
      <w:lvlText w:val="%2."/>
      <w:lvlJc w:val="left"/>
      <w:pPr>
        <w:ind w:left="1124" w:hanging="181"/>
        <w:jc w:val="left"/>
      </w:pPr>
      <w:rPr>
        <w:rFonts w:ascii="Times New Roman" w:eastAsia="Times New Roman" w:hAnsi="Times New Roman" w:cs="Times New Roman" w:hint="default"/>
        <w:w w:val="100"/>
        <w:sz w:val="22"/>
        <w:szCs w:val="22"/>
        <w:lang w:val="zh-CN" w:eastAsia="zh-CN" w:bidi="zh-CN"/>
      </w:rPr>
    </w:lvl>
    <w:lvl w:ilvl="2">
      <w:start w:val="0"/>
      <w:numFmt w:val="bullet"/>
      <w:lvlText w:val="•"/>
      <w:lvlJc w:val="left"/>
      <w:pPr>
        <w:ind w:left="1965" w:hanging="181"/>
      </w:pPr>
      <w:rPr>
        <w:rFonts w:hint="default"/>
        <w:lang w:val="zh-CN" w:eastAsia="zh-CN" w:bidi="zh-CN"/>
      </w:rPr>
    </w:lvl>
    <w:lvl w:ilvl="3">
      <w:start w:val="0"/>
      <w:numFmt w:val="bullet"/>
      <w:lvlText w:val="•"/>
      <w:lvlJc w:val="left"/>
      <w:pPr>
        <w:ind w:left="2810" w:hanging="181"/>
      </w:pPr>
      <w:rPr>
        <w:rFonts w:hint="default"/>
        <w:lang w:val="zh-CN" w:eastAsia="zh-CN" w:bidi="zh-CN"/>
      </w:rPr>
    </w:lvl>
    <w:lvl w:ilvl="4">
      <w:start w:val="0"/>
      <w:numFmt w:val="bullet"/>
      <w:lvlText w:val="•"/>
      <w:lvlJc w:val="left"/>
      <w:pPr>
        <w:ind w:left="3655" w:hanging="181"/>
      </w:pPr>
      <w:rPr>
        <w:rFonts w:hint="default"/>
        <w:lang w:val="zh-CN" w:eastAsia="zh-CN" w:bidi="zh-CN"/>
      </w:rPr>
    </w:lvl>
    <w:lvl w:ilvl="5">
      <w:start w:val="0"/>
      <w:numFmt w:val="bullet"/>
      <w:lvlText w:val="•"/>
      <w:lvlJc w:val="left"/>
      <w:pPr>
        <w:ind w:left="4500" w:hanging="181"/>
      </w:pPr>
      <w:rPr>
        <w:rFonts w:hint="default"/>
        <w:lang w:val="zh-CN" w:eastAsia="zh-CN" w:bidi="zh-CN"/>
      </w:rPr>
    </w:lvl>
    <w:lvl w:ilvl="6">
      <w:start w:val="0"/>
      <w:numFmt w:val="bullet"/>
      <w:lvlText w:val="•"/>
      <w:lvlJc w:val="left"/>
      <w:pPr>
        <w:ind w:left="5345" w:hanging="181"/>
      </w:pPr>
      <w:rPr>
        <w:rFonts w:hint="default"/>
        <w:lang w:val="zh-CN" w:eastAsia="zh-CN" w:bidi="zh-CN"/>
      </w:rPr>
    </w:lvl>
    <w:lvl w:ilvl="7">
      <w:start w:val="0"/>
      <w:numFmt w:val="bullet"/>
      <w:lvlText w:val="•"/>
      <w:lvlJc w:val="left"/>
      <w:pPr>
        <w:ind w:left="6190" w:hanging="181"/>
      </w:pPr>
      <w:rPr>
        <w:rFonts w:hint="default"/>
        <w:lang w:val="zh-CN" w:eastAsia="zh-CN" w:bidi="zh-CN"/>
      </w:rPr>
    </w:lvl>
    <w:lvl w:ilvl="8">
      <w:start w:val="0"/>
      <w:numFmt w:val="bullet"/>
      <w:lvlText w:val="•"/>
      <w:lvlJc w:val="left"/>
      <w:pPr>
        <w:ind w:left="7036" w:hanging="181"/>
      </w:pPr>
      <w:rPr>
        <w:rFonts w:hint="default"/>
        <w:lang w:val="zh-CN" w:eastAsia="zh-CN" w:bidi="zh-CN"/>
      </w:rPr>
    </w:lvl>
  </w:abstractNum>
  <w:num w:numId="1">
    <w:abstractNumId w:val="7"/>
  </w:num>
  <w:num w:numId="2">
    <w:abstractNumId w:val="4"/>
  </w:num>
  <w:num w:numId="3">
    <w:abstractNumId w:val="14"/>
  </w:num>
  <w:num w:numId="4">
    <w:abstractNumId w:val="2"/>
  </w:num>
  <w:num w:numId="5">
    <w:abstractNumId w:val="1"/>
  </w:num>
  <w:num w:numId="6">
    <w:abstractNumId w:val="9"/>
  </w:num>
  <w:num w:numId="7">
    <w:abstractNumId w:val="11"/>
  </w:num>
  <w:num w:numId="8">
    <w:abstractNumId w:val="16"/>
  </w:num>
  <w:num w:numId="9">
    <w:abstractNumId w:val="8"/>
  </w:num>
  <w:num w:numId="10">
    <w:abstractNumId w:val="0"/>
  </w:num>
  <w:num w:numId="11">
    <w:abstractNumId w:val="12"/>
  </w:num>
  <w:num w:numId="12">
    <w:abstractNumId w:val="15"/>
  </w:num>
  <w:num w:numId="13">
    <w:abstractNumId w:val="3"/>
  </w:num>
  <w:num w:numId="14">
    <w:abstractNumId w:val="13"/>
  </w:num>
  <w:num w:numId="15">
    <w:abstractNumId w:val="6"/>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365104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idowControl w:val="0"/>
      <w:autoSpaceDE w:val="0"/>
      <w:autoSpaceDN w:val="0"/>
      <w:spacing w:before="0" w:after="0" w:line="240" w:lineRule="auto"/>
      <w:ind w:left="0" w:right="0"/>
      <w:jc w:val="left"/>
    </w:pPr>
    <w:rPr>
      <w:rFonts w:ascii="Times New Roman" w:eastAsia="Times New Roman" w:hAnsi="Times New Roman" w:cs="Times New Roman"/>
      <w:sz w:val="22"/>
      <w:szCs w:val="22"/>
      <w:lang w:val="zh-CN" w:eastAsia="zh-CN" w:bidi="zh-CN"/>
    </w:rPr>
  </w:style>
  <w:style w:type="paragraph" w:styleId="Heading1">
    <w:name w:val="heading 1"/>
    <w:basedOn w:val="Normal"/>
    <w:next w:val="Normal"/>
    <w:uiPriority w:val="1"/>
    <w:qFormat/>
    <w:pPr>
      <w:ind w:left="758"/>
      <w:outlineLvl w:val="1"/>
    </w:pPr>
    <w:rPr>
      <w:rFonts w:ascii="Microsoft JhengHei" w:eastAsia="Microsoft JhengHei" w:hAnsi="Microsoft JhengHei" w:cs="Microsoft JhengHei"/>
      <w:b/>
      <w:bCs/>
      <w:sz w:val="32"/>
      <w:szCs w:val="32"/>
      <w:lang w:val="zh-CN" w:eastAsia="zh-CN" w:bidi="zh-CN"/>
    </w:rPr>
  </w:style>
  <w:style w:type="paragraph" w:styleId="Heading2">
    <w:name w:val="heading 2"/>
    <w:basedOn w:val="Normal"/>
    <w:next w:val="Normal"/>
    <w:uiPriority w:val="1"/>
    <w:qFormat/>
    <w:pPr>
      <w:ind w:left="223"/>
      <w:outlineLvl w:val="2"/>
    </w:pPr>
    <w:rPr>
      <w:rFonts w:ascii="Microsoft JhengHei" w:eastAsia="Microsoft JhengHei" w:hAnsi="Microsoft JhengHei" w:cs="Microsoft JhengHei"/>
      <w:b/>
      <w:bCs/>
      <w:sz w:val="24"/>
      <w:szCs w:val="24"/>
      <w:lang w:val="zh-CN" w:eastAsia="zh-CN" w:bidi="zh-CN"/>
    </w:rPr>
  </w:style>
  <w:style w:type="character" w:default="1" w:styleId="DefaultParagraphFont">
    <w:name w:val="Default Paragraph Font"/>
    <w:uiPriority w:val="1"/>
    <w:semiHidden/>
    <w:unhideWhenUsed/>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1"/>
    <w:qFormat/>
    <w:pPr>
      <w:spacing w:before="192"/>
      <w:ind w:left="583"/>
    </w:pPr>
    <w:rPr>
      <w:rFonts w:ascii="Times New Roman" w:eastAsia="Times New Roman" w:hAnsi="Times New Roman" w:cs="Times New Roman"/>
      <w:sz w:val="24"/>
      <w:szCs w:val="24"/>
      <w:lang w:val="zh-CN" w:eastAsia="zh-CN" w:bidi="zh-CN"/>
    </w:rPr>
  </w:style>
  <w:style w:type="table" w:customStyle="1" w:styleId="TableNormal0">
    <w:name w:val="Table Normal_0"/>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spacing w:before="192"/>
      <w:ind w:left="583" w:hanging="361"/>
    </w:pPr>
    <w:rPr>
      <w:rFonts w:ascii="Times New Roman" w:eastAsia="Times New Roman" w:hAnsi="Times New Roman" w:cs="Times New Roman"/>
      <w:lang w:val="zh-CN" w:eastAsia="zh-CN" w:bidi="zh-CN"/>
    </w:rPr>
  </w:style>
  <w:style w:type="paragraph" w:customStyle="1" w:styleId="TableParagraph">
    <w:name w:val="Table Paragraph"/>
    <w:basedOn w:val="Normal"/>
    <w:uiPriority w:val="1"/>
    <w:qFormat/>
    <w:rPr>
      <w:rFonts w:ascii="Times New Roman" w:eastAsia="Times New Roman" w:hAnsi="Times New Roman" w:cs="Times New Roman"/>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2.png"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齐军</dc:creator>
  <cp:lastModifiedBy>此意自佳</cp:lastModifiedBy>
  <cp:revision>0</cp:revision>
  <dcterms:created xsi:type="dcterms:W3CDTF">2020-11-12T09:21:00Z</dcterms:created>
  <dcterms:modified xsi:type="dcterms:W3CDTF">2020-11-12T09:22:55Z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