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110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rFonts w:ascii="Times New Roman" w:eastAsia="Times New Roman" w:hAnsi="Times New Roman" w:cs="Times New Roman"/>
          <w:b/>
          <w:bCs/>
          <w:color w:val="000000"/>
          <w:spacing w:val="0"/>
          <w:w w:val="100"/>
          <w:position w:val="0"/>
          <w:sz w:val="30"/>
          <w:szCs w:val="30"/>
          <w:lang w:val="zh-CN" w:eastAsia="zh-CN" w:bidi="zh-CN"/>
        </w:rPr>
        <w:t>2020</w:t>
      </w:r>
      <w:r>
        <w:rPr>
          <w:color w:val="000000"/>
          <w:spacing w:val="0"/>
          <w:w w:val="100"/>
          <w:position w:val="0"/>
        </w:rPr>
        <w:t>学年第一学期期中测试</w:t>
      </w:r>
      <w:r>
        <w:rPr>
          <w:color w:val="000000"/>
          <w:spacing w:val="0"/>
          <w:w w:val="100"/>
          <w:position w:val="0"/>
        </w:rPr>
        <w:br/>
      </w:r>
      <w:r>
        <w:rPr>
          <w:color w:val="000000"/>
          <w:spacing w:val="0"/>
          <w:w w:val="100"/>
          <w:position w:val="0"/>
        </w:rPr>
        <w:t>八年级语文试题卷</w:t>
      </w:r>
      <w:bookmarkEnd w:id="0"/>
      <w:bookmarkEnd w:id="1"/>
      <w:bookmarkEnd w:id="2"/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（满分120分，考试时间120分钟）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81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学校开展以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“漫游</w:t>
      </w:r>
      <w:r>
        <w:rPr>
          <w:color w:val="000000"/>
          <w:spacing w:val="0"/>
          <w:w w:val="100"/>
          <w:position w:val="0"/>
        </w:rPr>
        <w:t>中华，品味文化”为主题的综合性学习活动，各班同学为此设计了一些学 习任务。请根据要求，完成各题。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81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2"/>
          <w:szCs w:val="22"/>
        </w:rPr>
        <w:t>—、积累</w:t>
      </w:r>
      <w:r>
        <w:rPr>
          <w:color w:val="000000"/>
          <w:spacing w:val="0"/>
          <w:w w:val="100"/>
          <w:position w:val="0"/>
        </w:rPr>
        <w:t>（21分）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260" w:line="281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L</w:t>
      </w:r>
      <w:r>
        <w:rPr>
          <w:color w:val="000000"/>
          <w:spacing w:val="0"/>
          <w:w w:val="100"/>
          <w:position w:val="0"/>
        </w:rPr>
        <w:t>阅读新闻，完成（1） （2）题。（6分）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4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一场突如其来的疫情，改变了人们的生活方式，影响了许多行业的发展，尤其影响了旅游业。 随着国内防疫形势好转，人们终于盼来了史上最长的8天假期。今年恰逢国庆、中秋双节合一， 这被业内视为今年国内旅游业复苏的转折点。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4" w:lineRule="exact"/>
        <w:ind w:left="0" w:right="0" w:firstLine="520"/>
        <w:jc w:val="both"/>
      </w:pPr>
      <w:r>
        <w:rPr>
          <w:color w:val="000000"/>
          <w:spacing w:val="0"/>
          <w:w w:val="100"/>
          <w:position w:val="0"/>
          <w:lang w:val="zh-CN" w:eastAsia="zh-CN" w:bidi="zh-CN"/>
        </w:rPr>
        <w:t>“双节”期</w:t>
      </w:r>
      <w:r>
        <w:rPr>
          <w:color w:val="000000"/>
          <w:spacing w:val="0"/>
          <w:w w:val="100"/>
          <w:position w:val="0"/>
        </w:rPr>
        <w:t>间，公路、铁路、航空旅客发送量与疫情前基本持平。全国各大旅游城市和著名 景点，纷纷开启了久违的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“人</w:t>
      </w:r>
      <w:r>
        <w:rPr>
          <w:color w:val="000000"/>
          <w:spacing w:val="0"/>
          <w:w w:val="100"/>
          <w:position w:val="0"/>
        </w:rPr>
        <w:t>从众"模式。一个又一个复苏的好消息不断传来。一些地区精心策 划了一批特色旅游项目，</w:t>
      </w:r>
      <w:r>
        <w:rPr>
          <w:color w:val="000000"/>
          <w:spacing w:val="0"/>
          <w:w w:val="100"/>
          <w:position w:val="0"/>
          <w:lang w:val="en-US" w:eastAsia="en-US" w:bidi="en-US"/>
        </w:rPr>
        <w:t>zh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à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ng </w:t>
      </w:r>
      <w:r>
        <w:rPr>
          <w:color w:val="000000"/>
          <w:spacing w:val="0"/>
          <w:w w:val="100"/>
          <w:position w:val="0"/>
        </w:rPr>
        <w:t xml:space="preserve">（ </w:t>
      </w:r>
      <w:r>
        <w:rPr>
          <w:color w:val="000000"/>
          <w:spacing w:val="0"/>
          <w:w w:val="100"/>
          <w:position w:val="0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</w:rPr>
        <w:t>）显地域文化魅力，景区中琳琅满目的特色纪念品，游客们看 得眼花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l</w:t>
      </w:r>
      <w:r>
        <w:rPr>
          <w:color w:val="000000"/>
          <w:spacing w:val="0"/>
          <w:w w:val="100"/>
          <w:position w:val="0"/>
          <w:lang w:val="en-US" w:eastAsia="en-US" w:bidi="en-US"/>
        </w:rPr>
        <w:t>i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à</w:t>
      </w:r>
      <w:r>
        <w:rPr>
          <w:color w:val="000000"/>
          <w:spacing w:val="0"/>
          <w:w w:val="100"/>
          <w:position w:val="0"/>
          <w:lang w:val="en-US" w:eastAsia="en-US" w:bidi="en-US"/>
        </w:rPr>
        <w:t>o（ ▲</w:t>
      </w:r>
      <w:r>
        <w:rPr>
          <w:color w:val="000000"/>
          <w:spacing w:val="0"/>
          <w:w w:val="100"/>
          <w:position w:val="0"/>
        </w:rPr>
        <w:t>）乱，他们纷纷发出由</w:t>
      </w:r>
      <w:r>
        <w:rPr>
          <w:color w:val="000000"/>
          <w:spacing w:val="0"/>
          <w:w w:val="100"/>
          <w:position w:val="0"/>
          <w:lang w:val="en-US" w:eastAsia="en-US" w:bidi="en-US"/>
        </w:rPr>
        <w:t>zh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ō</w:t>
      </w:r>
      <w:r>
        <w:rPr>
          <w:color w:val="000000"/>
          <w:spacing w:val="0"/>
          <w:w w:val="100"/>
          <w:position w:val="0"/>
          <w:lang w:val="en-US" w:eastAsia="en-US" w:bidi="en-US"/>
        </w:rPr>
        <w:t>ng（ ▲</w:t>
      </w:r>
      <w:r>
        <w:rPr>
          <w:color w:val="000000"/>
          <w:spacing w:val="0"/>
          <w:w w:val="100"/>
          <w:position w:val="0"/>
        </w:rPr>
        <w:t>）的赞叹，意趣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à</w:t>
      </w:r>
      <w:r>
        <w:rPr>
          <w:color w:val="000000"/>
          <w:spacing w:val="0"/>
          <w:w w:val="100"/>
          <w:position w:val="0"/>
          <w:lang w:val="en-US" w:eastAsia="en-US" w:bidi="en-US"/>
        </w:rPr>
        <w:t>ng（ ▲</w:t>
      </w:r>
      <w:r>
        <w:rPr>
          <w:color w:val="000000"/>
          <w:spacing w:val="0"/>
          <w:w w:val="100"/>
          <w:position w:val="0"/>
        </w:rPr>
        <w:t>）然。调查结果显 示，在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“双节”的加</w:t>
      </w:r>
      <w:r>
        <w:rPr>
          <w:color w:val="000000"/>
          <w:spacing w:val="0"/>
          <w:w w:val="100"/>
          <w:position w:val="0"/>
        </w:rPr>
        <w:t>持下，旅游市场恢复持续加速，国内各景区接待游客人次已恢复至去年同期 80%以上，部分省份甚至达到90%以上。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95"/>
        </w:tabs>
        <w:bidi w:val="0"/>
        <w:spacing w:before="0" w:after="0" w:line="274" w:lineRule="exact"/>
        <w:ind w:left="0" w:right="0" w:firstLine="0"/>
        <w:jc w:val="both"/>
      </w:pPr>
      <w:bookmarkStart w:id="3" w:name="bookmark3"/>
      <w:r>
        <w:rPr>
          <w:color w:val="000000"/>
          <w:spacing w:val="0"/>
          <w:w w:val="100"/>
          <w:position w:val="0"/>
        </w:rPr>
        <w:t>（</w:t>
      </w:r>
      <w:bookmarkEnd w:id="3"/>
      <w:r>
        <w:rPr>
          <w:color w:val="000000"/>
          <w:spacing w:val="0"/>
          <w:w w:val="100"/>
          <w:position w:val="0"/>
        </w:rPr>
        <w:t>1）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根据拼音写出相应的汉字。（4分）。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4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zh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à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ng </w:t>
      </w:r>
      <w:r>
        <w:rPr>
          <w:color w:val="000000"/>
          <w:spacing w:val="0"/>
          <w:w w:val="100"/>
          <w:position w:val="0"/>
        </w:rPr>
        <w:t xml:space="preserve">（ </w:t>
      </w:r>
      <w:r>
        <w:rPr>
          <w:color w:val="000000"/>
          <w:spacing w:val="0"/>
          <w:w w:val="100"/>
          <w:position w:val="0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</w:rPr>
        <w:t xml:space="preserve">）显 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</w:t>
      </w:r>
      <w:r>
        <w:rPr>
          <w:color w:val="000000"/>
          <w:spacing w:val="0"/>
          <w:w w:val="100"/>
          <w:position w:val="0"/>
        </w:rPr>
        <w:t xml:space="preserve">眼花 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l</w:t>
      </w:r>
      <w:r>
        <w:rPr>
          <w:color w:val="000000"/>
          <w:spacing w:val="0"/>
          <w:w w:val="100"/>
          <w:position w:val="0"/>
          <w:lang w:val="en-US" w:eastAsia="en-US" w:bidi="en-US"/>
        </w:rPr>
        <w:t>i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à</w:t>
      </w:r>
      <w:r>
        <w:rPr>
          <w:rFonts w:hint="eastAsia"/>
          <w:color w:val="000000"/>
          <w:spacing w:val="0"/>
          <w:w w:val="100"/>
          <w:position w:val="0"/>
          <w:lang w:val="en-US" w:eastAsia="zh-CN" w:bidi="en-US"/>
        </w:rPr>
        <w:t>o</w:t>
      </w:r>
      <w:r>
        <w:rPr>
          <w:color w:val="000000"/>
          <w:spacing w:val="0"/>
          <w:w w:val="100"/>
          <w:position w:val="0"/>
        </w:rPr>
        <w:t xml:space="preserve">（ </w:t>
      </w:r>
      <w:r>
        <w:rPr>
          <w:color w:val="000000"/>
          <w:spacing w:val="0"/>
          <w:w w:val="100"/>
          <w:position w:val="0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</w:rPr>
        <w:t xml:space="preserve">）乱 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</w:t>
      </w:r>
      <w:r>
        <w:rPr>
          <w:color w:val="000000"/>
          <w:spacing w:val="0"/>
          <w:w w:val="100"/>
          <w:position w:val="0"/>
        </w:rPr>
        <w:t xml:space="preserve">由 </w:t>
      </w:r>
      <w:r>
        <w:rPr>
          <w:color w:val="000000"/>
          <w:spacing w:val="0"/>
          <w:w w:val="100"/>
          <w:position w:val="0"/>
          <w:lang w:val="en-US" w:eastAsia="en-US" w:bidi="en-US"/>
        </w:rPr>
        <w:t>zh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ō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ng </w:t>
      </w:r>
      <w:r>
        <w:rPr>
          <w:color w:val="000000"/>
          <w:spacing w:val="0"/>
          <w:w w:val="100"/>
          <w:position w:val="0"/>
        </w:rPr>
        <w:t xml:space="preserve">（ </w:t>
      </w:r>
      <w:r>
        <w:rPr>
          <w:color w:val="000000"/>
          <w:spacing w:val="0"/>
          <w:w w:val="100"/>
          <w:position w:val="0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</w:rPr>
        <w:t>）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</w:t>
      </w:r>
      <w:r>
        <w:rPr>
          <w:color w:val="000000"/>
          <w:spacing w:val="0"/>
          <w:w w:val="100"/>
          <w:position w:val="0"/>
        </w:rPr>
        <w:t xml:space="preserve"> 意趣 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à</w:t>
      </w:r>
      <w:r>
        <w:rPr>
          <w:color w:val="000000"/>
          <w:spacing w:val="0"/>
          <w:w w:val="100"/>
          <w:position w:val="0"/>
          <w:lang w:val="en-US" w:eastAsia="en-US" w:bidi="en-US"/>
        </w:rPr>
        <w:t>ng （ ▲）</w:t>
      </w:r>
      <w:r>
        <w:rPr>
          <w:color w:val="000000"/>
          <w:spacing w:val="0"/>
          <w:w w:val="100"/>
          <w:position w:val="0"/>
        </w:rPr>
        <w:t>然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95"/>
        </w:tabs>
        <w:bidi w:val="0"/>
        <w:spacing w:before="0" w:after="300" w:line="274" w:lineRule="exact"/>
        <w:ind w:left="0" w:right="0" w:firstLine="0"/>
        <w:jc w:val="both"/>
      </w:pPr>
      <w:bookmarkStart w:id="4" w:name="bookmark4"/>
      <w:r>
        <w:rPr>
          <w:color w:val="000000"/>
          <w:spacing w:val="0"/>
          <w:w w:val="100"/>
          <w:position w:val="0"/>
          <w:lang w:val="en-US" w:eastAsia="en-US" w:bidi="en-US"/>
        </w:rPr>
        <w:t>（</w:t>
      </w:r>
      <w:bookmarkEnd w:id="4"/>
      <w:r>
        <w:rPr>
          <w:color w:val="000000"/>
          <w:spacing w:val="0"/>
          <w:w w:val="100"/>
          <w:position w:val="0"/>
          <w:lang w:val="en-US" w:eastAsia="en-US" w:bidi="en-US"/>
        </w:rPr>
        <w:t>2）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请给这则新闻拟个合适的标题</w:t>
      </w:r>
      <w:r>
        <w:rPr>
          <w:color w:val="000000"/>
          <w:spacing w:val="0"/>
          <w:w w:val="100"/>
          <w:position w:val="0"/>
          <w:lang w:val="en-US" w:eastAsia="en-US" w:bidi="en-US"/>
        </w:rPr>
        <w:t>（15</w:t>
      </w:r>
      <w:r>
        <w:rPr>
          <w:color w:val="000000"/>
          <w:spacing w:val="0"/>
          <w:w w:val="100"/>
          <w:position w:val="0"/>
        </w:rPr>
        <w:t>字以内）。</w:t>
      </w:r>
      <w:r>
        <w:rPr>
          <w:color w:val="000000"/>
          <w:spacing w:val="0"/>
          <w:w w:val="100"/>
          <w:position w:val="0"/>
          <w:lang w:val="en-US" w:eastAsia="en-US" w:bidi="en-US"/>
        </w:rPr>
        <w:t>（2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pBdr>
          <w:top w:val="single" w:sz="4" w:space="0" w:color="auto"/>
        </w:pBdr>
        <w:shd w:val="clear" w:color="auto" w:fill="auto"/>
        <w:bidi w:val="0"/>
        <w:spacing w:before="0" w:after="0" w:line="314" w:lineRule="exact"/>
        <w:ind w:left="0" w:right="0" w:firstLine="0"/>
        <w:jc w:val="left"/>
      </w:pPr>
      <w:bookmarkStart w:id="5" w:name="bookmark5"/>
      <w:bookmarkEnd w:id="5"/>
      <w:r>
        <w:rPr>
          <w:color w:val="000000"/>
          <w:spacing w:val="0"/>
          <w:w w:val="100"/>
          <w:position w:val="0"/>
        </w:rPr>
        <w:t>下列横线上的句子排列顺序最恰当的一项是（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▲ </w:t>
      </w:r>
      <w:r>
        <w:rPr>
          <w:color w:val="000000"/>
          <w:spacing w:val="0"/>
          <w:w w:val="100"/>
          <w:position w:val="0"/>
        </w:rPr>
        <w:t>）（3分）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14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 xml:space="preserve">中国人欣赏山水的态度，从山水画和山水诗中可见一斑。多数山水画，在层峦叠嶂之间，细 看总有曲径通幽。故宫博物院收藏后人临摹王维的《雪石图》、燕肃的《寒岩积雪图》，都使人觉 得幽静之至，却又深藏着生机。五代人所绘《雪渔图》中的渔父，在水滨竹林间，冒雪瑟缩，画 家却把他的衣服衬以彩笔着色，立刻使人感到寒中有暖， </w:t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color w:val="000000"/>
          <w:spacing w:val="0"/>
          <w:w w:val="100"/>
          <w:position w:val="0"/>
        </w:rPr>
        <w:t xml:space="preserve">, </w:t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 </w:t>
      </w:r>
      <w:r>
        <w:rPr>
          <w:color w:val="000000"/>
          <w:spacing w:val="0"/>
          <w:w w:val="100"/>
          <w:position w:val="0"/>
        </w:rPr>
        <w:t xml:space="preserve">, </w:t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</w:rPr>
        <w:t>。正如王维隐 居于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“终</w:t>
      </w:r>
      <w:r>
        <w:rPr>
          <w:color w:val="000000"/>
          <w:spacing w:val="0"/>
          <w:w w:val="100"/>
          <w:position w:val="0"/>
        </w:rPr>
        <w:t>南别业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”时，</w:t>
      </w:r>
      <w:r>
        <w:rPr>
          <w:color w:val="000000"/>
          <w:spacing w:val="0"/>
          <w:w w:val="100"/>
          <w:position w:val="0"/>
        </w:rPr>
        <w:t>虽然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“终年</w:t>
      </w:r>
      <w:r>
        <w:rPr>
          <w:color w:val="000000"/>
          <w:spacing w:val="0"/>
          <w:w w:val="100"/>
          <w:position w:val="0"/>
        </w:rPr>
        <w:t>无客常闭关，终日无心常自闲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”，但</w:t>
      </w:r>
      <w:r>
        <w:rPr>
          <w:color w:val="000000"/>
          <w:spacing w:val="0"/>
          <w:w w:val="100"/>
          <w:position w:val="0"/>
        </w:rPr>
        <w:t>是仍然邀约好友“不妨饮酒 复垂钓，君但能来相往还”。这样的隐入山中，是十分感性的。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80" w:line="314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【甲】使人无论读诗看画，在孤高自许之中仍能感到无限的温和与安慰 【乙】说明尽管文人雅士向往隐逸生涯，却并不是真的厌恨人间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【丙】这渔父，不是无家可归，而是中国古人借艺术所表达的善意与爱惜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4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  <w:lang w:val="en-US" w:eastAsia="en-US" w:bidi="en-US"/>
        </w:rPr>
        <w:t>A,</w:t>
      </w:r>
      <w:r>
        <w:rPr>
          <w:color w:val="000000"/>
          <w:spacing w:val="0"/>
          <w:w w:val="100"/>
          <w:position w:val="0"/>
        </w:rPr>
        <w:t xml:space="preserve">【甲】【乙】【丙】 </w:t>
      </w:r>
      <w:r>
        <w:rPr>
          <w:color w:val="000000"/>
          <w:spacing w:val="0"/>
          <w:w w:val="100"/>
          <w:position w:val="0"/>
          <w:lang w:val="en-US" w:eastAsia="en-US" w:bidi="en-US"/>
        </w:rPr>
        <w:t>B,</w:t>
      </w:r>
      <w:r>
        <w:rPr>
          <w:color w:val="000000"/>
          <w:spacing w:val="0"/>
          <w:w w:val="100"/>
          <w:position w:val="0"/>
        </w:rPr>
        <w:t xml:space="preserve">【乙】【甲】【丙】 </w:t>
      </w:r>
      <w:r>
        <w:rPr>
          <w:color w:val="000000"/>
          <w:spacing w:val="0"/>
          <w:w w:val="100"/>
          <w:position w:val="0"/>
          <w:lang w:val="en-US" w:eastAsia="en-US" w:bidi="en-US"/>
        </w:rPr>
        <w:t>C,</w:t>
      </w:r>
      <w:r>
        <w:rPr>
          <w:color w:val="000000"/>
          <w:spacing w:val="0"/>
          <w:w w:val="100"/>
          <w:position w:val="0"/>
        </w:rPr>
        <w:t xml:space="preserve">【丙】【乙】【甲】 </w:t>
      </w:r>
      <w:r>
        <w:rPr>
          <w:color w:val="000000"/>
          <w:spacing w:val="0"/>
          <w:w w:val="100"/>
          <w:position w:val="0"/>
          <w:lang w:val="en-US" w:eastAsia="en-US" w:bidi="en-US"/>
        </w:rPr>
        <w:t>D.</w:t>
      </w:r>
      <w:r>
        <w:rPr>
          <w:color w:val="000000"/>
          <w:spacing w:val="0"/>
          <w:w w:val="100"/>
          <w:position w:val="0"/>
        </w:rPr>
        <w:t>【丙】【甲】【乙】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3704"/>
          <w:tab w:val="left" w:pos="4244"/>
          <w:tab w:val="left" w:pos="4770"/>
          <w:tab w:val="left" w:pos="5310"/>
        </w:tabs>
        <w:bidi w:val="0"/>
        <w:spacing w:before="0" w:after="0" w:line="274" w:lineRule="exact"/>
        <w:ind w:left="440" w:right="0" w:hanging="440"/>
        <w:jc w:val="left"/>
      </w:pPr>
      <w:bookmarkStart w:id="6" w:name="bookmark6"/>
      <w:bookmarkEnd w:id="6"/>
      <w:r>
        <w:rPr>
          <w:color w:val="000000"/>
          <w:spacing w:val="0"/>
          <w:w w:val="100"/>
          <w:position w:val="0"/>
        </w:rPr>
        <w:t>中国是诗的国度，千百年来无数文人骚客游历天南地北，留下了弥足珍贵的诗文。（12分） 白居易骑马游西湖，见“（1）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,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”,赞早春花草；王维单车出边塞，借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70"/>
          <w:tab w:val="left" w:pos="1238"/>
          <w:tab w:val="left" w:pos="1706"/>
          <w:tab w:val="left" w:pos="2246"/>
          <w:tab w:val="left" w:pos="6602"/>
          <w:tab w:val="left" w:pos="7070"/>
          <w:tab w:val="left" w:pos="7538"/>
          <w:tab w:val="left" w:pos="8078"/>
        </w:tabs>
        <w:bidi w:val="0"/>
        <w:spacing w:before="0" w:after="0" w:line="274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“（2）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,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”,叹身世飘零；苏轼漫步承天寺，赏“（3）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,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”,绘竹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3704"/>
          <w:tab w:val="left" w:pos="4244"/>
          <w:tab w:val="left" w:pos="4770"/>
          <w:tab w:val="left" w:pos="5310"/>
        </w:tabs>
        <w:bidi w:val="0"/>
        <w:spacing w:before="0" w:after="0" w:line="274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柏疏影；季白乘舟渡荆门，以“（4）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,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”.思蜀地故乡；王绩登临东皋地，望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770"/>
          <w:tab w:val="left" w:pos="1238"/>
          <w:tab w:val="left" w:pos="1706"/>
          <w:tab w:val="left" w:pos="2246"/>
          <w:tab w:val="left" w:pos="6602"/>
          <w:tab w:val="left" w:pos="7070"/>
          <w:tab w:val="left" w:pos="7538"/>
          <w:tab w:val="left" w:pos="8078"/>
        </w:tabs>
        <w:bidi w:val="0"/>
        <w:spacing w:before="0" w:after="0" w:line="274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“（5）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  <w:lang w:val="en-US" w:eastAsia="en-US" w:bidi="en-US"/>
        </w:rPr>
        <w:t>.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”,慨秋之萧瑟；曹植徒行梁甫山，察“（6）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,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</w:rPr>
        <w:t>”,惊野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80" w:line="274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兽出没。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2"/>
          <w:szCs w:val="22"/>
        </w:rPr>
        <w:t>二、阅读</w:t>
      </w:r>
      <w:r>
        <w:rPr>
          <w:color w:val="000000"/>
          <w:spacing w:val="0"/>
          <w:w w:val="100"/>
          <w:position w:val="0"/>
        </w:rPr>
        <w:t>（54分）</w:t>
      </w:r>
    </w:p>
    <w:p>
      <w:pPr>
        <w:pStyle w:val="Heading210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sz w:val="20"/>
          <w:szCs w:val="20"/>
        </w:rPr>
      </w:pPr>
      <w:bookmarkStart w:id="7" w:name="bookmark7"/>
      <w:bookmarkStart w:id="8" w:name="bookmark8"/>
      <w:bookmarkStart w:id="9" w:name="bookmark9"/>
      <w:r>
        <w:rPr>
          <w:color w:val="000000"/>
          <w:spacing w:val="0"/>
          <w:w w:val="100"/>
          <w:position w:val="0"/>
          <w:sz w:val="22"/>
          <w:szCs w:val="22"/>
          <w:lang w:val="en-US" w:eastAsia="en-US" w:bidi="en-US"/>
        </w:rPr>
        <w:t>（-）</w:t>
      </w:r>
      <w:r>
        <w:rPr>
          <w:color w:val="000000"/>
          <w:spacing w:val="0"/>
          <w:w w:val="100"/>
          <w:position w:val="0"/>
          <w:sz w:val="22"/>
          <w:szCs w:val="22"/>
        </w:rPr>
        <w:t>名著阅读</w:t>
      </w:r>
      <w:r>
        <w:rPr>
          <w:color w:val="000000"/>
          <w:spacing w:val="0"/>
          <w:w w:val="100"/>
          <w:position w:val="0"/>
          <w:sz w:val="20"/>
          <w:szCs w:val="20"/>
        </w:rPr>
        <w:t>（7分）</w:t>
      </w:r>
      <w:bookmarkEnd w:id="7"/>
      <w:bookmarkEnd w:id="8"/>
      <w:bookmarkEnd w:id="9"/>
    </w:p>
    <w:p>
      <w:pPr>
        <w:pStyle w:val="Bodytext10"/>
        <w:keepNext w:val="0"/>
        <w:keepLines w:val="0"/>
        <w:widowControl w:val="0"/>
        <w:numPr>
          <w:ilvl w:val="0"/>
          <w:numId w:val="2"/>
        </w:numPr>
        <w:shd w:val="clear" w:color="auto" w:fill="auto"/>
        <w:bidi w:val="0"/>
        <w:spacing w:before="0" w:after="0" w:line="274" w:lineRule="exact"/>
        <w:ind w:left="0" w:right="0" w:firstLine="0"/>
        <w:jc w:val="both"/>
      </w:pPr>
      <w:bookmarkStart w:id="10" w:name="bookmark10"/>
      <w:bookmarkEnd w:id="10"/>
      <w:r>
        <w:rPr>
          <w:color w:val="000000"/>
          <w:spacing w:val="0"/>
          <w:w w:val="100"/>
          <w:position w:val="0"/>
        </w:rPr>
        <w:t>延安，中国革命史上的一颗耀眼明珠。延安的红色土地，见证了中华民族救亡图存的历史，见 证了中国共产党领导中国人民团结奋斗的历史。现如今，延安正利用独特的文旅资源，阔步走在 发展红色旅游的大路上。请阅读材料，完成题目。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8" w:lineRule="exact"/>
        <w:ind w:left="0" w:right="0" w:firstLine="420"/>
        <w:jc w:val="both"/>
      </w:pPr>
      <w:r>
        <w:rPr>
          <w:color w:val="000000"/>
          <w:spacing w:val="0"/>
          <w:w w:val="100"/>
          <w:position w:val="0"/>
        </w:rPr>
        <w:t>红军正在保安盖起几所新建筑。但当我在那里的时候，住处是非常原始的。</w:t>
      </w:r>
      <w:r>
        <w:rPr>
          <w:color w:val="000000"/>
          <w:spacing w:val="0"/>
          <w:w w:val="100"/>
          <w:position w:val="0"/>
          <w:lang w:val="en-US" w:eastAsia="en-US" w:bidi="en-US"/>
        </w:rPr>
        <w:t>■</w:t>
      </w:r>
      <w:r>
        <w:rPr>
          <w:color w:val="000000"/>
          <w:spacing w:val="0"/>
          <w:w w:val="100"/>
          <w:position w:val="0"/>
        </w:rPr>
        <w:t>和他的夫人住 在两间窑洞里，四壁简陋，空无所有，只挂了一些地图。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8" w:lineRule="exact"/>
        <w:ind w:left="0" w:right="0" w:firstLine="420"/>
        <w:jc w:val="both"/>
      </w:pPr>
      <w:r>
        <w:rPr>
          <w:color w:val="000000"/>
          <w:spacing w:val="0"/>
          <w:w w:val="100"/>
          <w:position w:val="0"/>
        </w:rPr>
        <w:t>我曾几次同旗一起去参加过村民和红军学员的群众大会，去过红色剧院。他毫不惹眼地坐在 观众的中间，玩得很高兴。我记得有一次在抗日剧社看戏、休息的时候，群众一致要求</w:t>
      </w:r>
      <w:r>
        <w:rPr>
          <w:color w:val="000000"/>
          <w:spacing w:val="0"/>
          <w:w w:val="100"/>
          <w:position w:val="0"/>
          <w:lang w:val="en-US" w:eastAsia="en-US" w:bidi="en-US"/>
        </w:rPr>
        <w:t>_A_</w:t>
      </w:r>
      <w:r>
        <w:rPr>
          <w:color w:val="000000"/>
          <w:spacing w:val="0"/>
          <w:w w:val="100"/>
          <w:position w:val="0"/>
        </w:rPr>
        <w:t>和林彪 来一次合唱</w:t>
      </w:r>
      <w:r>
        <w:rPr>
          <w:i/>
          <w:iCs/>
          <w:color w:val="000000"/>
          <w:spacing w:val="0"/>
          <w:w w:val="100"/>
          <w:position w:val="0"/>
        </w:rPr>
        <w:t>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8" w:lineRule="exact"/>
        <w:ind w:left="0" w:right="0" w:firstLine="420"/>
        <w:jc w:val="both"/>
      </w:pPr>
      <w:r>
        <w:rPr>
          <w:color w:val="000000"/>
          <w:spacing w:val="0"/>
          <w:w w:val="100"/>
          <w:position w:val="0"/>
        </w:rPr>
        <w:t>我记得有一两次当他讲到已死的同志的时候，他的眼睛是湿润的。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240" w:line="278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【注】保安，今延安市志丹县，为纪念陕北红军领导人刘志丹将保安县改为志丹县。</w:t>
      </w:r>
    </w:p>
    <w:p>
      <w:pPr>
        <w:bidi w:val="0"/>
      </w:pPr>
      <w:bookmarkStart w:id="11" w:name="bookmark11"/>
      <w:r>
        <w:rPr>
          <w:color w:val="000000"/>
          <w:spacing w:val="0"/>
          <w:w w:val="100"/>
          <w:position w:val="0"/>
        </w:rPr>
        <w:t>（</w:t>
      </w:r>
      <w:bookmarkEnd w:id="11"/>
      <w:r>
        <w:rPr>
          <w:color w:val="000000"/>
          <w:spacing w:val="0"/>
          <w:w w:val="100"/>
          <w:position w:val="0"/>
        </w:rPr>
        <w:t>1）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  <w:sz w:val="20"/>
          <w:szCs w:val="20"/>
        </w:rPr>
        <w:t>选段出自《红星照耀中国》，曾易名《</w:t>
      </w:r>
      <w:r>
        <w:rPr>
          <w:color w:val="000000"/>
          <w:spacing w:val="0"/>
          <w:w w:val="100"/>
          <w:position w:val="0"/>
          <w:sz w:val="20"/>
          <w:szCs w:val="20"/>
        </w:rPr>
        <w:tab/>
      </w:r>
      <w:r>
        <w:rPr>
          <w:color w:val="000000"/>
          <w:spacing w:val="0"/>
          <w:w w:val="100"/>
          <w:position w:val="0"/>
          <w:sz w:val="20"/>
          <w:szCs w:val="2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  <w:sz w:val="20"/>
          <w:szCs w:val="20"/>
        </w:rPr>
        <w:t xml:space="preserve">》,美国记者 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  <w:lang w:val="en-US" w:eastAsia="en-US" w:bidi="en-US"/>
        </w:rPr>
        <w:t>▲</w:t>
      </w:r>
      <w:r>
        <w:rPr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 xml:space="preserve"> </w:t>
      </w:r>
      <w:r>
        <w:rPr>
          <w:color w:val="000000"/>
          <w:spacing w:val="0"/>
          <w:w w:val="100"/>
          <w:position w:val="0"/>
          <w:sz w:val="20"/>
          <w:szCs w:val="20"/>
        </w:rPr>
        <w:t>在这里见到了</w:t>
      </w:r>
      <w:r>
        <w:rPr>
          <w:color w:val="000000"/>
          <w:spacing w:val="0"/>
          <w:w w:val="100"/>
          <w:position w:val="0"/>
          <w:sz w:val="20"/>
          <w:szCs w:val="20"/>
          <w:lang w:val="zh-CN" w:eastAsia="zh-CN" w:bidi="zh-CN"/>
        </w:rPr>
        <w:t>文中人</w:t>
      </w:r>
      <w:r>
        <w:rPr>
          <w:color w:val="000000"/>
          <w:spacing w:val="0"/>
          <w:w w:val="100"/>
          <w:position w:val="0"/>
          <w:sz w:val="20"/>
          <w:szCs w:val="20"/>
        </w:rPr>
        <w:t>物</w:t>
      </w:r>
      <w:r>
        <w:rPr>
          <w:color w:val="000000"/>
          <w:spacing w:val="0"/>
          <w:w w:val="100"/>
          <w:position w:val="0"/>
          <w:sz w:val="20"/>
          <w:szCs w:val="20"/>
          <w:u w:val="single"/>
          <w:lang w:val="en-US" w:eastAsia="en-US" w:bidi="en-US"/>
        </w:rPr>
        <w:t>A ▲</w:t>
      </w:r>
      <w:r>
        <w:rPr>
          <w:color w:val="000000"/>
          <w:spacing w:val="0"/>
          <w:w w:val="100"/>
          <w:position w:val="0"/>
          <w:sz w:val="20"/>
          <w:szCs w:val="20"/>
          <w:lang w:val="en-US" w:eastAsia="en-US" w:bidi="en-US"/>
        </w:rPr>
        <w:tab/>
      </w:r>
      <w:r>
        <w:rPr>
          <w:color w:val="000000"/>
          <w:spacing w:val="0"/>
          <w:w w:val="100"/>
          <w:position w:val="0"/>
          <w:sz w:val="20"/>
          <w:szCs w:val="20"/>
        </w:rPr>
        <w:t>。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60"/>
        </w:tabs>
        <w:bidi w:val="0"/>
        <w:spacing w:before="0" w:after="60" w:line="281" w:lineRule="exact"/>
        <w:ind w:left="0" w:right="0" w:firstLine="0"/>
        <w:jc w:val="both"/>
      </w:pPr>
      <w:bookmarkStart w:id="12" w:name="bookmark12"/>
      <w:r>
        <w:rPr>
          <w:color w:val="000000"/>
          <w:spacing w:val="0"/>
          <w:w w:val="100"/>
          <w:position w:val="0"/>
        </w:rPr>
        <w:t>（</w:t>
      </w:r>
      <w:bookmarkEnd w:id="12"/>
      <w:r>
        <w:rPr>
          <w:color w:val="000000"/>
          <w:spacing w:val="0"/>
          <w:w w:val="100"/>
          <w:position w:val="0"/>
        </w:rPr>
        <w:t>2）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本书作者曾评价说：</w:t>
      </w:r>
      <w:r>
        <w:rPr>
          <w:color w:val="000000"/>
          <w:spacing w:val="0"/>
          <w:w w:val="100"/>
          <w:position w:val="0"/>
          <w:lang w:val="en-US" w:eastAsia="en-US" w:bidi="en-US"/>
        </w:rPr>
        <w:t>“A</w:t>
      </w:r>
      <w:r>
        <w:rPr>
          <w:color w:val="000000"/>
          <w:spacing w:val="0"/>
          <w:w w:val="100"/>
          <w:position w:val="0"/>
        </w:rPr>
        <w:t>在我印象中是一个有相当深邃感情的人。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”请结</w:t>
      </w:r>
      <w:r>
        <w:rPr>
          <w:color w:val="000000"/>
          <w:spacing w:val="0"/>
          <w:w w:val="100"/>
          <w:position w:val="0"/>
        </w:rPr>
        <w:t xml:space="preserve">合具体事例，谈谈其 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“深邃</w:t>
      </w:r>
      <w:r>
        <w:rPr>
          <w:color w:val="000000"/>
          <w:spacing w:val="0"/>
          <w:w w:val="100"/>
          <w:position w:val="0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698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pacing w:val="0"/>
          <w:w w:val="100"/>
          <w:position w:val="0"/>
        </w:rPr>
        <w:t>感情”的体现。（4分）</w:t>
      </w:r>
    </w:p>
    <w:p>
      <w:pPr>
        <w:pStyle w:val="Heading210"/>
        <w:keepNext/>
        <w:keepLines/>
        <w:widowControl w:val="0"/>
        <w:shd w:val="clear" w:color="auto" w:fill="auto"/>
        <w:bidi w:val="0"/>
        <w:spacing w:before="0" w:after="0" w:line="284" w:lineRule="exact"/>
        <w:ind w:left="0" w:right="0" w:firstLine="0"/>
        <w:jc w:val="both"/>
        <w:rPr>
          <w:sz w:val="20"/>
          <w:szCs w:val="20"/>
        </w:rPr>
      </w:pPr>
      <w:bookmarkStart w:id="13" w:name="bookmark13"/>
      <w:bookmarkStart w:id="14" w:name="bookmark14"/>
      <w:bookmarkStart w:id="15" w:name="bookmark15"/>
      <w:r>
        <w:rPr>
          <w:color w:val="000000"/>
          <w:spacing w:val="0"/>
          <w:w w:val="100"/>
          <w:position w:val="0"/>
          <w:sz w:val="22"/>
          <w:szCs w:val="22"/>
          <w:lang w:val="en-US" w:eastAsia="en-US" w:bidi="en-US"/>
        </w:rPr>
        <w:t>（-）</w:t>
      </w:r>
      <w:r>
        <w:rPr>
          <w:color w:val="000000"/>
          <w:spacing w:val="0"/>
          <w:w w:val="100"/>
          <w:position w:val="0"/>
          <w:sz w:val="22"/>
          <w:szCs w:val="22"/>
        </w:rPr>
        <w:t>文学作品阅读</w:t>
      </w:r>
      <w:r>
        <w:rPr>
          <w:color w:val="000000"/>
          <w:spacing w:val="0"/>
          <w:w w:val="100"/>
          <w:position w:val="0"/>
          <w:sz w:val="20"/>
          <w:szCs w:val="20"/>
        </w:rPr>
        <w:t>（14分）</w:t>
      </w:r>
      <w:bookmarkEnd w:id="13"/>
      <w:bookmarkEnd w:id="14"/>
      <w:bookmarkEnd w:id="15"/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84" w:lineRule="exact"/>
        <w:ind w:left="0" w:right="0" w:firstLine="420"/>
        <w:jc w:val="both"/>
      </w:pPr>
      <w:r>
        <w:rPr>
          <w:color w:val="000000"/>
          <w:spacing w:val="0"/>
          <w:w w:val="100"/>
          <w:position w:val="0"/>
        </w:rPr>
        <w:t>长江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“三峡”以其</w:t>
      </w:r>
      <w:r>
        <w:rPr>
          <w:color w:val="000000"/>
          <w:spacing w:val="0"/>
          <w:w w:val="100"/>
          <w:position w:val="0"/>
        </w:rPr>
        <w:t>自然风光闻名于世，在其名声的背后还蕴含着博大精深的文化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“三峡</w:t>
      </w:r>
      <w:r>
        <w:rPr>
          <w:color w:val="000000"/>
          <w:spacing w:val="0"/>
          <w:w w:val="100"/>
          <w:position w:val="0"/>
          <w:lang w:val="en-US" w:eastAsia="en-US" w:bidi="en-US"/>
        </w:rPr>
        <w:t>”，</w:t>
      </w:r>
      <w:r>
        <w:rPr>
          <w:color w:val="000000"/>
          <w:spacing w:val="0"/>
          <w:w w:val="100"/>
          <w:position w:val="0"/>
        </w:rPr>
        <w:t>而 文学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“三峡</w:t>
      </w:r>
      <w:r>
        <w:rPr>
          <w:color w:val="000000"/>
          <w:spacing w:val="0"/>
          <w:w w:val="100"/>
          <w:position w:val="0"/>
        </w:rPr>
        <w:t>”更是其中最闪耀的部分。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84" w:lineRule="exact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初冬过三峡</w:t>
      </w:r>
      <w:r>
        <w:rPr>
          <w:color w:val="000000"/>
          <w:spacing w:val="0"/>
          <w:w w:val="100"/>
          <w:position w:val="0"/>
        </w:rPr>
        <w:br/>
      </w:r>
      <w:r>
        <w:rPr>
          <w:color w:val="000000"/>
          <w:spacing w:val="0"/>
          <w:w w:val="100"/>
          <w:position w:val="0"/>
        </w:rPr>
        <w:t>萧乾</w:t>
      </w:r>
    </w:p>
    <w:p>
      <w:pPr>
        <w:pStyle w:val="Bodytext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63"/>
        </w:tabs>
        <w:bidi w:val="0"/>
        <w:spacing w:before="0" w:after="0" w:line="273" w:lineRule="exact"/>
        <w:ind w:left="0" w:right="0" w:firstLine="420"/>
        <w:jc w:val="both"/>
      </w:pPr>
      <w:bookmarkStart w:id="16" w:name="bookmark16"/>
      <w:bookmarkEnd w:id="16"/>
      <w:r>
        <w:rPr>
          <w:color w:val="000000"/>
          <w:spacing w:val="0"/>
          <w:w w:val="100"/>
          <w:position w:val="0"/>
        </w:rPr>
        <w:t>没到三峡以前，只把它想像成岩壁峭绝，不见天日。其实，太阳这个巧妙的照明师不但利 用出峡入峡的当儿，不断跟我们玩着捉迷藏，它还会在壁立千仞的幽谷里，忽而从峰与峰之间投 进一道金晃晃的光柱，下一匹轻纱。</w:t>
      </w:r>
    </w:p>
    <w:p>
      <w:pPr>
        <w:pStyle w:val="Bodytext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48"/>
        </w:tabs>
        <w:bidi w:val="0"/>
        <w:spacing w:before="0" w:after="0" w:line="273" w:lineRule="exact"/>
        <w:ind w:left="0" w:right="0" w:firstLine="420"/>
        <w:jc w:val="both"/>
      </w:pPr>
      <w:bookmarkStart w:id="17" w:name="bookmark17"/>
      <w:bookmarkEnd w:id="17"/>
      <w:r>
        <w:rPr>
          <w:color w:val="000000"/>
          <w:spacing w:val="0"/>
          <w:w w:val="100"/>
          <w:position w:val="0"/>
        </w:rPr>
        <w:t>早年读书时候，对三峡的云彩早就向往了，这次一见，果然是不平凡。过瞿塘峡，山巅积 雪跟云絮几乎孱</w:t>
      </w:r>
      <w:r>
        <w:rPr>
          <w:color w:val="000000"/>
          <w:spacing w:val="0"/>
          <w:w w:val="100"/>
          <w:position w:val="0"/>
          <w:lang w:val="en-US" w:eastAsia="en-US" w:bidi="en-US"/>
        </w:rPr>
        <w:t>（ch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à</w:t>
      </w:r>
      <w:r>
        <w:rPr>
          <w:color w:val="000000"/>
          <w:spacing w:val="0"/>
          <w:w w:val="100"/>
          <w:position w:val="0"/>
          <w:lang w:val="en-US" w:eastAsia="en-US" w:bidi="en-US"/>
        </w:rPr>
        <w:t>n,</w:t>
      </w:r>
      <w:r>
        <w:rPr>
          <w:color w:val="000000"/>
          <w:spacing w:val="0"/>
          <w:w w:val="100"/>
          <w:position w:val="0"/>
        </w:rPr>
        <w:t>混杂）在一起，明明是云彩在移动，恍惚间却觉得是山头在走。过巫峡， 云渐成朵，忽聚忽散，似天鹅群舞，在蓝天上织出奇妙的图案。有时候云彩又呈一束束白色的飘 带，它似乎在用尽一切轻盈婀娜的姿态来衬托四周叠起的重岭。</w:t>
      </w:r>
    </w:p>
    <w:p>
      <w:pPr>
        <w:pStyle w:val="Bodytext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63"/>
        </w:tabs>
        <w:bidi w:val="0"/>
        <w:spacing w:before="0" w:after="0" w:line="273" w:lineRule="exact"/>
        <w:ind w:left="0" w:right="0" w:firstLine="420"/>
        <w:jc w:val="both"/>
      </w:pPr>
      <w:bookmarkStart w:id="18" w:name="bookmark18"/>
      <w:bookmarkEnd w:id="18"/>
      <w:r>
        <w:rPr>
          <w:color w:val="000000"/>
          <w:spacing w:val="0"/>
          <w:w w:val="100"/>
          <w:position w:val="0"/>
        </w:rPr>
        <w:t>初入峡，颇有逛东岳庙时候的森慄之感。四面八方都是些奇而丑的山神，朝自己扑奔而来。 两岸斑驳的岩石如巨兽伺伏，又似正在沉眠。</w:t>
      </w:r>
      <w:r>
        <w:rPr>
          <w:color w:val="000000"/>
          <w:spacing w:val="0"/>
          <w:w w:val="100"/>
          <w:position w:val="0"/>
          <w:u w:val="single"/>
        </w:rPr>
        <w:t>山峰有的作蝙蝠展翅状，有的如尖刀倒插，也有的 似引颈欲鸣的雄鸡，就好像一位魄力大、手艺高的巨人曾挥动千钧巨斧，东祈西削，硬替大江斩 出这道去路。</w:t>
      </w:r>
      <w:r>
        <w:rPr>
          <w:color w:val="000000"/>
          <w:spacing w:val="0"/>
          <w:w w:val="100"/>
          <w:position w:val="0"/>
        </w:rPr>
        <w:t>岩身有的作绛紫色.有的灰白杏黄间杂。著名的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“三</w:t>
      </w:r>
      <w:r>
        <w:rPr>
          <w:color w:val="000000"/>
          <w:spacing w:val="0"/>
          <w:w w:val="100"/>
          <w:position w:val="0"/>
        </w:rPr>
        <w:t>排石”是浅灰帯黄，像煞三堵 断垣。仙女峰作杏黄色，峰形尖如手指，真是瑰丽动人。</w:t>
      </w:r>
    </w:p>
    <w:p>
      <w:pPr>
        <w:pStyle w:val="Bodytext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55"/>
        </w:tabs>
        <w:bidi w:val="0"/>
        <w:spacing w:before="0" w:after="0" w:line="275" w:lineRule="exact"/>
        <w:ind w:left="0" w:right="0" w:firstLine="420"/>
        <w:jc w:val="both"/>
      </w:pPr>
      <w:bookmarkStart w:id="19" w:name="bookmark19"/>
      <w:bookmarkEnd w:id="19"/>
      <w:r>
        <w:rPr>
          <w:color w:val="000000"/>
          <w:spacing w:val="0"/>
          <w:w w:val="100"/>
          <w:position w:val="0"/>
        </w:rPr>
        <w:t>尽管山坳里树上还累累挂着黄橙橙的广柑，峰巅却见了雪。大概只薄薄下了一层，经风一 刮，远望好像楞楞可见的肋骨。巫峡某峰，半腰横挂着一道灰云，显得异常英俊。有的山上还有 闪亮的瀑布，像银丝带般蜿蜒飘下。也有的虽然只不过是山缝儿里淌下的一道涧流，可是在夕阳 的映照下，却也变成了金色的链子。</w:t>
      </w:r>
    </w:p>
    <w:p>
      <w:pPr>
        <w:pStyle w:val="Bodytext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63"/>
        </w:tabs>
        <w:bidi w:val="0"/>
        <w:spacing w:before="0" w:after="0" w:line="275" w:lineRule="exact"/>
        <w:ind w:left="0" w:right="0" w:firstLine="420"/>
        <w:jc w:val="both"/>
      </w:pPr>
      <w:bookmarkStart w:id="20" w:name="bookmark20"/>
      <w:bookmarkEnd w:id="20"/>
      <w:r>
        <w:rPr>
          <w:color w:val="000000"/>
          <w:spacing w:val="0"/>
          <w:w w:val="100"/>
          <w:position w:val="0"/>
        </w:rPr>
        <w:t>船刚到夔府峡，望到屹立中流的能预滩，就不能不领略到三峡水势的险了。从那以后，江 面不断出现这种拦路的礁石。勇敢的人们居然还给这些暗礁起下动听的名字：如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“头</w:t>
      </w:r>
      <w:r>
        <w:rPr>
          <w:color w:val="000000"/>
          <w:spacing w:val="0"/>
          <w:w w:val="100"/>
          <w:position w:val="0"/>
        </w:rPr>
        <w:t>珠石”、</w:t>
      </w:r>
      <w:r>
        <w:rPr>
          <w:color w:val="000000"/>
          <w:spacing w:val="0"/>
          <w:w w:val="100"/>
          <w:position w:val="0"/>
          <w:lang w:val="zh-CN" w:eastAsia="zh-CN" w:bidi="zh-CN"/>
        </w:rPr>
        <w:t xml:space="preserve">“二 </w:t>
      </w:r>
      <w:r>
        <w:rPr>
          <w:color w:val="000000"/>
          <w:spacing w:val="0"/>
          <w:w w:val="100"/>
          <w:position w:val="0"/>
        </w:rPr>
        <w:t>珠石”。这以外，江心还埋伏着无数险滩，名字也都蛮漂亮。过去不晓得多少生灵都葬身在那里了。 现在尽管江身狭窄如昔，却安全得像个秩序井然的城市。江面每个暗礁上面都浮起红色灯标，船 每航到瓶口细颈处，山角必有个水标站，门前挂着各种标记，那大概就相当于陆地上的交通警。 水浅的地方，必有白色的报航船，给来往船只报告水位。</w:t>
      </w:r>
    </w:p>
    <w:p>
      <w:pPr>
        <w:pStyle w:val="Bodytext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55"/>
        </w:tabs>
        <w:bidi w:val="0"/>
        <w:spacing w:before="0" w:after="0" w:line="275" w:lineRule="exact"/>
        <w:ind w:left="0" w:right="0" w:firstLine="420"/>
        <w:jc w:val="both"/>
      </w:pPr>
      <w:bookmarkStart w:id="21" w:name="bookmark21"/>
      <w:bookmarkEnd w:id="21"/>
      <w:r>
        <w:rPr>
          <w:color w:val="000000"/>
          <w:spacing w:val="0"/>
          <w:w w:val="100"/>
          <w:position w:val="0"/>
        </w:rPr>
        <w:t>每过险滩，从船舷俯瞰，江心总像有万条蛟龙翻滚，漩涡团团，船身震撼。这时候，水面 皱</w:t>
      </w:r>
      <w:r>
        <w:rPr>
          <w:color w:val="000000"/>
          <w:spacing w:val="0"/>
          <w:w w:val="100"/>
          <w:position w:val="0"/>
          <w:lang w:val="zh-CN" w:eastAsia="zh-CN" w:bidi="zh-CN"/>
        </w:rPr>
        <w:t>绞圆如</w:t>
      </w:r>
      <w:r>
        <w:rPr>
          <w:color w:val="000000"/>
          <w:spacing w:val="0"/>
          <w:w w:val="100"/>
          <w:position w:val="0"/>
        </w:rPr>
        <w:t>铜钱，乱如海藻，恐怖如陷阱。</w:t>
      </w:r>
      <w:r>
        <w:rPr>
          <w:color w:val="000000"/>
          <w:spacing w:val="0"/>
          <w:w w:val="100"/>
          <w:position w:val="0"/>
          <w:u w:val="single"/>
        </w:rPr>
        <w:t xml:space="preserve">为了避免搁浅,穿着救生衣的水手站在船头的两侧.用 一根红蓝相间的长篙不停地试着水位。只听到风的呼啸，船头跟激流的冲撞，和水手报水位的喊 </w:t>
      </w:r>
      <w:r>
        <w:rPr>
          <w:color w:val="000000"/>
          <w:spacing w:val="0"/>
          <w:w w:val="100"/>
          <w:position w:val="0"/>
        </w:rPr>
        <w:t>声。这</w:t>
      </w:r>
      <w:r>
        <w:rPr>
          <w:color w:val="000000"/>
          <w:spacing w:val="0"/>
          <w:w w:val="100"/>
          <w:position w:val="0"/>
          <w:lang w:val="zh-CN" w:eastAsia="zh-CN" w:bidi="zh-CN"/>
        </w:rPr>
        <w:t>当儿,</w:t>
      </w:r>
      <w:r>
        <w:rPr>
          <w:color w:val="000000"/>
          <w:spacing w:val="0"/>
          <w:w w:val="100"/>
          <w:position w:val="0"/>
        </w:rPr>
        <w:t>驾驶台一定紧张得很了。</w:t>
      </w:r>
    </w:p>
    <w:p>
      <w:pPr>
        <w:pStyle w:val="Bodytext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63"/>
        </w:tabs>
        <w:bidi w:val="0"/>
        <w:spacing w:before="0" w:after="160" w:line="275" w:lineRule="exact"/>
        <w:ind w:left="0" w:right="0" w:firstLine="420"/>
        <w:jc w:val="both"/>
      </w:pPr>
      <w:bookmarkStart w:id="22" w:name="bookmark22"/>
      <w:bookmarkEnd w:id="22"/>
      <w:r>
        <w:rPr>
          <w:color w:val="000000"/>
          <w:spacing w:val="0"/>
          <w:w w:val="100"/>
          <w:position w:val="0"/>
        </w:rPr>
        <w:t>船一声接一声地响着汽笛，对面要是有船，也鸣笛示意。</w:t>
      </w:r>
      <w:r>
        <w:rPr>
          <w:color w:val="000000"/>
          <w:spacing w:val="0"/>
          <w:w w:val="100"/>
          <w:position w:val="0"/>
          <w:u w:val="single"/>
        </w:rPr>
        <w:t>船跟船打了招呼，于是，山跟山 也对语起来了，声音辽远而深沉，像是发自大地的肺腑。</w:t>
      </w:r>
    </w:p>
    <w:p>
      <w:pPr>
        <w:pStyle w:val="Tablecaption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【自然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“三</w:t>
      </w:r>
      <w:r>
        <w:rPr>
          <w:color w:val="000000"/>
          <w:spacing w:val="0"/>
          <w:w w:val="100"/>
          <w:position w:val="0"/>
        </w:rPr>
        <w:t>峡”】</w:t>
      </w:r>
    </w:p>
    <w:p>
      <w:pPr>
        <w:pStyle w:val="Tablecaption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5.</w:t>
      </w:r>
      <w:r>
        <w:rPr>
          <w:color w:val="000000"/>
          <w:spacing w:val="0"/>
          <w:w w:val="100"/>
          <w:position w:val="0"/>
        </w:rPr>
        <w:t>萧乾与郦道元笔下所描绘的三峡有很大不同，请填写下面表格，并说说不同的原因。（6分）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50"/>
        <w:gridCol w:w="3542"/>
        <w:gridCol w:w="3031"/>
      </w:tblGrid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482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不同之处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《初冬过三峡》萧乾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《三峡》郦道元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46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太阳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tabs>
                <w:tab w:val="left" w:leader="underscore" w:pos="2678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①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自非亭午夜分，不见曦月。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490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瀑布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tabs>
                <w:tab w:val="left" w:leader="underscore" w:pos="2678"/>
              </w:tabs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Calibri" w:hAnsi="Calibri" w:cs="Calibri" w:hint="default"/>
                <w:color w:val="000000"/>
                <w:spacing w:val="0"/>
                <w:w w:val="100"/>
                <w:position w:val="0"/>
              </w:rPr>
              <w:t>②</w:t>
            </w:r>
            <w:r>
              <w:rPr>
                <w:color w:val="000000"/>
                <w:spacing w:val="0"/>
                <w:w w:val="100"/>
                <w:position w:val="0"/>
              </w:rPr>
              <w:tab/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悬泉瀑布，飞漱其间。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82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三峡总体特征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7" w:lineRule="exact"/>
              <w:ind w:left="30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着力渲染云彩的妩媚，两岸山峰的 险峻，水势的险，突出三峡庄严秀 丽、气象万千的特征。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tabs>
                <w:tab w:val="left" w:leader="underscore" w:pos="2678"/>
              </w:tabs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Calibri" w:hAnsi="Calibri" w:cs="Calibri" w:hint="default"/>
                <w:color w:val="000000"/>
                <w:spacing w:val="0"/>
                <w:w w:val="100"/>
                <w:position w:val="0"/>
              </w:rPr>
              <w:t>③</w:t>
            </w:r>
            <w:r>
              <w:rPr>
                <w:color w:val="000000"/>
                <w:spacing w:val="0"/>
                <w:w w:val="100"/>
                <w:position w:val="0"/>
              </w:rPr>
              <w:tab/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511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原因</w:t>
            </w:r>
          </w:p>
        </w:tc>
        <w:tc>
          <w:tcPr>
            <w:tcW w:w="6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tabs>
                <w:tab w:val="left" w:leader="underscore" w:pos="5515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④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</w:p>
        </w:tc>
      </w:tr>
    </w:tbl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81" w:lineRule="exact"/>
        <w:ind w:left="0" w:right="0" w:firstLine="180"/>
        <w:jc w:val="both"/>
      </w:pPr>
      <w:r>
        <w:rPr>
          <w:color w:val="000000"/>
          <w:spacing w:val="0"/>
          <w:w w:val="100"/>
          <w:position w:val="0"/>
        </w:rPr>
        <w:t>【文学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“三</w:t>
      </w:r>
      <w:r>
        <w:rPr>
          <w:color w:val="000000"/>
          <w:spacing w:val="0"/>
          <w:w w:val="100"/>
          <w:position w:val="0"/>
        </w:rPr>
        <w:t>峡”】</w:t>
      </w:r>
    </w:p>
    <w:p>
      <w:pPr>
        <w:pStyle w:val="Bodytext10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418"/>
        </w:tabs>
        <w:bidi w:val="0"/>
        <w:spacing w:before="0" w:after="0" w:line="281" w:lineRule="exact"/>
        <w:ind w:left="0" w:right="0" w:firstLine="0"/>
        <w:jc w:val="both"/>
      </w:pPr>
      <w:bookmarkStart w:id="23" w:name="bookmark23"/>
      <w:bookmarkEnd w:id="23"/>
      <w:r>
        <w:rPr>
          <w:color w:val="000000"/>
          <w:spacing w:val="0"/>
          <w:w w:val="100"/>
          <w:position w:val="0"/>
        </w:rPr>
        <w:t>品味文中划横线的句子，按要求作答。（4分）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559"/>
        </w:tabs>
        <w:bidi w:val="0"/>
        <w:spacing w:before="0" w:after="0" w:line="281" w:lineRule="exact"/>
        <w:ind w:left="0" w:right="0" w:firstLine="0"/>
        <w:jc w:val="center"/>
      </w:pPr>
      <w:bookmarkStart w:id="24" w:name="bookmark24"/>
      <w:r>
        <w:rPr>
          <w:color w:val="000000"/>
          <w:spacing w:val="0"/>
          <w:w w:val="100"/>
          <w:position w:val="0"/>
        </w:rPr>
        <w:t>（</w:t>
      </w:r>
      <w:bookmarkEnd w:id="24"/>
      <w:r>
        <w:rPr>
          <w:color w:val="000000"/>
          <w:spacing w:val="0"/>
          <w:w w:val="100"/>
          <w:position w:val="0"/>
        </w:rPr>
        <w:t>1）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山峰有的作蝙蝠展翅状，有的如尖刀倒插，也有的似引颈欲鸣的雄鸡，就好像一位魄力大、</w:t>
      </w:r>
      <w:r>
        <w:rPr>
          <w:color w:val="000000"/>
          <w:spacing w:val="0"/>
          <w:w w:val="100"/>
          <w:position w:val="0"/>
        </w:rPr>
        <w:br/>
      </w:r>
      <w:r>
        <w:rPr>
          <w:color w:val="000000"/>
          <w:spacing w:val="0"/>
          <w:w w:val="100"/>
          <w:position w:val="0"/>
        </w:rPr>
        <w:t>手艺高的巨人曾挥动千钧巨斧，东斫西削，硬替大江斩出这道去路。（请从修辞角度赏析表达效果）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573"/>
        </w:tabs>
        <w:bidi w:val="0"/>
        <w:spacing w:before="0" w:after="0" w:line="259" w:lineRule="exact"/>
        <w:ind w:left="0" w:right="0" w:firstLine="180"/>
        <w:jc w:val="both"/>
      </w:pPr>
      <w:bookmarkStart w:id="25" w:name="bookmark25"/>
      <w:r>
        <w:rPr>
          <w:color w:val="000000"/>
          <w:spacing w:val="0"/>
          <w:w w:val="100"/>
          <w:position w:val="0"/>
        </w:rPr>
        <w:t>（</w:t>
      </w:r>
      <w:bookmarkEnd w:id="25"/>
      <w:r>
        <w:rPr>
          <w:color w:val="000000"/>
          <w:spacing w:val="0"/>
          <w:w w:val="100"/>
          <w:position w:val="0"/>
        </w:rPr>
        <w:t>2）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为了避免搁浅，穿着救生衣的水手站在船头的两侧，用一根红蓝相间的长篙不停地试着水位。 只听到风的呼啸，船头跟激流的冲撞，和水手报水位的喊声。（请分析写水手的表现有何作用）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3" w:lineRule="exact"/>
        <w:ind w:left="0" w:right="0" w:firstLine="180"/>
        <w:jc w:val="both"/>
      </w:pPr>
      <w:r>
        <w:rPr>
          <w:color w:val="000000"/>
          <w:spacing w:val="0"/>
          <w:w w:val="100"/>
          <w:position w:val="0"/>
        </w:rPr>
        <w:t>【文化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“三</w:t>
      </w:r>
      <w:r>
        <w:rPr>
          <w:color w:val="000000"/>
          <w:spacing w:val="0"/>
          <w:w w:val="100"/>
          <w:position w:val="0"/>
        </w:rPr>
        <w:t>峡”】</w:t>
      </w:r>
    </w:p>
    <w:p>
      <w:pPr>
        <w:pStyle w:val="Bodytext10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336"/>
        </w:tabs>
        <w:bidi w:val="0"/>
        <w:spacing w:before="0" w:after="0" w:line="273" w:lineRule="exact"/>
        <w:ind w:left="0" w:right="0" w:firstLine="0"/>
        <w:jc w:val="both"/>
      </w:pPr>
      <w:bookmarkStart w:id="26" w:name="bookmark26"/>
      <w:bookmarkEnd w:id="26"/>
      <w:r>
        <w:rPr>
          <w:color w:val="000000"/>
          <w:spacing w:val="0"/>
          <w:w w:val="100"/>
          <w:position w:val="0"/>
        </w:rPr>
        <w:t>请结合补充材料，谈谈你对文中划波浪线句子的理解。（4分）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317" w:lineRule="exact"/>
        <w:ind w:left="0" w:right="0" w:firstLine="520"/>
        <w:jc w:val="both"/>
      </w:pPr>
      <w:r>
        <w:rPr>
          <w:color w:val="000000"/>
          <w:spacing w:val="0"/>
          <w:w w:val="100"/>
          <w:position w:val="0"/>
        </w:rPr>
        <w:t>船跟船打了招呼，于是，山跟山也对语起来了，声音辽远而深沉，像是发自大地的肺腑。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00" w:line="317" w:lineRule="exact"/>
        <w:ind w:left="0" w:right="0" w:firstLine="180"/>
        <w:jc w:val="both"/>
      </w:pPr>
      <w:r>
        <w:rPr>
          <w:color w:val="000000"/>
          <w:spacing w:val="0"/>
          <w:w w:val="100"/>
          <w:position w:val="0"/>
        </w:rPr>
        <w:t>【补充材料】萧乾在《三峡》第一部分中感叹：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“这</w:t>
      </w:r>
      <w:r>
        <w:rPr>
          <w:color w:val="000000"/>
          <w:spacing w:val="0"/>
          <w:w w:val="100"/>
          <w:position w:val="0"/>
        </w:rPr>
        <w:t>真是自然之大手笔。我们拿它比过密西西比河， 也比过阿尔卑斯山穿过的多瑙河，越比越深得祖国河山的奇瑰，也越体会到我们的诗词绘画何以 那样俊拔奇伟，气势万千。”</w:t>
      </w:r>
    </w:p>
    <w:p>
      <w:pPr>
        <w:pStyle w:val="Heading210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  <w:rPr>
          <w:sz w:val="20"/>
          <w:szCs w:val="20"/>
        </w:rPr>
      </w:pPr>
      <w:bookmarkStart w:id="27" w:name="bookmark27"/>
      <w:bookmarkStart w:id="28" w:name="bookmark28"/>
      <w:bookmarkStart w:id="29" w:name="bookmark29"/>
      <w:r>
        <w:rPr>
          <w:color w:val="000000"/>
          <w:spacing w:val="0"/>
          <w:w w:val="100"/>
          <w:position w:val="0"/>
          <w:sz w:val="22"/>
          <w:szCs w:val="22"/>
        </w:rPr>
        <w:t>（三）非文学作品阅读</w:t>
      </w:r>
      <w:r>
        <w:rPr>
          <w:color w:val="000000"/>
          <w:spacing w:val="0"/>
          <w:w w:val="100"/>
          <w:position w:val="0"/>
          <w:sz w:val="20"/>
          <w:szCs w:val="20"/>
        </w:rPr>
        <w:t>（12分）</w:t>
      </w:r>
      <w:bookmarkEnd w:id="27"/>
      <w:bookmarkEnd w:id="28"/>
      <w:bookmarkEnd w:id="29"/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3" w:lineRule="exact"/>
        <w:ind w:left="0" w:right="0" w:firstLine="180"/>
        <w:jc w:val="both"/>
      </w:pPr>
      <w:r>
        <w:rPr>
          <w:color w:val="000000"/>
          <w:spacing w:val="0"/>
          <w:w w:val="100"/>
          <w:position w:val="0"/>
        </w:rPr>
        <w:t>【材料一】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3" w:lineRule="exact"/>
        <w:ind w:left="0" w:right="0" w:firstLine="520"/>
        <w:jc w:val="both"/>
      </w:pPr>
      <w:r>
        <w:rPr>
          <w:color w:val="000000"/>
          <w:spacing w:val="0"/>
          <w:w w:val="100"/>
          <w:position w:val="0"/>
        </w:rPr>
        <w:t>壮游，指的是胸怀壮志的游历。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“壮</w:t>
      </w:r>
      <w:r>
        <w:rPr>
          <w:color w:val="000000"/>
          <w:spacing w:val="0"/>
          <w:w w:val="100"/>
          <w:position w:val="0"/>
        </w:rPr>
        <w:t>游” 一词广泛认为出会唐代杜甫的自传式诗歌《壮游》。 在中国人的传统观念里，向来抱有一种安土重迁的故土情结，然而，在古代文人中，还有</w:t>
      </w:r>
      <w:r>
        <w:rPr>
          <w:color w:val="000000"/>
          <w:spacing w:val="0"/>
          <w:w w:val="100"/>
          <w:position w:val="0"/>
          <w:lang w:val="zh-CN" w:eastAsia="zh-CN" w:bidi="zh-CN"/>
        </w:rPr>
        <w:t xml:space="preserve">“读万 </w:t>
      </w:r>
      <w:r>
        <w:rPr>
          <w:color w:val="000000"/>
          <w:spacing w:val="0"/>
          <w:w w:val="100"/>
          <w:position w:val="0"/>
        </w:rPr>
        <w:t>卷书，行万</w:t>
      </w:r>
      <w:r>
        <w:rPr>
          <w:color w:val="000000"/>
          <w:spacing w:val="0"/>
          <w:w w:val="100"/>
          <w:position w:val="0"/>
          <w:lang w:val="zh-CN" w:eastAsia="zh-CN" w:bidi="zh-CN"/>
        </w:rPr>
        <w:t>里路”</w:t>
      </w:r>
      <w:r>
        <w:rPr>
          <w:color w:val="000000"/>
          <w:spacing w:val="0"/>
          <w:w w:val="100"/>
          <w:position w:val="0"/>
        </w:rPr>
        <w:t>的游历传统，这样的传统始于秦汉，盛于唐宋。西汉历史学家司马迁20岁那年， 父亲司马谈给他一辆马车，指导他到广阔的社会中实地考察，饱览壮丽河山，了解各地风俗，进 行收集史料、古人遗迹的学术旅行。司马迁遍游九省，圆满完成这次旅行，学术界称之为</w:t>
      </w:r>
      <w:r>
        <w:rPr>
          <w:color w:val="000000"/>
          <w:spacing w:val="0"/>
          <w:w w:val="100"/>
          <w:position w:val="0"/>
          <w:lang w:val="zh-CN" w:eastAsia="zh-CN" w:bidi="zh-CN"/>
        </w:rPr>
        <w:t xml:space="preserve">“二十 </w:t>
      </w:r>
      <w:r>
        <w:rPr>
          <w:color w:val="000000"/>
          <w:spacing w:val="0"/>
          <w:w w:val="100"/>
          <w:position w:val="0"/>
        </w:rPr>
        <w:t>壮游”。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3" w:lineRule="exact"/>
        <w:ind w:left="0" w:right="0" w:firstLine="520"/>
        <w:jc w:val="both"/>
      </w:pPr>
      <w:r>
        <w:rPr>
          <w:color w:val="000000"/>
          <w:spacing w:val="0"/>
          <w:w w:val="100"/>
          <w:position w:val="0"/>
        </w:rPr>
        <w:t>对于文人来说，书本上的知识总也比不上自己亲身的经历来得鲜活，要想著书立说，仅靠埋 首故纸堆是远远不够的，唯有匂然的山水，地方的风土人情，坊间的野史旧闻，才能为文人的</w:t>
      </w:r>
      <w:r>
        <w:rPr>
          <w:color w:val="000000"/>
          <w:spacing w:val="0"/>
          <w:w w:val="100"/>
          <w:position w:val="0"/>
          <w:lang w:val="zh-CN" w:eastAsia="zh-CN" w:bidi="zh-CN"/>
        </w:rPr>
        <w:t xml:space="preserve">“千 </w:t>
      </w:r>
      <w:r>
        <w:rPr>
          <w:color w:val="000000"/>
          <w:spacing w:val="0"/>
          <w:w w:val="100"/>
          <w:position w:val="0"/>
        </w:rPr>
        <w:t>秋文章事”奠下最坚实的基础。因此，以司马迁为代表的历代文人，都跋涉千里，不辞辛苦，将 自己投入到自然山水和人文社会的怀抱之中，去观察和体验这个世界。到了盛唐时期，文人的游 历活动更是蔚然成风，陈子昂、孟浩然、王维、李白、杜甫等诸多骚人墨客都有过许多非凡的壮 游经历，留下了许多传诵千古的不朽篇章。他们以诗文辞赋记录了所到之处秀丽的山川美景、独 特的民族风情，让读者如临其境，身虽未动，心却已远。也正是由于他们的各种游历和记述，五 岳、黄山、西湖、滇池、滕王阁、鹳雀楼等才成为了闻名遐迩的旅游胜地。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3" w:lineRule="exact"/>
        <w:ind w:left="0" w:right="0" w:firstLine="180"/>
        <w:jc w:val="both"/>
      </w:pPr>
      <w:r>
        <w:rPr>
          <w:color w:val="000000"/>
          <w:spacing w:val="0"/>
          <w:w w:val="100"/>
          <w:position w:val="0"/>
        </w:rPr>
        <w:t>【材料二】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3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历史上经典壮游事例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4"/>
        <w:gridCol w:w="850"/>
        <w:gridCol w:w="1138"/>
        <w:gridCol w:w="3542"/>
        <w:gridCol w:w="1562"/>
        <w:gridCol w:w="1361"/>
      </w:tblGrid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8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时期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人物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事迹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路线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历时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目的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554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司马迁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二十壮游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1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先沅、湘、窥九疑，然后上会稽，旬 是北涉汶、泗，过楚及梁而归。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4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1-5</w:t>
            </w:r>
            <w:r>
              <w:rPr>
                <w:color w:val="000000"/>
                <w:spacing w:val="0"/>
                <w:w w:val="100"/>
                <w:position w:val="0"/>
              </w:rPr>
              <w:t>年（尚未定 论）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获取史料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562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玄奘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4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赴天竺取 经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西至西域，途経哈萨克斯坦、阿富汗、 巴基斯坦、尼泊尔等国，抵达印度。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17年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弘扬佛法</w:t>
            </w:r>
          </w:p>
        </w:tc>
      </w:tr>
    </w:tbl>
    <w:p>
      <w:pPr>
        <w:sectPr>
          <w:pgSz w:w="12240" w:h="15840"/>
          <w:pgMar w:top="1200" w:right="1552" w:bottom="1329" w:left="1551" w:header="772" w:footer="901" w:gutter="0"/>
          <w:pgNumType w:start="1"/>
          <w:cols w:num="1" w:space="720"/>
          <w:rtlGutter w:val="0"/>
          <w:docGrid w:linePitch="360" w:charSpace="0"/>
        </w:sectPr>
      </w:pP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0"/>
        <w:gridCol w:w="840"/>
        <w:gridCol w:w="1130"/>
        <w:gridCol w:w="3550"/>
        <w:gridCol w:w="1560"/>
        <w:gridCol w:w="1360"/>
      </w:tblGrid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9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杜甫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壮游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先后游历吴、越和齐、赵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约9年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志学、交友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110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袁枚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晩年壮游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3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67岁游浙江天台山、雁荡山；68岁 游安徽黄山；69岁游岭南；71岁游 福建武夷山；80岁游东南山水；81 岁过吴江</w:t>
            </w: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约14年（断续）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寻幽探胜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111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潘德明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0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徒步环游 世界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经柬埔寨、泰国、过马来西亚、新加 </w:t>
            </w:r>
            <w:r>
              <w:rPr>
                <w:i/>
                <w:iCs/>
                <w:color w:val="000000"/>
                <w:spacing w:val="0"/>
                <w:w w:val="100"/>
                <w:position w:val="0"/>
              </w:rPr>
              <w:t>坡,</w:t>
            </w:r>
            <w:r>
              <w:rPr>
                <w:color w:val="000000"/>
                <w:spacing w:val="0"/>
                <w:w w:val="100"/>
                <w:position w:val="0"/>
              </w:rPr>
              <w:t>先后到达叙利亚、埃及、意大利、 英国、美国、巴拿马、新西兰、印度 尼西亚等40多个国家口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8年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0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雪东亚病夫 之耻</w:t>
            </w:r>
          </w:p>
        </w:tc>
      </w:tr>
    </w:tbl>
    <w:p>
      <w:pPr>
        <w:pStyle w:val="Tablecaption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80" w:right="0" w:firstLine="0"/>
        <w:jc w:val="left"/>
      </w:pPr>
      <w:r>
        <w:rPr>
          <w:color w:val="000000"/>
          <w:spacing w:val="0"/>
          <w:w w:val="100"/>
          <w:position w:val="0"/>
        </w:rPr>
        <w:t>【材料三】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2" w:lineRule="exact"/>
        <w:ind w:left="0" w:right="0" w:firstLine="500"/>
        <w:jc w:val="both"/>
      </w:pPr>
      <w:r>
        <w:rPr>
          <w:color w:val="000000"/>
          <w:spacing w:val="0"/>
          <w:w w:val="100"/>
          <w:position w:val="0"/>
        </w:rPr>
        <w:t xml:space="preserve">徐霞客幼年好学，博览群书，尤钟情于地经图志，少年即立下了 </w:t>
      </w:r>
      <w:r>
        <w:rPr>
          <w:color w:val="000000"/>
          <w:spacing w:val="0"/>
          <w:w w:val="100"/>
          <w:position w:val="0"/>
          <w:lang w:val="en-US" w:eastAsia="en-US" w:bidi="en-US"/>
        </w:rPr>
        <w:t>"</w:t>
      </w:r>
      <w:r>
        <w:rPr>
          <w:color w:val="000000"/>
          <w:spacing w:val="0"/>
          <w:w w:val="100"/>
          <w:position w:val="0"/>
        </w:rPr>
        <w:t>大丈夫当朝碧海而暮苍梧” 的旅行大志° 1608年，22岁的徐霞客正式出游，在完全没有他人资助的情况下，先后四次进行了 长距离的徒步跋涉，直到54岁</w:t>
      </w:r>
      <w:r>
        <w:rPr>
          <w:color w:val="000000"/>
          <w:spacing w:val="0"/>
          <w:w w:val="100"/>
          <w:position w:val="0"/>
          <w:lang w:val="zh-CN" w:eastAsia="zh-CN" w:bidi="zh-CN"/>
        </w:rPr>
        <w:t>逝世。</w:t>
      </w:r>
      <w:r>
        <w:rPr>
          <w:color w:val="000000"/>
          <w:spacing w:val="0"/>
          <w:w w:val="100"/>
          <w:position w:val="0"/>
        </w:rPr>
        <w:t>他以一介布衣，孤飾双履，踏遍万里河山，留下一部熠熠生 辉的《徐霞客游记》</w:t>
      </w:r>
      <w:r>
        <w:rPr>
          <w:color w:val="000000"/>
          <w:spacing w:val="0"/>
          <w:w w:val="100"/>
          <w:position w:val="0"/>
          <w:lang w:val="zh-CN" w:eastAsia="zh-CN" w:bidi="zh-CN"/>
        </w:rPr>
        <w:t>。他</w:t>
      </w:r>
      <w:r>
        <w:rPr>
          <w:color w:val="000000"/>
          <w:spacing w:val="0"/>
          <w:w w:val="100"/>
          <w:position w:val="0"/>
        </w:rPr>
        <w:t>寻访的地方，多是荒凉的穷乡僻壤，或人迹罕至的边疆地区，几次遇到生 翁危险，尝尽了旅途的</w:t>
      </w:r>
      <w:r>
        <w:rPr>
          <w:color w:val="000000"/>
          <w:spacing w:val="0"/>
          <w:w w:val="100"/>
          <w:position w:val="0"/>
          <w:lang w:val="zh-CN" w:eastAsia="zh-CN" w:bidi="zh-CN"/>
        </w:rPr>
        <w:t>艰辛。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2" w:lineRule="exact"/>
        <w:ind w:left="0" w:right="0" w:firstLine="500"/>
        <w:jc w:val="both"/>
      </w:pPr>
      <w:r>
        <w:rPr>
          <w:color w:val="000000"/>
          <w:spacing w:val="0"/>
          <w:w w:val="100"/>
          <w:position w:val="0"/>
        </w:rPr>
        <w:t>徐霞客通过亲身的考察，成就了在地理上的五大重大发现，如南、北盘江之源流，澜沧江、 潞江之出路等。他以无可辩驳的史实材料，论证了金沙江是长江的源头，否定了被人们奉为経典 的《禹贡》关于“岷山导江”的说法。此外，他还辨明了左江，右江、澜沧江等许多水道的源流， 纠正了古代地理书籍的很多谬误°在徐霞客对地理学的一系列贡献中，最突出的是他对石灰岩地 貌的系统考察，给出了符合现代科学的合理性解释，比欧洲人早一个多</w:t>
      </w:r>
      <w:r>
        <w:rPr>
          <w:color w:val="000000"/>
          <w:spacing w:val="0"/>
          <w:w w:val="100"/>
          <w:position w:val="0"/>
          <w:lang w:val="zh-CN" w:eastAsia="zh-CN" w:bidi="zh-CN"/>
        </w:rPr>
        <w:t>世纪。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2" w:lineRule="exact"/>
        <w:ind w:left="0" w:right="0" w:firstLine="500"/>
        <w:jc w:val="both"/>
      </w:pPr>
      <w:r>
        <w:rPr>
          <w:color w:val="000000"/>
          <w:spacing w:val="0"/>
          <w:w w:val="100"/>
          <w:position w:val="0"/>
        </w:rPr>
        <w:t>他撰成的60余万字的《徐霞客游记》，既是系统考察祖国地貌地质的地理名著，又是描绘华 夏风景资源的旅游巨篇，还是文字优美的文字佳作。他生动传神地描绘了众多山水名胜、奇观异 景乃至社会生活、风俗民情等，在地理学、生物学、文学乃至社会、经济、宗教等方面都具有重 要的价值，无怪乎人称《徐霞客游记》是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“明</w:t>
      </w:r>
      <w:r>
        <w:rPr>
          <w:color w:val="000000"/>
          <w:spacing w:val="0"/>
          <w:w w:val="100"/>
          <w:position w:val="0"/>
        </w:rPr>
        <w:t>末社会的百科全书’七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2" w:lineRule="exact"/>
        <w:ind w:left="0" w:right="0" w:firstLine="500"/>
        <w:jc w:val="both"/>
      </w:pPr>
      <w:r>
        <w:rPr>
          <w:color w:val="000000"/>
          <w:spacing w:val="0"/>
          <w:w w:val="100"/>
          <w:position w:val="0"/>
        </w:rPr>
        <w:t>徐霞客与13世纪西方大旅行家马可</w:t>
      </w:r>
      <w:r>
        <w:rPr>
          <w:color w:val="000000"/>
          <w:spacing w:val="0"/>
          <w:w w:val="100"/>
          <w:position w:val="0"/>
          <w:lang w:val="en-US" w:eastAsia="en-US" w:bidi="en-US"/>
        </w:rPr>
        <w:t>•</w:t>
      </w:r>
      <w:r>
        <w:rPr>
          <w:color w:val="000000"/>
          <w:spacing w:val="0"/>
          <w:w w:val="100"/>
          <w:position w:val="0"/>
        </w:rPr>
        <w:t>波罗分别被尊称为东、西方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“游</w:t>
      </w:r>
      <w:r>
        <w:rPr>
          <w:color w:val="000000"/>
          <w:spacing w:val="0"/>
          <w:w w:val="100"/>
          <w:position w:val="0"/>
        </w:rPr>
        <w:t>圣。《徐霞客游记》开 篇之日5月19日，被确定为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“中</w:t>
      </w:r>
      <w:r>
        <w:rPr>
          <w:color w:val="000000"/>
          <w:spacing w:val="0"/>
          <w:w w:val="100"/>
          <w:position w:val="0"/>
        </w:rPr>
        <w:t>国旅游日气</w:t>
      </w:r>
    </w:p>
    <w:p>
      <w:pPr>
        <w:pStyle w:val="Bodytext10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83"/>
        </w:tabs>
        <w:bidi w:val="0"/>
        <w:spacing w:before="0" w:after="0" w:line="272" w:lineRule="exact"/>
        <w:ind w:left="0" w:right="0" w:firstLine="0"/>
        <w:jc w:val="both"/>
      </w:pPr>
      <w:bookmarkStart w:id="30" w:name="bookmark30"/>
      <w:bookmarkEnd w:id="30"/>
      <w:r>
        <w:rPr>
          <w:color w:val="000000"/>
          <w:spacing w:val="0"/>
          <w:w w:val="100"/>
          <w:position w:val="0"/>
          <w:lang w:val="zh-CN" w:eastAsia="zh-CN" w:bidi="zh-CN"/>
        </w:rPr>
        <w:t>请你</w:t>
      </w:r>
      <w:r>
        <w:rPr>
          <w:color w:val="000000"/>
          <w:spacing w:val="0"/>
          <w:w w:val="100"/>
          <w:position w:val="0"/>
        </w:rPr>
        <w:t>结合上述三则材料，说说“壮游”具有怎样的特点。（4分）</w:t>
      </w:r>
    </w:p>
    <w:p>
      <w:pPr>
        <w:pStyle w:val="Bodytext10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83"/>
        </w:tabs>
        <w:bidi w:val="0"/>
        <w:spacing w:before="0" w:after="60" w:line="272" w:lineRule="exact"/>
        <w:ind w:left="0" w:right="0" w:firstLine="0"/>
        <w:jc w:val="both"/>
      </w:pPr>
      <w:bookmarkStart w:id="31" w:name="bookmark31"/>
      <w:bookmarkEnd w:id="31"/>
      <w:r>
        <w:rPr>
          <w:color w:val="000000"/>
          <w:spacing w:val="0"/>
          <w:w w:val="100"/>
          <w:position w:val="0"/>
          <w:lang w:val="zh-CN" w:eastAsia="zh-CN" w:bidi="zh-CN"/>
        </w:rPr>
        <w:t>下面</w:t>
      </w:r>
      <w:r>
        <w:rPr>
          <w:color w:val="000000"/>
          <w:spacing w:val="0"/>
          <w:w w:val="100"/>
          <w:position w:val="0"/>
        </w:rPr>
        <w:t>是徐霞客纪念馆中的展品。结合【材料三】，请说出纪念馆展出这张示意图的目的。（4分）</w:t>
      </w:r>
    </w:p>
    <w:p>
      <w:pPr>
        <w:widowControl w:val="0"/>
        <w:jc w:val="left"/>
        <w:rPr>
          <w:sz w:val="2"/>
          <w:szCs w:val="2"/>
        </w:rPr>
      </w:pPr>
      <w:r>
        <w:drawing>
          <wp:inline distT="0" distB="0" distL="114300" distR="114300">
            <wp:extent cx="2705100" cy="2844800"/>
            <wp:effectExtent l="0" t="0" r="0" b="1270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193466" name="Picutre 1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Picturecaption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10.</w:t>
      </w:r>
      <w:r>
        <w:rPr>
          <w:color w:val="000000"/>
          <w:spacing w:val="0"/>
          <w:w w:val="100"/>
          <w:position w:val="0"/>
        </w:rPr>
        <w:t>结合古今名人的壮游经历，谈谈你对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“壮</w:t>
      </w:r>
      <w:r>
        <w:rPr>
          <w:color w:val="000000"/>
          <w:spacing w:val="0"/>
          <w:w w:val="100"/>
          <w:position w:val="0"/>
        </w:rPr>
        <w:t>游”意义的认识。（4分）</w:t>
      </w:r>
    </w:p>
    <w:p>
      <w:pPr>
        <w:widowControl w:val="0"/>
        <w:spacing w:after="59" w:line="1" w:lineRule="exact"/>
      </w:pPr>
    </w:p>
    <w:p>
      <w:pPr>
        <w:pStyle w:val="Heading210"/>
        <w:keepNext/>
        <w:keepLines/>
        <w:widowControl w:val="0"/>
        <w:shd w:val="clear" w:color="auto" w:fill="auto"/>
        <w:bidi w:val="0"/>
        <w:spacing w:before="0" w:after="60" w:line="240" w:lineRule="auto"/>
        <w:ind w:left="0" w:right="0" w:firstLine="200"/>
        <w:jc w:val="left"/>
        <w:rPr>
          <w:sz w:val="20"/>
          <w:szCs w:val="20"/>
        </w:rPr>
      </w:pPr>
      <w:bookmarkStart w:id="32" w:name="bookmark32"/>
      <w:bookmarkStart w:id="33" w:name="bookmark33"/>
      <w:bookmarkStart w:id="34" w:name="bookmark34"/>
      <w:r>
        <w:rPr>
          <w:color w:val="000000"/>
          <w:spacing w:val="0"/>
          <w:w w:val="100"/>
          <w:position w:val="0"/>
          <w:sz w:val="22"/>
          <w:szCs w:val="22"/>
        </w:rPr>
        <w:t>（四）古诗文冋读</w:t>
      </w:r>
      <w:r>
        <w:rPr>
          <w:color w:val="000000"/>
          <w:spacing w:val="0"/>
          <w:w w:val="100"/>
          <w:position w:val="0"/>
          <w:sz w:val="20"/>
          <w:szCs w:val="20"/>
        </w:rPr>
        <w:t>（21分）</w:t>
      </w:r>
      <w:bookmarkEnd w:id="32"/>
      <w:bookmarkEnd w:id="33"/>
      <w:bookmarkEnd w:id="34"/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500"/>
        <w:jc w:val="both"/>
      </w:pPr>
      <w:r>
        <w:rPr>
          <w:color w:val="000000"/>
          <w:spacing w:val="0"/>
          <w:w w:val="100"/>
          <w:position w:val="0"/>
        </w:rPr>
        <w:t>超然台：北宋熙宁八年，苏轼任密州太守时，在密州（今山东诸城）北城上修筑，登台可眺 望全城。千古绝唱《水调歌头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•明</w:t>
      </w:r>
      <w:r>
        <w:rPr>
          <w:color w:val="000000"/>
          <w:spacing w:val="0"/>
          <w:w w:val="100"/>
          <w:position w:val="0"/>
        </w:rPr>
        <w:t>月几时有》即是在此台上一气呵成的。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5" w:lineRule="exact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超然台记（节选）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5" w:lineRule="exact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苏轼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2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凡物皆有可观。苟有可砚，皆有可乐，非必怪奇伟丽者也。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2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余自钱塘移守胶西，释舟楫之安，而服车马之劳；去膽墙之美，而蔽采椽之居；背①湖山之观， 而适桑麻之野。始至之日，岁比②不登③，盗贼满野，狱讼充斥；而斋厨索然，日食杞菊。人固疑 余之不乐也。处之期年，而貌加丰，发之白者，日以反黑。予既乐其风俗之淳，而其吏民亦安④予 之拙也。于是治其园圃，洁其庭宇，伐安丘、高密之木，以修补破败，为苟全之计。而园之北， 因城以为台者旧矣，稍葺⑤而新之。时相与登览，放意肆志焉。</w:t>
      </w:r>
      <w:r>
        <w:rPr>
          <w:color w:val="000000"/>
          <w:spacing w:val="0"/>
          <w:w w:val="100"/>
          <w:position w:val="0"/>
          <w:u w:val="single"/>
        </w:rPr>
        <w:t>台高而安深而明夏凉而冬温</w:t>
      </w:r>
      <w:r>
        <w:rPr>
          <w:color w:val="000000"/>
          <w:spacing w:val="0"/>
          <w:w w:val="100"/>
          <w:position w:val="0"/>
        </w:rPr>
        <w:t xml:space="preserve">。雨雪 之朝，风月之夕，予未尝不在，客未尝不从。撷园蔬，取池鱼，酿秫働酒，渝⑦脱粟而食之，曰： 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“乐哉</w:t>
      </w:r>
      <w:r>
        <w:rPr>
          <w:color w:val="000000"/>
          <w:spacing w:val="0"/>
          <w:w w:val="100"/>
          <w:position w:val="0"/>
        </w:rPr>
        <w:t>游乎！ ”。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2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方是时，予弟子由，适在济南，闻而赋之，且名其台曰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“超然</w:t>
      </w:r>
      <w:r>
        <w:rPr>
          <w:color w:val="000000"/>
          <w:spacing w:val="0"/>
          <w:w w:val="100"/>
          <w:position w:val="0"/>
        </w:rPr>
        <w:t>”，以见余之无所往而不乐者， 盖游于物之外也。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23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【注释】①背：远离。②比：连续，常常。③登：丰收。④安：以……为安，这里是习惯的意思。⑤葺：修整。 ⑥秫</w:t>
      </w:r>
      <w:r>
        <w:rPr>
          <w:color w:val="000000"/>
          <w:spacing w:val="0"/>
          <w:w w:val="100"/>
          <w:position w:val="0"/>
          <w:lang w:val="en-US" w:eastAsia="en-US" w:bidi="en-US"/>
        </w:rPr>
        <w:t>（sh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ú</w:t>
      </w:r>
      <w:r>
        <w:rPr>
          <w:color w:val="000000"/>
          <w:spacing w:val="0"/>
          <w:w w:val="100"/>
          <w:position w:val="0"/>
          <w:lang w:val="en-US" w:eastAsia="en-US" w:bidi="en-US"/>
        </w:rPr>
        <w:t>）：</w:t>
      </w:r>
      <w:r>
        <w:rPr>
          <w:color w:val="000000"/>
          <w:spacing w:val="0"/>
          <w:w w:val="100"/>
          <w:position w:val="0"/>
        </w:rPr>
        <w:t>黏高粱，可以做烧酒。⑦滝</w:t>
      </w:r>
      <w:r>
        <w:rPr>
          <w:color w:val="000000"/>
          <w:spacing w:val="0"/>
          <w:w w:val="100"/>
          <w:position w:val="0"/>
          <w:lang w:val="en-US" w:eastAsia="en-US" w:bidi="en-US"/>
        </w:rPr>
        <w:t>（yu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è</w:t>
      </w:r>
      <w:r>
        <w:rPr>
          <w:color w:val="000000"/>
          <w:spacing w:val="0"/>
          <w:w w:val="100"/>
          <w:position w:val="0"/>
          <w:lang w:val="en-US" w:eastAsia="en-US" w:bidi="en-US"/>
        </w:rPr>
        <w:t>）：</w:t>
      </w:r>
      <w:r>
        <w:rPr>
          <w:color w:val="000000"/>
          <w:spacing w:val="0"/>
          <w:w w:val="100"/>
          <w:position w:val="0"/>
        </w:rPr>
        <w:t>煮。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5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  <w:lang w:val="en-US" w:eastAsia="en-US" w:bidi="en-US"/>
        </w:rPr>
        <w:t>1L</w:t>
      </w:r>
      <w:r>
        <w:rPr>
          <w:color w:val="000000"/>
          <w:spacing w:val="0"/>
          <w:w w:val="100"/>
          <w:position w:val="0"/>
        </w:rPr>
        <w:t>用“/”为【乙】文中划线的句子断句，限两处。（2分）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5" w:lineRule="exact"/>
        <w:ind w:left="0" w:right="0" w:firstLine="220"/>
        <w:jc w:val="both"/>
      </w:pPr>
      <w:r>
        <w:rPr>
          <w:color w:val="000000"/>
          <w:spacing w:val="0"/>
          <w:w w:val="100"/>
          <w:position w:val="0"/>
        </w:rPr>
        <w:t>台高而安深而明夏凉而冬温</w:t>
      </w:r>
    </w:p>
    <w:p>
      <w:pPr>
        <w:pStyle w:val="Bodytext10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438"/>
        </w:tabs>
        <w:bidi w:val="0"/>
        <w:spacing w:before="0" w:after="0" w:line="275" w:lineRule="exact"/>
        <w:ind w:left="0" w:right="0" w:firstLine="0"/>
        <w:jc w:val="both"/>
      </w:pPr>
      <w:bookmarkStart w:id="35" w:name="bookmark35"/>
      <w:bookmarkEnd w:id="35"/>
      <w:r>
        <w:rPr>
          <w:color w:val="000000"/>
          <w:spacing w:val="0"/>
          <w:w w:val="100"/>
          <w:position w:val="0"/>
        </w:rPr>
        <w:t>解释加点字词的意思。（4分）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930"/>
          <w:tab w:val="left" w:pos="4154"/>
          <w:tab w:val="left" w:pos="6710"/>
        </w:tabs>
        <w:bidi w:val="0"/>
        <w:spacing w:before="0" w:after="0" w:line="275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（1）余自钱塘移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守</w:t>
      </w:r>
      <w:r>
        <w:rPr>
          <w:color w:val="000000"/>
          <w:spacing w:val="0"/>
          <w:w w:val="100"/>
          <w:position w:val="0"/>
        </w:rPr>
        <w:t>胶西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（2）稍葺而新之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2938"/>
          <w:tab w:val="left" w:pos="4154"/>
          <w:tab w:val="left" w:pos="6696"/>
        </w:tabs>
        <w:bidi w:val="0"/>
        <w:spacing w:before="0" w:after="0" w:line="275" w:lineRule="exact"/>
        <w:ind w:left="0" w:right="0" w:firstLine="0"/>
        <w:jc w:val="both"/>
      </w:pPr>
      <w:bookmarkStart w:id="36" w:name="bookmark36"/>
      <w:r>
        <w:rPr>
          <w:color w:val="000000"/>
          <w:spacing w:val="0"/>
          <w:w w:val="100"/>
          <w:position w:val="0"/>
        </w:rPr>
        <w:t>（</w:t>
      </w:r>
      <w:bookmarkEnd w:id="36"/>
      <w:r>
        <w:rPr>
          <w:color w:val="000000"/>
          <w:spacing w:val="0"/>
          <w:w w:val="100"/>
          <w:position w:val="0"/>
        </w:rPr>
        <w:t>3）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color w:val="000000"/>
          <w:spacing w:val="0"/>
          <w:w w:val="100"/>
          <w:position w:val="0"/>
        </w:rPr>
        <w:t>时相与登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color w:val="000000"/>
          <w:spacing w:val="0"/>
          <w:w w:val="100"/>
          <w:position w:val="0"/>
          <w:em w:val="dot"/>
        </w:rPr>
        <w:t>览</w:t>
      </w:r>
      <w:r>
        <w:rPr>
          <w:u w:val="single"/>
          <w:em w:val="dot"/>
        </w:rPr>
        <w:t xml:space="preserve"> </w:t>
      </w:r>
      <w:r>
        <w:rPr>
          <w:u w:val="single"/>
        </w:rPr>
        <w:tab/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（4）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适</w:t>
      </w:r>
      <w:r>
        <w:rPr>
          <w:color w:val="000000"/>
          <w:spacing w:val="0"/>
          <w:w w:val="100"/>
          <w:position w:val="0"/>
        </w:rPr>
        <w:t>在济</w:t>
      </w:r>
      <w:r>
        <w:rPr>
          <w:color w:val="000000"/>
          <w:spacing w:val="0"/>
          <w:w w:val="100"/>
          <w:position w:val="0"/>
          <w:em w:val="dot"/>
        </w:rPr>
        <w:t>南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Bodytext10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438"/>
        </w:tabs>
        <w:bidi w:val="0"/>
        <w:spacing w:before="0" w:after="0" w:line="281" w:lineRule="exact"/>
        <w:ind w:left="0" w:right="0" w:firstLine="0"/>
        <w:jc w:val="both"/>
      </w:pPr>
      <w:bookmarkStart w:id="37" w:name="bookmark37"/>
      <w:bookmarkEnd w:id="37"/>
      <w:r>
        <w:rPr>
          <w:color w:val="000000"/>
          <w:spacing w:val="0"/>
          <w:w w:val="100"/>
          <w:position w:val="0"/>
        </w:rPr>
        <w:t>用</w:t>
      </w:r>
      <w:r>
        <w:rPr>
          <w:color w:val="000000"/>
          <w:spacing w:val="0"/>
          <w:w w:val="100"/>
          <w:position w:val="0"/>
          <w:em w:val="dot"/>
        </w:rPr>
        <w:t>现代</w:t>
      </w:r>
      <w:r>
        <w:rPr>
          <w:color w:val="000000"/>
          <w:spacing w:val="0"/>
          <w:w w:val="100"/>
          <w:position w:val="0"/>
        </w:rPr>
        <w:t>汉语翻译下列句子。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          </w:t>
      </w:r>
      <w:r>
        <w:rPr>
          <w:color w:val="000000"/>
          <w:spacing w:val="0"/>
          <w:w w:val="100"/>
          <w:position w:val="0"/>
        </w:rPr>
        <w:t>（</w:t>
      </w:r>
      <w:r>
        <w:rPr>
          <w:color w:val="000000"/>
          <w:spacing w:val="0"/>
          <w:w w:val="100"/>
          <w:position w:val="0"/>
          <w:em w:val="dot"/>
        </w:rPr>
        <w:t>4</w:t>
      </w:r>
      <w:r>
        <w:rPr>
          <w:color w:val="000000"/>
          <w:spacing w:val="0"/>
          <w:w w:val="100"/>
          <w:position w:val="0"/>
        </w:rPr>
        <w:t>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95"/>
        </w:tabs>
        <w:bidi w:val="0"/>
        <w:spacing w:before="0" w:after="0" w:line="281" w:lineRule="exact"/>
        <w:ind w:left="0" w:right="0" w:firstLine="0"/>
        <w:jc w:val="both"/>
      </w:pPr>
      <w:bookmarkStart w:id="38" w:name="bookmark38"/>
      <w:r>
        <w:rPr>
          <w:color w:val="000000"/>
          <w:spacing w:val="0"/>
          <w:w w:val="100"/>
          <w:position w:val="0"/>
        </w:rPr>
        <w:t>（</w:t>
      </w:r>
      <w:bookmarkEnd w:id="38"/>
      <w:r>
        <w:rPr>
          <w:color w:val="000000"/>
          <w:spacing w:val="0"/>
          <w:w w:val="100"/>
          <w:position w:val="0"/>
        </w:rPr>
        <w:t>1）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予既乐其风俗之淳，而其吏民亦安予之拙也。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95"/>
        </w:tabs>
        <w:bidi w:val="0"/>
        <w:spacing w:before="0" w:after="0" w:line="281" w:lineRule="exact"/>
        <w:ind w:left="0" w:right="0" w:firstLine="0"/>
        <w:jc w:val="both"/>
      </w:pPr>
      <w:bookmarkStart w:id="39" w:name="bookmark39"/>
      <w:r>
        <w:rPr>
          <w:color w:val="000000"/>
          <w:spacing w:val="0"/>
          <w:w w:val="100"/>
          <w:position w:val="0"/>
        </w:rPr>
        <w:t>（</w:t>
      </w:r>
      <w:bookmarkEnd w:id="39"/>
      <w:r>
        <w:rPr>
          <w:color w:val="000000"/>
          <w:spacing w:val="0"/>
          <w:w w:val="100"/>
          <w:position w:val="0"/>
        </w:rPr>
        <w:t>2）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雨雪之朝，风月之夕，予未尝不在，客未尝不从。</w:t>
      </w:r>
    </w:p>
    <w:p>
      <w:pPr>
        <w:pStyle w:val="Bodytext10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438"/>
          <w:tab w:val="left" w:pos="7128"/>
        </w:tabs>
        <w:bidi w:val="0"/>
        <w:spacing w:before="0" w:after="0" w:line="281" w:lineRule="exact"/>
        <w:ind w:left="0" w:right="0" w:firstLine="0"/>
        <w:jc w:val="both"/>
      </w:pPr>
      <w:bookmarkStart w:id="40" w:name="bookmark40"/>
      <w:bookmarkEnd w:id="40"/>
      <w:r>
        <w:rPr>
          <w:color w:val="000000"/>
          <w:spacing w:val="0"/>
          <w:w w:val="100"/>
          <w:position w:val="0"/>
        </w:rPr>
        <w:t>文中点明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“超</w:t>
      </w:r>
      <w:r>
        <w:rPr>
          <w:color w:val="000000"/>
          <w:spacing w:val="0"/>
          <w:w w:val="100"/>
          <w:position w:val="0"/>
        </w:rPr>
        <w:t>然台”得名原因的句子是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i/>
          <w:iCs/>
          <w:color w:val="000000"/>
          <w:spacing w:val="0"/>
          <w:w w:val="100"/>
          <w:position w:val="0"/>
        </w:rPr>
        <w:t>。</w:t>
      </w:r>
      <w:r>
        <w:rPr>
          <w:color w:val="000000"/>
          <w:spacing w:val="0"/>
          <w:w w:val="100"/>
          <w:position w:val="0"/>
        </w:rPr>
        <w:t xml:space="preserve"> （2分）</w:t>
      </w:r>
    </w:p>
    <w:p>
      <w:pPr>
        <w:pStyle w:val="Bodytext10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452"/>
        </w:tabs>
        <w:bidi w:val="0"/>
        <w:spacing w:before="0" w:after="0" w:line="281" w:lineRule="exact"/>
        <w:ind w:left="0" w:right="0" w:firstLine="0"/>
        <w:jc w:val="both"/>
      </w:pPr>
      <w:bookmarkStart w:id="41" w:name="bookmark41"/>
      <w:bookmarkEnd w:id="41"/>
      <w:r>
        <w:rPr>
          <w:color w:val="000000"/>
          <w:spacing w:val="0"/>
          <w:w w:val="100"/>
          <w:position w:val="0"/>
        </w:rPr>
        <w:t>《超然台》以“乐”为主线，《记承天寺夜游》中苏轼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“念</w:t>
      </w:r>
      <w:r>
        <w:rPr>
          <w:color w:val="000000"/>
          <w:spacing w:val="0"/>
          <w:w w:val="100"/>
          <w:position w:val="0"/>
        </w:rPr>
        <w:t>无与为乐者，遂至承天寺寻张怀民"。 探究苏轼内心追求的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“乐”</w:t>
      </w:r>
      <w:r>
        <w:rPr>
          <w:color w:val="000000"/>
          <w:spacing w:val="0"/>
          <w:w w:val="100"/>
          <w:position w:val="0"/>
        </w:rPr>
        <w:t>有何异同。（4分）</w:t>
      </w:r>
    </w:p>
    <w:p>
      <w:pPr>
        <w:pStyle w:val="Bodytext10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430"/>
        </w:tabs>
        <w:bidi w:val="0"/>
        <w:spacing w:before="0" w:after="0" w:line="281" w:lineRule="exact"/>
        <w:ind w:left="0" w:right="0" w:firstLine="0"/>
        <w:jc w:val="both"/>
      </w:pPr>
      <w:bookmarkStart w:id="42" w:name="bookmark42"/>
      <w:bookmarkEnd w:id="42"/>
      <w:r>
        <w:rPr>
          <w:color w:val="000000"/>
          <w:spacing w:val="0"/>
          <w:w w:val="100"/>
          <w:position w:val="0"/>
        </w:rPr>
        <w:t>完成古诗赏析任务。（5分）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81" w:lineRule="exact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</w:rPr>
        <w:t>望江南・超然台作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81" w:lineRule="exact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【宋】苏轼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4" w:lineRule="exact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春未老，风细柳斜斜。试上超然台上望，半壕春水一城花。烟雨暗千家。</w:t>
      </w:r>
      <w:r>
        <w:rPr>
          <w:color w:val="000000"/>
          <w:spacing w:val="0"/>
          <w:w w:val="100"/>
          <w:position w:val="0"/>
        </w:rPr>
        <w:br/>
      </w:r>
      <w:r>
        <w:rPr>
          <w:color w:val="000000"/>
          <w:spacing w:val="0"/>
          <w:w w:val="100"/>
          <w:position w:val="0"/>
        </w:rPr>
        <w:t>寒食后，酒醒却</w:t>
      </w:r>
      <w:r>
        <w:rPr>
          <w:color w:val="000000"/>
          <w:spacing w:val="0"/>
          <w:w w:val="100"/>
          <w:position w:val="0"/>
          <w:lang w:val="zh-CN" w:eastAsia="zh-CN" w:bidi="zh-CN"/>
        </w:rPr>
        <w:t xml:space="preserve">咨嗟气 </w:t>
      </w:r>
      <w:r>
        <w:rPr>
          <w:color w:val="000000"/>
          <w:spacing w:val="0"/>
          <w:w w:val="100"/>
          <w:position w:val="0"/>
        </w:rPr>
        <w:t>休对故人思故国，且将新火②试新茶。诗酒趁年华。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5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【注释】①咨嗟</w:t>
      </w:r>
      <w:r>
        <w:rPr>
          <w:color w:val="000000"/>
          <w:spacing w:val="0"/>
          <w:w w:val="100"/>
          <w:position w:val="0"/>
          <w:lang w:val="en-US" w:eastAsia="en-US" w:bidi="en-US"/>
        </w:rPr>
        <w:t>z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ī</w:t>
      </w:r>
      <w:r>
        <w:rPr>
          <w:color w:val="000000"/>
          <w:spacing w:val="0"/>
          <w:w w:val="100"/>
          <w:position w:val="0"/>
          <w:lang w:val="en-US" w:eastAsia="en-US" w:bidi="en-US"/>
        </w:rPr>
        <w:t>ji</w:t>
      </w:r>
      <w:r>
        <w:rPr>
          <w:rFonts w:ascii="微软雅黑" w:eastAsia="微软雅黑" w:hAnsi="微软雅黑" w:cs="微软雅黑" w:hint="eastAsia"/>
          <w:color w:val="000000"/>
          <w:spacing w:val="0"/>
          <w:w w:val="100"/>
          <w:position w:val="0"/>
          <w:lang w:val="en-US" w:eastAsia="en-US" w:bidi="en-US"/>
        </w:rPr>
        <w:t>ē</w:t>
      </w:r>
      <w:bookmarkStart w:id="43" w:name="_GoBack"/>
      <w:bookmarkEnd w:id="43"/>
      <w:r>
        <w:rPr>
          <w:color w:val="000000"/>
          <w:spacing w:val="0"/>
          <w:w w:val="100"/>
          <w:position w:val="0"/>
          <w:lang w:val="en-US" w:eastAsia="en-US" w:bidi="en-US"/>
        </w:rPr>
        <w:t>：</w:t>
      </w:r>
      <w:r>
        <w:rPr>
          <w:color w:val="000000"/>
          <w:spacing w:val="0"/>
          <w:w w:val="100"/>
          <w:position w:val="0"/>
        </w:rPr>
        <w:t>叹息、慨叹。②新火：寒食，在清明前二日，从这天起，禁火三天；寒食过后，重新点火。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95"/>
        </w:tabs>
        <w:bidi w:val="0"/>
        <w:spacing w:before="0" w:after="0" w:line="275" w:lineRule="exact"/>
        <w:ind w:left="0" w:right="0" w:firstLine="0"/>
        <w:jc w:val="both"/>
      </w:pPr>
      <w:bookmarkStart w:id="44" w:name="bookmark43"/>
      <w:r>
        <w:rPr>
          <w:color w:val="000000"/>
          <w:spacing w:val="0"/>
          <w:w w:val="100"/>
          <w:position w:val="0"/>
        </w:rPr>
        <w:t>（</w:t>
      </w:r>
      <w:bookmarkEnd w:id="44"/>
      <w:r>
        <w:rPr>
          <w:color w:val="000000"/>
          <w:spacing w:val="0"/>
          <w:w w:val="100"/>
          <w:position w:val="0"/>
        </w:rPr>
        <w:t>1）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苏轼登上超然台望到了怎样的景色，请用自己的话说说。（2分）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pos="495"/>
        </w:tabs>
        <w:bidi w:val="0"/>
        <w:spacing w:before="0" w:after="60" w:line="275" w:lineRule="exact"/>
        <w:ind w:left="0" w:right="0" w:firstLine="0"/>
        <w:jc w:val="both"/>
      </w:pPr>
      <w:bookmarkStart w:id="45" w:name="bookmark44"/>
      <w:r>
        <w:rPr>
          <w:color w:val="000000"/>
          <w:spacing w:val="0"/>
          <w:w w:val="100"/>
          <w:position w:val="0"/>
        </w:rPr>
        <w:t>（</w:t>
      </w:r>
      <w:bookmarkEnd w:id="45"/>
      <w:r>
        <w:rPr>
          <w:color w:val="000000"/>
          <w:spacing w:val="0"/>
          <w:w w:val="100"/>
          <w:position w:val="0"/>
        </w:rPr>
        <w:t>2）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作者酒醒后为何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“咨</w:t>
      </w:r>
      <w:r>
        <w:rPr>
          <w:color w:val="000000"/>
          <w:spacing w:val="0"/>
          <w:w w:val="100"/>
          <w:position w:val="0"/>
        </w:rPr>
        <w:t>嗟” ？全词抒发了作者什么样的情感？ （3分）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5" w:lineRule="exact"/>
        <w:ind w:left="0" w:right="0" w:firstLine="0"/>
        <w:jc w:val="both"/>
      </w:pPr>
      <w:r>
        <w:rPr>
          <w:color w:val="000000"/>
          <w:spacing w:val="0"/>
          <w:w w:val="100"/>
          <w:position w:val="0"/>
          <w:sz w:val="22"/>
          <w:szCs w:val="22"/>
        </w:rPr>
        <w:t>三、写作</w:t>
      </w:r>
      <w:r>
        <w:rPr>
          <w:color w:val="000000"/>
          <w:spacing w:val="0"/>
          <w:w w:val="100"/>
          <w:position w:val="0"/>
        </w:rPr>
        <w:t>（45分）</w:t>
      </w:r>
    </w:p>
    <w:p>
      <w:pPr>
        <w:pStyle w:val="Bodytext10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438"/>
        </w:tabs>
        <w:bidi w:val="0"/>
        <w:spacing w:before="0" w:after="0" w:line="275" w:lineRule="exact"/>
        <w:ind w:left="0" w:right="0" w:firstLine="0"/>
        <w:jc w:val="both"/>
      </w:pPr>
      <w:bookmarkStart w:id="46" w:name="bookmark45"/>
      <w:bookmarkEnd w:id="46"/>
      <w:r>
        <w:rPr>
          <w:color w:val="000000"/>
          <w:spacing w:val="0"/>
          <w:w w:val="100"/>
          <w:position w:val="0"/>
        </w:rPr>
        <w:t>根据语境，完成任务。（5分）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5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目前，一些景区为了吸引游客眼球，进行了夸大事实的宣传，网络中的景区照片变“照骗”。 比如，浪漫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“樱</w:t>
      </w:r>
      <w:r>
        <w:rPr>
          <w:color w:val="000000"/>
          <w:spacing w:val="0"/>
          <w:w w:val="100"/>
          <w:position w:val="0"/>
        </w:rPr>
        <w:t>花花海”，现实情况只是路边摆放的盆栽树木，而且这些盆栽基本是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“残</w:t>
      </w:r>
      <w:r>
        <w:rPr>
          <w:color w:val="000000"/>
          <w:spacing w:val="0"/>
          <w:w w:val="100"/>
          <w:position w:val="0"/>
        </w:rPr>
        <w:t>花败柳</w:t>
      </w:r>
      <w:r>
        <w:rPr>
          <w:color w:val="000000"/>
          <w:spacing w:val="0"/>
          <w:w w:val="100"/>
          <w:position w:val="0"/>
          <w:lang w:val="en-US" w:eastAsia="en-US" w:bidi="en-US"/>
        </w:rPr>
        <w:t xml:space="preserve">”, </w:t>
      </w:r>
      <w:r>
        <w:rPr>
          <w:color w:val="000000"/>
          <w:spacing w:val="0"/>
          <w:w w:val="100"/>
          <w:position w:val="0"/>
        </w:rPr>
        <w:t>毫无花色可言。网上的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“高</w:t>
      </w:r>
      <w:r>
        <w:rPr>
          <w:color w:val="000000"/>
          <w:spacing w:val="0"/>
          <w:w w:val="100"/>
          <w:position w:val="0"/>
        </w:rPr>
        <w:t>大上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”瞬间</w:t>
      </w:r>
      <w:r>
        <w:rPr>
          <w:color w:val="000000"/>
          <w:spacing w:val="0"/>
          <w:w w:val="100"/>
          <w:position w:val="0"/>
        </w:rPr>
        <w:t xml:space="preserve">变成了 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“卖家</w:t>
      </w:r>
      <w:r>
        <w:rPr>
          <w:color w:val="000000"/>
          <w:spacing w:val="0"/>
          <w:w w:val="100"/>
          <w:position w:val="0"/>
        </w:rPr>
        <w:t>秀”，着实让人大跌眼镜。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5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这样的宣传着实扫了公众的兴致。针对景区虚假宣传的现象，你作为一个普通游客，你应该 怎样看待这种现象？并如何制止呢？请发表你的观点。（100字左右）</w:t>
      </w:r>
    </w:p>
    <w:p>
      <w:pPr>
        <w:pStyle w:val="Bodytext10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val="left" w:pos="438"/>
        </w:tabs>
        <w:bidi w:val="0"/>
        <w:spacing w:before="0" w:after="0" w:line="275" w:lineRule="exact"/>
        <w:ind w:left="0" w:right="0" w:firstLine="0"/>
        <w:jc w:val="both"/>
      </w:pPr>
      <w:bookmarkStart w:id="47" w:name="bookmark46"/>
      <w:bookmarkEnd w:id="47"/>
      <w:r>
        <w:rPr>
          <w:color w:val="000000"/>
          <w:spacing w:val="0"/>
          <w:w w:val="100"/>
          <w:position w:val="0"/>
        </w:rPr>
        <w:t>阅读下面文字，按要求写作。（40分）</w:t>
      </w:r>
    </w:p>
    <w:p>
      <w:pPr>
        <w:pStyle w:val="Bodytext10"/>
        <w:keepNext w:val="0"/>
        <w:keepLines w:val="0"/>
        <w:widowControl w:val="0"/>
        <w:shd w:val="clear" w:color="auto" w:fill="auto"/>
        <w:tabs>
          <w:tab w:val="left" w:leader="dot" w:pos="5227"/>
        </w:tabs>
        <w:bidi w:val="0"/>
        <w:spacing w:before="0" w:after="0" w:line="275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当我们走近名川大山时，壮观的景致、雄奇的风光很有看头；当我们迈入博物馆时，珍贵的 文物、厚重的历史很有看头；当我们欣赏中外名著时，跌宕的情节、深邃的思想很有看头；当我 们参加运动会时，激情的瞬间、青春的活力很有看头</w:t>
      </w:r>
      <w:r>
        <w:rPr>
          <w:color w:val="000000"/>
          <w:spacing w:val="0"/>
          <w:w w:val="100"/>
          <w:position w:val="0"/>
          <w:lang w:val="en-US" w:eastAsia="en-US" w:bidi="en-US"/>
        </w:rPr>
        <w:tab/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75" w:lineRule="exact"/>
        <w:ind w:left="0" w:right="0" w:firstLine="440"/>
        <w:jc w:val="both"/>
      </w:pPr>
      <w:r>
        <w:rPr>
          <w:color w:val="000000"/>
          <w:spacing w:val="0"/>
          <w:w w:val="100"/>
          <w:position w:val="0"/>
        </w:rPr>
        <w:t>要求：请以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“很有</w:t>
      </w:r>
      <w:r>
        <w:rPr>
          <w:color w:val="000000"/>
          <w:spacing w:val="0"/>
          <w:w w:val="100"/>
          <w:position w:val="0"/>
        </w:rPr>
        <w:t>看头”为题目，写一篇文章。文体不限（诗歌除外），600字以上。文中不 能出现真实校名、人名。</w:t>
      </w:r>
    </w:p>
    <w:sectPr>
      <w:footerReference w:type="default" r:id="rId7"/>
      <w:pgSz w:w="12240" w:h="15840"/>
      <w:pgMar w:top="1200" w:right="1552" w:bottom="1329" w:left="1551" w:header="772" w:footer="3" w:gutter="0"/>
      <w:cols w:num="1" w:space="720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3818890</wp:posOffset>
              </wp:positionH>
              <wp:positionV relativeFrom="page">
                <wp:posOffset>9286240</wp:posOffset>
              </wp:positionV>
              <wp:extent cx="120650" cy="6985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0650" cy="698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2049" type="#_x0000_t202" style="width:9.5pt;height:5.5pt;margin-top:731.2pt;margin-left:300.7pt;mso-height-relative:page;mso-position-horizontal-relative:page;mso-position-vertical-relative:page;mso-width-relative:page;mso-wrap-style:none;position:absolute;z-index:-25165721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306ED"/>
    <w:multiLevelType w:val="singleLevel"/>
    <w:tmpl w:val="B5E306ED"/>
    <w:lvl w:ilvl="0">
      <w:start w:val="12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</w:abstractNum>
  <w:abstractNum w:abstractNumId="1">
    <w:nsid w:val="BF205925"/>
    <w:multiLevelType w:val="singleLevel"/>
    <w:tmpl w:val="BF205925"/>
    <w:lvl w:ilvl="0">
      <w:start w:val="6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</w:abstractNum>
  <w:abstractNum w:abstractNumId="2">
    <w:nsid w:val="CF092B84"/>
    <w:multiLevelType w:val="singleLevel"/>
    <w:tmpl w:val="CF092B84"/>
    <w:lvl w:ilvl="0">
      <w:start w:val="4"/>
      <w:numFmt w:val="decimal"/>
      <w:lvlText w:val="%1,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</w:abstractNum>
  <w:abstractNum w:abstractNumId="3">
    <w:nsid w:val="0053208E"/>
    <w:multiLevelType w:val="singleLevel"/>
    <w:tmpl w:val="0053208E"/>
    <w:lvl w:ilvl="0">
      <w:start w:val="2"/>
      <w:numFmt w:val="decimal"/>
      <w:lvlText w:val="%1.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</w:abstractNum>
  <w:abstractNum w:abstractNumId="4">
    <w:nsid w:val="59ADCABA"/>
    <w:multiLevelType w:val="singleLevel"/>
    <w:tmpl w:val="59ADCABA"/>
    <w:lvl w:ilvl="0">
      <w:start w:val="1"/>
      <w:numFmt w:val="decimalEnclosedCircle"/>
      <w:lvlText w:val="%1"/>
      <w:lvlJc w:val="left"/>
      <w:rPr>
        <w:rFonts w:ascii="宋体" w:eastAsia="宋体" w:hAnsi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zh-TW" w:eastAsia="zh-TW" w:bidi="zh-TW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20"/>
  <w:drawingGridHorizontalSpacing w:val="181"/>
  <w:drawingGridVerticalSpacing w:val="181"/>
  <w:characterSpacingControl w:val="compressPunctuation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B346A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1">
    <w:name w:val="Heading #1|1_"/>
    <w:basedOn w:val="DefaultParagraphFont"/>
    <w:link w:val="Heading110"/>
    <w:rPr>
      <w:rFonts w:ascii="宋体" w:eastAsia="宋体" w:hAnsi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auto"/>
      <w:spacing w:line="461" w:lineRule="exact"/>
      <w:jc w:val="center"/>
      <w:outlineLvl w:val="0"/>
    </w:pPr>
    <w:rPr>
      <w:rFonts w:ascii="宋体" w:eastAsia="宋体" w:hAnsi="宋体" w:cs="宋体"/>
      <w:sz w:val="32"/>
      <w:szCs w:val="32"/>
      <w:u w:val="none"/>
      <w:shd w:val="clear" w:color="auto" w:fill="auto"/>
      <w:lang w:val="zh-TW" w:eastAsia="zh-TW" w:bidi="zh-TW"/>
    </w:rPr>
  </w:style>
  <w:style w:type="character" w:customStyle="1" w:styleId="Bodytext1">
    <w:name w:val="Body text|1_"/>
    <w:basedOn w:val="DefaultParagraphFont"/>
    <w:link w:val="Bodytext10"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line="288" w:lineRule="auto"/>
      <w:ind w:firstLine="400"/>
    </w:pPr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Heading21">
    <w:name w:val="Heading #2|1_"/>
    <w:basedOn w:val="DefaultParagraphFont"/>
    <w:link w:val="Heading210"/>
    <w:qFormat/>
    <w:rPr>
      <w:rFonts w:ascii="宋体" w:eastAsia="宋体" w:hAnsi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Heading210">
    <w:name w:val="Heading #2|1"/>
    <w:basedOn w:val="Normal"/>
    <w:link w:val="Heading21"/>
    <w:qFormat/>
    <w:pPr>
      <w:widowControl w:val="0"/>
      <w:shd w:val="clear" w:color="auto" w:fill="auto"/>
      <w:ind w:firstLine="90"/>
      <w:outlineLvl w:val="1"/>
    </w:pPr>
    <w:rPr>
      <w:rFonts w:ascii="宋体" w:eastAsia="宋体" w:hAnsi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Tablecaption1">
    <w:name w:val="Table caption|1_"/>
    <w:basedOn w:val="DefaultParagraphFont"/>
    <w:link w:val="Tablecaption10"/>
    <w:qFormat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Tablecaption10">
    <w:name w:val="Table caption|1"/>
    <w:basedOn w:val="Normal"/>
    <w:link w:val="Tablecaption1"/>
    <w:pPr>
      <w:widowControl w:val="0"/>
      <w:shd w:val="clear" w:color="auto" w:fill="auto"/>
    </w:pPr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Other1">
    <w:name w:val="Other|1_"/>
    <w:basedOn w:val="DefaultParagraphFont"/>
    <w:link w:val="Other10"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Normal"/>
    <w:link w:val="Other1"/>
    <w:qFormat/>
    <w:pPr>
      <w:widowControl w:val="0"/>
      <w:shd w:val="clear" w:color="auto" w:fill="auto"/>
      <w:spacing w:line="288" w:lineRule="auto"/>
      <w:ind w:firstLine="400"/>
    </w:pPr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Headerorfooter2">
    <w:name w:val="Header or footer|2_"/>
    <w:basedOn w:val="DefaultParagraphFont"/>
    <w:link w:val="Headerorfooter20"/>
    <w:qFormat/>
    <w:rPr>
      <w:sz w:val="20"/>
      <w:szCs w:val="20"/>
      <w:u w:val="none"/>
      <w:shd w:val="clear" w:color="auto" w:fill="auto"/>
    </w:rPr>
  </w:style>
  <w:style w:type="paragraph" w:customStyle="1" w:styleId="Headerorfooter20">
    <w:name w:val="Header or footer|2"/>
    <w:basedOn w:val="Normal"/>
    <w:link w:val="Headerorfooter2"/>
    <w:qFormat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  <w:style w:type="character" w:customStyle="1" w:styleId="Picturecaption1">
    <w:name w:val="Picture caption|1_"/>
    <w:basedOn w:val="DefaultParagraphFont"/>
    <w:link w:val="Picturecaption10"/>
    <w:qFormat/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Picturecaption10">
    <w:name w:val="Picture caption|1"/>
    <w:basedOn w:val="Normal"/>
    <w:link w:val="Picturecaption1"/>
    <w:qFormat/>
    <w:pPr>
      <w:widowControl w:val="0"/>
      <w:shd w:val="clear" w:color="auto" w:fill="auto"/>
    </w:pPr>
    <w:rPr>
      <w:rFonts w:ascii="宋体" w:eastAsia="宋体" w:hAnsi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爱儿兰咖啡</cp:lastModifiedBy>
  <cp:revision>0</cp:revision>
  <dcterms:created xsi:type="dcterms:W3CDTF">2020-11-23T02:22:51Z</dcterms:created>
  <dcterms:modified xsi:type="dcterms:W3CDTF">2020-11-23T02:44:44Z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