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Heading1"/>
        <w:spacing w:line="388" w:lineRule="auto"/>
        <w:ind w:left="3979" w:right="1723"/>
      </w:pPr>
      <w:r>
        <w:t xml:space="preserve">江都区第三中学 </w:t>
      </w:r>
      <w:r>
        <w:rPr>
          <w:rFonts w:ascii="Calibri" w:eastAsia="Calibri"/>
        </w:rPr>
        <w:t xml:space="preserve">2020--2021 </w:t>
      </w:r>
      <w:r>
        <w:t>学年度第一学期期中试卷八年级语文学科</w:t>
      </w:r>
    </w:p>
    <w:p>
      <w:pPr>
        <w:spacing w:after="0" w:line="388" w:lineRule="auto"/>
        <w:sectPr>
          <w:type w:val="continuous"/>
          <w:pgSz w:w="11910" w:h="16840"/>
          <w:pgMar w:top="1500" w:right="740" w:bottom="280" w:left="920" w:header="720" w:footer="720" w:gutter="0"/>
          <w:cols w:space="720"/>
        </w:sect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p>
    <w:p>
      <w:pPr>
        <w:pStyle w:val="BodyText"/>
        <w:ind w:left="0"/>
        <w:rPr>
          <w:b/>
          <w:sz w:val="20"/>
        </w:rPr>
      </w:pPr>
    </w:p>
    <w:p>
      <w:pPr>
        <w:pStyle w:val="BodyText"/>
        <w:spacing w:before="7"/>
        <w:ind w:left="0"/>
        <w:rPr>
          <w:b/>
        </w:rPr>
      </w:pPr>
    </w:p>
    <w:p>
      <w:pPr>
        <w:pStyle w:val="Heading2"/>
      </w:pPr>
      <w:r>
        <w:t>一、积累运用（31</w:t>
      </w:r>
      <w:r>
        <w:rPr>
          <w:spacing w:val="-27"/>
        </w:rPr>
        <w:t xml:space="preserve"> 分</w:t>
      </w:r>
      <w:r>
        <w:t>）</w:t>
      </w:r>
    </w:p>
    <w:p>
      <w:pPr>
        <w:tabs>
          <w:tab w:val="left" w:pos="1940"/>
        </w:tabs>
        <w:spacing w:before="18"/>
        <w:ind w:left="160" w:right="0" w:firstLine="0"/>
        <w:jc w:val="left"/>
        <w:rPr>
          <w:b/>
          <w:sz w:val="28"/>
        </w:rPr>
      </w:pPr>
      <w:r>
        <w:br w:type="column"/>
      </w:r>
      <w:r>
        <w:rPr>
          <w:b/>
          <w:sz w:val="28"/>
        </w:rPr>
        <w:t>满分</w:t>
      </w:r>
      <w:r>
        <w:rPr>
          <w:b/>
          <w:spacing w:val="-70"/>
          <w:sz w:val="28"/>
        </w:rPr>
        <w:t xml:space="preserve"> </w:t>
      </w:r>
      <w:r>
        <w:rPr>
          <w:rFonts w:ascii="Calibri" w:eastAsia="Calibri"/>
          <w:b/>
          <w:sz w:val="28"/>
        </w:rPr>
        <w:t>150</w:t>
      </w:r>
      <w:r>
        <w:rPr>
          <w:rFonts w:ascii="Calibri" w:eastAsia="Calibri"/>
          <w:b/>
          <w:spacing w:val="-5"/>
          <w:sz w:val="28"/>
        </w:rPr>
        <w:t xml:space="preserve"> </w:t>
      </w:r>
      <w:r>
        <w:rPr>
          <w:b/>
          <w:sz w:val="28"/>
        </w:rPr>
        <w:t>分</w:t>
      </w:r>
      <w:r>
        <w:rPr>
          <w:b/>
          <w:sz w:val="28"/>
        </w:rPr>
        <w:tab/>
      </w:r>
      <w:r>
        <w:rPr>
          <w:b/>
          <w:sz w:val="28"/>
        </w:rPr>
        <w:t>考试时间</w:t>
      </w:r>
      <w:r>
        <w:rPr>
          <w:b/>
          <w:spacing w:val="-69"/>
          <w:sz w:val="28"/>
        </w:rPr>
        <w:t xml:space="preserve"> </w:t>
      </w:r>
      <w:r>
        <w:rPr>
          <w:rFonts w:ascii="Calibri" w:eastAsia="Calibri"/>
          <w:b/>
          <w:sz w:val="28"/>
        </w:rPr>
        <w:t>150</w:t>
      </w:r>
      <w:r>
        <w:rPr>
          <w:rFonts w:ascii="Calibri" w:eastAsia="Calibri"/>
          <w:b/>
          <w:spacing w:val="3"/>
          <w:sz w:val="28"/>
        </w:rPr>
        <w:t xml:space="preserve"> </w:t>
      </w:r>
      <w:r>
        <w:rPr>
          <w:b/>
          <w:sz w:val="28"/>
        </w:rPr>
        <w:t>分钟</w:t>
      </w:r>
    </w:p>
    <w:p>
      <w:pPr>
        <w:spacing w:after="0"/>
        <w:jc w:val="left"/>
        <w:rPr>
          <w:sz w:val="28"/>
        </w:rPr>
        <w:sectPr>
          <w:type w:val="continuous"/>
          <w:pgSz w:w="11910" w:h="16840"/>
          <w:pgMar w:top="1500" w:right="740" w:bottom="280" w:left="920" w:header="720" w:footer="720" w:gutter="0"/>
          <w:cols w:num="2" w:space="720" w:equalWidth="0">
            <w:col w:w="2366" w:space="491"/>
            <w:col w:w="7393"/>
          </w:cols>
        </w:sectPr>
      </w:pPr>
    </w:p>
    <w:p>
      <w:pPr>
        <w:pStyle w:val="BodyText"/>
        <w:spacing w:before="43"/>
        <w:jc w:val="both"/>
      </w:pPr>
      <w:r>
        <w:rPr>
          <w:color w:val="333333"/>
        </w:rPr>
        <w:t>金秋时节，班级开展主题为</w:t>
      </w:r>
      <w:r>
        <w:rPr>
          <w:rFonts w:ascii="Arial" w:eastAsia="Arial" w:hAnsi="Arial"/>
          <w:color w:val="333333"/>
        </w:rPr>
        <w:t>“</w:t>
      </w:r>
      <w:r>
        <w:rPr>
          <w:color w:val="333333"/>
        </w:rPr>
        <w:t>美景、美文与美德</w:t>
      </w:r>
      <w:r>
        <w:rPr>
          <w:rFonts w:ascii="Arial" w:eastAsia="Arial" w:hAnsi="Arial"/>
          <w:color w:val="333333"/>
        </w:rPr>
        <w:t>”</w:t>
      </w:r>
      <w:r>
        <w:rPr>
          <w:color w:val="333333"/>
        </w:rPr>
        <w:t>的语文综合性学习活动。</w:t>
      </w:r>
    </w:p>
    <w:p>
      <w:pPr>
        <w:spacing w:before="45"/>
        <w:ind w:left="160" w:right="0" w:firstLine="0"/>
        <w:jc w:val="both"/>
        <w:rPr>
          <w:sz w:val="20"/>
        </w:rPr>
      </w:pPr>
      <w:r>
        <w:rPr>
          <w:b/>
          <w:color w:val="333333"/>
          <w:sz w:val="20"/>
        </w:rPr>
        <w:t>【走进美景】</w:t>
      </w:r>
      <w:r>
        <w:rPr>
          <w:color w:val="333333"/>
          <w:sz w:val="20"/>
        </w:rPr>
        <w:t>（</w:t>
      </w:r>
      <w:r>
        <w:rPr>
          <w:rFonts w:ascii="Arial" w:eastAsia="Arial"/>
          <w:color w:val="333333"/>
          <w:sz w:val="20"/>
        </w:rPr>
        <w:t xml:space="preserve">6 </w:t>
      </w:r>
      <w:r>
        <w:rPr>
          <w:color w:val="333333"/>
          <w:sz w:val="20"/>
        </w:rPr>
        <w:t>分）</w:t>
      </w:r>
    </w:p>
    <w:p>
      <w:pPr>
        <w:pStyle w:val="BodyText"/>
        <w:spacing w:before="53" w:line="278" w:lineRule="auto"/>
        <w:ind w:right="341"/>
        <w:jc w:val="both"/>
      </w:pPr>
      <w:r>
        <w:t>走进何园，婉如走进一幅历史人文的旖旎画卷；一位集官僚、盐商、隐者、教育家多重身份的传奇人物， 曲折隐秘的心阶历程在此淋漓披露；一个由封建走向开明的世家大族兴衰荣辱的生存活剧在此诩诩上演； 一部</w:t>
      </w:r>
      <w:r>
        <w:rPr>
          <w:u w:val="single"/>
        </w:rPr>
        <w:t xml:space="preserve"> ① </w:t>
      </w:r>
      <w:r>
        <w:t>的中国近代史丰富多彩的外传故事在此生动展现</w:t>
      </w:r>
      <w:r>
        <w:rPr>
          <w:w w:val="185"/>
        </w:rPr>
        <w:t>„„</w:t>
      </w:r>
    </w:p>
    <w:p>
      <w:pPr>
        <w:pStyle w:val="ListParagraph"/>
        <w:numPr>
          <w:ilvl w:val="0"/>
          <w:numId w:val="1"/>
        </w:numPr>
        <w:tabs>
          <w:tab w:val="left" w:pos="473"/>
          <w:tab w:val="left" w:pos="1362"/>
          <w:tab w:val="left" w:pos="1885"/>
          <w:tab w:val="left" w:pos="3146"/>
        </w:tabs>
        <w:spacing w:before="1" w:after="0" w:line="280" w:lineRule="auto"/>
        <w:ind w:left="160" w:right="6886" w:firstLine="0"/>
        <w:jc w:val="left"/>
        <w:rPr>
          <w:sz w:val="21"/>
        </w:rPr>
      </w:pPr>
      <w:r>
        <w:rPr>
          <w:sz w:val="21"/>
        </w:rPr>
        <w:t>（1）给</w:t>
      </w:r>
      <w:r>
        <w:rPr>
          <w:spacing w:val="-3"/>
          <w:sz w:val="21"/>
        </w:rPr>
        <w:t>加</w:t>
      </w:r>
      <w:r>
        <w:rPr>
          <w:sz w:val="21"/>
        </w:rPr>
        <w:t>点</w:t>
      </w:r>
      <w:r>
        <w:rPr>
          <w:spacing w:val="-3"/>
          <w:sz w:val="21"/>
        </w:rPr>
        <w:t>字</w:t>
      </w:r>
      <w:r>
        <w:rPr>
          <w:sz w:val="21"/>
        </w:rPr>
        <w:t>注</w:t>
      </w:r>
      <w:r>
        <w:rPr>
          <w:spacing w:val="-3"/>
          <w:sz w:val="21"/>
        </w:rPr>
        <w:t>音</w:t>
      </w:r>
      <w:r>
        <w:rPr>
          <w:sz w:val="21"/>
        </w:rPr>
        <w:t>。（2</w:t>
      </w:r>
      <w:r>
        <w:rPr>
          <w:spacing w:val="-53"/>
          <w:sz w:val="21"/>
        </w:rPr>
        <w:t xml:space="preserve"> </w:t>
      </w:r>
      <w:r>
        <w:rPr>
          <w:sz w:val="21"/>
        </w:rPr>
        <w:t>分） 旖</w:t>
      </w:r>
      <w:r>
        <w:rPr>
          <w:spacing w:val="-149"/>
          <w:sz w:val="21"/>
        </w:rPr>
        <w:t>旎</w:t>
      </w:r>
      <w:r>
        <w:rPr>
          <w:spacing w:val="-32"/>
          <w:position w:val="-7"/>
          <w:sz w:val="21"/>
        </w:rPr>
        <w:t>．</w:t>
      </w:r>
      <w:r>
        <w:rPr>
          <w:spacing w:val="-32"/>
          <w:sz w:val="21"/>
        </w:rPr>
        <w:t>（</w:t>
      </w:r>
      <w:r>
        <w:rPr>
          <w:spacing w:val="-32"/>
          <w:sz w:val="21"/>
        </w:rPr>
        <w:tab/>
      </w:r>
      <w:r>
        <w:rPr>
          <w:sz w:val="21"/>
        </w:rPr>
        <w:t>）</w:t>
      </w:r>
      <w:r>
        <w:rPr>
          <w:sz w:val="21"/>
        </w:rPr>
        <w:tab/>
      </w:r>
      <w:r>
        <w:rPr>
          <w:spacing w:val="-149"/>
          <w:sz w:val="21"/>
        </w:rPr>
        <w:t>淋</w:t>
      </w:r>
      <w:r>
        <w:rPr>
          <w:spacing w:val="-63"/>
          <w:position w:val="-7"/>
          <w:sz w:val="21"/>
        </w:rPr>
        <w:t>．</w:t>
      </w:r>
      <w:r>
        <w:rPr>
          <w:spacing w:val="-3"/>
          <w:sz w:val="21"/>
        </w:rPr>
        <w:t>漓</w:t>
      </w:r>
      <w:r>
        <w:rPr>
          <w:sz w:val="21"/>
        </w:rPr>
        <w:t>（</w:t>
      </w:r>
      <w:r>
        <w:rPr>
          <w:sz w:val="21"/>
        </w:rPr>
        <w:tab/>
      </w:r>
      <w:r>
        <w:rPr>
          <w:spacing w:val="-17"/>
          <w:sz w:val="21"/>
        </w:rPr>
        <w:t>）</w:t>
      </w:r>
    </w:p>
    <w:p>
      <w:pPr>
        <w:pStyle w:val="ListParagraph"/>
        <w:numPr>
          <w:ilvl w:val="0"/>
          <w:numId w:val="2"/>
        </w:numPr>
        <w:tabs>
          <w:tab w:val="left" w:pos="690"/>
        </w:tabs>
        <w:spacing w:before="0" w:after="0" w:line="251" w:lineRule="exact"/>
        <w:ind w:left="689" w:right="0" w:hanging="530"/>
        <w:jc w:val="left"/>
        <w:rPr>
          <w:sz w:val="21"/>
        </w:rPr>
      </w:pPr>
      <w:r>
        <w:rPr>
          <w:spacing w:val="-3"/>
          <w:sz w:val="21"/>
        </w:rPr>
        <w:t>找出并订正文中的两个错别字。</w:t>
      </w:r>
      <w:r>
        <w:rPr>
          <w:sz w:val="21"/>
        </w:rPr>
        <w:t>（2</w:t>
      </w:r>
      <w:r>
        <w:rPr>
          <w:spacing w:val="-28"/>
          <w:sz w:val="21"/>
        </w:rPr>
        <w:t xml:space="preserve"> 分</w:t>
      </w:r>
      <w:r>
        <w:rPr>
          <w:sz w:val="21"/>
        </w:rPr>
        <w:t>）</w:t>
      </w:r>
    </w:p>
    <w:p>
      <w:pPr>
        <w:pStyle w:val="BodyText"/>
        <w:tabs>
          <w:tab w:val="left" w:pos="791"/>
          <w:tab w:val="left" w:pos="1996"/>
          <w:tab w:val="left" w:pos="2471"/>
          <w:tab w:val="left" w:pos="3206"/>
          <w:tab w:val="left" w:pos="4408"/>
        </w:tabs>
        <w:spacing w:before="43"/>
        <w:rPr>
          <w:rFonts w:ascii="Times New Roman" w:eastAsia="Times New Roman"/>
        </w:rPr>
      </w:pPr>
      <w:r>
        <w:rPr>
          <w:rFonts w:ascii="Times New Roman" w:eastAsia="Times New Roman"/>
          <w:w w:val="100"/>
          <w:u w:val="single"/>
        </w:rPr>
        <w:t xml:space="preserve"> </w:t>
      </w:r>
      <w:r>
        <w:rPr>
          <w:rFonts w:ascii="Times New Roman" w:eastAsia="Times New Roman"/>
          <w:u w:val="single"/>
        </w:rPr>
        <w:tab/>
      </w:r>
      <w:r>
        <w:t>应</w:t>
      </w:r>
      <w:r>
        <w:rPr>
          <w:spacing w:val="-3"/>
        </w:rPr>
        <w:t>为</w:t>
      </w:r>
      <w:r>
        <w:rPr>
          <w:spacing w:val="-3"/>
          <w:u w:val="single"/>
        </w:rPr>
        <w:t xml:space="preserve"> </w:t>
      </w:r>
      <w:r>
        <w:rPr>
          <w:spacing w:val="-3"/>
          <w:u w:val="single"/>
        </w:rPr>
        <w:tab/>
      </w:r>
      <w:r>
        <w:rPr>
          <w:spacing w:val="-3"/>
        </w:rPr>
        <w:tab/>
      </w:r>
      <w:r>
        <w:rPr>
          <w:spacing w:val="-3"/>
          <w:u w:val="single"/>
        </w:rPr>
        <w:t xml:space="preserve"> </w:t>
      </w:r>
      <w:r>
        <w:rPr>
          <w:spacing w:val="-3"/>
          <w:u w:val="single"/>
        </w:rPr>
        <w:tab/>
      </w:r>
      <w:r>
        <w:t>应</w:t>
      </w:r>
      <w:r>
        <w:rPr>
          <w:spacing w:val="-3"/>
        </w:rPr>
        <w:t>为</w:t>
      </w:r>
      <w:r>
        <w:rPr>
          <w:rFonts w:ascii="Times New Roman" w:eastAsia="Times New Roman"/>
          <w:u w:val="single"/>
        </w:rPr>
        <w:t xml:space="preserve"> </w:t>
      </w:r>
      <w:r>
        <w:rPr>
          <w:rFonts w:ascii="Times New Roman" w:eastAsia="Times New Roman"/>
          <w:u w:val="single"/>
        </w:rPr>
        <w:tab/>
      </w:r>
    </w:p>
    <w:p>
      <w:pPr>
        <w:pStyle w:val="ListParagraph"/>
        <w:numPr>
          <w:ilvl w:val="0"/>
          <w:numId w:val="2"/>
        </w:numPr>
        <w:tabs>
          <w:tab w:val="left" w:pos="690"/>
        </w:tabs>
        <w:spacing w:before="43" w:after="0" w:line="240" w:lineRule="auto"/>
        <w:ind w:left="689" w:right="0" w:hanging="530"/>
        <w:jc w:val="left"/>
        <w:rPr>
          <w:sz w:val="21"/>
        </w:rPr>
      </w:pPr>
      <w:r>
        <w:rPr>
          <w:spacing w:val="-3"/>
          <w:sz w:val="21"/>
        </w:rPr>
        <w:t>横线①处填入短语最恰当的一项是</w:t>
      </w:r>
      <w:r>
        <w:rPr>
          <w:sz w:val="21"/>
        </w:rPr>
        <w:t>（2</w:t>
      </w:r>
      <w:r>
        <w:rPr>
          <w:spacing w:val="-28"/>
          <w:sz w:val="21"/>
        </w:rPr>
        <w:t xml:space="preserve"> 分</w:t>
      </w:r>
      <w:r>
        <w:rPr>
          <w:spacing w:val="-3"/>
          <w:sz w:val="21"/>
        </w:rPr>
        <w:t>）</w:t>
      </w:r>
    </w:p>
    <w:p>
      <w:pPr>
        <w:pStyle w:val="BodyText"/>
        <w:tabs>
          <w:tab w:val="left" w:pos="1842"/>
          <w:tab w:val="left" w:pos="3523"/>
          <w:tab w:val="left" w:pos="5203"/>
        </w:tabs>
        <w:spacing w:before="43"/>
      </w:pPr>
      <w:r>
        <w:t>A.天</w:t>
      </w:r>
      <w:r>
        <w:rPr>
          <w:spacing w:val="-3"/>
        </w:rPr>
        <w:t>翻</w:t>
      </w:r>
      <w:r>
        <w:t>地覆</w:t>
      </w:r>
      <w:r>
        <w:tab/>
      </w:r>
      <w:r>
        <w:t>B.风</w:t>
      </w:r>
      <w:r>
        <w:rPr>
          <w:spacing w:val="-3"/>
        </w:rPr>
        <w:t>云</w:t>
      </w:r>
      <w:r>
        <w:t>变幻</w:t>
      </w:r>
      <w:r>
        <w:tab/>
      </w:r>
      <w:r>
        <w:t>C.</w:t>
      </w:r>
      <w:r>
        <w:rPr>
          <w:spacing w:val="-3"/>
        </w:rPr>
        <w:t>可</w:t>
      </w:r>
      <w:r>
        <w:t>歌</w:t>
      </w:r>
      <w:r>
        <w:rPr>
          <w:spacing w:val="-3"/>
        </w:rPr>
        <w:t>可</w:t>
      </w:r>
      <w:r>
        <w:t>泣</w:t>
      </w:r>
      <w:r>
        <w:tab/>
      </w:r>
      <w:r>
        <w:t>D.意</w:t>
      </w:r>
      <w:r>
        <w:rPr>
          <w:spacing w:val="-3"/>
        </w:rPr>
        <w:t>气</w:t>
      </w:r>
      <w:r>
        <w:t>风发</w:t>
      </w:r>
    </w:p>
    <w:p>
      <w:pPr>
        <w:spacing w:before="45"/>
        <w:ind w:left="160" w:right="0" w:firstLine="0"/>
        <w:jc w:val="left"/>
        <w:rPr>
          <w:sz w:val="20"/>
        </w:rPr>
      </w:pPr>
      <w:r>
        <w:rPr>
          <w:b/>
          <w:color w:val="333333"/>
          <w:sz w:val="20"/>
        </w:rPr>
        <w:t>【品味美文】</w:t>
      </w:r>
      <w:r>
        <w:rPr>
          <w:color w:val="333333"/>
          <w:sz w:val="20"/>
        </w:rPr>
        <w:t>（</w:t>
      </w:r>
      <w:r>
        <w:rPr>
          <w:rFonts w:ascii="Arial" w:eastAsia="Arial"/>
          <w:color w:val="333333"/>
          <w:sz w:val="20"/>
        </w:rPr>
        <w:t xml:space="preserve">4 </w:t>
      </w:r>
      <w:r>
        <w:rPr>
          <w:color w:val="333333"/>
          <w:sz w:val="20"/>
        </w:rPr>
        <w:t>分）</w:t>
      </w:r>
    </w:p>
    <w:p>
      <w:pPr>
        <w:pStyle w:val="ListParagraph"/>
        <w:numPr>
          <w:ilvl w:val="0"/>
          <w:numId w:val="1"/>
        </w:numPr>
        <w:tabs>
          <w:tab w:val="left" w:pos="473"/>
          <w:tab w:val="left" w:pos="5830"/>
        </w:tabs>
        <w:spacing w:before="53" w:after="0" w:line="240" w:lineRule="auto"/>
        <w:ind w:left="472" w:right="0" w:hanging="313"/>
        <w:jc w:val="left"/>
        <w:rPr>
          <w:sz w:val="21"/>
        </w:rPr>
      </w:pPr>
      <w:r>
        <w:rPr>
          <w:sz w:val="21"/>
        </w:rPr>
        <w:t>（1）下</w:t>
      </w:r>
      <w:r>
        <w:rPr>
          <w:spacing w:val="-3"/>
          <w:sz w:val="21"/>
        </w:rPr>
        <w:t>面</w:t>
      </w:r>
      <w:r>
        <w:rPr>
          <w:sz w:val="21"/>
        </w:rPr>
        <w:t>对</w:t>
      </w:r>
      <w:r>
        <w:rPr>
          <w:spacing w:val="-3"/>
          <w:sz w:val="21"/>
        </w:rPr>
        <w:t>最</w:t>
      </w:r>
      <w:r>
        <w:rPr>
          <w:sz w:val="21"/>
        </w:rPr>
        <w:t>近</w:t>
      </w:r>
      <w:r>
        <w:rPr>
          <w:spacing w:val="-3"/>
          <w:sz w:val="21"/>
        </w:rPr>
        <w:t>所</w:t>
      </w:r>
      <w:r>
        <w:rPr>
          <w:sz w:val="21"/>
        </w:rPr>
        <w:t>学</w:t>
      </w:r>
      <w:r>
        <w:rPr>
          <w:spacing w:val="-3"/>
          <w:sz w:val="21"/>
        </w:rPr>
        <w:t>美文</w:t>
      </w:r>
      <w:r>
        <w:rPr>
          <w:sz w:val="21"/>
        </w:rPr>
        <w:t>理解</w:t>
      </w:r>
      <w:r>
        <w:rPr>
          <w:spacing w:val="-3"/>
          <w:sz w:val="21"/>
        </w:rPr>
        <w:t>不</w:t>
      </w:r>
      <w:r>
        <w:rPr>
          <w:sz w:val="21"/>
        </w:rPr>
        <w:t>完</w:t>
      </w:r>
      <w:r>
        <w:rPr>
          <w:spacing w:val="-3"/>
          <w:sz w:val="21"/>
        </w:rPr>
        <w:t>全</w:t>
      </w:r>
      <w:r>
        <w:rPr>
          <w:sz w:val="21"/>
        </w:rPr>
        <w:t>正</w:t>
      </w:r>
      <w:r>
        <w:rPr>
          <w:spacing w:val="-3"/>
          <w:sz w:val="21"/>
        </w:rPr>
        <w:t>确</w:t>
      </w:r>
      <w:r>
        <w:rPr>
          <w:sz w:val="21"/>
        </w:rPr>
        <w:t>的</w:t>
      </w:r>
      <w:r>
        <w:rPr>
          <w:spacing w:val="-3"/>
          <w:sz w:val="21"/>
        </w:rPr>
        <w:t>一</w:t>
      </w:r>
      <w:r>
        <w:rPr>
          <w:sz w:val="21"/>
        </w:rPr>
        <w:t>项</w:t>
      </w:r>
      <w:r>
        <w:rPr>
          <w:spacing w:val="-3"/>
          <w:sz w:val="21"/>
        </w:rPr>
        <w:t>是</w:t>
      </w:r>
      <w:r>
        <w:rPr>
          <w:sz w:val="21"/>
        </w:rPr>
        <w:t>（</w:t>
      </w:r>
      <w:r>
        <w:rPr>
          <w:sz w:val="21"/>
        </w:rPr>
        <w:tab/>
      </w:r>
      <w:r>
        <w:rPr>
          <w:sz w:val="21"/>
        </w:rPr>
        <w:t>）（2</w:t>
      </w:r>
      <w:r>
        <w:rPr>
          <w:spacing w:val="-53"/>
          <w:sz w:val="21"/>
        </w:rPr>
        <w:t xml:space="preserve"> </w:t>
      </w:r>
      <w:r>
        <w:rPr>
          <w:spacing w:val="-3"/>
          <w:sz w:val="21"/>
        </w:rPr>
        <w:t>分）</w:t>
      </w:r>
    </w:p>
    <w:p>
      <w:pPr>
        <w:pStyle w:val="BodyText"/>
        <w:spacing w:before="43" w:line="278" w:lineRule="auto"/>
        <w:ind w:right="339"/>
      </w:pPr>
      <w:r>
        <w:t>A</w:t>
      </w:r>
      <w:r>
        <w:rPr>
          <w:spacing w:val="-1"/>
        </w:rPr>
        <w:t>.《藤野先生》这篇回忆性散文表达了作者对藤野先生的真挚怀念，赞扬了他正直热诚、治学严谨、没有</w:t>
      </w:r>
      <w:r>
        <w:rPr>
          <w:spacing w:val="-3"/>
        </w:rPr>
        <w:t>狭隘的民族偏见的高尚品质。作者追述了自己弃医从文的思想变化，文中洋溢着强烈的爱国主义感情。  B.《列夫·托尔斯泰》，是奥地利作家</w:t>
      </w:r>
      <w:hyperlink r:id="rId6" w:history="1">
        <w:r>
          <w:rPr>
            <w:spacing w:val="-3"/>
          </w:rPr>
          <w:t>茨威格</w:t>
        </w:r>
      </w:hyperlink>
      <w:r>
        <w:rPr>
          <w:spacing w:val="-4"/>
        </w:rPr>
        <w:t>的传记作品。作者用他力透纸背而又妙趣横生的笔为我们描</w:t>
      </w:r>
      <w:r>
        <w:rPr>
          <w:spacing w:val="-3"/>
        </w:rPr>
        <w:t>绘了一幅大文豪托尔斯泰的"肖像画"，揭示出托尔斯泰深邃而卓越的精神世界。</w:t>
      </w:r>
    </w:p>
    <w:p>
      <w:pPr>
        <w:pStyle w:val="BodyText"/>
        <w:spacing w:line="278" w:lineRule="auto"/>
        <w:ind w:right="228"/>
      </w:pPr>
      <w:r>
        <w:t>C.《答谢中书书》是陶弘景寄给友人的一封信笺。该文既用人的感受反衬出山水之美，也抒发了对世俗官</w:t>
      </w:r>
      <w:r>
        <w:rPr>
          <w:spacing w:val="-7"/>
        </w:rPr>
        <w:t>场和追求名利之徒的藐视之情，对友人的规劝。含蓄地流露出爱慕美好的大自然，避世退隐的高洁志趣。。D.《记承天寺夜游》这篇短文，对月夜的景色作了美妙的描绘，真实的记录了苏轼当时生活的一个片段。</w:t>
      </w:r>
      <w:r>
        <w:rPr>
          <w:spacing w:val="-5"/>
        </w:rPr>
        <w:t>也体现了他与张怀民的深厚友谊与对知音甚少的无限感慨。</w:t>
      </w:r>
    </w:p>
    <w:p>
      <w:pPr>
        <w:pStyle w:val="BodyText"/>
        <w:tabs>
          <w:tab w:val="left" w:pos="4780"/>
        </w:tabs>
        <w:spacing w:line="269" w:lineRule="exact"/>
      </w:pPr>
      <w:r>
        <w:t>（2）下</w:t>
      </w:r>
      <w:r>
        <w:rPr>
          <w:spacing w:val="-3"/>
        </w:rPr>
        <w:t>列</w:t>
      </w:r>
      <w:r>
        <w:t>选</w:t>
      </w:r>
      <w:r>
        <w:rPr>
          <w:spacing w:val="-3"/>
        </w:rPr>
        <w:t>项</w:t>
      </w:r>
      <w:r>
        <w:t>中</w:t>
      </w:r>
      <w:r>
        <w:rPr>
          <w:spacing w:val="-3"/>
        </w:rPr>
        <w:t>解</w:t>
      </w:r>
      <w:r>
        <w:t>说</w:t>
      </w:r>
      <w:r>
        <w:rPr>
          <w:spacing w:val="-3"/>
        </w:rPr>
        <w:t>不够</w:t>
      </w:r>
      <w:r>
        <w:t>完美</w:t>
      </w:r>
      <w:r>
        <w:rPr>
          <w:spacing w:val="-3"/>
        </w:rPr>
        <w:t>的</w:t>
      </w:r>
      <w:r>
        <w:t>一</w:t>
      </w:r>
      <w:r>
        <w:rPr>
          <w:spacing w:val="-3"/>
        </w:rPr>
        <w:t>项</w:t>
      </w:r>
      <w:r>
        <w:t>是（</w:t>
      </w:r>
      <w:r>
        <w:tab/>
      </w:r>
      <w:r>
        <w:t>）（2</w:t>
      </w:r>
      <w:r>
        <w:rPr>
          <w:spacing w:val="-53"/>
        </w:rPr>
        <w:t xml:space="preserve"> </w:t>
      </w:r>
      <w:r>
        <w:rPr>
          <w:spacing w:val="-3"/>
        </w:rPr>
        <w:t>分）</w:t>
      </w:r>
    </w:p>
    <w:p>
      <w:pPr>
        <w:pStyle w:val="BodyText"/>
        <w:spacing w:before="43" w:line="278" w:lineRule="auto"/>
        <w:ind w:right="1886"/>
      </w:pPr>
      <w:r>
        <w:t>A.《黄鹤楼》和《钱塘湖春行》都是七言律诗，《野望》和《使至塞上》都是五言绝句。B.春意盎然、奇山异水、海市蜃楼、秋高气爽：这四个短语的类型并不完全一样。</w:t>
      </w:r>
    </w:p>
    <w:p>
      <w:pPr>
        <w:pStyle w:val="ListParagraph"/>
        <w:numPr>
          <w:ilvl w:val="0"/>
          <w:numId w:val="3"/>
        </w:numPr>
        <w:tabs>
          <w:tab w:val="left" w:pos="373"/>
        </w:tabs>
        <w:spacing w:before="0" w:after="0" w:line="278" w:lineRule="auto"/>
        <w:ind w:left="160" w:right="331" w:firstLine="0"/>
        <w:jc w:val="left"/>
        <w:rPr>
          <w:sz w:val="21"/>
        </w:rPr>
      </w:pPr>
      <w:r>
        <w:rPr>
          <w:spacing w:val="-6"/>
          <w:sz w:val="21"/>
        </w:rPr>
        <w:t>有一天，玛丽像期盼别人已经答应给的玩具的小孩一样，怀着热切的好奇心说:“我真想知道‘它’会是</w:t>
      </w:r>
      <w:r>
        <w:rPr>
          <w:spacing w:val="-4"/>
          <w:sz w:val="21"/>
        </w:rPr>
        <w:t>什么样子，它的相貌如何。比埃尔，在你的想象中，它是什么形状?”这句话的标点使用非常正确。</w:t>
      </w:r>
    </w:p>
    <w:p>
      <w:pPr>
        <w:pStyle w:val="ListParagraph"/>
        <w:numPr>
          <w:ilvl w:val="0"/>
          <w:numId w:val="3"/>
        </w:numPr>
        <w:tabs>
          <w:tab w:val="left" w:pos="375"/>
        </w:tabs>
        <w:spacing w:before="0" w:after="0" w:line="278" w:lineRule="auto"/>
        <w:ind w:left="160" w:right="340" w:firstLine="0"/>
        <w:jc w:val="left"/>
        <w:rPr>
          <w:sz w:val="21"/>
        </w:rPr>
      </w:pPr>
      <w:r>
        <w:rPr>
          <w:spacing w:val="-1"/>
          <w:sz w:val="21"/>
        </w:rPr>
        <w:t>母亲沉痛的三言两语的诉说以及我亲眼见到的许多不平事实，启发了我幼年时期反抗压迫追求光明的思</w:t>
      </w:r>
      <w:r>
        <w:rPr>
          <w:spacing w:val="-3"/>
          <w:sz w:val="21"/>
        </w:rPr>
        <w:t>想。这句话的主干是“诉说以及事实启发思想”。</w:t>
      </w:r>
    </w:p>
    <w:p>
      <w:pPr>
        <w:spacing w:before="3"/>
        <w:ind w:left="160" w:right="0" w:firstLine="0"/>
        <w:jc w:val="left"/>
        <w:rPr>
          <w:b/>
          <w:sz w:val="20"/>
        </w:rPr>
      </w:pPr>
      <w:r>
        <w:rPr>
          <w:b/>
          <w:color w:val="333333"/>
          <w:sz w:val="20"/>
        </w:rPr>
        <w:t>【致敬美德】（</w:t>
      </w:r>
      <w:r>
        <w:rPr>
          <w:rFonts w:ascii="Arial" w:eastAsia="Arial"/>
          <w:b/>
          <w:color w:val="333333"/>
          <w:sz w:val="20"/>
        </w:rPr>
        <w:t xml:space="preserve">7 </w:t>
      </w:r>
      <w:r>
        <w:rPr>
          <w:b/>
          <w:color w:val="333333"/>
          <w:sz w:val="20"/>
        </w:rPr>
        <w:t>分）</w:t>
      </w:r>
    </w:p>
    <w:p>
      <w:pPr>
        <w:pStyle w:val="BodyText"/>
        <w:spacing w:before="53" w:line="278" w:lineRule="auto"/>
        <w:ind w:right="331" w:firstLine="420"/>
      </w:pPr>
      <w:r>
        <w:t>昨晚（9</w:t>
      </w:r>
      <w:r>
        <w:rPr>
          <w:spacing w:val="-20"/>
        </w:rPr>
        <w:t xml:space="preserve"> 月 </w:t>
      </w:r>
      <w:r>
        <w:t>29</w:t>
      </w:r>
      <w:r>
        <w:rPr>
          <w:spacing w:val="-16"/>
        </w:rPr>
        <w:t xml:space="preserve"> 日</w:t>
      </w:r>
      <w:r>
        <w:t>）</w:t>
      </w:r>
      <w:r>
        <w:rPr>
          <w:spacing w:val="-3"/>
        </w:rPr>
        <w:t>，江苏省道德模范与身边好人现场交流活动暨第五届邗江区“十佳新人新事”颁奖典礼举行，通过道德模范与身边好人平凡而感人的故事，传播文明风尚，</w:t>
      </w:r>
      <w:r>
        <w:rPr>
          <w:spacing w:val="-1"/>
          <w:u w:val="single"/>
        </w:rPr>
        <w:t>生动诠释社会主义核心价值观的</w:t>
      </w:r>
    </w:p>
    <w:p>
      <w:pPr>
        <w:pStyle w:val="BodyText"/>
        <w:spacing w:line="269" w:lineRule="exact"/>
      </w:pPr>
      <w:r>
        <w:rPr>
          <w:rFonts w:ascii="Times New Roman" w:eastAsia="Times New Roman"/>
          <w:spacing w:val="-53"/>
          <w:w w:val="100"/>
          <w:u w:val="single"/>
        </w:rPr>
        <w:t xml:space="preserve"> </w:t>
      </w:r>
      <w:r>
        <w:rPr>
          <w:spacing w:val="-1"/>
          <w:u w:val="single"/>
        </w:rPr>
        <w:t>时代形象</w:t>
      </w:r>
      <w:r>
        <w:t>。</w:t>
      </w:r>
    </w:p>
    <w:p>
      <w:pPr>
        <w:pStyle w:val="BodyText"/>
        <w:spacing w:before="43" w:line="278" w:lineRule="auto"/>
        <w:ind w:right="330" w:firstLine="420"/>
        <w:jc w:val="both"/>
      </w:pPr>
      <w:r>
        <w:rPr>
          <w:spacing w:val="-3"/>
        </w:rPr>
        <w:t xml:space="preserve">“最美渔村”带头人刘德宝、资助 </w:t>
      </w:r>
      <w:r>
        <w:t>156</w:t>
      </w:r>
      <w:r>
        <w:rPr>
          <w:spacing w:val="-3"/>
        </w:rPr>
        <w:t xml:space="preserve"> 个孩子的徐明峰、悬壶济世的“省钱大夫”刘刚、对儿子隐瞒丈夫牺牲消息的好军嫂周忠燕等多位身边好人来到现象。名单中唯一没能到场的，是广陵区汤汪乡东晟社</w:t>
      </w:r>
      <w:r>
        <w:rPr>
          <w:spacing w:val="-8"/>
        </w:rPr>
        <w:t xml:space="preserve">区党总支书记闵敏。今年 </w:t>
      </w:r>
      <w:r>
        <w:t>8</w:t>
      </w:r>
      <w:r>
        <w:rPr>
          <w:spacing w:val="-34"/>
        </w:rPr>
        <w:t xml:space="preserve"> 月 </w:t>
      </w:r>
      <w:r>
        <w:t>11</w:t>
      </w:r>
      <w:r>
        <w:rPr>
          <w:spacing w:val="-27"/>
        </w:rPr>
        <w:t xml:space="preserve"> 日</w:t>
      </w:r>
      <w:r>
        <w:t>，36</w:t>
      </w:r>
      <w:r>
        <w:rPr>
          <w:spacing w:val="-9"/>
        </w:rPr>
        <w:t xml:space="preserve"> 岁的闵敏倒在工作岗位上，永远离开了她深爱的事业。</w:t>
      </w:r>
    </w:p>
    <w:p>
      <w:pPr>
        <w:pStyle w:val="BodyText"/>
        <w:tabs>
          <w:tab w:val="left" w:pos="2785"/>
        </w:tabs>
        <w:spacing w:line="278" w:lineRule="auto"/>
        <w:ind w:right="334" w:firstLine="420"/>
        <w:jc w:val="both"/>
      </w:pPr>
      <w:r>
        <w:pict>
          <v:group id="_x0000_s1026" o:spid="_x0000_s1026" style="width:201.05pt;height:1.75pt;margin-top:11.4pt;margin-left:263.65pt;mso-height-relative:page;mso-position-horizontal-relative:page;mso-width-relative:page;position:absolute;z-index:-251658240" coordorigin="5274,229" coordsize="4021,35">
            <v:line id="_x0000_s1027" o:spid="_x0000_s1027" style="position:absolute" from="105480,4920" to="136060,4920" coordsize="21600,21600" stroked="t" strokecolor="black"/>
            <v:line id="_x0000_s1028" o:spid="_x0000_s1028" style="position:absolute" from="135680,4920" to="166300,4920" coordsize="21600,21600" stroked="t" strokecolor="black"/>
            <v:shape id="_x0000_s1029" o:spid="_x0000_s1029" style="width:980;height:15;left:8305;position:absolute;top:238" coordorigin="8305,238" coordsize="980,15" path="m8305,239l8312,243,8317,253,8329,253,8341,253,8341,239,8353,239,8365,239,8365,253,8377,253,8389,253,8389,239,8401,239,8413,239,8413,253,8425,253,8437,253,8437,239,8449,239,8461,239,8461,253,8473,253,8485,253,8485,239,8497,239,8509,239,8509,253,8521,253,8533,253,8533,239,8545,239,8557,239,8557,253,8569,253,8581,253,8581,239,8593,239,8605,239,8605,253,8617,253,8629,253,8629,239,8641,239,8653,239,8653,253,8665,253,8677,253,8677,239,8689,239,8701,239,8701,253,8713,253,8725,253,8725,239,8737,239,8749,239,8749,253,8761,253,8773,253,8773,239,8785,239,8797,239,8797,253,8809,253,8822,253,8822,239,8834,239,8846,239,8846,253,8858,253,8870,253,8870,239,8882,239,8894,239,8894,253,8906,253,8918,253,8918,239,8930,239,8942,239,8942,253,8954,253,8966,253,8966,239,8978,239,8990,239,8990,253,9002,253,9014,253,9014,239,9026,239,9038,239,9038,253,9050,253,9062,253,9062,239,9074,239,9086,239,9086,253,9098,253,9110,253,9110,239,9122,239,9134,239,9134,253,9146,253,9158,253,9158,239,9170,239,9182,239,9182,253,9194,253,9206,253,9206,239,9218,239,9230,239,9230,253,9242,253,9254,253,9255,239,9266,239,9276,238,9280,248,9285,251e" filled="f" stroked="t" strokecolor="black">
              <v:path arrowok="t"/>
            </v:shape>
          </v:group>
        </w:pict>
      </w:r>
      <w:r>
        <w:rPr>
          <w:spacing w:val="11"/>
        </w:rPr>
        <w:t>扬州是</w:t>
      </w:r>
      <w:r>
        <w:rPr>
          <w:spacing w:val="9"/>
        </w:rPr>
        <w:t>一</w:t>
      </w:r>
      <w:r>
        <w:rPr>
          <w:spacing w:val="11"/>
        </w:rPr>
        <w:t>座大</w:t>
      </w:r>
      <w:r>
        <w:rPr>
          <w:spacing w:val="9"/>
        </w:rPr>
        <w:t>爱</w:t>
      </w:r>
      <w:r>
        <w:rPr>
          <w:spacing w:val="11"/>
        </w:rPr>
        <w:t>之城</w:t>
      </w:r>
      <w:r>
        <w:rPr>
          <w:spacing w:val="9"/>
        </w:rPr>
        <w:t>，一</w:t>
      </w:r>
      <w:r>
        <w:rPr>
          <w:spacing w:val="11"/>
        </w:rPr>
        <w:t>个个先</w:t>
      </w:r>
      <w:r>
        <w:rPr>
          <w:spacing w:val="9"/>
        </w:rPr>
        <w:t>进</w:t>
      </w:r>
      <w:r>
        <w:rPr>
          <w:spacing w:val="11"/>
        </w:rPr>
        <w:t>典</w:t>
      </w:r>
      <w:r>
        <w:rPr>
          <w:spacing w:val="15"/>
        </w:rPr>
        <w:t>型</w:t>
      </w:r>
      <w:r>
        <w:rPr>
          <w:spacing w:val="9"/>
        </w:rPr>
        <w:t>像</w:t>
      </w:r>
      <w:r>
        <w:rPr>
          <w:spacing w:val="11"/>
        </w:rPr>
        <w:t>一盏</w:t>
      </w:r>
      <w:r>
        <w:rPr>
          <w:spacing w:val="9"/>
        </w:rPr>
        <w:t>盏指</w:t>
      </w:r>
      <w:r>
        <w:rPr>
          <w:spacing w:val="11"/>
        </w:rPr>
        <w:t>路明灯</w:t>
      </w:r>
      <w:r>
        <w:rPr>
          <w:spacing w:val="9"/>
        </w:rPr>
        <w:t>，</w:t>
      </w:r>
      <w:r>
        <w:rPr>
          <w:spacing w:val="11"/>
        </w:rPr>
        <w:t>照耀</w:t>
      </w:r>
      <w:r>
        <w:rPr>
          <w:spacing w:val="9"/>
        </w:rPr>
        <w:t>心</w:t>
      </w:r>
      <w:r>
        <w:rPr>
          <w:spacing w:val="11"/>
        </w:rPr>
        <w:t>灵</w:t>
      </w:r>
      <w:r>
        <w:rPr>
          <w:spacing w:val="9"/>
        </w:rPr>
        <w:t>、</w:t>
      </w:r>
      <w:r>
        <w:rPr>
          <w:spacing w:val="11"/>
        </w:rPr>
        <w:t>传</w:t>
      </w:r>
      <w:r>
        <w:rPr>
          <w:spacing w:val="9"/>
        </w:rPr>
        <w:t>递</w:t>
      </w:r>
      <w:r>
        <w:rPr>
          <w:spacing w:val="11"/>
        </w:rPr>
        <w:t>温</w:t>
      </w:r>
      <w:r>
        <w:rPr>
          <w:spacing w:val="16"/>
        </w:rPr>
        <w:t>暖</w:t>
      </w:r>
      <w:r>
        <w:rPr>
          <w:spacing w:val="11"/>
        </w:rPr>
        <w:t>；</w:t>
      </w:r>
      <w:r>
        <w:rPr>
          <w:spacing w:val="9"/>
        </w:rPr>
        <w:t>一</w:t>
      </w:r>
      <w:r>
        <w:rPr>
          <w:spacing w:val="11"/>
        </w:rPr>
        <w:t>个个</w:t>
      </w:r>
      <w:r>
        <w:rPr>
          <w:spacing w:val="9"/>
        </w:rPr>
        <w:t>道</w:t>
      </w:r>
      <w:r>
        <w:rPr>
          <w:spacing w:val="11"/>
        </w:rPr>
        <w:t>德</w:t>
      </w:r>
      <w:r>
        <w:t>模范</w:t>
      </w:r>
      <w:r>
        <w:rPr>
          <w:u w:val="single"/>
        </w:rPr>
        <w:t xml:space="preserve"> </w:t>
      </w:r>
      <w:r>
        <w:rPr>
          <w:u w:val="single"/>
        </w:rPr>
        <w:tab/>
      </w:r>
      <w:r>
        <w:t>。</w:t>
      </w:r>
    </w:p>
    <w:p>
      <w:pPr>
        <w:spacing w:after="0" w:line="278" w:lineRule="auto"/>
        <w:jc w:val="both"/>
        <w:sectPr>
          <w:type w:val="continuous"/>
          <w:pgSz w:w="11910" w:h="16840"/>
          <w:pgMar w:top="1500" w:right="740" w:bottom="280" w:left="920" w:header="720" w:footer="720" w:gutter="0"/>
          <w:cols w:space="720"/>
        </w:sectPr>
      </w:pPr>
    </w:p>
    <w:p>
      <w:pPr>
        <w:pStyle w:val="BodyText"/>
        <w:spacing w:before="44"/>
      </w:pPr>
      <w:r>
        <w:t>3.（1）修改语段中画线的病句。（指出病句类型并写出修改意见，2 分）</w:t>
      </w:r>
    </w:p>
    <w:p>
      <w:pPr>
        <w:pStyle w:val="BodyText"/>
        <w:ind w:left="0"/>
        <w:rPr>
          <w:sz w:val="19"/>
        </w:rPr>
      </w:pPr>
      <w:r>
        <w:pict>
          <v:line id="_x0000_s1030" o:spid="_x0000_s1030" style="mso-height-relative:page;mso-position-horizontal-relative:page;mso-width-relative:page;mso-wrap-distance-bottom:0;mso-wrap-distance-top:0;position:absolute;z-index:-251656192" from="54pt,14.4pt" to="531.8pt,14.4pt" coordsize="21600,21600" stroked="t" strokecolor="black">
            <w10:wrap type="topAndBottom"/>
          </v:line>
        </w:pict>
      </w:r>
    </w:p>
    <w:p>
      <w:pPr>
        <w:pStyle w:val="ListParagraph"/>
        <w:numPr>
          <w:ilvl w:val="0"/>
          <w:numId w:val="4"/>
        </w:numPr>
        <w:tabs>
          <w:tab w:val="left" w:pos="690"/>
        </w:tabs>
        <w:spacing w:before="32" w:after="0" w:line="240" w:lineRule="auto"/>
        <w:ind w:left="689" w:right="0" w:hanging="530"/>
        <w:jc w:val="left"/>
        <w:rPr>
          <w:sz w:val="21"/>
        </w:rPr>
      </w:pPr>
      <w:r>
        <w:rPr>
          <w:spacing w:val="-3"/>
          <w:sz w:val="21"/>
        </w:rPr>
        <w:t>参考文中画波浪线的句子的修辞手法及句式特点，续写一句话。</w:t>
      </w:r>
      <w:r>
        <w:rPr>
          <w:sz w:val="21"/>
        </w:rPr>
        <w:t>（3</w:t>
      </w:r>
      <w:r>
        <w:rPr>
          <w:spacing w:val="-28"/>
          <w:sz w:val="21"/>
        </w:rPr>
        <w:t xml:space="preserve"> 分</w:t>
      </w:r>
      <w:r>
        <w:rPr>
          <w:spacing w:val="-3"/>
          <w:sz w:val="21"/>
        </w:rPr>
        <w:t>）</w:t>
      </w:r>
    </w:p>
    <w:p>
      <w:pPr>
        <w:pStyle w:val="BodyText"/>
        <w:tabs>
          <w:tab w:val="left" w:pos="9763"/>
        </w:tabs>
        <w:spacing w:before="43"/>
        <w:rPr>
          <w:rFonts w:ascii="Times New Roman" w:eastAsia="Times New Roman"/>
        </w:rPr>
      </w:pPr>
      <w:r>
        <w:t>一个</w:t>
      </w:r>
      <w:r>
        <w:rPr>
          <w:spacing w:val="-3"/>
        </w:rPr>
        <w:t>个</w:t>
      </w:r>
      <w:r>
        <w:t>道</w:t>
      </w:r>
      <w:r>
        <w:rPr>
          <w:spacing w:val="-3"/>
        </w:rPr>
        <w:t>德</w:t>
      </w:r>
      <w:r>
        <w:t>模</w:t>
      </w:r>
      <w:r>
        <w:rPr>
          <w:spacing w:val="-3"/>
        </w:rPr>
        <w:t>范</w:t>
      </w:r>
      <w:r>
        <w:rPr>
          <w:rFonts w:ascii="Times New Roman" w:eastAsia="Times New Roman"/>
          <w:u w:val="single"/>
        </w:rPr>
        <w:t xml:space="preserve"> </w:t>
      </w:r>
      <w:r>
        <w:rPr>
          <w:rFonts w:ascii="Times New Roman" w:eastAsia="Times New Roman"/>
          <w:u w:val="single"/>
        </w:rPr>
        <w:tab/>
      </w:r>
    </w:p>
    <w:p>
      <w:pPr>
        <w:pStyle w:val="ListParagraph"/>
        <w:numPr>
          <w:ilvl w:val="0"/>
          <w:numId w:val="4"/>
        </w:numPr>
        <w:tabs>
          <w:tab w:val="left" w:pos="690"/>
        </w:tabs>
        <w:spacing w:before="43" w:after="0" w:line="240" w:lineRule="auto"/>
        <w:ind w:left="689" w:right="0" w:hanging="530"/>
        <w:jc w:val="left"/>
        <w:rPr>
          <w:sz w:val="21"/>
        </w:rPr>
      </w:pPr>
      <w:r>
        <w:rPr>
          <w:spacing w:val="-3"/>
          <w:sz w:val="21"/>
        </w:rPr>
        <w:t>请为下面这则新闻拟写一个标题</w:t>
      </w:r>
      <w:r>
        <w:rPr>
          <w:sz w:val="21"/>
        </w:rPr>
        <w:t>（</w:t>
      </w:r>
      <w:r>
        <w:rPr>
          <w:spacing w:val="-15"/>
          <w:sz w:val="21"/>
        </w:rPr>
        <w:t xml:space="preserve">不超过 </w:t>
      </w:r>
      <w:r>
        <w:rPr>
          <w:sz w:val="21"/>
        </w:rPr>
        <w:t>20</w:t>
      </w:r>
      <w:r>
        <w:rPr>
          <w:spacing w:val="-19"/>
          <w:sz w:val="21"/>
        </w:rPr>
        <w:t xml:space="preserve"> 字，</w:t>
      </w:r>
      <w:r>
        <w:rPr>
          <w:sz w:val="21"/>
        </w:rPr>
        <w:t>2</w:t>
      </w:r>
      <w:r>
        <w:rPr>
          <w:spacing w:val="-28"/>
          <w:sz w:val="21"/>
        </w:rPr>
        <w:t xml:space="preserve"> 分</w:t>
      </w:r>
      <w:r>
        <w:rPr>
          <w:sz w:val="21"/>
        </w:rPr>
        <w:t>）</w:t>
      </w:r>
    </w:p>
    <w:p>
      <w:pPr>
        <w:pStyle w:val="BodyText"/>
        <w:spacing w:before="43" w:line="278" w:lineRule="auto"/>
        <w:ind w:right="330" w:firstLine="420"/>
        <w:jc w:val="both"/>
      </w:pPr>
      <w:r>
        <w:rPr>
          <w:spacing w:val="-3"/>
        </w:rPr>
        <w:t>为进一步激励广大党员不忘初心、牢记使命、奋勇拼搏、开拓进取，</w:t>
      </w:r>
      <w:r>
        <w:t>2020</w:t>
      </w:r>
      <w:r>
        <w:rPr>
          <w:spacing w:val="-27"/>
        </w:rPr>
        <w:t xml:space="preserve"> 年 </w:t>
      </w:r>
      <w:r>
        <w:t>9</w:t>
      </w:r>
      <w:r>
        <w:rPr>
          <w:spacing w:val="-25"/>
        </w:rPr>
        <w:t xml:space="preserve"> 月 </w:t>
      </w:r>
      <w:r>
        <w:t>8</w:t>
      </w:r>
      <w:r>
        <w:rPr>
          <w:spacing w:val="-8"/>
        </w:rPr>
        <w:t xml:space="preserve"> 日下午，广陵区北</w:t>
      </w:r>
      <w:r>
        <w:rPr>
          <w:spacing w:val="-11"/>
        </w:rPr>
        <w:t xml:space="preserve">洲中学召开优秀共产党员闵敏事迹报告会。会上，孟建龙书记号召党员教师学习她“坚守信念、对党忠诚” 的政治本色，学习她“担当责任，一心为民”的敬业精神，学习她“不畏艰难，迎难而上”的攻坚作风， </w:t>
      </w:r>
      <w:r>
        <w:rPr>
          <w:spacing w:val="-8"/>
        </w:rPr>
        <w:t>学习她“公而忘私，甘于奉献”的高尚情怀。</w:t>
      </w:r>
    </w:p>
    <w:p>
      <w:pPr>
        <w:pStyle w:val="BodyText"/>
        <w:spacing w:line="278" w:lineRule="auto"/>
        <w:ind w:right="337" w:firstLine="420"/>
        <w:jc w:val="both"/>
      </w:pPr>
      <w:r>
        <w:t>闵敏的事迹让人动容，更让在场的教师和党员们立志以她为榜样，深耕基层，扎根一线，继续奋斗， 担当作为，为广陵教育做出新的更大贡献。（通讯员 李培坤）</w:t>
      </w:r>
    </w:p>
    <w:p>
      <w:pPr>
        <w:pStyle w:val="BodyText"/>
        <w:tabs>
          <w:tab w:val="left" w:pos="7140"/>
        </w:tabs>
        <w:spacing w:line="269" w:lineRule="exact"/>
        <w:ind w:left="582"/>
        <w:rPr>
          <w:rFonts w:ascii="Times New Roman" w:eastAsia="Times New Roman"/>
        </w:rPr>
      </w:pPr>
      <w:r>
        <w:rPr>
          <w:spacing w:val="-3"/>
        </w:rPr>
        <w:t>答</w:t>
      </w:r>
      <w:r>
        <w:t>：</w:t>
      </w:r>
      <w:r>
        <w:rPr>
          <w:rFonts w:ascii="Times New Roman" w:eastAsia="Times New Roman"/>
          <w:u w:val="single"/>
        </w:rPr>
        <w:t xml:space="preserve"> </w:t>
      </w:r>
      <w:r>
        <w:rPr>
          <w:rFonts w:ascii="Times New Roman" w:eastAsia="Times New Roman"/>
          <w:u w:val="single"/>
        </w:rPr>
        <w:tab/>
      </w:r>
    </w:p>
    <w:p>
      <w:pPr>
        <w:spacing w:before="46"/>
        <w:ind w:left="160" w:right="0" w:firstLine="0"/>
        <w:jc w:val="left"/>
        <w:rPr>
          <w:sz w:val="20"/>
        </w:rPr>
      </w:pPr>
      <w:r>
        <w:rPr>
          <w:b/>
          <w:color w:val="333333"/>
          <w:sz w:val="20"/>
        </w:rPr>
        <w:t>【美文回眸】</w:t>
      </w:r>
      <w:r>
        <w:rPr>
          <w:color w:val="333333"/>
          <w:sz w:val="20"/>
        </w:rPr>
        <w:t>（</w:t>
      </w:r>
      <w:r>
        <w:rPr>
          <w:rFonts w:ascii="Arial" w:eastAsia="Arial"/>
          <w:color w:val="333333"/>
          <w:sz w:val="20"/>
        </w:rPr>
        <w:t xml:space="preserve">8 </w:t>
      </w:r>
      <w:r>
        <w:rPr>
          <w:color w:val="333333"/>
          <w:sz w:val="20"/>
        </w:rPr>
        <w:t>分）</w:t>
      </w:r>
    </w:p>
    <w:p>
      <w:pPr>
        <w:pStyle w:val="ListParagraph"/>
        <w:numPr>
          <w:ilvl w:val="0"/>
          <w:numId w:val="5"/>
        </w:numPr>
        <w:tabs>
          <w:tab w:val="left" w:pos="341"/>
        </w:tabs>
        <w:spacing w:before="55" w:after="0" w:line="240" w:lineRule="auto"/>
        <w:ind w:left="340" w:right="0" w:hanging="181"/>
        <w:jc w:val="left"/>
        <w:rPr>
          <w:rFonts w:ascii="Arial" w:eastAsia="Arial"/>
          <w:color w:val="333333"/>
          <w:sz w:val="18"/>
        </w:rPr>
      </w:pPr>
      <w:r>
        <w:rPr>
          <w:color w:val="333333"/>
          <w:spacing w:val="12"/>
          <w:sz w:val="20"/>
        </w:rPr>
        <w:t>默写</w:t>
      </w:r>
      <w:r>
        <w:rPr>
          <w:color w:val="333333"/>
          <w:spacing w:val="11"/>
          <w:sz w:val="20"/>
        </w:rPr>
        <w:t>（每空一分</w:t>
      </w:r>
      <w:r>
        <w:rPr>
          <w:color w:val="333333"/>
          <w:sz w:val="20"/>
        </w:rPr>
        <w:t>）</w:t>
      </w:r>
    </w:p>
    <w:p>
      <w:pPr>
        <w:pStyle w:val="ListParagraph"/>
        <w:numPr>
          <w:ilvl w:val="0"/>
          <w:numId w:val="6"/>
        </w:numPr>
        <w:tabs>
          <w:tab w:val="left" w:pos="690"/>
          <w:tab w:val="left" w:pos="2997"/>
        </w:tabs>
        <w:spacing w:before="53" w:after="0" w:line="240" w:lineRule="auto"/>
        <w:ind w:left="689" w:right="0" w:hanging="530"/>
        <w:jc w:val="left"/>
        <w:rPr>
          <w:sz w:val="21"/>
        </w:rPr>
      </w:pPr>
      <w:r>
        <w:rPr>
          <w:sz w:val="21"/>
        </w:rPr>
        <w:t>树</w:t>
      </w:r>
      <w:r>
        <w:rPr>
          <w:spacing w:val="-3"/>
          <w:sz w:val="21"/>
        </w:rPr>
        <w:t>树</w:t>
      </w:r>
      <w:r>
        <w:rPr>
          <w:sz w:val="21"/>
        </w:rPr>
        <w:t>皆</w:t>
      </w:r>
      <w:r>
        <w:rPr>
          <w:spacing w:val="-3"/>
          <w:sz w:val="21"/>
        </w:rPr>
        <w:t>秋</w:t>
      </w:r>
      <w:r>
        <w:rPr>
          <w:sz w:val="21"/>
        </w:rPr>
        <w:t>色，</w:t>
      </w:r>
      <w:r>
        <w:rPr>
          <w:sz w:val="21"/>
          <w:u w:val="single"/>
        </w:rPr>
        <w:t xml:space="preserve"> </w:t>
      </w:r>
      <w:r>
        <w:rPr>
          <w:sz w:val="21"/>
          <w:u w:val="single"/>
        </w:rPr>
        <w:tab/>
      </w:r>
      <w:r>
        <w:rPr>
          <w:spacing w:val="-3"/>
          <w:sz w:val="21"/>
        </w:rPr>
        <w:t>。</w:t>
      </w:r>
      <w:r>
        <w:rPr>
          <w:sz w:val="21"/>
        </w:rPr>
        <w:t>(</w:t>
      </w:r>
      <w:r>
        <w:rPr>
          <w:spacing w:val="-3"/>
          <w:sz w:val="21"/>
        </w:rPr>
        <w:t>王</w:t>
      </w:r>
      <w:r>
        <w:rPr>
          <w:sz w:val="21"/>
        </w:rPr>
        <w:t>绩</w:t>
      </w:r>
      <w:r>
        <w:rPr>
          <w:spacing w:val="-3"/>
          <w:sz w:val="21"/>
        </w:rPr>
        <w:t>《</w:t>
      </w:r>
      <w:r>
        <w:rPr>
          <w:sz w:val="21"/>
        </w:rPr>
        <w:t>野</w:t>
      </w:r>
      <w:r>
        <w:rPr>
          <w:spacing w:val="-3"/>
          <w:sz w:val="21"/>
        </w:rPr>
        <w:t>望</w:t>
      </w:r>
      <w:r>
        <w:rPr>
          <w:sz w:val="21"/>
        </w:rPr>
        <w:t>》)</w:t>
      </w:r>
    </w:p>
    <w:p>
      <w:pPr>
        <w:pStyle w:val="ListParagraph"/>
        <w:numPr>
          <w:ilvl w:val="0"/>
          <w:numId w:val="6"/>
        </w:numPr>
        <w:tabs>
          <w:tab w:val="left" w:pos="690"/>
          <w:tab w:val="left" w:pos="4046"/>
        </w:tabs>
        <w:spacing w:before="43" w:after="0" w:line="240" w:lineRule="auto"/>
        <w:ind w:left="689" w:right="0" w:hanging="530"/>
        <w:jc w:val="left"/>
        <w:rPr>
          <w:sz w:val="21"/>
        </w:rPr>
      </w:pPr>
      <w:r>
        <w:rPr>
          <w:sz w:val="21"/>
        </w:rPr>
        <w:t>晴</w:t>
      </w:r>
      <w:r>
        <w:rPr>
          <w:spacing w:val="-3"/>
          <w:sz w:val="21"/>
        </w:rPr>
        <w:t>川</w:t>
      </w:r>
      <w:r>
        <w:rPr>
          <w:sz w:val="21"/>
        </w:rPr>
        <w:t>历</w:t>
      </w:r>
      <w:r>
        <w:rPr>
          <w:spacing w:val="-3"/>
          <w:sz w:val="21"/>
        </w:rPr>
        <w:t>历</w:t>
      </w:r>
      <w:r>
        <w:rPr>
          <w:sz w:val="21"/>
        </w:rPr>
        <w:t>汉</w:t>
      </w:r>
      <w:r>
        <w:rPr>
          <w:spacing w:val="-3"/>
          <w:sz w:val="21"/>
        </w:rPr>
        <w:t>阳</w:t>
      </w:r>
      <w:r>
        <w:rPr>
          <w:sz w:val="21"/>
        </w:rPr>
        <w:t>树，</w:t>
      </w:r>
      <w:r>
        <w:rPr>
          <w:sz w:val="21"/>
          <w:u w:val="single"/>
        </w:rPr>
        <w:t xml:space="preserve"> </w:t>
      </w:r>
      <w:r>
        <w:rPr>
          <w:sz w:val="21"/>
          <w:u w:val="single"/>
        </w:rPr>
        <w:tab/>
      </w:r>
      <w:r>
        <w:rPr>
          <w:sz w:val="21"/>
        </w:rPr>
        <w:t>。</w:t>
      </w:r>
      <w:r>
        <w:rPr>
          <w:spacing w:val="-3"/>
          <w:sz w:val="21"/>
        </w:rPr>
        <w:t>(</w:t>
      </w:r>
      <w:r>
        <w:rPr>
          <w:sz w:val="21"/>
        </w:rPr>
        <w:t>崔</w:t>
      </w:r>
      <w:r>
        <w:rPr>
          <w:spacing w:val="-3"/>
          <w:sz w:val="21"/>
        </w:rPr>
        <w:t>颢《</w:t>
      </w:r>
      <w:r>
        <w:rPr>
          <w:sz w:val="21"/>
        </w:rPr>
        <w:t>黄鹤楼》)</w:t>
      </w:r>
    </w:p>
    <w:p>
      <w:pPr>
        <w:pStyle w:val="ListParagraph"/>
        <w:numPr>
          <w:ilvl w:val="0"/>
          <w:numId w:val="6"/>
        </w:numPr>
        <w:tabs>
          <w:tab w:val="left" w:pos="690"/>
          <w:tab w:val="left" w:pos="1737"/>
        </w:tabs>
        <w:spacing w:before="43" w:after="0" w:line="240" w:lineRule="auto"/>
        <w:ind w:left="689" w:right="0" w:hanging="530"/>
        <w:jc w:val="left"/>
        <w:rPr>
          <w:sz w:val="21"/>
        </w:rPr>
      </w:pPr>
      <w:r>
        <w:rPr>
          <w:rFonts w:ascii="Times New Roman" w:eastAsia="Times New Roman"/>
          <w:w w:val="100"/>
          <w:sz w:val="21"/>
          <w:u w:val="single"/>
        </w:rPr>
        <w:t xml:space="preserve"> </w:t>
      </w:r>
      <w:r>
        <w:rPr>
          <w:rFonts w:ascii="Times New Roman" w:eastAsia="Times New Roman"/>
          <w:sz w:val="21"/>
          <w:u w:val="single"/>
        </w:rPr>
        <w:tab/>
      </w:r>
      <w:r>
        <w:rPr>
          <w:spacing w:val="-3"/>
          <w:sz w:val="21"/>
        </w:rPr>
        <w:t>，路远莫致之。</w:t>
      </w:r>
      <w:r>
        <w:rPr>
          <w:sz w:val="21"/>
        </w:rPr>
        <w:t>（</w:t>
      </w:r>
      <w:r>
        <w:rPr>
          <w:spacing w:val="-3"/>
          <w:sz w:val="21"/>
        </w:rPr>
        <w:t>《庭中有奇树》</w:t>
      </w:r>
      <w:r>
        <w:rPr>
          <w:sz w:val="21"/>
        </w:rPr>
        <w:t>）</w:t>
      </w:r>
    </w:p>
    <w:p>
      <w:pPr>
        <w:pStyle w:val="ListParagraph"/>
        <w:numPr>
          <w:ilvl w:val="0"/>
          <w:numId w:val="6"/>
        </w:numPr>
        <w:tabs>
          <w:tab w:val="left" w:pos="690"/>
          <w:tab w:val="left" w:pos="1737"/>
        </w:tabs>
        <w:spacing w:before="43" w:after="0" w:line="240" w:lineRule="auto"/>
        <w:ind w:left="689" w:right="0" w:hanging="530"/>
        <w:jc w:val="left"/>
        <w:rPr>
          <w:sz w:val="21"/>
        </w:rPr>
      </w:pPr>
      <w:r>
        <w:rPr>
          <w:rFonts w:ascii="Times New Roman" w:eastAsia="Times New Roman"/>
          <w:w w:val="100"/>
          <w:sz w:val="21"/>
          <w:u w:val="single"/>
        </w:rPr>
        <w:t xml:space="preserve"> </w:t>
      </w:r>
      <w:r>
        <w:rPr>
          <w:rFonts w:ascii="Times New Roman" w:eastAsia="Times New Roman"/>
          <w:sz w:val="21"/>
          <w:u w:val="single"/>
        </w:rPr>
        <w:tab/>
      </w:r>
      <w:r>
        <w:rPr>
          <w:spacing w:val="-3"/>
          <w:sz w:val="21"/>
        </w:rPr>
        <w:t>？松柏有本性。</w:t>
      </w:r>
      <w:r>
        <w:rPr>
          <w:sz w:val="21"/>
        </w:rPr>
        <w:t>（</w:t>
      </w:r>
      <w:r>
        <w:rPr>
          <w:spacing w:val="-3"/>
          <w:sz w:val="21"/>
        </w:rPr>
        <w:t>《赠从弟》其二</w:t>
      </w:r>
      <w:r>
        <w:rPr>
          <w:sz w:val="21"/>
        </w:rPr>
        <w:t>）</w:t>
      </w:r>
    </w:p>
    <w:p>
      <w:pPr>
        <w:pStyle w:val="ListParagraph"/>
        <w:numPr>
          <w:ilvl w:val="0"/>
          <w:numId w:val="6"/>
        </w:numPr>
        <w:tabs>
          <w:tab w:val="left" w:pos="690"/>
          <w:tab w:val="left" w:pos="2997"/>
        </w:tabs>
        <w:spacing w:before="43" w:after="0" w:line="240" w:lineRule="auto"/>
        <w:ind w:left="689" w:right="0" w:hanging="530"/>
        <w:jc w:val="left"/>
        <w:rPr>
          <w:sz w:val="21"/>
        </w:rPr>
      </w:pPr>
      <w:r>
        <w:rPr>
          <w:sz w:val="21"/>
        </w:rPr>
        <w:t>月</w:t>
      </w:r>
      <w:r>
        <w:rPr>
          <w:spacing w:val="-3"/>
          <w:sz w:val="21"/>
        </w:rPr>
        <w:t>下</w:t>
      </w:r>
      <w:r>
        <w:rPr>
          <w:sz w:val="21"/>
        </w:rPr>
        <w:t>飞</w:t>
      </w:r>
      <w:r>
        <w:rPr>
          <w:spacing w:val="-3"/>
          <w:sz w:val="21"/>
        </w:rPr>
        <w:t>天</w:t>
      </w:r>
      <w:r>
        <w:rPr>
          <w:sz w:val="21"/>
        </w:rPr>
        <w:t>镜，</w:t>
      </w:r>
      <w:r>
        <w:rPr>
          <w:sz w:val="21"/>
          <w:u w:val="single"/>
        </w:rPr>
        <w:t xml:space="preserve"> </w:t>
      </w:r>
      <w:r>
        <w:rPr>
          <w:sz w:val="21"/>
          <w:u w:val="single"/>
        </w:rPr>
        <w:tab/>
      </w:r>
      <w:r>
        <w:rPr>
          <w:spacing w:val="-3"/>
          <w:sz w:val="21"/>
        </w:rPr>
        <w:t>。</w:t>
      </w:r>
      <w:r>
        <w:rPr>
          <w:sz w:val="21"/>
        </w:rPr>
        <w:t>（</w:t>
      </w:r>
      <w:r>
        <w:rPr>
          <w:spacing w:val="-3"/>
          <w:sz w:val="21"/>
        </w:rPr>
        <w:t>李</w:t>
      </w:r>
      <w:r>
        <w:rPr>
          <w:sz w:val="21"/>
        </w:rPr>
        <w:t>白</w:t>
      </w:r>
      <w:r>
        <w:rPr>
          <w:spacing w:val="-3"/>
          <w:sz w:val="21"/>
        </w:rPr>
        <w:t>《</w:t>
      </w:r>
      <w:r>
        <w:rPr>
          <w:sz w:val="21"/>
        </w:rPr>
        <w:t>渡</w:t>
      </w:r>
      <w:r>
        <w:rPr>
          <w:spacing w:val="-3"/>
          <w:sz w:val="21"/>
        </w:rPr>
        <w:t>荆</w:t>
      </w:r>
      <w:r>
        <w:rPr>
          <w:sz w:val="21"/>
        </w:rPr>
        <w:t>门</w:t>
      </w:r>
      <w:r>
        <w:rPr>
          <w:spacing w:val="-3"/>
          <w:sz w:val="21"/>
        </w:rPr>
        <w:t>送</w:t>
      </w:r>
      <w:r>
        <w:rPr>
          <w:sz w:val="21"/>
        </w:rPr>
        <w:t>别》）</w:t>
      </w:r>
    </w:p>
    <w:p>
      <w:pPr>
        <w:pStyle w:val="ListParagraph"/>
        <w:numPr>
          <w:ilvl w:val="0"/>
          <w:numId w:val="6"/>
        </w:numPr>
        <w:tabs>
          <w:tab w:val="left" w:pos="690"/>
          <w:tab w:val="left" w:pos="5412"/>
        </w:tabs>
        <w:spacing w:before="43" w:after="0" w:line="240" w:lineRule="auto"/>
        <w:ind w:left="689" w:right="0" w:hanging="530"/>
        <w:jc w:val="left"/>
        <w:rPr>
          <w:sz w:val="21"/>
        </w:rPr>
      </w:pPr>
      <w:r>
        <w:rPr>
          <w:sz w:val="21"/>
        </w:rPr>
        <w:t>人</w:t>
      </w:r>
      <w:r>
        <w:rPr>
          <w:spacing w:val="-3"/>
          <w:sz w:val="21"/>
        </w:rPr>
        <w:t>们</w:t>
      </w:r>
      <w:r>
        <w:rPr>
          <w:sz w:val="21"/>
        </w:rPr>
        <w:t>常</w:t>
      </w:r>
      <w:r>
        <w:rPr>
          <w:spacing w:val="-3"/>
          <w:sz w:val="21"/>
        </w:rPr>
        <w:t>以</w:t>
      </w:r>
      <w:r>
        <w:rPr>
          <w:sz w:val="21"/>
        </w:rPr>
        <w:t>出</w:t>
      </w:r>
      <w:r>
        <w:rPr>
          <w:spacing w:val="-3"/>
          <w:sz w:val="21"/>
        </w:rPr>
        <w:t>自</w:t>
      </w:r>
      <w:r>
        <w:rPr>
          <w:sz w:val="21"/>
        </w:rPr>
        <w:t>曹</w:t>
      </w:r>
      <w:r>
        <w:rPr>
          <w:spacing w:val="-3"/>
          <w:sz w:val="21"/>
        </w:rPr>
        <w:t>操《</w:t>
      </w:r>
      <w:r>
        <w:rPr>
          <w:sz w:val="21"/>
        </w:rPr>
        <w:t>龟虽</w:t>
      </w:r>
      <w:r>
        <w:rPr>
          <w:spacing w:val="-3"/>
          <w:sz w:val="21"/>
        </w:rPr>
        <w:t>寿</w:t>
      </w:r>
      <w:r>
        <w:rPr>
          <w:sz w:val="21"/>
        </w:rPr>
        <w:t>》</w:t>
      </w:r>
      <w:r>
        <w:rPr>
          <w:spacing w:val="-3"/>
          <w:sz w:val="21"/>
        </w:rPr>
        <w:t>的</w:t>
      </w:r>
      <w:r>
        <w:rPr>
          <w:sz w:val="21"/>
        </w:rPr>
        <w:t>成</w:t>
      </w:r>
      <w:r>
        <w:rPr>
          <w:spacing w:val="-3"/>
          <w:sz w:val="21"/>
        </w:rPr>
        <w:t>语</w:t>
      </w:r>
      <w:r>
        <w:rPr>
          <w:sz w:val="21"/>
        </w:rPr>
        <w:t>“</w:t>
      </w:r>
      <w:r>
        <w:rPr>
          <w:sz w:val="21"/>
          <w:u w:val="single"/>
        </w:rPr>
        <w:t xml:space="preserve"> </w:t>
      </w:r>
      <w:r>
        <w:rPr>
          <w:sz w:val="21"/>
          <w:u w:val="single"/>
        </w:rPr>
        <w:tab/>
      </w:r>
      <w:r>
        <w:rPr>
          <w:spacing w:val="-3"/>
          <w:sz w:val="21"/>
        </w:rPr>
        <w:t>”</w:t>
      </w:r>
      <w:r>
        <w:rPr>
          <w:sz w:val="21"/>
        </w:rPr>
        <w:t>来</w:t>
      </w:r>
      <w:r>
        <w:rPr>
          <w:spacing w:val="-3"/>
          <w:sz w:val="21"/>
        </w:rPr>
        <w:t>比</w:t>
      </w:r>
      <w:r>
        <w:rPr>
          <w:sz w:val="21"/>
        </w:rPr>
        <w:t>喻</w:t>
      </w:r>
      <w:r>
        <w:rPr>
          <w:spacing w:val="-3"/>
          <w:sz w:val="21"/>
        </w:rPr>
        <w:t>有</w:t>
      </w:r>
      <w:r>
        <w:rPr>
          <w:sz w:val="21"/>
        </w:rPr>
        <w:t>志</w:t>
      </w:r>
      <w:r>
        <w:rPr>
          <w:spacing w:val="-3"/>
          <w:sz w:val="21"/>
        </w:rPr>
        <w:t>之</w:t>
      </w:r>
      <w:r>
        <w:rPr>
          <w:sz w:val="21"/>
        </w:rPr>
        <w:t>士</w:t>
      </w:r>
      <w:r>
        <w:rPr>
          <w:spacing w:val="-3"/>
          <w:sz w:val="21"/>
        </w:rPr>
        <w:t>，</w:t>
      </w:r>
      <w:r>
        <w:rPr>
          <w:sz w:val="21"/>
        </w:rPr>
        <w:t>年纪</w:t>
      </w:r>
      <w:r>
        <w:rPr>
          <w:spacing w:val="-3"/>
          <w:sz w:val="21"/>
        </w:rPr>
        <w:t>虽</w:t>
      </w:r>
      <w:r>
        <w:rPr>
          <w:sz w:val="21"/>
        </w:rPr>
        <w:t>老</w:t>
      </w:r>
      <w:r>
        <w:rPr>
          <w:spacing w:val="-3"/>
          <w:sz w:val="21"/>
        </w:rPr>
        <w:t>而</w:t>
      </w:r>
      <w:r>
        <w:rPr>
          <w:sz w:val="21"/>
        </w:rPr>
        <w:t>仍</w:t>
      </w:r>
      <w:r>
        <w:rPr>
          <w:spacing w:val="-3"/>
          <w:sz w:val="21"/>
        </w:rPr>
        <w:t>有</w:t>
      </w:r>
      <w:r>
        <w:rPr>
          <w:sz w:val="21"/>
        </w:rPr>
        <w:t>雄</w:t>
      </w:r>
      <w:r>
        <w:rPr>
          <w:spacing w:val="-3"/>
          <w:sz w:val="21"/>
        </w:rPr>
        <w:t>心</w:t>
      </w:r>
      <w:r>
        <w:rPr>
          <w:sz w:val="21"/>
        </w:rPr>
        <w:t>壮</w:t>
      </w:r>
      <w:r>
        <w:rPr>
          <w:spacing w:val="-3"/>
          <w:sz w:val="21"/>
        </w:rPr>
        <w:t>志</w:t>
      </w:r>
      <w:r>
        <w:rPr>
          <w:sz w:val="21"/>
        </w:rPr>
        <w:t>。</w:t>
      </w:r>
    </w:p>
    <w:p>
      <w:pPr>
        <w:pStyle w:val="ListParagraph"/>
        <w:numPr>
          <w:ilvl w:val="0"/>
          <w:numId w:val="6"/>
        </w:numPr>
        <w:tabs>
          <w:tab w:val="left" w:pos="690"/>
          <w:tab w:val="left" w:pos="8235"/>
          <w:tab w:val="left" w:pos="9593"/>
        </w:tabs>
        <w:spacing w:before="43" w:after="0" w:line="240" w:lineRule="auto"/>
        <w:ind w:left="689" w:right="0" w:hanging="530"/>
        <w:jc w:val="left"/>
        <w:rPr>
          <w:sz w:val="21"/>
        </w:rPr>
      </w:pPr>
      <w:r>
        <w:rPr>
          <w:spacing w:val="-3"/>
          <w:sz w:val="21"/>
        </w:rPr>
        <w:t>王</w:t>
      </w:r>
      <w:r>
        <w:rPr>
          <w:sz w:val="21"/>
        </w:rPr>
        <w:t>维</w:t>
      </w:r>
      <w:r>
        <w:rPr>
          <w:spacing w:val="-5"/>
          <w:sz w:val="21"/>
        </w:rPr>
        <w:t>的</w:t>
      </w:r>
      <w:r>
        <w:rPr>
          <w:spacing w:val="-3"/>
          <w:sz w:val="21"/>
        </w:rPr>
        <w:t>《</w:t>
      </w:r>
      <w:r>
        <w:rPr>
          <w:sz w:val="21"/>
        </w:rPr>
        <w:t>使</w:t>
      </w:r>
      <w:r>
        <w:rPr>
          <w:spacing w:val="-3"/>
          <w:sz w:val="21"/>
        </w:rPr>
        <w:t>至</w:t>
      </w:r>
      <w:r>
        <w:rPr>
          <w:sz w:val="21"/>
        </w:rPr>
        <w:t>塞上</w:t>
      </w:r>
      <w:r>
        <w:rPr>
          <w:spacing w:val="-8"/>
          <w:sz w:val="21"/>
        </w:rPr>
        <w:t>》</w:t>
      </w:r>
      <w:r>
        <w:rPr>
          <w:sz w:val="21"/>
        </w:rPr>
        <w:t>以物</w:t>
      </w:r>
      <w:r>
        <w:rPr>
          <w:spacing w:val="-3"/>
          <w:sz w:val="21"/>
        </w:rPr>
        <w:t>自</w:t>
      </w:r>
      <w:r>
        <w:rPr>
          <w:sz w:val="21"/>
        </w:rPr>
        <w:t>比</w:t>
      </w:r>
      <w:r>
        <w:rPr>
          <w:spacing w:val="-8"/>
          <w:sz w:val="21"/>
        </w:rPr>
        <w:t>，</w:t>
      </w:r>
      <w:r>
        <w:rPr>
          <w:sz w:val="21"/>
        </w:rPr>
        <w:t>暗</w:t>
      </w:r>
      <w:r>
        <w:rPr>
          <w:spacing w:val="-3"/>
          <w:sz w:val="21"/>
        </w:rPr>
        <w:t>写</w:t>
      </w:r>
      <w:r>
        <w:rPr>
          <w:sz w:val="21"/>
        </w:rPr>
        <w:t>诗</w:t>
      </w:r>
      <w:r>
        <w:rPr>
          <w:spacing w:val="-3"/>
          <w:sz w:val="21"/>
        </w:rPr>
        <w:t>人</w:t>
      </w:r>
      <w:r>
        <w:rPr>
          <w:sz w:val="21"/>
        </w:rPr>
        <w:t>内</w:t>
      </w:r>
      <w:r>
        <w:rPr>
          <w:spacing w:val="-3"/>
          <w:sz w:val="21"/>
        </w:rPr>
        <w:t>心</w:t>
      </w:r>
      <w:r>
        <w:rPr>
          <w:sz w:val="21"/>
        </w:rPr>
        <w:t>的激</w:t>
      </w:r>
      <w:r>
        <w:rPr>
          <w:spacing w:val="-3"/>
          <w:sz w:val="21"/>
        </w:rPr>
        <w:t>愤</w:t>
      </w:r>
      <w:r>
        <w:rPr>
          <w:sz w:val="21"/>
        </w:rPr>
        <w:t>和</w:t>
      </w:r>
      <w:r>
        <w:rPr>
          <w:spacing w:val="-3"/>
          <w:sz w:val="21"/>
        </w:rPr>
        <w:t>抑</w:t>
      </w:r>
      <w:r>
        <w:rPr>
          <w:sz w:val="21"/>
        </w:rPr>
        <w:t>郁</w:t>
      </w:r>
      <w:r>
        <w:rPr>
          <w:spacing w:val="-3"/>
          <w:sz w:val="21"/>
        </w:rPr>
        <w:t>的</w:t>
      </w:r>
      <w:r>
        <w:rPr>
          <w:sz w:val="21"/>
        </w:rPr>
        <w:t>诗</w:t>
      </w:r>
      <w:r>
        <w:rPr>
          <w:spacing w:val="-3"/>
          <w:sz w:val="21"/>
        </w:rPr>
        <w:t>句</w:t>
      </w:r>
      <w:r>
        <w:rPr>
          <w:sz w:val="21"/>
        </w:rPr>
        <w:t>是</w:t>
      </w:r>
      <w:r>
        <w:rPr>
          <w:spacing w:val="-3"/>
          <w:sz w:val="21"/>
        </w:rPr>
        <w:t>“</w:t>
      </w:r>
      <w:r>
        <w:rPr>
          <w:spacing w:val="-3"/>
          <w:sz w:val="21"/>
          <w:u w:val="single"/>
        </w:rPr>
        <w:t xml:space="preserve"> </w:t>
      </w:r>
      <w:r>
        <w:rPr>
          <w:spacing w:val="-3"/>
          <w:sz w:val="21"/>
          <w:u w:val="single"/>
        </w:rPr>
        <w:tab/>
      </w:r>
      <w:r>
        <w:rPr>
          <w:spacing w:val="-8"/>
          <w:sz w:val="21"/>
        </w:rPr>
        <w:t>，</w:t>
      </w:r>
      <w:r>
        <w:rPr>
          <w:spacing w:val="-8"/>
          <w:sz w:val="21"/>
          <w:u w:val="single"/>
        </w:rPr>
        <w:t xml:space="preserve"> </w:t>
      </w:r>
      <w:r>
        <w:rPr>
          <w:spacing w:val="-8"/>
          <w:sz w:val="21"/>
          <w:u w:val="single"/>
        </w:rPr>
        <w:tab/>
      </w:r>
      <w:r>
        <w:rPr>
          <w:sz w:val="21"/>
        </w:rPr>
        <w:t>”。</w:t>
      </w:r>
    </w:p>
    <w:p>
      <w:pPr>
        <w:spacing w:before="43"/>
        <w:ind w:left="160" w:right="0" w:firstLine="0"/>
        <w:jc w:val="left"/>
        <w:rPr>
          <w:sz w:val="21"/>
        </w:rPr>
      </w:pPr>
      <w:r>
        <w:drawing>
          <wp:anchor distT="0" distB="0" distL="0" distR="0" simplePos="0" relativeHeight="251663360" behindDoc="0" locked="0" layoutInCell="1" allowOverlap="1">
            <wp:simplePos x="0" y="0"/>
            <wp:positionH relativeFrom="page">
              <wp:posOffset>4777740</wp:posOffset>
            </wp:positionH>
            <wp:positionV relativeFrom="paragraph">
              <wp:posOffset>86360</wp:posOffset>
            </wp:positionV>
            <wp:extent cx="2247900" cy="283146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68266" name="image1.jpeg"/>
                    <pic:cNvPicPr>
                      <a:picLocks noChangeAspect="1"/>
                    </pic:cNvPicPr>
                  </pic:nvPicPr>
                  <pic:blipFill>
                    <a:blip xmlns:r="http://schemas.openxmlformats.org/officeDocument/2006/relationships" r:embed="rId7" cstate="print"/>
                    <a:stretch>
                      <a:fillRect/>
                    </a:stretch>
                  </pic:blipFill>
                  <pic:spPr>
                    <a:xfrm>
                      <a:off x="0" y="0"/>
                      <a:ext cx="2247900" cy="2831465"/>
                    </a:xfrm>
                    <a:prstGeom prst="rect">
                      <a:avLst/>
                    </a:prstGeom>
                  </pic:spPr>
                </pic:pic>
              </a:graphicData>
            </a:graphic>
          </wp:anchor>
        </w:drawing>
      </w:r>
      <w:r>
        <w:rPr>
          <w:b/>
          <w:sz w:val="21"/>
        </w:rPr>
        <w:t>【珍视美德】</w:t>
      </w:r>
      <w:r>
        <w:rPr>
          <w:sz w:val="21"/>
        </w:rPr>
        <w:t>（6 分）</w:t>
      </w:r>
    </w:p>
    <w:p>
      <w:pPr>
        <w:pStyle w:val="ListParagraph"/>
        <w:numPr>
          <w:ilvl w:val="0"/>
          <w:numId w:val="5"/>
        </w:numPr>
        <w:tabs>
          <w:tab w:val="left" w:pos="373"/>
        </w:tabs>
        <w:spacing w:before="43" w:after="0" w:line="278" w:lineRule="auto"/>
        <w:ind w:left="160" w:right="7138" w:firstLine="0"/>
        <w:jc w:val="left"/>
        <w:rPr>
          <w:sz w:val="19"/>
        </w:rPr>
      </w:pPr>
      <w:r>
        <w:rPr>
          <w:spacing w:val="-4"/>
          <w:sz w:val="21"/>
        </w:rPr>
        <w:t>阅读下面材料，按要求回答。</w:t>
      </w:r>
      <w:r>
        <w:rPr>
          <w:sz w:val="21"/>
        </w:rPr>
        <w:t>材料一</w:t>
      </w:r>
    </w:p>
    <w:p>
      <w:pPr>
        <w:pStyle w:val="BodyText"/>
      </w:pPr>
      <w:r>
        <w:t>①君子养心莫善于诚，致诚则无他事矣。(《荀子》)</w:t>
      </w:r>
    </w:p>
    <w:p>
      <w:pPr>
        <w:pStyle w:val="BodyText"/>
        <w:spacing w:before="43"/>
      </w:pPr>
      <w:r>
        <w:t>②人而无信，不知其可也。(《论语》）</w:t>
      </w:r>
    </w:p>
    <w:p>
      <w:pPr>
        <w:pStyle w:val="BodyText"/>
        <w:spacing w:before="43" w:line="278" w:lineRule="auto"/>
        <w:ind w:right="6721"/>
      </w:pPr>
      <w:r>
        <w:t>③诚心者，天下之结也。(《管子》) 材料二：漫画(见右图）</w:t>
      </w:r>
    </w:p>
    <w:p>
      <w:pPr>
        <w:pStyle w:val="ListParagraph"/>
        <w:numPr>
          <w:ilvl w:val="0"/>
          <w:numId w:val="7"/>
        </w:numPr>
        <w:tabs>
          <w:tab w:val="left" w:pos="695"/>
        </w:tabs>
        <w:spacing w:before="0" w:after="0" w:line="278" w:lineRule="auto"/>
        <w:ind w:left="160" w:right="3823" w:firstLine="0"/>
        <w:jc w:val="left"/>
        <w:rPr>
          <w:sz w:val="21"/>
        </w:rPr>
      </w:pPr>
      <w:r>
        <w:rPr>
          <w:spacing w:val="-1"/>
          <w:sz w:val="21"/>
        </w:rPr>
        <w:t>请综合材料一和材料二的内容，用一句话概括你从中得出的结</w:t>
      </w:r>
      <w:r>
        <w:rPr>
          <w:sz w:val="21"/>
        </w:rPr>
        <w:t>论。(20</w:t>
      </w:r>
      <w:r>
        <w:rPr>
          <w:spacing w:val="-12"/>
          <w:sz w:val="21"/>
        </w:rPr>
        <w:t xml:space="preserve"> 字左右。</w:t>
      </w:r>
      <w:r>
        <w:rPr>
          <w:sz w:val="21"/>
        </w:rPr>
        <w:t>2</w:t>
      </w:r>
      <w:r>
        <w:rPr>
          <w:spacing w:val="-19"/>
          <w:sz w:val="21"/>
        </w:rPr>
        <w:t xml:space="preserve"> 分)</w:t>
      </w:r>
    </w:p>
    <w:p>
      <w:pPr>
        <w:pStyle w:val="BodyText"/>
        <w:tabs>
          <w:tab w:val="left" w:pos="6473"/>
        </w:tabs>
        <w:spacing w:line="269" w:lineRule="exact"/>
        <w:rPr>
          <w:rFonts w:ascii="Times New Roman" w:eastAsia="Times New Roman"/>
        </w:rPr>
      </w:pPr>
      <w:r>
        <w:t>答：</w:t>
      </w:r>
      <w:r>
        <w:rPr>
          <w:rFonts w:ascii="Times New Roman" w:eastAsia="Times New Roman"/>
          <w:u w:val="single"/>
        </w:rPr>
        <w:t xml:space="preserve"> </w:t>
      </w:r>
      <w:r>
        <w:rPr>
          <w:rFonts w:ascii="Times New Roman" w:eastAsia="Times New Roman"/>
          <w:u w:val="single"/>
        </w:rPr>
        <w:tab/>
      </w:r>
    </w:p>
    <w:p>
      <w:pPr>
        <w:pStyle w:val="ListParagraph"/>
        <w:numPr>
          <w:ilvl w:val="0"/>
          <w:numId w:val="7"/>
        </w:numPr>
        <w:tabs>
          <w:tab w:val="left" w:pos="690"/>
        </w:tabs>
        <w:spacing w:before="43" w:after="0" w:line="278" w:lineRule="auto"/>
        <w:ind w:left="160" w:right="3816" w:firstLine="0"/>
        <w:jc w:val="left"/>
        <w:rPr>
          <w:sz w:val="21"/>
        </w:rPr>
      </w:pPr>
      <w:r>
        <w:rPr>
          <w:spacing w:val="-5"/>
          <w:sz w:val="21"/>
        </w:rPr>
        <w:t>请介绍材料二漫画的画面内容，并揭示其寓意。(介绍时注意要</w:t>
      </w:r>
      <w:r>
        <w:rPr>
          <w:spacing w:val="-4"/>
          <w:sz w:val="21"/>
        </w:rPr>
        <w:t>素齐全，顺序合理，</w:t>
      </w:r>
      <w:r>
        <w:rPr>
          <w:sz w:val="21"/>
        </w:rPr>
        <w:t>70</w:t>
      </w:r>
      <w:r>
        <w:rPr>
          <w:spacing w:val="-12"/>
          <w:sz w:val="21"/>
        </w:rPr>
        <w:t xml:space="preserve"> 字左右。</w:t>
      </w:r>
      <w:r>
        <w:rPr>
          <w:sz w:val="21"/>
        </w:rPr>
        <w:t>4</w:t>
      </w:r>
      <w:r>
        <w:rPr>
          <w:spacing w:val="-28"/>
          <w:sz w:val="21"/>
        </w:rPr>
        <w:t xml:space="preserve"> 分</w:t>
      </w:r>
      <w:r>
        <w:rPr>
          <w:spacing w:val="-3"/>
          <w:sz w:val="21"/>
        </w:rPr>
        <w:t>）</w:t>
      </w:r>
    </w:p>
    <w:p>
      <w:pPr>
        <w:pStyle w:val="BodyText"/>
        <w:tabs>
          <w:tab w:val="left" w:pos="6473"/>
        </w:tabs>
        <w:spacing w:line="269" w:lineRule="exact"/>
        <w:rPr>
          <w:rFonts w:ascii="Times New Roman" w:eastAsia="Times New Roman"/>
        </w:rPr>
      </w:pPr>
      <w:r>
        <w:t>答：</w:t>
      </w:r>
      <w:r>
        <w:rPr>
          <w:rFonts w:ascii="Times New Roman" w:eastAsia="Times New Roman"/>
          <w:u w:val="single"/>
        </w:rPr>
        <w:t xml:space="preserve"> </w:t>
      </w:r>
      <w:r>
        <w:rPr>
          <w:rFonts w:ascii="Times New Roman" w:eastAsia="Times New Roman"/>
          <w:u w:val="single"/>
        </w:rPr>
        <w:tab/>
      </w:r>
    </w:p>
    <w:p>
      <w:pPr>
        <w:pStyle w:val="BodyText"/>
        <w:spacing w:before="1"/>
        <w:ind w:left="0"/>
        <w:rPr>
          <w:rFonts w:ascii="Times New Roman"/>
        </w:rPr>
      </w:pPr>
      <w:r>
        <w:pict>
          <v:line id="_x0000_s1031" o:spid="_x0000_s1031" style="mso-height-relative:page;mso-position-horizontal-relative:page;mso-width-relative:page;mso-wrap-distance-bottom:0;mso-wrap-distance-top:0;position:absolute;z-index:-251655168" from="54pt,14.35pt" to="363.75pt,14.35pt" coordsize="21600,21600" stroked="t" strokecolor="black">
            <w10:wrap type="topAndBottom"/>
          </v:line>
        </w:pict>
      </w:r>
      <w:r>
        <w:pict>
          <v:line id="_x0000_s1032" o:spid="_x0000_s1032" style="mso-height-relative:page;mso-position-horizontal-relative:page;mso-width-relative:page;mso-wrap-distance-bottom:0;mso-wrap-distance-top:0;position:absolute;z-index:-251654144" from="54pt,30pt" to="363.75pt,30pt" coordsize="21600,21600" stroked="t" strokecolor="black">
            <w10:wrap type="topAndBottom"/>
          </v:line>
        </w:pict>
      </w:r>
    </w:p>
    <w:p>
      <w:pPr>
        <w:pStyle w:val="BodyText"/>
        <w:spacing w:before="2"/>
        <w:ind w:left="0"/>
        <w:rPr>
          <w:rFonts w:ascii="Times New Roman"/>
          <w:sz w:val="20"/>
        </w:rPr>
      </w:pPr>
    </w:p>
    <w:p>
      <w:pPr>
        <w:pStyle w:val="BodyText"/>
        <w:spacing w:before="10"/>
        <w:ind w:left="0"/>
        <w:rPr>
          <w:rFonts w:ascii="Times New Roman"/>
          <w:sz w:val="29"/>
        </w:rPr>
      </w:pPr>
    </w:p>
    <w:p>
      <w:pPr>
        <w:pStyle w:val="Heading2"/>
      </w:pPr>
      <w:r>
        <w:t>二、阅读理解（56 分）</w:t>
      </w:r>
    </w:p>
    <w:p>
      <w:pPr>
        <w:spacing w:before="43"/>
        <w:ind w:left="160" w:right="0" w:firstLine="0"/>
        <w:jc w:val="left"/>
        <w:rPr>
          <w:b/>
          <w:sz w:val="21"/>
        </w:rPr>
      </w:pPr>
      <w:r>
        <w:rPr>
          <w:b/>
          <w:sz w:val="21"/>
        </w:rPr>
        <w:t>（一）名著阅读（10 分）</w:t>
      </w:r>
    </w:p>
    <w:p>
      <w:pPr>
        <w:pStyle w:val="ListParagraph"/>
        <w:numPr>
          <w:ilvl w:val="0"/>
          <w:numId w:val="5"/>
        </w:numPr>
        <w:tabs>
          <w:tab w:val="left" w:pos="373"/>
          <w:tab w:val="left" w:pos="4982"/>
          <w:tab w:val="left" w:pos="5887"/>
          <w:tab w:val="left" w:pos="9488"/>
        </w:tabs>
        <w:spacing w:before="43" w:after="0" w:line="278" w:lineRule="auto"/>
        <w:ind w:left="160" w:right="228" w:firstLine="0"/>
        <w:jc w:val="left"/>
        <w:rPr>
          <w:sz w:val="19"/>
        </w:rPr>
      </w:pPr>
      <w:r>
        <w:rPr>
          <w:sz w:val="21"/>
        </w:rPr>
        <w:t>在众多以长征为题材的文学作品中，王树增的长</w:t>
      </w:r>
      <w:r>
        <w:rPr>
          <w:spacing w:val="4"/>
          <w:sz w:val="21"/>
        </w:rPr>
        <w:t>篇</w:t>
      </w:r>
      <w:r>
        <w:rPr>
          <w:spacing w:val="4"/>
          <w:sz w:val="21"/>
          <w:u w:val="single"/>
        </w:rPr>
        <w:t xml:space="preserve"> </w:t>
      </w:r>
      <w:r>
        <w:rPr>
          <w:spacing w:val="4"/>
          <w:sz w:val="21"/>
          <w:u w:val="single"/>
        </w:rPr>
        <w:tab/>
      </w:r>
      <w:r>
        <w:rPr>
          <w:sz w:val="21"/>
        </w:rPr>
        <w:t>《长征》是非常突出的一部。而在以中国航天事</w:t>
      </w:r>
      <w:r>
        <w:rPr>
          <w:spacing w:val="-3"/>
          <w:sz w:val="21"/>
        </w:rPr>
        <w:t>业</w:t>
      </w:r>
      <w:r>
        <w:rPr>
          <w:sz w:val="21"/>
        </w:rPr>
        <w:t>为</w:t>
      </w:r>
      <w:r>
        <w:rPr>
          <w:spacing w:val="-3"/>
          <w:sz w:val="21"/>
        </w:rPr>
        <w:t>题</w:t>
      </w:r>
      <w:r>
        <w:rPr>
          <w:sz w:val="21"/>
        </w:rPr>
        <w:t>材</w:t>
      </w:r>
      <w:r>
        <w:rPr>
          <w:spacing w:val="-3"/>
          <w:sz w:val="21"/>
        </w:rPr>
        <w:t>的</w:t>
      </w:r>
      <w:r>
        <w:rPr>
          <w:sz w:val="21"/>
        </w:rPr>
        <w:t>作</w:t>
      </w:r>
      <w:r>
        <w:rPr>
          <w:spacing w:val="-3"/>
          <w:sz w:val="21"/>
        </w:rPr>
        <w:t>品中</w:t>
      </w:r>
      <w:r>
        <w:rPr>
          <w:spacing w:val="-48"/>
          <w:sz w:val="21"/>
        </w:rPr>
        <w:t>，</w:t>
      </w:r>
      <w:r>
        <w:rPr>
          <w:sz w:val="21"/>
        </w:rPr>
        <w:t>李鸣</w:t>
      </w:r>
      <w:r>
        <w:rPr>
          <w:spacing w:val="-3"/>
          <w:sz w:val="21"/>
        </w:rPr>
        <w:t>生</w:t>
      </w:r>
      <w:r>
        <w:rPr>
          <w:spacing w:val="-48"/>
          <w:sz w:val="21"/>
        </w:rPr>
        <w:t>的</w:t>
      </w:r>
      <w:r>
        <w:rPr>
          <w:sz w:val="21"/>
        </w:rPr>
        <w:t>《</w:t>
      </w:r>
      <w:r>
        <w:rPr>
          <w:spacing w:val="-3"/>
          <w:sz w:val="21"/>
        </w:rPr>
        <w:t>飞</w:t>
      </w:r>
      <w:r>
        <w:rPr>
          <w:sz w:val="21"/>
        </w:rPr>
        <w:t>向</w:t>
      </w:r>
      <w:r>
        <w:rPr>
          <w:spacing w:val="-3"/>
          <w:sz w:val="21"/>
        </w:rPr>
        <w:t>太</w:t>
      </w:r>
      <w:r>
        <w:rPr>
          <w:sz w:val="21"/>
        </w:rPr>
        <w:t>空</w:t>
      </w:r>
      <w:r>
        <w:rPr>
          <w:spacing w:val="-3"/>
          <w:sz w:val="21"/>
        </w:rPr>
        <w:t>港</w:t>
      </w:r>
      <w:r>
        <w:rPr>
          <w:spacing w:val="-46"/>
          <w:sz w:val="21"/>
        </w:rPr>
        <w:t>》</w:t>
      </w:r>
      <w:r>
        <w:rPr>
          <w:spacing w:val="-3"/>
          <w:sz w:val="21"/>
        </w:rPr>
        <w:t>则</w:t>
      </w:r>
      <w:r>
        <w:rPr>
          <w:sz w:val="21"/>
        </w:rPr>
        <w:t>是一</w:t>
      </w:r>
      <w:r>
        <w:rPr>
          <w:spacing w:val="-3"/>
          <w:sz w:val="21"/>
        </w:rPr>
        <w:t>部</w:t>
      </w:r>
      <w:r>
        <w:rPr>
          <w:sz w:val="21"/>
        </w:rPr>
        <w:t>优</w:t>
      </w:r>
      <w:r>
        <w:rPr>
          <w:spacing w:val="-3"/>
          <w:sz w:val="21"/>
        </w:rPr>
        <w:t>秀</w:t>
      </w:r>
      <w:r>
        <w:rPr>
          <w:sz w:val="21"/>
        </w:rPr>
        <w:t>的</w:t>
      </w:r>
      <w:r>
        <w:rPr>
          <w:spacing w:val="-3"/>
          <w:sz w:val="21"/>
        </w:rPr>
        <w:t>报</w:t>
      </w:r>
      <w:r>
        <w:rPr>
          <w:sz w:val="21"/>
        </w:rPr>
        <w:t>告</w:t>
      </w:r>
      <w:r>
        <w:rPr>
          <w:spacing w:val="-3"/>
          <w:sz w:val="21"/>
        </w:rPr>
        <w:t>文</w:t>
      </w:r>
      <w:r>
        <w:rPr>
          <w:sz w:val="21"/>
        </w:rPr>
        <w:t>学</w:t>
      </w:r>
      <w:r>
        <w:rPr>
          <w:spacing w:val="-3"/>
          <w:sz w:val="21"/>
        </w:rPr>
        <w:t>作</w:t>
      </w:r>
      <w:r>
        <w:rPr>
          <w:sz w:val="21"/>
        </w:rPr>
        <w:t>品</w:t>
      </w:r>
      <w:r>
        <w:rPr>
          <w:spacing w:val="-48"/>
          <w:sz w:val="21"/>
        </w:rPr>
        <w:t>。</w:t>
      </w:r>
      <w:r>
        <w:rPr>
          <w:sz w:val="21"/>
        </w:rPr>
        <w:t>它</w:t>
      </w:r>
      <w:r>
        <w:rPr>
          <w:spacing w:val="-3"/>
          <w:sz w:val="21"/>
        </w:rPr>
        <w:t>记</w:t>
      </w:r>
      <w:r>
        <w:rPr>
          <w:sz w:val="21"/>
        </w:rPr>
        <w:t>录</w:t>
      </w:r>
      <w:r>
        <w:rPr>
          <w:spacing w:val="-3"/>
          <w:sz w:val="21"/>
        </w:rPr>
        <w:t>了</w:t>
      </w:r>
      <w:r>
        <w:rPr>
          <w:sz w:val="21"/>
        </w:rPr>
        <w:t>中国</w:t>
      </w:r>
      <w:r>
        <w:rPr>
          <w:sz w:val="21"/>
          <w:u w:val="single"/>
        </w:rPr>
        <w:t xml:space="preserve"> </w:t>
      </w:r>
      <w:r>
        <w:rPr>
          <w:sz w:val="21"/>
          <w:u w:val="single"/>
        </w:rPr>
        <w:tab/>
      </w:r>
      <w:r>
        <w:rPr>
          <w:sz w:val="21"/>
          <w:u w:val="single"/>
        </w:rPr>
        <w:t>（</w:t>
      </w:r>
      <w:r>
        <w:rPr>
          <w:sz w:val="21"/>
        </w:rPr>
        <w:t>城市名）卫星发射中心以"长征三号"运载火箭成功发射外国卫</w:t>
      </w:r>
      <w:r>
        <w:rPr>
          <w:spacing w:val="3"/>
          <w:sz w:val="21"/>
        </w:rPr>
        <w:t>星</w:t>
      </w:r>
      <w:r>
        <w:rPr>
          <w:sz w:val="21"/>
        </w:rPr>
        <w:t>--美国"亚洲一号"的故事。这座城市也是彝族聚</w:t>
      </w:r>
      <w:r>
        <w:rPr>
          <w:spacing w:val="-3"/>
          <w:sz w:val="21"/>
        </w:rPr>
        <w:t>居</w:t>
      </w:r>
      <w:r>
        <w:rPr>
          <w:sz w:val="21"/>
        </w:rPr>
        <w:t>地</w:t>
      </w:r>
      <w:r>
        <w:rPr>
          <w:spacing w:val="-13"/>
          <w:sz w:val="21"/>
        </w:rPr>
        <w:t>，</w:t>
      </w:r>
      <w:r>
        <w:rPr>
          <w:sz w:val="21"/>
        </w:rPr>
        <w:t>当</w:t>
      </w:r>
      <w:r>
        <w:rPr>
          <w:spacing w:val="-3"/>
          <w:sz w:val="21"/>
        </w:rPr>
        <w:t>年</w:t>
      </w:r>
      <w:r>
        <w:rPr>
          <w:sz w:val="21"/>
        </w:rPr>
        <w:t>红</w:t>
      </w:r>
      <w:r>
        <w:rPr>
          <w:spacing w:val="-3"/>
          <w:sz w:val="21"/>
        </w:rPr>
        <w:t>军</w:t>
      </w:r>
      <w:r>
        <w:rPr>
          <w:sz w:val="21"/>
        </w:rPr>
        <w:t>长</w:t>
      </w:r>
      <w:r>
        <w:rPr>
          <w:spacing w:val="-3"/>
          <w:sz w:val="21"/>
        </w:rPr>
        <w:t>征</w:t>
      </w:r>
      <w:r>
        <w:rPr>
          <w:sz w:val="21"/>
        </w:rPr>
        <w:t>时先</w:t>
      </w:r>
      <w:r>
        <w:rPr>
          <w:spacing w:val="-3"/>
          <w:sz w:val="21"/>
        </w:rPr>
        <w:t>锋</w:t>
      </w:r>
      <w:r>
        <w:rPr>
          <w:sz w:val="21"/>
        </w:rPr>
        <w:t>部</w:t>
      </w:r>
      <w:r>
        <w:rPr>
          <w:spacing w:val="-3"/>
          <w:sz w:val="21"/>
        </w:rPr>
        <w:t>队</w:t>
      </w:r>
      <w:r>
        <w:rPr>
          <w:sz w:val="21"/>
        </w:rPr>
        <w:t>的</w:t>
      </w:r>
      <w:r>
        <w:rPr>
          <w:spacing w:val="-3"/>
          <w:sz w:val="21"/>
        </w:rPr>
        <w:t>指</w:t>
      </w:r>
      <w:r>
        <w:rPr>
          <w:sz w:val="21"/>
        </w:rPr>
        <w:t>挥员</w:t>
      </w:r>
      <w:r>
        <w:rPr>
          <w:sz w:val="21"/>
          <w:u w:val="single"/>
        </w:rPr>
        <w:t xml:space="preserve"> </w:t>
      </w:r>
      <w:r>
        <w:rPr>
          <w:sz w:val="21"/>
          <w:u w:val="single"/>
        </w:rPr>
        <w:tab/>
      </w:r>
      <w:r>
        <w:rPr>
          <w:sz w:val="21"/>
        </w:rPr>
        <w:t>就</w:t>
      </w:r>
      <w:r>
        <w:rPr>
          <w:spacing w:val="-3"/>
          <w:sz w:val="21"/>
        </w:rPr>
        <w:t>与</w:t>
      </w:r>
      <w:r>
        <w:rPr>
          <w:sz w:val="21"/>
        </w:rPr>
        <w:t>彝</w:t>
      </w:r>
      <w:r>
        <w:rPr>
          <w:spacing w:val="-3"/>
          <w:sz w:val="21"/>
        </w:rPr>
        <w:t>族</w:t>
      </w:r>
      <w:r>
        <w:rPr>
          <w:sz w:val="21"/>
        </w:rPr>
        <w:t>总</w:t>
      </w:r>
      <w:r>
        <w:rPr>
          <w:spacing w:val="-3"/>
          <w:sz w:val="21"/>
        </w:rPr>
        <w:t>首</w:t>
      </w:r>
      <w:r>
        <w:rPr>
          <w:sz w:val="21"/>
        </w:rPr>
        <w:t>领</w:t>
      </w:r>
      <w:r>
        <w:rPr>
          <w:spacing w:val="-3"/>
          <w:sz w:val="21"/>
        </w:rPr>
        <w:t>歃</w:t>
      </w:r>
      <w:r>
        <w:rPr>
          <w:sz w:val="21"/>
        </w:rPr>
        <w:t>血</w:t>
      </w:r>
      <w:r>
        <w:rPr>
          <w:spacing w:val="-3"/>
          <w:sz w:val="21"/>
        </w:rPr>
        <w:t>为盟</w:t>
      </w:r>
      <w:r>
        <w:rPr>
          <w:spacing w:val="-10"/>
          <w:sz w:val="21"/>
        </w:rPr>
        <w:t>，</w:t>
      </w:r>
      <w:r>
        <w:rPr>
          <w:sz w:val="21"/>
        </w:rPr>
        <w:t>成</w:t>
      </w:r>
      <w:r>
        <w:rPr>
          <w:spacing w:val="-3"/>
          <w:sz w:val="21"/>
        </w:rPr>
        <w:t>为</w:t>
      </w:r>
      <w:r>
        <w:rPr>
          <w:sz w:val="21"/>
        </w:rPr>
        <w:t>一</w:t>
      </w:r>
      <w:r>
        <w:rPr>
          <w:spacing w:val="-3"/>
          <w:sz w:val="21"/>
        </w:rPr>
        <w:t>段</w:t>
      </w:r>
      <w:r>
        <w:rPr>
          <w:sz w:val="21"/>
        </w:rPr>
        <w:t>民</w:t>
      </w:r>
      <w:r>
        <w:rPr>
          <w:spacing w:val="-3"/>
          <w:sz w:val="21"/>
        </w:rPr>
        <w:t>族</w:t>
      </w:r>
      <w:r>
        <w:rPr>
          <w:sz w:val="21"/>
        </w:rPr>
        <w:t>团</w:t>
      </w:r>
      <w:r>
        <w:rPr>
          <w:spacing w:val="-3"/>
          <w:sz w:val="21"/>
        </w:rPr>
        <w:t>结</w:t>
      </w:r>
      <w:r>
        <w:rPr>
          <w:sz w:val="21"/>
        </w:rPr>
        <w:t>的</w:t>
      </w:r>
      <w:r>
        <w:rPr>
          <w:spacing w:val="-3"/>
          <w:sz w:val="21"/>
        </w:rPr>
        <w:t>佳</w:t>
      </w:r>
      <w:r>
        <w:rPr>
          <w:sz w:val="21"/>
        </w:rPr>
        <w:t>话。7.（1）</w:t>
      </w:r>
      <w:r>
        <w:rPr>
          <w:spacing w:val="-3"/>
          <w:sz w:val="21"/>
        </w:rPr>
        <w:t>请</w:t>
      </w:r>
      <w:r>
        <w:rPr>
          <w:sz w:val="21"/>
        </w:rPr>
        <w:t>指</w:t>
      </w:r>
      <w:r>
        <w:rPr>
          <w:spacing w:val="-3"/>
          <w:sz w:val="21"/>
        </w:rPr>
        <w:t>出</w:t>
      </w:r>
      <w:r>
        <w:rPr>
          <w:sz w:val="21"/>
        </w:rPr>
        <w:t>下</w:t>
      </w:r>
      <w:r>
        <w:rPr>
          <w:spacing w:val="-3"/>
          <w:sz w:val="21"/>
        </w:rPr>
        <w:t>面</w:t>
      </w:r>
      <w:r>
        <w:rPr>
          <w:sz w:val="21"/>
        </w:rPr>
        <w:t>的</w:t>
      </w:r>
      <w:r>
        <w:rPr>
          <w:spacing w:val="-3"/>
          <w:sz w:val="21"/>
        </w:rPr>
        <w:t>文字</w:t>
      </w:r>
      <w:r>
        <w:rPr>
          <w:sz w:val="21"/>
        </w:rPr>
        <w:t>中加</w:t>
      </w:r>
      <w:r>
        <w:rPr>
          <w:spacing w:val="-3"/>
          <w:sz w:val="21"/>
        </w:rPr>
        <w:t>粗</w:t>
      </w:r>
      <w:r>
        <w:rPr>
          <w:sz w:val="21"/>
        </w:rPr>
        <w:t>的</w:t>
      </w:r>
      <w:r>
        <w:rPr>
          <w:spacing w:val="-3"/>
          <w:sz w:val="21"/>
        </w:rPr>
        <w:t>人</w:t>
      </w:r>
      <w:r>
        <w:rPr>
          <w:sz w:val="21"/>
        </w:rPr>
        <w:t>称</w:t>
      </w:r>
      <w:r>
        <w:rPr>
          <w:spacing w:val="-3"/>
          <w:sz w:val="21"/>
        </w:rPr>
        <w:t>代</w:t>
      </w:r>
      <w:r>
        <w:rPr>
          <w:sz w:val="21"/>
        </w:rPr>
        <w:t>词</w:t>
      </w:r>
      <w:r>
        <w:rPr>
          <w:spacing w:val="-3"/>
          <w:sz w:val="21"/>
        </w:rPr>
        <w:t>所</w:t>
      </w:r>
      <w:r>
        <w:rPr>
          <w:sz w:val="21"/>
        </w:rPr>
        <w:t>涉</w:t>
      </w:r>
      <w:r>
        <w:rPr>
          <w:spacing w:val="-3"/>
          <w:sz w:val="21"/>
        </w:rPr>
        <w:t>及</w:t>
      </w:r>
      <w:r>
        <w:rPr>
          <w:sz w:val="21"/>
        </w:rPr>
        <w:t>的具</w:t>
      </w:r>
      <w:r>
        <w:rPr>
          <w:spacing w:val="-3"/>
          <w:sz w:val="21"/>
        </w:rPr>
        <w:t>体</w:t>
      </w:r>
      <w:r>
        <w:rPr>
          <w:sz w:val="21"/>
        </w:rPr>
        <w:t>人</w:t>
      </w:r>
      <w:r>
        <w:rPr>
          <w:spacing w:val="-3"/>
          <w:sz w:val="21"/>
        </w:rPr>
        <w:t>物</w:t>
      </w:r>
      <w:r>
        <w:rPr>
          <w:sz w:val="21"/>
        </w:rPr>
        <w:t>。（4</w:t>
      </w:r>
      <w:r>
        <w:rPr>
          <w:spacing w:val="-53"/>
          <w:sz w:val="21"/>
        </w:rPr>
        <w:t xml:space="preserve"> </w:t>
      </w:r>
      <w:r>
        <w:rPr>
          <w:spacing w:val="-3"/>
          <w:sz w:val="21"/>
        </w:rPr>
        <w:t>分）</w:t>
      </w:r>
    </w:p>
    <w:p>
      <w:pPr>
        <w:spacing w:after="0" w:line="278" w:lineRule="auto"/>
        <w:jc w:val="left"/>
        <w:rPr>
          <w:sz w:val="19"/>
        </w:rPr>
        <w:sectPr>
          <w:pgSz w:w="11910" w:h="16840"/>
          <w:pgMar w:top="1400" w:right="740" w:bottom="280" w:left="920" w:header="720" w:footer="720" w:gutter="0"/>
          <w:cols w:space="720"/>
        </w:sectPr>
      </w:pPr>
    </w:p>
    <w:p>
      <w:pPr>
        <w:pStyle w:val="BodyText"/>
        <w:tabs>
          <w:tab w:val="left" w:pos="1842"/>
          <w:tab w:val="left" w:pos="3523"/>
          <w:tab w:val="left" w:pos="5200"/>
          <w:tab w:val="left" w:pos="6976"/>
        </w:tabs>
        <w:spacing w:before="44"/>
      </w:pPr>
      <w:r>
        <w:t>A.</w:t>
      </w:r>
      <w:r>
        <w:rPr>
          <w:u w:val="single"/>
        </w:rPr>
        <w:t xml:space="preserve"> </w:t>
      </w:r>
      <w:r>
        <w:rPr>
          <w:u w:val="single"/>
        </w:rPr>
        <w:tab/>
      </w:r>
      <w:r>
        <w:t>B.</w:t>
      </w:r>
      <w:r>
        <w:rPr>
          <w:u w:val="single"/>
        </w:rPr>
        <w:t xml:space="preserve"> </w:t>
      </w:r>
      <w:r>
        <w:rPr>
          <w:u w:val="single"/>
        </w:rPr>
        <w:tab/>
      </w:r>
      <w:r>
        <w:t>C.</w:t>
      </w:r>
      <w:r>
        <w:rPr>
          <w:u w:val="single"/>
        </w:rPr>
        <w:t xml:space="preserve"> </w:t>
      </w:r>
      <w:r>
        <w:rPr>
          <w:u w:val="single"/>
        </w:rPr>
        <w:tab/>
      </w:r>
      <w:r>
        <w:t>D.</w:t>
      </w:r>
      <w:r>
        <w:rPr>
          <w:u w:val="single"/>
        </w:rPr>
        <w:t xml:space="preserve"> </w:t>
      </w:r>
      <w:r>
        <w:rPr>
          <w:u w:val="single"/>
        </w:rPr>
        <w:tab/>
      </w:r>
    </w:p>
    <w:p>
      <w:pPr>
        <w:pStyle w:val="ListParagraph"/>
        <w:numPr>
          <w:ilvl w:val="1"/>
          <w:numId w:val="5"/>
        </w:numPr>
        <w:tabs>
          <w:tab w:val="left" w:pos="373"/>
        </w:tabs>
        <w:spacing w:before="43" w:after="0" w:line="278" w:lineRule="auto"/>
        <w:ind w:left="160" w:right="338" w:firstLine="0"/>
        <w:jc w:val="both"/>
        <w:rPr>
          <w:sz w:val="21"/>
        </w:rPr>
      </w:pPr>
      <w:r>
        <w:rPr>
          <w:b/>
          <w:sz w:val="21"/>
        </w:rPr>
        <w:t>我</w:t>
      </w:r>
      <w:r>
        <w:rPr>
          <w:spacing w:val="-1"/>
          <w:sz w:val="21"/>
        </w:rPr>
        <w:t>的带兵的特殊战术是这样的：我自己体格很强壮，能跟弟兄们共同生活，跟他们密切接触，因而获得他们的信任。每次作战不管大小，我事前总要查勘地形，精密计划一切。我的主要战术一般都很成功，因为我细心处理一切，亲自领导部队。我总是要坚持要从一切角度对敌人的阵地有清楚的了解。我跟民众一</w:t>
      </w:r>
      <w:r>
        <w:rPr>
          <w:spacing w:val="-3"/>
          <w:sz w:val="21"/>
        </w:rPr>
        <w:t>般也保持很好的关系，这给我不少帮助。蔡锷以其指挥战术著称，他教我许多东西。</w:t>
      </w:r>
    </w:p>
    <w:p>
      <w:pPr>
        <w:pStyle w:val="ListParagraph"/>
        <w:numPr>
          <w:ilvl w:val="1"/>
          <w:numId w:val="5"/>
        </w:numPr>
        <w:tabs>
          <w:tab w:val="left" w:pos="373"/>
        </w:tabs>
        <w:spacing w:before="0" w:after="0" w:line="278" w:lineRule="auto"/>
        <w:ind w:left="160" w:right="225" w:firstLine="0"/>
        <w:jc w:val="left"/>
        <w:rPr>
          <w:sz w:val="21"/>
        </w:rPr>
      </w:pPr>
      <w:r>
        <w:rPr>
          <w:b/>
          <w:sz w:val="21"/>
        </w:rPr>
        <w:t>他</w:t>
      </w:r>
      <w:r>
        <w:rPr>
          <w:spacing w:val="-5"/>
          <w:sz w:val="21"/>
        </w:rPr>
        <w:t>打仗十年，负伤八次，因此行动稍有不便，使他感到很遗憾。他烟酒不沾，身体仍很修长，四肢灵活， 全身肌肉发达。他的每条腿、每条胳膊、他的胸口、肩膀、屁股都受过伤。有一颗子弹从他眼下穿过他的</w:t>
      </w:r>
      <w:r>
        <w:rPr>
          <w:spacing w:val="-4"/>
          <w:sz w:val="21"/>
        </w:rPr>
        <w:t>脑袋又从耳后穿出，但他仍给你一个农村青年的印象，好象刚从水稻田里上来。</w:t>
      </w:r>
    </w:p>
    <w:p>
      <w:pPr>
        <w:pStyle w:val="ListParagraph"/>
        <w:numPr>
          <w:ilvl w:val="1"/>
          <w:numId w:val="5"/>
        </w:numPr>
        <w:tabs>
          <w:tab w:val="left" w:pos="373"/>
        </w:tabs>
        <w:spacing w:before="0" w:after="0" w:line="278" w:lineRule="auto"/>
        <w:ind w:left="160" w:right="338" w:firstLine="0"/>
        <w:jc w:val="both"/>
        <w:rPr>
          <w:sz w:val="21"/>
        </w:rPr>
      </w:pPr>
      <w:r>
        <w:rPr>
          <w:b/>
          <w:sz w:val="21"/>
        </w:rPr>
        <w:t>他</w:t>
      </w:r>
      <w:r>
        <w:rPr>
          <w:spacing w:val="-1"/>
          <w:sz w:val="21"/>
        </w:rPr>
        <w:t>二十六岁就成了广州政治生活中的一个领袖人物，被任命为著名的黄埔军校秘书，做了布留赫尔将军的亲信，布留赫尔将军当时是黄埔军校的第一号俄国顾问，现在是苏联远东红军司令。对当时担任黄埔军校校长的蒋介石来说，这个年轻的共产党员是个克星。但是蒋介石还是不得不任命他为黄埔军校政治部主</w:t>
      </w:r>
      <w:r>
        <w:rPr>
          <w:spacing w:val="-3"/>
          <w:sz w:val="21"/>
        </w:rPr>
        <w:t>任，那是因为他在激进的学员中间影响很大。</w:t>
      </w:r>
    </w:p>
    <w:p>
      <w:pPr>
        <w:pStyle w:val="ListParagraph"/>
        <w:numPr>
          <w:ilvl w:val="1"/>
          <w:numId w:val="5"/>
        </w:numPr>
        <w:tabs>
          <w:tab w:val="left" w:pos="375"/>
        </w:tabs>
        <w:spacing w:before="0" w:after="0" w:line="278" w:lineRule="auto"/>
        <w:ind w:left="160" w:right="335" w:firstLine="0"/>
        <w:jc w:val="both"/>
        <w:rPr>
          <w:sz w:val="21"/>
        </w:rPr>
      </w:pPr>
      <w:r>
        <w:rPr>
          <w:sz w:val="21"/>
        </w:rPr>
        <w:t>我住在他设在预旺堡的司令部的院子里，因此我在前线常常看到</w:t>
      </w:r>
      <w:r>
        <w:rPr>
          <w:b/>
          <w:sz w:val="21"/>
        </w:rPr>
        <w:t>他</w:t>
      </w:r>
      <w:r>
        <w:rPr>
          <w:spacing w:val="-1"/>
          <w:sz w:val="21"/>
        </w:rPr>
        <w:t>。附带说一句，司令部不过是一间简</w:t>
      </w:r>
      <w:r>
        <w:rPr>
          <w:sz w:val="21"/>
        </w:rPr>
        <w:t>单的屋子，内设一张桌子和一条板凳，两只铁制的文件箱，红军自绘的地图，一台野战电话，一条毛巾， 一只脸盆，和铺了他的毯子的炕。他同部下一样，只有两套制服，他们都不佩军衔领章。他有一件个人衣</w:t>
      </w:r>
      <w:r>
        <w:rPr>
          <w:spacing w:val="-3"/>
          <w:sz w:val="21"/>
        </w:rPr>
        <w:t>服，孩子气地感到很得意，那是在长征途上击下敌机后用缴获的降落伞做的背心。</w:t>
      </w:r>
    </w:p>
    <w:p>
      <w:pPr>
        <w:pStyle w:val="BodyText"/>
        <w:tabs>
          <w:tab w:val="left" w:pos="9955"/>
        </w:tabs>
        <w:spacing w:line="278" w:lineRule="auto"/>
        <w:ind w:right="288"/>
        <w:rPr>
          <w:rFonts w:ascii="Times New Roman" w:eastAsia="Times New Roman"/>
        </w:rPr>
      </w:pPr>
      <w:r>
        <w:rPr>
          <w:spacing w:val="-5"/>
        </w:rPr>
        <w:t>（2）</w:t>
      </w:r>
      <w:r>
        <w:t>斯</w:t>
      </w:r>
      <w:r>
        <w:rPr>
          <w:spacing w:val="-3"/>
        </w:rPr>
        <w:t>诺</w:t>
      </w:r>
      <w:r>
        <w:t>问</w:t>
      </w:r>
      <w:r>
        <w:rPr>
          <w:spacing w:val="-3"/>
        </w:rPr>
        <w:t>毛</w:t>
      </w:r>
      <w:r>
        <w:t>泽东</w:t>
      </w:r>
      <w:r>
        <w:rPr>
          <w:spacing w:val="-3"/>
        </w:rPr>
        <w:t>:</w:t>
      </w:r>
      <w:r>
        <w:t>你</w:t>
      </w:r>
      <w:r>
        <w:rPr>
          <w:spacing w:val="-3"/>
        </w:rPr>
        <w:t>认</w:t>
      </w:r>
      <w:r>
        <w:t>为在</w:t>
      </w:r>
      <w:r>
        <w:rPr>
          <w:spacing w:val="-3"/>
        </w:rPr>
        <w:t>什</w:t>
      </w:r>
      <w:r>
        <w:t>么</w:t>
      </w:r>
      <w:r>
        <w:rPr>
          <w:spacing w:val="-3"/>
        </w:rPr>
        <w:t>条</w:t>
      </w:r>
      <w:r>
        <w:t>件</w:t>
      </w:r>
      <w:r>
        <w:rPr>
          <w:spacing w:val="-3"/>
        </w:rPr>
        <w:t>下</w:t>
      </w:r>
      <w:r>
        <w:rPr>
          <w:spacing w:val="-10"/>
        </w:rPr>
        <w:t>，</w:t>
      </w:r>
      <w:r>
        <w:rPr>
          <w:spacing w:val="-3"/>
        </w:rPr>
        <w:t>中</w:t>
      </w:r>
      <w:r>
        <w:t>国</w:t>
      </w:r>
      <w:r>
        <w:rPr>
          <w:spacing w:val="-3"/>
        </w:rPr>
        <w:t>人</w:t>
      </w:r>
      <w:r>
        <w:t>民才</w:t>
      </w:r>
      <w:r>
        <w:rPr>
          <w:spacing w:val="-3"/>
        </w:rPr>
        <w:t>能</w:t>
      </w:r>
      <w:r>
        <w:t>够</w:t>
      </w:r>
      <w:r>
        <w:rPr>
          <w:spacing w:val="-3"/>
        </w:rPr>
        <w:t>消</w:t>
      </w:r>
      <w:r>
        <w:t>耗</w:t>
      </w:r>
      <w:r>
        <w:rPr>
          <w:spacing w:val="-3"/>
        </w:rPr>
        <w:t>和</w:t>
      </w:r>
      <w:r>
        <w:t>打</w:t>
      </w:r>
      <w:r>
        <w:rPr>
          <w:spacing w:val="-3"/>
        </w:rPr>
        <w:t>败</w:t>
      </w:r>
      <w:r>
        <w:t>日</w:t>
      </w:r>
      <w:r>
        <w:rPr>
          <w:spacing w:val="-3"/>
        </w:rPr>
        <w:t>本</w:t>
      </w:r>
      <w:r>
        <w:t>的军</w:t>
      </w:r>
      <w:r>
        <w:rPr>
          <w:spacing w:val="-3"/>
        </w:rPr>
        <w:t>队</w:t>
      </w:r>
      <w:r>
        <w:t>?</w:t>
      </w:r>
      <w:r>
        <w:rPr>
          <w:spacing w:val="-3"/>
        </w:rPr>
        <w:t>毛</w:t>
      </w:r>
      <w:r>
        <w:t>泽</w:t>
      </w:r>
      <w:r>
        <w:rPr>
          <w:spacing w:val="-3"/>
        </w:rPr>
        <w:t>东</w:t>
      </w:r>
      <w:r>
        <w:t>是</w:t>
      </w:r>
      <w:r>
        <w:rPr>
          <w:spacing w:val="-3"/>
        </w:rPr>
        <w:t>怎</w:t>
      </w:r>
      <w:r>
        <w:t>么</w:t>
      </w:r>
      <w:r>
        <w:rPr>
          <w:spacing w:val="-3"/>
        </w:rPr>
        <w:t>回答的</w:t>
      </w:r>
      <w:r>
        <w:t>？ 答：</w:t>
      </w:r>
      <w:r>
        <w:rPr>
          <w:rFonts w:ascii="Times New Roman" w:eastAsia="Times New Roman"/>
          <w:u w:val="single"/>
        </w:rPr>
        <w:t xml:space="preserve"> </w:t>
      </w:r>
      <w:r>
        <w:rPr>
          <w:rFonts w:ascii="Times New Roman" w:eastAsia="Times New Roman"/>
          <w:u w:val="single"/>
        </w:rPr>
        <w:tab/>
      </w:r>
    </w:p>
    <w:p>
      <w:pPr>
        <w:pStyle w:val="BodyText"/>
        <w:spacing w:before="8"/>
        <w:ind w:left="0"/>
        <w:rPr>
          <w:rFonts w:ascii="Times New Roman"/>
          <w:sz w:val="20"/>
        </w:rPr>
      </w:pPr>
    </w:p>
    <w:p>
      <w:pPr>
        <w:pStyle w:val="BodyText"/>
        <w:spacing w:line="20" w:lineRule="exact"/>
        <w:ind w:left="154"/>
        <w:rPr>
          <w:rFonts w:ascii="Times New Roman"/>
          <w:sz w:val="2"/>
        </w:rPr>
      </w:pPr>
      <w:r>
        <w:rPr>
          <w:rFonts w:ascii="Times New Roman"/>
          <w:sz w:val="2"/>
        </w:rPr>
        <w:pict>
          <v:group id="_x0000_s1033" o:spid="_x0000_i1033" style="width:487.45pt;height:0.6pt" coordsize="9749,12">
            <v:line id="_x0000_s1034" o:spid="_x0000_s1034" style="position:absolute" from="0,120" to="194960,120" coordsize="21600,21600" stroked="t" strokecolor="black"/>
            <w10:anchorlock/>
          </v:group>
        </w:pict>
      </w:r>
    </w:p>
    <w:p>
      <w:pPr>
        <w:spacing w:after="0" w:line="20" w:lineRule="exact"/>
        <w:rPr>
          <w:rFonts w:ascii="Times New Roman"/>
          <w:sz w:val="2"/>
        </w:rPr>
        <w:sectPr>
          <w:pgSz w:w="11910" w:h="16840"/>
          <w:pgMar w:top="1400" w:right="740" w:bottom="280" w:left="920" w:header="720" w:footer="720" w:gutter="0"/>
          <w:cols w:space="720"/>
        </w:sectPr>
      </w:pPr>
    </w:p>
    <w:p>
      <w:pPr>
        <w:pStyle w:val="Heading2"/>
        <w:spacing w:before="53"/>
      </w:pPr>
      <w:r>
        <w:t>（二）诗歌阅读（6 分）</w:t>
      </w:r>
    </w:p>
    <w:p>
      <w:pPr>
        <w:pStyle w:val="ListParagraph"/>
        <w:numPr>
          <w:ilvl w:val="0"/>
          <w:numId w:val="8"/>
        </w:numPr>
        <w:tabs>
          <w:tab w:val="left" w:pos="373"/>
        </w:tabs>
        <w:spacing w:before="43" w:after="0" w:line="240" w:lineRule="auto"/>
        <w:ind w:left="372" w:right="0" w:hanging="213"/>
        <w:jc w:val="left"/>
        <w:rPr>
          <w:sz w:val="21"/>
        </w:rPr>
      </w:pPr>
      <w:r>
        <w:rPr>
          <w:spacing w:val="-3"/>
          <w:sz w:val="21"/>
        </w:rPr>
        <w:t>阅读下面这首古诗，然后回答问题。</w:t>
      </w:r>
    </w:p>
    <w:p>
      <w:pPr>
        <w:pStyle w:val="BodyText"/>
        <w:ind w:left="0"/>
        <w:rPr>
          <w:sz w:val="20"/>
        </w:rPr>
      </w:pPr>
      <w:r>
        <w:br w:type="column"/>
      </w:r>
    </w:p>
    <w:p>
      <w:pPr>
        <w:pStyle w:val="BodyText"/>
        <w:ind w:left="0"/>
        <w:rPr>
          <w:sz w:val="20"/>
        </w:rPr>
      </w:pPr>
    </w:p>
    <w:p>
      <w:pPr>
        <w:pStyle w:val="BodyText"/>
        <w:spacing w:before="164" w:line="278" w:lineRule="auto"/>
        <w:ind w:right="4788" w:firstLine="105"/>
      </w:pPr>
      <w:r>
        <w:t>春游湖宋·徐俯</w:t>
      </w:r>
    </w:p>
    <w:p>
      <w:pPr>
        <w:spacing w:after="0" w:line="278" w:lineRule="auto"/>
        <w:sectPr>
          <w:type w:val="continuous"/>
          <w:pgSz w:w="11910" w:h="16840"/>
          <w:pgMar w:top="1500" w:right="740" w:bottom="280" w:left="920" w:header="720" w:footer="720" w:gutter="0"/>
          <w:cols w:num="2" w:space="720" w:equalWidth="0">
            <w:col w:w="3775" w:space="678"/>
            <w:col w:w="5797"/>
          </w:cols>
        </w:sectPr>
      </w:pPr>
    </w:p>
    <w:p>
      <w:pPr>
        <w:pStyle w:val="BodyText"/>
        <w:spacing w:line="278" w:lineRule="auto"/>
        <w:ind w:left="3353" w:right="3526"/>
      </w:pPr>
      <w:r>
        <w:t>双飞燕子几时回，夹岸桃花蘸水开。春雨断桥人不度，小舟撑出柳阴来。</w:t>
      </w:r>
    </w:p>
    <w:p>
      <w:pPr>
        <w:pStyle w:val="ListParagraph"/>
        <w:numPr>
          <w:ilvl w:val="0"/>
          <w:numId w:val="9"/>
        </w:numPr>
        <w:tabs>
          <w:tab w:val="left" w:pos="690"/>
        </w:tabs>
        <w:spacing w:before="0" w:after="0" w:line="240" w:lineRule="auto"/>
        <w:ind w:left="689" w:right="0" w:hanging="530"/>
        <w:jc w:val="left"/>
        <w:rPr>
          <w:sz w:val="21"/>
        </w:rPr>
      </w:pPr>
      <w:r>
        <w:rPr>
          <w:spacing w:val="-3"/>
          <w:sz w:val="21"/>
        </w:rPr>
        <w:t>“夹岸桃花蘸水开”中的“蘸”字用得十分传神，请作简要赏析。</w:t>
      </w:r>
      <w:r>
        <w:rPr>
          <w:sz w:val="21"/>
        </w:rPr>
        <w:t>（3</w:t>
      </w:r>
      <w:r>
        <w:rPr>
          <w:spacing w:val="-28"/>
          <w:sz w:val="21"/>
        </w:rPr>
        <w:t xml:space="preserve"> 分</w:t>
      </w:r>
      <w:r>
        <w:rPr>
          <w:sz w:val="21"/>
        </w:rPr>
        <w:t>）</w:t>
      </w:r>
    </w:p>
    <w:p>
      <w:pPr>
        <w:pStyle w:val="BodyText"/>
        <w:tabs>
          <w:tab w:val="left" w:pos="9955"/>
        </w:tabs>
        <w:spacing w:before="43"/>
        <w:rPr>
          <w:rFonts w:ascii="Times New Roman" w:eastAsia="Times New Roman"/>
        </w:rPr>
      </w:pPr>
      <w:r>
        <w:t>答：</w:t>
      </w:r>
      <w:r>
        <w:rPr>
          <w:rFonts w:ascii="Times New Roman" w:eastAsia="Times New Roman"/>
          <w:u w:val="single"/>
        </w:rPr>
        <w:t xml:space="preserve"> </w:t>
      </w:r>
      <w:r>
        <w:rPr>
          <w:rFonts w:ascii="Times New Roman" w:eastAsia="Times New Roman"/>
          <w:u w:val="single"/>
        </w:rPr>
        <w:tab/>
      </w:r>
    </w:p>
    <w:p>
      <w:pPr>
        <w:pStyle w:val="BodyText"/>
        <w:spacing w:before="1"/>
        <w:ind w:left="0"/>
        <w:rPr>
          <w:rFonts w:ascii="Times New Roman"/>
        </w:rPr>
      </w:pPr>
      <w:r>
        <w:pict>
          <v:line id="_x0000_s1035" o:spid="_x0000_s1035" style="mso-height-relative:page;mso-position-horizontal-relative:page;mso-width-relative:page;mso-wrap-distance-bottom:0;mso-wrap-distance-top:0;position:absolute;z-index:-251652096" from="54pt,14.4pt" to="541.4pt,14.4pt" coordsize="21600,21600" stroked="t" strokecolor="black">
            <w10:wrap type="topAndBottom"/>
          </v:line>
        </w:pict>
      </w:r>
    </w:p>
    <w:p>
      <w:pPr>
        <w:pStyle w:val="ListParagraph"/>
        <w:numPr>
          <w:ilvl w:val="0"/>
          <w:numId w:val="9"/>
        </w:numPr>
        <w:tabs>
          <w:tab w:val="left" w:pos="690"/>
          <w:tab w:val="left" w:pos="9955"/>
        </w:tabs>
        <w:spacing w:before="32" w:after="0" w:line="278" w:lineRule="auto"/>
        <w:ind w:left="160" w:right="230" w:firstLine="0"/>
        <w:jc w:val="left"/>
        <w:rPr>
          <w:rFonts w:ascii="Times New Roman" w:eastAsia="Times New Roman" w:hAnsi="Times New Roman"/>
          <w:sz w:val="21"/>
        </w:rPr>
      </w:pPr>
      <w:r>
        <w:rPr>
          <w:sz w:val="21"/>
        </w:rPr>
        <w:t>富</w:t>
      </w:r>
      <w:r>
        <w:rPr>
          <w:spacing w:val="-3"/>
          <w:sz w:val="21"/>
        </w:rPr>
        <w:t>有</w:t>
      </w:r>
      <w:r>
        <w:rPr>
          <w:sz w:val="21"/>
        </w:rPr>
        <w:t>理</w:t>
      </w:r>
      <w:r>
        <w:rPr>
          <w:spacing w:val="-3"/>
          <w:sz w:val="21"/>
        </w:rPr>
        <w:t>趣</w:t>
      </w:r>
      <w:r>
        <w:rPr>
          <w:sz w:val="21"/>
        </w:rPr>
        <w:t>是</w:t>
      </w:r>
      <w:r>
        <w:rPr>
          <w:spacing w:val="-3"/>
          <w:sz w:val="21"/>
        </w:rPr>
        <w:t>宋</w:t>
      </w:r>
      <w:r>
        <w:rPr>
          <w:sz w:val="21"/>
        </w:rPr>
        <w:t>诗</w:t>
      </w:r>
      <w:r>
        <w:rPr>
          <w:spacing w:val="-3"/>
          <w:sz w:val="21"/>
        </w:rPr>
        <w:t>的一</w:t>
      </w:r>
      <w:r>
        <w:rPr>
          <w:sz w:val="21"/>
        </w:rPr>
        <w:t>大特</w:t>
      </w:r>
      <w:r>
        <w:rPr>
          <w:spacing w:val="-3"/>
          <w:sz w:val="21"/>
        </w:rPr>
        <w:t>色</w:t>
      </w:r>
      <w:r>
        <w:rPr>
          <w:spacing w:val="-13"/>
          <w:sz w:val="21"/>
        </w:rPr>
        <w:t>，</w:t>
      </w:r>
      <w:r>
        <w:rPr>
          <w:sz w:val="21"/>
        </w:rPr>
        <w:t>简</w:t>
      </w:r>
      <w:r>
        <w:rPr>
          <w:spacing w:val="-3"/>
          <w:sz w:val="21"/>
        </w:rPr>
        <w:t>要</w:t>
      </w:r>
      <w:r>
        <w:rPr>
          <w:sz w:val="21"/>
        </w:rPr>
        <w:t>分</w:t>
      </w:r>
      <w:r>
        <w:rPr>
          <w:spacing w:val="-13"/>
          <w:sz w:val="21"/>
        </w:rPr>
        <w:t>析</w:t>
      </w:r>
      <w:r>
        <w:rPr>
          <w:sz w:val="21"/>
        </w:rPr>
        <w:t>“</w:t>
      </w:r>
      <w:r>
        <w:rPr>
          <w:spacing w:val="-3"/>
          <w:sz w:val="21"/>
        </w:rPr>
        <w:t>春雨</w:t>
      </w:r>
      <w:r>
        <w:rPr>
          <w:sz w:val="21"/>
        </w:rPr>
        <w:t>断桥</w:t>
      </w:r>
      <w:r>
        <w:rPr>
          <w:spacing w:val="-3"/>
          <w:sz w:val="21"/>
        </w:rPr>
        <w:t>人</w:t>
      </w:r>
      <w:r>
        <w:rPr>
          <w:sz w:val="21"/>
        </w:rPr>
        <w:t>不</w:t>
      </w:r>
      <w:r>
        <w:rPr>
          <w:spacing w:val="-3"/>
          <w:sz w:val="21"/>
        </w:rPr>
        <w:t>渡</w:t>
      </w:r>
      <w:r>
        <w:rPr>
          <w:spacing w:val="-13"/>
          <w:sz w:val="21"/>
        </w:rPr>
        <w:t>，</w:t>
      </w:r>
      <w:r>
        <w:rPr>
          <w:sz w:val="21"/>
        </w:rPr>
        <w:t>小</w:t>
      </w:r>
      <w:r>
        <w:rPr>
          <w:spacing w:val="-3"/>
          <w:sz w:val="21"/>
        </w:rPr>
        <w:t>舟</w:t>
      </w:r>
      <w:r>
        <w:rPr>
          <w:sz w:val="21"/>
        </w:rPr>
        <w:t>撑</w:t>
      </w:r>
      <w:r>
        <w:rPr>
          <w:spacing w:val="-3"/>
          <w:sz w:val="21"/>
        </w:rPr>
        <w:t>出柳</w:t>
      </w:r>
      <w:r>
        <w:rPr>
          <w:sz w:val="21"/>
        </w:rPr>
        <w:t>阴</w:t>
      </w:r>
      <w:r>
        <w:rPr>
          <w:spacing w:val="-3"/>
          <w:sz w:val="21"/>
        </w:rPr>
        <w:t>来</w:t>
      </w:r>
      <w:r>
        <w:rPr>
          <w:spacing w:val="-10"/>
          <w:sz w:val="21"/>
        </w:rPr>
        <w:t>”</w:t>
      </w:r>
      <w:r>
        <w:rPr>
          <w:spacing w:val="-3"/>
          <w:sz w:val="21"/>
        </w:rPr>
        <w:t>中</w:t>
      </w:r>
      <w:r>
        <w:rPr>
          <w:sz w:val="21"/>
        </w:rPr>
        <w:t>蕴</w:t>
      </w:r>
      <w:r>
        <w:rPr>
          <w:spacing w:val="-3"/>
          <w:sz w:val="21"/>
        </w:rPr>
        <w:t>含</w:t>
      </w:r>
      <w:r>
        <w:rPr>
          <w:sz w:val="21"/>
        </w:rPr>
        <w:t>的</w:t>
      </w:r>
      <w:r>
        <w:rPr>
          <w:spacing w:val="-3"/>
          <w:sz w:val="21"/>
        </w:rPr>
        <w:t>理</w:t>
      </w:r>
      <w:r>
        <w:rPr>
          <w:sz w:val="21"/>
        </w:rPr>
        <w:t>趣</w:t>
      </w:r>
      <w:r>
        <w:rPr>
          <w:spacing w:val="-22"/>
          <w:sz w:val="21"/>
        </w:rPr>
        <w:t>。</w:t>
      </w:r>
      <w:r>
        <w:rPr>
          <w:sz w:val="21"/>
        </w:rPr>
        <w:t>（3</w:t>
      </w:r>
      <w:r>
        <w:rPr>
          <w:spacing w:val="-14"/>
          <w:sz w:val="21"/>
        </w:rPr>
        <w:t xml:space="preserve"> </w:t>
      </w:r>
      <w:r>
        <w:rPr>
          <w:sz w:val="21"/>
        </w:rPr>
        <w:t>分） 答：</w:t>
      </w:r>
      <w:r>
        <w:rPr>
          <w:rFonts w:ascii="Times New Roman" w:eastAsia="Times New Roman" w:hAnsi="Times New Roman"/>
          <w:sz w:val="21"/>
          <w:u w:val="single"/>
        </w:rPr>
        <w:t xml:space="preserve"> </w:t>
      </w:r>
      <w:r>
        <w:rPr>
          <w:rFonts w:ascii="Times New Roman" w:eastAsia="Times New Roman" w:hAnsi="Times New Roman"/>
          <w:sz w:val="21"/>
          <w:u w:val="single"/>
        </w:rPr>
        <w:tab/>
      </w:r>
    </w:p>
    <w:p>
      <w:pPr>
        <w:pStyle w:val="BodyText"/>
        <w:spacing w:before="4"/>
        <w:ind w:left="0"/>
        <w:rPr>
          <w:rFonts w:ascii="Times New Roman"/>
          <w:sz w:val="17"/>
        </w:rPr>
      </w:pPr>
      <w:r>
        <w:pict>
          <v:line id="_x0000_s1036" o:spid="_x0000_s1036" style="mso-height-relative:page;mso-position-horizontal-relative:page;mso-width-relative:page;mso-wrap-distance-bottom:0;mso-wrap-distance-top:0;position:absolute;z-index:-251651072" from="54pt,12.2pt" to="541.4pt,12.2pt" coordsize="21600,21600" stroked="t" strokecolor="black">
            <w10:wrap type="topAndBottom"/>
          </v:line>
        </w:pict>
      </w:r>
    </w:p>
    <w:p>
      <w:pPr>
        <w:pStyle w:val="Heading2"/>
        <w:spacing w:before="32"/>
        <w:ind w:left="118" w:right="7454"/>
        <w:jc w:val="center"/>
      </w:pPr>
      <w:r>
        <w:t>（三）文言文阅读（14 分）</w:t>
      </w:r>
    </w:p>
    <w:p>
      <w:pPr>
        <w:pStyle w:val="BodyText"/>
        <w:spacing w:before="43"/>
        <w:ind w:left="118" w:right="291"/>
        <w:jc w:val="center"/>
      </w:pPr>
      <w:r>
        <w:t>极乐寺记游（袁宏道）</w:t>
      </w:r>
    </w:p>
    <w:p>
      <w:pPr>
        <w:pStyle w:val="BodyText"/>
        <w:spacing w:before="43" w:line="278" w:lineRule="auto"/>
        <w:ind w:right="337" w:firstLine="420"/>
      </w:pPr>
      <w:r>
        <w:t>高梁桥水从西山深涧中来，道此入河。白练干匹，微风行水上若罗纹纸。堤在水中，两波相夹。绿杨四行，树古叶繁，一树之荫，可覆数席，垂线长丈余。</w:t>
      </w:r>
    </w:p>
    <w:p>
      <w:pPr>
        <w:pStyle w:val="BodyText"/>
        <w:spacing w:line="278" w:lineRule="auto"/>
        <w:ind w:right="340" w:firstLine="425"/>
      </w:pPr>
      <w:r>
        <w:t>岸北佛庐道院甚众，朱门纣殿，亘数十里。对面远树，高下攒簇，间以水田，西山如螺髻，出于林水之间。</w:t>
      </w:r>
    </w:p>
    <w:p>
      <w:pPr>
        <w:pStyle w:val="BodyText"/>
        <w:spacing w:line="278" w:lineRule="auto"/>
        <w:ind w:right="336" w:firstLine="425"/>
      </w:pPr>
      <w:r>
        <w:pict>
          <v:group id="_x0000_s1037" o:spid="_x0000_s1037" style="width:202.25pt;height:1.95pt;margin-top:11.3pt;margin-left:329.1pt;mso-height-relative:page;mso-position-horizontal-relative:page;mso-width-relative:page;position:absolute;z-index:-251657216" coordorigin="6582,227" coordsize="4045,39">
            <v:line id="_x0000_s1038" o:spid="_x0000_s1038" style="position:absolute" from="131640,4940" to="161980,4940" coordsize="21600,21600" stroked="t" strokecolor="black"/>
            <v:line id="_x0000_s1039" o:spid="_x0000_s1039" style="position:absolute" from="161600,4920" to="192240,4920" coordsize="21600,21600" stroked="t" strokecolor="black"/>
            <v:shape id="_x0000_s1040" o:spid="_x0000_s1040" style="width:1016;height:17;left:9602;position:absolute;top:236" coordorigin="9602,236" coordsize="1016,17" path="m9602,239l9608,242,9614,253,9626,253,9638,253,9638,239,9650,239,9662,239,9662,253,9674,253,9686,253,9686,239,9698,239,9710,239,9710,253,9722,253,9734,253,9734,239,9746,239,9758,239,9758,253,9770,253,9782,253,9782,239,9794,239,9806,239,9806,253,9818,253,9830,253,9830,239,9842,239,9854,239,9854,253,9866,253,9878,253,9878,239,9890,239,9902,239,9902,253,9914,253,9926,253,9926,239,9938,239,9950,239,9950,253,9962,253,9974,253,9974,239,9986,239,9998,239,9998,253,10010,253,10022,253,10022,239,10034,239,10046,239,10046,253,10058,253,10070,253,10070,239,10082,239,10094,239,10094,253,10106,253,10118,253,10118,239,10130,239,10142,239,10142,253,10154,253,10166,253,10166,239,10178,239,10190,239,10190,253,10202,253,10214,253,10214,239,10226,239,10238,239,10238,253,10250,253,10262,253,10262,239,10274,239,10286,239,10286,253,10298,253,10310,253,10310,239,10322,239,10334,239,10334,253,10346,253,10358,253,10358,239,10370,239,10382,239,10382,253,10394,253,10406,253,10406,239,10418,239,10430,239,10430,253,10442,253,10454,253,10454,239,10466,239,10478,239,10478,253,10490,253,10502,253,10502,239,10514,239,10526,239,10526,253,10538,253,10550,253,10550,239,10562,239,10574,239,10574,253,10586,253,10598,253,10602,241,10610,239,10618,236,10615,242,10617,244e" filled="f" stroked="t" strokecolor="black">
              <v:path arrowok="t"/>
            </v:shape>
          </v:group>
        </w:pict>
      </w:r>
      <w:r>
        <w:t>极乐寺去桥可三里，路径亦佳，马行绿荫中，若张盖。殿前剔牙松数株松身鲜翠嫩黄班剥若大鱼鳞， 大可七八围许。</w:t>
      </w:r>
    </w:p>
    <w:p>
      <w:pPr>
        <w:pStyle w:val="BodyText"/>
        <w:spacing w:line="278" w:lineRule="auto"/>
        <w:ind w:right="228" w:firstLine="422"/>
      </w:pPr>
      <w:r>
        <w:rPr>
          <w:spacing w:val="-6"/>
        </w:rPr>
        <w:t xml:space="preserve">暇日，曾与黄思立诸公游此。予弟中郎云：“此地小似钱塘苏堤”。思立亦以为然。予因叹西湖胜境， </w:t>
      </w:r>
      <w:r>
        <w:rPr>
          <w:spacing w:val="-4"/>
        </w:rPr>
        <w:t>入梦已久，何日挂进贤冠，作六桥下客子，了此山水一段情障乎？</w:t>
      </w:r>
    </w:p>
    <w:p>
      <w:pPr>
        <w:pStyle w:val="ListParagraph"/>
        <w:numPr>
          <w:ilvl w:val="0"/>
          <w:numId w:val="8"/>
        </w:numPr>
        <w:tabs>
          <w:tab w:val="left" w:pos="473"/>
        </w:tabs>
        <w:spacing w:before="0" w:after="0" w:line="269" w:lineRule="exact"/>
        <w:ind w:left="472" w:right="0" w:hanging="313"/>
        <w:jc w:val="left"/>
        <w:rPr>
          <w:sz w:val="21"/>
        </w:rPr>
      </w:pPr>
      <w:r>
        <w:rPr>
          <w:spacing w:val="-3"/>
          <w:sz w:val="21"/>
        </w:rPr>
        <w:t>解释句中加点的词语</w:t>
      </w:r>
      <w:r>
        <w:rPr>
          <w:sz w:val="21"/>
        </w:rPr>
        <w:t>（4</w:t>
      </w:r>
      <w:r>
        <w:rPr>
          <w:spacing w:val="-28"/>
          <w:sz w:val="21"/>
        </w:rPr>
        <w:t xml:space="preserve"> 分</w:t>
      </w:r>
      <w:r>
        <w:rPr>
          <w:sz w:val="21"/>
        </w:rPr>
        <w:t>）</w:t>
      </w:r>
    </w:p>
    <w:p>
      <w:pPr>
        <w:pStyle w:val="BodyText"/>
        <w:spacing w:before="9"/>
        <w:ind w:left="0"/>
        <w:rPr>
          <w:sz w:val="5"/>
        </w:rPr>
      </w:pPr>
    </w:p>
    <w:tbl>
      <w:tblPr>
        <w:tblStyle w:val="TableNormal"/>
        <w:tblW w:w="0" w:type="auto"/>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3098"/>
        <w:gridCol w:w="526"/>
        <w:gridCol w:w="2940"/>
        <w:gridCol w:w="576"/>
      </w:tblGrid>
      <w:tr>
        <w:tblPrEx>
          <w:tblW w:w="0" w:type="auto"/>
          <w:tblInd w:w="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335"/>
        </w:trPr>
        <w:tc>
          <w:tcPr>
            <w:tcW w:w="3098" w:type="dxa"/>
          </w:tcPr>
          <w:p>
            <w:pPr>
              <w:pStyle w:val="TableParagraph"/>
              <w:spacing w:line="206" w:lineRule="auto"/>
              <w:ind w:left="50"/>
              <w:rPr>
                <w:sz w:val="21"/>
              </w:rPr>
            </w:pPr>
            <w:r>
              <w:rPr>
                <w:sz w:val="21"/>
              </w:rPr>
              <w:t>（1）</w:t>
            </w:r>
            <w:r>
              <w:rPr>
                <w:spacing w:val="-2"/>
                <w:sz w:val="21"/>
              </w:rPr>
              <w:t>微风行水上</w:t>
            </w:r>
            <w:r>
              <w:rPr>
                <w:spacing w:val="-149"/>
                <w:sz w:val="21"/>
              </w:rPr>
              <w:t>若</w:t>
            </w:r>
            <w:r>
              <w:rPr>
                <w:spacing w:val="-63"/>
                <w:position w:val="-7"/>
                <w:sz w:val="21"/>
              </w:rPr>
              <w:t>．</w:t>
            </w:r>
            <w:r>
              <w:rPr>
                <w:spacing w:val="-3"/>
                <w:sz w:val="21"/>
              </w:rPr>
              <w:t>罗纹纸</w:t>
            </w:r>
            <w:r>
              <w:rPr>
                <w:sz w:val="21"/>
              </w:rPr>
              <w:t>（</w:t>
            </w:r>
          </w:p>
        </w:tc>
        <w:tc>
          <w:tcPr>
            <w:tcW w:w="526" w:type="dxa"/>
          </w:tcPr>
          <w:p>
            <w:pPr>
              <w:pStyle w:val="TableParagraph"/>
              <w:spacing w:line="241" w:lineRule="exact"/>
              <w:ind w:left="104"/>
              <w:rPr>
                <w:sz w:val="21"/>
              </w:rPr>
            </w:pPr>
            <w:r>
              <w:rPr>
                <w:w w:val="100"/>
                <w:sz w:val="21"/>
              </w:rPr>
              <w:t>）</w:t>
            </w:r>
          </w:p>
        </w:tc>
        <w:tc>
          <w:tcPr>
            <w:tcW w:w="2940" w:type="dxa"/>
          </w:tcPr>
          <w:p>
            <w:pPr>
              <w:pStyle w:val="TableParagraph"/>
              <w:spacing w:line="206" w:lineRule="auto"/>
              <w:ind w:left="209"/>
              <w:rPr>
                <w:sz w:val="21"/>
              </w:rPr>
            </w:pPr>
            <w:r>
              <w:rPr>
                <w:sz w:val="21"/>
              </w:rPr>
              <w:t>（2）</w:t>
            </w:r>
            <w:r>
              <w:rPr>
                <w:spacing w:val="-2"/>
                <w:sz w:val="21"/>
              </w:rPr>
              <w:t>极乐寺</w:t>
            </w:r>
            <w:r>
              <w:rPr>
                <w:spacing w:val="-152"/>
                <w:sz w:val="21"/>
              </w:rPr>
              <w:t>去</w:t>
            </w:r>
            <w:r>
              <w:rPr>
                <w:spacing w:val="-63"/>
                <w:position w:val="-7"/>
                <w:sz w:val="21"/>
              </w:rPr>
              <w:t>．</w:t>
            </w:r>
            <w:r>
              <w:rPr>
                <w:spacing w:val="-3"/>
                <w:sz w:val="21"/>
              </w:rPr>
              <w:t>桥可三里</w:t>
            </w:r>
            <w:r>
              <w:rPr>
                <w:sz w:val="21"/>
              </w:rPr>
              <w:t>（</w:t>
            </w:r>
          </w:p>
        </w:tc>
        <w:tc>
          <w:tcPr>
            <w:tcW w:w="576" w:type="dxa"/>
          </w:tcPr>
          <w:p>
            <w:pPr>
              <w:pStyle w:val="TableParagraph"/>
              <w:spacing w:line="241" w:lineRule="exact"/>
              <w:ind w:left="312"/>
              <w:rPr>
                <w:sz w:val="21"/>
              </w:rPr>
            </w:pPr>
            <w:r>
              <w:rPr>
                <w:w w:val="100"/>
                <w:sz w:val="21"/>
              </w:rPr>
              <w:t>）</w:t>
            </w:r>
          </w:p>
        </w:tc>
      </w:tr>
      <w:tr>
        <w:tblPrEx>
          <w:tblW w:w="0" w:type="auto"/>
          <w:tblInd w:w="117" w:type="dxa"/>
          <w:tblLayout w:type="fixed"/>
          <w:tblCellMar>
            <w:top w:w="0" w:type="dxa"/>
            <w:left w:w="0" w:type="dxa"/>
            <w:bottom w:w="0" w:type="dxa"/>
            <w:right w:w="0" w:type="dxa"/>
          </w:tblCellMar>
        </w:tblPrEx>
        <w:trPr>
          <w:trHeight w:val="336"/>
        </w:trPr>
        <w:tc>
          <w:tcPr>
            <w:tcW w:w="3098" w:type="dxa"/>
          </w:tcPr>
          <w:p>
            <w:pPr>
              <w:pStyle w:val="TableParagraph"/>
              <w:tabs>
                <w:tab w:val="left" w:pos="2782"/>
              </w:tabs>
              <w:spacing w:before="59" w:line="156" w:lineRule="auto"/>
              <w:ind w:left="50"/>
              <w:rPr>
                <w:sz w:val="21"/>
              </w:rPr>
            </w:pPr>
            <w:r>
              <w:rPr>
                <w:sz w:val="21"/>
              </w:rPr>
              <w:t>（2）大</w:t>
            </w:r>
            <w:r>
              <w:rPr>
                <w:spacing w:val="-149"/>
                <w:sz w:val="21"/>
              </w:rPr>
              <w:t>可</w:t>
            </w:r>
            <w:r>
              <w:rPr>
                <w:spacing w:val="-63"/>
                <w:position w:val="-7"/>
                <w:sz w:val="21"/>
              </w:rPr>
              <w:t>．</w:t>
            </w:r>
            <w:r>
              <w:rPr>
                <w:spacing w:val="-3"/>
                <w:sz w:val="21"/>
              </w:rPr>
              <w:t>七</w:t>
            </w:r>
            <w:r>
              <w:rPr>
                <w:sz w:val="21"/>
              </w:rPr>
              <w:t>八</w:t>
            </w:r>
            <w:r>
              <w:rPr>
                <w:spacing w:val="-3"/>
                <w:sz w:val="21"/>
              </w:rPr>
              <w:t>围</w:t>
            </w:r>
            <w:r>
              <w:rPr>
                <w:sz w:val="21"/>
              </w:rPr>
              <w:t>许（</w:t>
            </w:r>
            <w:r>
              <w:rPr>
                <w:sz w:val="21"/>
              </w:rPr>
              <w:tab/>
            </w:r>
            <w:r>
              <w:rPr>
                <w:sz w:val="21"/>
              </w:rPr>
              <w:t>）</w:t>
            </w:r>
          </w:p>
        </w:tc>
        <w:tc>
          <w:tcPr>
            <w:tcW w:w="526" w:type="dxa"/>
          </w:tcPr>
          <w:p>
            <w:pPr>
              <w:pStyle w:val="TableParagraph"/>
              <w:rPr>
                <w:rFonts w:ascii="Times New Roman"/>
                <w:sz w:val="20"/>
              </w:rPr>
            </w:pPr>
          </w:p>
        </w:tc>
        <w:tc>
          <w:tcPr>
            <w:tcW w:w="2940" w:type="dxa"/>
          </w:tcPr>
          <w:p>
            <w:pPr>
              <w:pStyle w:val="TableParagraph"/>
              <w:tabs>
                <w:tab w:val="left" w:pos="2412"/>
              </w:tabs>
              <w:spacing w:before="59" w:line="156" w:lineRule="auto"/>
              <w:ind w:left="209"/>
              <w:rPr>
                <w:sz w:val="21"/>
              </w:rPr>
            </w:pPr>
            <w:r>
              <w:rPr>
                <w:sz w:val="21"/>
              </w:rPr>
              <w:t>（4）思</w:t>
            </w:r>
            <w:r>
              <w:rPr>
                <w:spacing w:val="-3"/>
                <w:sz w:val="21"/>
              </w:rPr>
              <w:t>立</w:t>
            </w:r>
            <w:r>
              <w:rPr>
                <w:sz w:val="21"/>
              </w:rPr>
              <w:t>亦</w:t>
            </w:r>
            <w:r>
              <w:rPr>
                <w:spacing w:val="-3"/>
                <w:sz w:val="21"/>
              </w:rPr>
              <w:t>以为</w:t>
            </w:r>
            <w:r>
              <w:rPr>
                <w:spacing w:val="-149"/>
                <w:sz w:val="21"/>
              </w:rPr>
              <w:t>然</w:t>
            </w:r>
            <w:r>
              <w:rPr>
                <w:spacing w:val="-32"/>
                <w:position w:val="-7"/>
                <w:sz w:val="21"/>
              </w:rPr>
              <w:t>．</w:t>
            </w:r>
            <w:r>
              <w:rPr>
                <w:spacing w:val="-32"/>
                <w:sz w:val="21"/>
              </w:rPr>
              <w:t>（</w:t>
            </w:r>
            <w:r>
              <w:rPr>
                <w:spacing w:val="-32"/>
                <w:sz w:val="21"/>
              </w:rPr>
              <w:tab/>
            </w:r>
            <w:r>
              <w:rPr>
                <w:sz w:val="21"/>
              </w:rPr>
              <w:t>）</w:t>
            </w:r>
          </w:p>
        </w:tc>
        <w:tc>
          <w:tcPr>
            <w:tcW w:w="576" w:type="dxa"/>
          </w:tcPr>
          <w:p>
            <w:pPr>
              <w:pStyle w:val="TableParagraph"/>
              <w:rPr>
                <w:rFonts w:ascii="Times New Roman"/>
                <w:sz w:val="20"/>
              </w:rPr>
            </w:pPr>
          </w:p>
        </w:tc>
      </w:tr>
    </w:tbl>
    <w:p>
      <w:pPr>
        <w:spacing w:after="0"/>
        <w:rPr>
          <w:rFonts w:ascii="Times New Roman"/>
          <w:sz w:val="20"/>
        </w:rPr>
        <w:sectPr>
          <w:type w:val="continuous"/>
          <w:pgSz w:w="11910" w:h="16840"/>
          <w:pgMar w:top="1500" w:right="740" w:bottom="280" w:left="920" w:header="720" w:footer="720" w:gutter="0"/>
          <w:cols w:space="720"/>
        </w:sectPr>
      </w:pPr>
    </w:p>
    <w:p>
      <w:pPr>
        <w:pStyle w:val="ListParagraph"/>
        <w:numPr>
          <w:ilvl w:val="0"/>
          <w:numId w:val="8"/>
        </w:numPr>
        <w:tabs>
          <w:tab w:val="left" w:pos="478"/>
        </w:tabs>
        <w:spacing w:before="44" w:after="0" w:line="240" w:lineRule="auto"/>
        <w:ind w:left="477" w:right="0" w:hanging="318"/>
        <w:jc w:val="left"/>
        <w:rPr>
          <w:sz w:val="21"/>
        </w:rPr>
      </w:pPr>
      <w:r>
        <w:rPr>
          <w:spacing w:val="-3"/>
          <w:sz w:val="21"/>
        </w:rPr>
        <w:t>用</w:t>
      </w:r>
      <w:r>
        <w:rPr>
          <w:sz w:val="21"/>
        </w:rPr>
        <w:t>“/</w:t>
      </w:r>
      <w:r>
        <w:rPr>
          <w:spacing w:val="-3"/>
          <w:sz w:val="21"/>
        </w:rPr>
        <w:t>”为文中画波浪线的句子断句。</w:t>
      </w:r>
      <w:r>
        <w:rPr>
          <w:sz w:val="21"/>
        </w:rPr>
        <w:t>（</w:t>
      </w:r>
      <w:r>
        <w:rPr>
          <w:spacing w:val="-3"/>
          <w:sz w:val="21"/>
        </w:rPr>
        <w:t>限两处，</w:t>
      </w:r>
      <w:r>
        <w:rPr>
          <w:sz w:val="21"/>
        </w:rPr>
        <w:t>2</w:t>
      </w:r>
      <w:r>
        <w:rPr>
          <w:spacing w:val="-28"/>
          <w:sz w:val="21"/>
        </w:rPr>
        <w:t xml:space="preserve"> 分</w:t>
      </w:r>
      <w:r>
        <w:rPr>
          <w:spacing w:val="-3"/>
          <w:sz w:val="21"/>
        </w:rPr>
        <w:t>）</w:t>
      </w:r>
    </w:p>
    <w:p>
      <w:pPr>
        <w:pStyle w:val="BodyText"/>
        <w:spacing w:before="43" w:line="278" w:lineRule="auto"/>
        <w:ind w:right="4200"/>
      </w:pPr>
      <w:r>
        <w:t>殿 前 剔 牙 松 数 株 松 身 鲜 翠 嫩 黄 班 剥 若 大 鱼 鳞11.翻译句子。（6 分）</w:t>
      </w:r>
    </w:p>
    <w:p>
      <w:pPr>
        <w:pStyle w:val="ListParagraph"/>
        <w:numPr>
          <w:ilvl w:val="0"/>
          <w:numId w:val="10"/>
        </w:numPr>
        <w:tabs>
          <w:tab w:val="left" w:pos="690"/>
        </w:tabs>
        <w:spacing w:before="0" w:after="0" w:line="269" w:lineRule="exact"/>
        <w:ind w:left="689" w:right="0" w:hanging="530"/>
        <w:jc w:val="left"/>
        <w:rPr>
          <w:sz w:val="21"/>
        </w:rPr>
      </w:pPr>
      <w:r>
        <w:rPr>
          <w:spacing w:val="-3"/>
          <w:sz w:val="21"/>
        </w:rPr>
        <w:t>水中藻、荇交横，盖竹柏影也。</w:t>
      </w:r>
    </w:p>
    <w:p>
      <w:pPr>
        <w:pStyle w:val="BodyText"/>
        <w:ind w:left="0"/>
        <w:rPr>
          <w:sz w:val="19"/>
        </w:rPr>
      </w:pPr>
      <w:r>
        <w:pict>
          <v:line id="_x0000_s1041" o:spid="_x0000_s1041" style="mso-height-relative:page;mso-position-horizontal-relative:page;mso-width-relative:page;mso-wrap-distance-bottom:0;mso-wrap-distance-top:0;position:absolute;z-index:-251650048" from="54pt,14.4pt" to="452.95pt,14.4pt" coordsize="21600,21600" stroked="t" strokecolor="black">
            <w10:wrap type="topAndBottom"/>
          </v:line>
        </w:pict>
      </w:r>
    </w:p>
    <w:p>
      <w:pPr>
        <w:pStyle w:val="ListParagraph"/>
        <w:numPr>
          <w:ilvl w:val="0"/>
          <w:numId w:val="10"/>
        </w:numPr>
        <w:tabs>
          <w:tab w:val="left" w:pos="690"/>
        </w:tabs>
        <w:spacing w:before="32" w:after="0" w:line="240" w:lineRule="auto"/>
        <w:ind w:left="689" w:right="0" w:hanging="530"/>
        <w:jc w:val="left"/>
        <w:rPr>
          <w:sz w:val="21"/>
        </w:rPr>
      </w:pPr>
      <w:r>
        <w:rPr>
          <w:spacing w:val="-3"/>
          <w:sz w:val="21"/>
        </w:rPr>
        <w:t>鸢飞戾天者，望峰息心。</w:t>
      </w:r>
    </w:p>
    <w:p>
      <w:pPr>
        <w:pStyle w:val="BodyText"/>
        <w:spacing w:before="12"/>
        <w:ind w:left="0"/>
        <w:rPr>
          <w:sz w:val="18"/>
        </w:rPr>
      </w:pPr>
      <w:r>
        <w:pict>
          <v:line id="_x0000_s1042" o:spid="_x0000_s1042" style="mso-height-relative:page;mso-position-horizontal-relative:page;mso-width-relative:page;mso-wrap-distance-bottom:0;mso-wrap-distance-top:0;position:absolute;z-index:-251649024" from="54pt,14.35pt" to="452.95pt,14.35pt" coordsize="21600,21600" stroked="t" strokecolor="black">
            <w10:wrap type="topAndBottom"/>
          </v:line>
        </w:pict>
      </w:r>
    </w:p>
    <w:p>
      <w:pPr>
        <w:pStyle w:val="ListParagraph"/>
        <w:numPr>
          <w:ilvl w:val="0"/>
          <w:numId w:val="10"/>
        </w:numPr>
        <w:tabs>
          <w:tab w:val="left" w:pos="690"/>
        </w:tabs>
        <w:spacing w:before="32" w:after="0" w:line="240" w:lineRule="auto"/>
        <w:ind w:left="689" w:right="0" w:hanging="530"/>
        <w:jc w:val="left"/>
        <w:rPr>
          <w:sz w:val="21"/>
        </w:rPr>
      </w:pPr>
      <w:r>
        <w:rPr>
          <w:spacing w:val="-3"/>
          <w:sz w:val="21"/>
        </w:rPr>
        <w:t>暇日，曾与黄思立诸公游此。</w:t>
      </w:r>
    </w:p>
    <w:p>
      <w:pPr>
        <w:pStyle w:val="BodyText"/>
        <w:spacing w:before="12"/>
        <w:ind w:left="0"/>
        <w:rPr>
          <w:sz w:val="18"/>
        </w:rPr>
      </w:pPr>
      <w:r>
        <w:pict>
          <v:line id="_x0000_s1043" o:spid="_x0000_s1043" style="mso-height-relative:page;mso-position-horizontal-relative:page;mso-width-relative:page;mso-wrap-distance-bottom:0;mso-wrap-distance-top:0;position:absolute;z-index:-251648000" from="54pt,14.35pt" to="452.95pt,14.35pt" coordsize="21600,21600" stroked="t" strokecolor="black">
            <w10:wrap type="topAndBottom"/>
          </v:line>
        </w:pict>
      </w:r>
    </w:p>
    <w:p>
      <w:pPr>
        <w:pStyle w:val="ListParagraph"/>
        <w:numPr>
          <w:ilvl w:val="0"/>
          <w:numId w:val="11"/>
        </w:numPr>
        <w:tabs>
          <w:tab w:val="left" w:pos="478"/>
        </w:tabs>
        <w:spacing w:before="32" w:after="0" w:line="240" w:lineRule="auto"/>
        <w:ind w:left="477" w:right="0" w:hanging="318"/>
        <w:jc w:val="left"/>
        <w:rPr>
          <w:sz w:val="21"/>
        </w:rPr>
      </w:pPr>
      <w:r>
        <w:rPr>
          <w:spacing w:val="-3"/>
          <w:sz w:val="21"/>
        </w:rPr>
        <w:t>这篇短文含蓄表达了作者怎样的心境？</w:t>
      </w:r>
      <w:r>
        <w:rPr>
          <w:sz w:val="21"/>
        </w:rPr>
        <w:t>（2</w:t>
      </w:r>
      <w:r>
        <w:rPr>
          <w:spacing w:val="-28"/>
          <w:sz w:val="21"/>
        </w:rPr>
        <w:t xml:space="preserve"> 分</w:t>
      </w:r>
      <w:r>
        <w:rPr>
          <w:sz w:val="21"/>
        </w:rPr>
        <w:t>）</w:t>
      </w:r>
    </w:p>
    <w:p>
      <w:pPr>
        <w:pStyle w:val="BodyText"/>
        <w:tabs>
          <w:tab w:val="left" w:pos="9867"/>
        </w:tabs>
        <w:spacing w:before="43"/>
        <w:rPr>
          <w:rFonts w:ascii="Times New Roman" w:eastAsia="Times New Roman"/>
        </w:rPr>
      </w:pPr>
      <w:r>
        <w:t>答：</w:t>
      </w:r>
      <w:r>
        <w:rPr>
          <w:rFonts w:ascii="Times New Roman" w:eastAsia="Times New Roman"/>
          <w:u w:val="single"/>
        </w:rPr>
        <w:t xml:space="preserve"> </w:t>
      </w:r>
      <w:r>
        <w:rPr>
          <w:rFonts w:ascii="Times New Roman" w:eastAsia="Times New Roman"/>
          <w:u w:val="single"/>
        </w:rPr>
        <w:tab/>
      </w:r>
    </w:p>
    <w:p>
      <w:pPr>
        <w:spacing w:before="43" w:line="278" w:lineRule="auto"/>
        <w:ind w:left="160" w:right="7012" w:firstLine="0"/>
        <w:jc w:val="left"/>
        <w:rPr>
          <w:sz w:val="21"/>
        </w:rPr>
      </w:pPr>
      <w:r>
        <w:rPr>
          <w:b/>
          <w:sz w:val="21"/>
        </w:rPr>
        <w:t xml:space="preserve">（四）实用类文本阅读（10 分） </w:t>
      </w:r>
      <w:r>
        <w:rPr>
          <w:sz w:val="21"/>
        </w:rPr>
        <w:t>阅读下面的材料，回答问题。</w:t>
      </w:r>
    </w:p>
    <w:p>
      <w:pPr>
        <w:pStyle w:val="BodyText"/>
        <w:spacing w:before="8"/>
        <w:ind w:left="0"/>
        <w:rPr>
          <w:sz w:val="15"/>
        </w:rPr>
      </w:pPr>
      <w:r>
        <w:pict>
          <v:line id="_x0000_s1044" o:spid="_x0000_s1044" style="mso-height-relative:page;mso-position-horizontal-relative:page;mso-width-relative:page;mso-wrap-distance-bottom:0;mso-wrap-distance-top:0;position:absolute;z-index:-251646976" from="248.3pt,12.25pt" to="369pt,12.25pt" coordsize="21600,21600" stroked="t" strokecolor="black">
            <w10:wrap type="topAndBottom"/>
          </v:line>
        </w:pict>
      </w:r>
    </w:p>
    <w:p>
      <w:pPr>
        <w:pStyle w:val="BodyText"/>
        <w:spacing w:before="32"/>
        <w:ind w:left="4298"/>
      </w:pPr>
      <w:r>
        <w:t>风筝：巧出助飞效应</w:t>
      </w:r>
    </w:p>
    <w:p>
      <w:pPr>
        <w:pStyle w:val="BodyText"/>
        <w:spacing w:before="43" w:line="278" w:lineRule="auto"/>
        <w:ind w:right="228" w:firstLine="420"/>
      </w:pPr>
      <w:r>
        <w:rPr>
          <w:spacing w:val="-12"/>
        </w:rPr>
        <w:t xml:space="preserve">在辽阔的渤海，中国海军航空兵某部正在进行舰载机起降训练。只见辽宁舰保持 </w:t>
      </w:r>
      <w:r>
        <w:t>30</w:t>
      </w:r>
      <w:r>
        <w:rPr>
          <w:spacing w:val="-50"/>
        </w:rPr>
        <w:t xml:space="preserve"> 节</w:t>
      </w:r>
      <w:r>
        <w:rPr>
          <w:spacing w:val="-3"/>
        </w:rPr>
        <w:t>（</w:t>
      </w:r>
      <w:r>
        <w:rPr>
          <w:spacing w:val="-14"/>
        </w:rPr>
        <w:t xml:space="preserve">约为 </w:t>
      </w:r>
      <w:r>
        <w:t xml:space="preserve">55.6km/h） </w:t>
      </w:r>
      <w:r>
        <w:rPr>
          <w:spacing w:val="-10"/>
        </w:rPr>
        <w:t xml:space="preserve">航速迎风疾驶，一架架战机轰鸣。航母的前甲板不足 </w:t>
      </w:r>
      <w:r>
        <w:t>200</w:t>
      </w:r>
      <w:r>
        <w:rPr>
          <w:spacing w:val="-20"/>
        </w:rPr>
        <w:t xml:space="preserve"> 米长，重达 </w:t>
      </w:r>
      <w:r>
        <w:t>20~30</w:t>
      </w:r>
      <w:r>
        <w:rPr>
          <w:spacing w:val="-14"/>
        </w:rPr>
        <w:t xml:space="preserve"> 吨的歼</w:t>
      </w:r>
      <w:r>
        <w:t>-15</w:t>
      </w:r>
      <w:r>
        <w:rPr>
          <w:spacing w:val="-8"/>
        </w:rPr>
        <w:t xml:space="preserve"> 战斗机要从航母前端</w:t>
      </w:r>
      <w:r>
        <w:rPr>
          <w:spacing w:val="-5"/>
        </w:rPr>
        <w:t>滑跃式甲板上一跃而起，直上云天，这是怎么做到的呢？</w:t>
      </w:r>
    </w:p>
    <w:p>
      <w:pPr>
        <w:pStyle w:val="BodyText"/>
        <w:spacing w:line="278" w:lineRule="auto"/>
        <w:ind w:right="225" w:firstLine="420"/>
      </w:pPr>
      <w:r>
        <w:rPr>
          <w:spacing w:val="-6"/>
        </w:rPr>
        <w:t xml:space="preserve">其中的原理就离不开“风筝效应”啦！风筝，古人称之为“鸢”。它有骨架、面布和平衡尾 </w:t>
      </w:r>
      <w:r>
        <w:t>3</w:t>
      </w:r>
      <w:r>
        <w:rPr>
          <w:spacing w:val="-8"/>
        </w:rPr>
        <w:t xml:space="preserve"> 个部分。骨架是用来保持轮廓和有效的受风面积，并支撑和固定面布的；面布是提供风筝的受风面，使风筝产生升力的作用部件，也可使风筝呈现多样的画面效果；平衡尾有配重、稳定的作用，也可保持风筝放飞时的姿态。</w:t>
      </w:r>
    </w:p>
    <w:p>
      <w:pPr>
        <w:pStyle w:val="BodyText"/>
        <w:spacing w:line="278" w:lineRule="auto"/>
        <w:ind w:right="227" w:firstLine="420"/>
      </w:pPr>
      <w:r>
        <w:rPr>
          <w:spacing w:val="-9"/>
        </w:rPr>
        <w:t xml:space="preserve">辽宁舰飞行甲板的前端向上斜翘，使舰载机在加力起飞的最后阶段机身向上与水平方向呈大约 </w:t>
      </w:r>
      <w:r>
        <w:t>140°的</w:t>
      </w:r>
      <w:r>
        <w:rPr>
          <w:spacing w:val="-16"/>
        </w:rPr>
        <w:t>迎角。此时的机翼与机身下表面相当于一个巨型的风筝。歼-</w:t>
      </w:r>
      <w:r>
        <w:t>15</w:t>
      </w:r>
      <w:r>
        <w:rPr>
          <w:spacing w:val="-5"/>
        </w:rPr>
        <w:t xml:space="preserve"> 战斗机在滑跑起飞时可获得较大的辅助升力。同时歼-15</w:t>
      </w:r>
      <w:r>
        <w:rPr>
          <w:spacing w:val="-8"/>
        </w:rPr>
        <w:t xml:space="preserve"> 战斗机发动机产生的推力方向也因迎角向上倾起，舰载机实现短距滑跑快速起飞。</w:t>
      </w:r>
    </w:p>
    <w:p>
      <w:pPr>
        <w:pStyle w:val="BodyText"/>
        <w:ind w:left="4087"/>
      </w:pPr>
      <w:r>
        <w:t>竹蜻蜓：变身螺旋桨</w:t>
      </w:r>
    </w:p>
    <w:p>
      <w:pPr>
        <w:pStyle w:val="BodyText"/>
        <w:spacing w:before="42" w:line="278" w:lineRule="auto"/>
        <w:ind w:right="331" w:firstLine="420"/>
        <w:jc w:val="both"/>
      </w:pPr>
      <w:r>
        <w:t>以竹蜻蜓为原型的螺旋桨推进器，被应用于喷气时代以前几乎所有的飞机。即使是现在，大大小小的</w:t>
      </w:r>
      <w:r>
        <w:rPr>
          <w:spacing w:val="-5"/>
        </w:rPr>
        <w:t>直升机依然在它们的顶部安装至少两部大大的竹蜻蜓—旋翼。这个诞生于中国东晋时</w:t>
      </w:r>
      <w:r>
        <w:t>（317</w:t>
      </w:r>
      <w:r>
        <w:rPr>
          <w:spacing w:val="-18"/>
        </w:rPr>
        <w:t xml:space="preserve"> 年</w:t>
      </w:r>
      <w:r>
        <w:t>—420</w:t>
      </w:r>
      <w:r>
        <w:rPr>
          <w:spacing w:val="-18"/>
        </w:rPr>
        <w:t xml:space="preserve"> 年</w:t>
      </w:r>
      <w:r>
        <w:rPr>
          <w:spacing w:val="-8"/>
        </w:rPr>
        <w:t>）</w:t>
      </w:r>
      <w:r>
        <w:t>的</w:t>
      </w:r>
      <w:r>
        <w:rPr>
          <w:spacing w:val="-3"/>
        </w:rPr>
        <w:t>玩具，深远地影响了人类的航空历史。</w:t>
      </w:r>
    </w:p>
    <w:p>
      <w:pPr>
        <w:pStyle w:val="BodyText"/>
        <w:spacing w:line="278" w:lineRule="auto"/>
        <w:ind w:right="334" w:firstLine="420"/>
        <w:jc w:val="both"/>
      </w:pPr>
      <w:r>
        <w:t>1796</w:t>
      </w:r>
      <w:r>
        <w:rPr>
          <w:spacing w:val="-7"/>
        </w:rPr>
        <w:t xml:space="preserve"> 年，英国人乔治</w:t>
      </w:r>
      <w:r>
        <w:rPr>
          <w:spacing w:val="-8"/>
        </w:rPr>
        <w:t>·</w:t>
      </w:r>
      <w:r>
        <w:rPr>
          <w:spacing w:val="-4"/>
        </w:rPr>
        <w:t>凯利对其进行了研究。</w:t>
      </w:r>
      <w:r>
        <w:t>1903</w:t>
      </w:r>
      <w:r>
        <w:rPr>
          <w:spacing w:val="-8"/>
        </w:rPr>
        <w:t xml:space="preserve"> 年，美国莱特兄弟发明了飞机，竹蜻蜓成了飞机的</w:t>
      </w:r>
      <w:r>
        <w:rPr>
          <w:spacing w:val="-5"/>
        </w:rPr>
        <w:t>重要推进部件—螺旋桨。</w:t>
      </w:r>
    </w:p>
    <w:p>
      <w:pPr>
        <w:pStyle w:val="BodyText"/>
        <w:spacing w:line="269" w:lineRule="exact"/>
        <w:ind w:left="4087"/>
      </w:pPr>
      <w:r>
        <w:t>孔明灯：催生热气球</w:t>
      </w:r>
    </w:p>
    <w:p>
      <w:pPr>
        <w:pStyle w:val="BodyText"/>
        <w:spacing w:before="43" w:line="278" w:lineRule="auto"/>
        <w:ind w:right="226" w:firstLine="420"/>
      </w:pPr>
      <w:r>
        <w:t>孔明灯俗称许愿灯。相传这种灯笼的外形酷似三国时期蜀国宰相诸葛孔明戴的帽子，也有人说这种会飞的灯是诸葛亮发明的，故得其名。但在早于孔明生卒年代的西汉时期，《淮南子·万毕术》中已有类似</w:t>
      </w:r>
      <w:r>
        <w:rPr>
          <w:spacing w:val="-4"/>
        </w:rPr>
        <w:t>现象记载：“取鸡子，去其汁，然</w:t>
      </w:r>
      <w:r>
        <w:rPr>
          <w:spacing w:val="-3"/>
        </w:rPr>
        <w:t>（</w:t>
      </w:r>
      <w:r>
        <w:t>燃</w:t>
      </w:r>
      <w:r>
        <w:rPr>
          <w:spacing w:val="-5"/>
        </w:rPr>
        <w:t xml:space="preserve">）艾火纳空卵中，疾风因举之飞。”意思是说在空鸡蛋壳中燃艾绒， </w:t>
      </w:r>
      <w:r>
        <w:rPr>
          <w:spacing w:val="-4"/>
        </w:rPr>
        <w:t>蛋壳可飞上天空。这说明我们的先祖很早就认识到轻盈的物体可以在热空气作用下升空。</w:t>
      </w:r>
    </w:p>
    <w:p>
      <w:pPr>
        <w:pStyle w:val="BodyText"/>
        <w:spacing w:line="278" w:lineRule="auto"/>
        <w:ind w:right="337" w:firstLine="420"/>
      </w:pPr>
      <w:r>
        <w:t>孔明灯在中国古代多做军事用途，主要用来传达军事讯息，以及探测风向和风速。热气球运动则是其原理在现代的发展与应用。</w:t>
      </w:r>
    </w:p>
    <w:p>
      <w:pPr>
        <w:pStyle w:val="BodyText"/>
        <w:ind w:left="118" w:right="291"/>
        <w:jc w:val="center"/>
      </w:pPr>
      <w:r>
        <w:t>走马灯：孕育喷气发动机</w:t>
      </w:r>
    </w:p>
    <w:p>
      <w:pPr>
        <w:pStyle w:val="BodyText"/>
        <w:spacing w:before="42" w:line="278" w:lineRule="auto"/>
        <w:ind w:right="337" w:firstLine="420"/>
        <w:jc w:val="both"/>
      </w:pPr>
      <w:r>
        <w:t>走马灯的构造很像竹蜻蜓与孔明灯的组合体。它的内部有一根可以旋转的立轴，上部装一个叶轮（有多个叶片的竹蜻蜓），立轴下端则装一盏灯或一支蜡烛作为热源。热源点燃后，上方空气受热上升，通过叶轮后从灯体的上方离去，而冷空气由下方源源不断进入灯体。这样形成空气在灯体内由下向上的单向流动从而推动叶轮，并带动与立轴相连的图像（走马）在灯内转动。</w:t>
      </w:r>
    </w:p>
    <w:p>
      <w:pPr>
        <w:pStyle w:val="BodyText"/>
        <w:spacing w:line="269" w:lineRule="exact"/>
        <w:ind w:left="580"/>
      </w:pPr>
      <w:r>
        <w:t>走马灯到秦朝时已制作精良。它是世界上第一款使用热动力驱动涡轮旋转做功的机械装置，它实现了</w:t>
      </w:r>
    </w:p>
    <w:p>
      <w:pPr>
        <w:spacing w:after="0" w:line="269" w:lineRule="exact"/>
        <w:sectPr>
          <w:pgSz w:w="11910" w:h="16840"/>
          <w:pgMar w:top="1400" w:right="740" w:bottom="280" w:left="920" w:header="720" w:footer="720" w:gutter="0"/>
          <w:cols w:space="720"/>
        </w:sectPr>
      </w:pPr>
    </w:p>
    <w:p>
      <w:pPr>
        <w:pStyle w:val="BodyText"/>
        <w:spacing w:before="44" w:line="278" w:lineRule="auto"/>
        <w:ind w:right="333"/>
        <w:jc w:val="both"/>
      </w:pPr>
      <w:r>
        <w:t>热能向机械能的转换，成为涡轮喷气发动机的鼻祖。1921 年法国人获得了第一个喷气发动机的专利;1939 年 8 月德国制作了世界上第一架喷气式飞机。</w:t>
      </w:r>
    </w:p>
    <w:p>
      <w:pPr>
        <w:pStyle w:val="BodyText"/>
        <w:spacing w:line="278" w:lineRule="auto"/>
        <w:ind w:right="337" w:firstLine="420"/>
        <w:jc w:val="both"/>
      </w:pPr>
      <w:r>
        <w:t>科学发明走向实际应用，需</w:t>
      </w:r>
      <w:bookmarkStart w:id="0" w:name="_GoBack"/>
      <w:bookmarkEnd w:id="0"/>
      <w:r>
        <w:t>要大量的科学实践解决工程化问题。由于中国古代科学受生产力和政治制度的限制，这些重要航空发明未能在中国获得应有的发展与转化。新中国的建立，特别是改革开放后，中华民族的科技事业迈入崭新的年代，航空工业快速发展。我们期待更多优秀的发明创造出现在中国，改变我们的生活，改变我们的世界。</w:t>
      </w:r>
    </w:p>
    <w:p>
      <w:pPr>
        <w:pStyle w:val="ListParagraph"/>
        <w:numPr>
          <w:ilvl w:val="0"/>
          <w:numId w:val="11"/>
        </w:numPr>
        <w:tabs>
          <w:tab w:val="left" w:pos="581"/>
          <w:tab w:val="left" w:pos="4888"/>
        </w:tabs>
        <w:spacing w:before="0" w:after="0" w:line="278" w:lineRule="auto"/>
        <w:ind w:left="160" w:right="4356" w:firstLine="0"/>
        <w:jc w:val="left"/>
        <w:rPr>
          <w:sz w:val="21"/>
        </w:rPr>
      </w:pPr>
      <w:r>
        <w:rPr>
          <w:sz w:val="21"/>
        </w:rPr>
        <w:t>下列</w:t>
      </w:r>
      <w:r>
        <w:rPr>
          <w:spacing w:val="-3"/>
          <w:sz w:val="21"/>
        </w:rPr>
        <w:t>最</w:t>
      </w:r>
      <w:r>
        <w:rPr>
          <w:sz w:val="21"/>
        </w:rPr>
        <w:t>适</w:t>
      </w:r>
      <w:r>
        <w:rPr>
          <w:spacing w:val="-3"/>
          <w:sz w:val="21"/>
        </w:rPr>
        <w:t>合</w:t>
      </w:r>
      <w:r>
        <w:rPr>
          <w:sz w:val="21"/>
        </w:rPr>
        <w:t>作</w:t>
      </w:r>
      <w:r>
        <w:rPr>
          <w:spacing w:val="-3"/>
          <w:sz w:val="21"/>
        </w:rPr>
        <w:t>为</w:t>
      </w:r>
      <w:r>
        <w:rPr>
          <w:sz w:val="21"/>
        </w:rPr>
        <w:t>这</w:t>
      </w:r>
      <w:r>
        <w:rPr>
          <w:spacing w:val="-3"/>
          <w:sz w:val="21"/>
        </w:rPr>
        <w:t>个</w:t>
      </w:r>
      <w:r>
        <w:rPr>
          <w:sz w:val="21"/>
        </w:rPr>
        <w:t>文</w:t>
      </w:r>
      <w:r>
        <w:rPr>
          <w:spacing w:val="-3"/>
          <w:sz w:val="21"/>
        </w:rPr>
        <w:t>本</w:t>
      </w:r>
      <w:r>
        <w:rPr>
          <w:sz w:val="21"/>
        </w:rPr>
        <w:t>标题</w:t>
      </w:r>
      <w:r>
        <w:rPr>
          <w:spacing w:val="-3"/>
          <w:sz w:val="21"/>
        </w:rPr>
        <w:t>的</w:t>
      </w:r>
      <w:r>
        <w:rPr>
          <w:sz w:val="21"/>
        </w:rPr>
        <w:t>一</w:t>
      </w:r>
      <w:r>
        <w:rPr>
          <w:spacing w:val="-3"/>
          <w:sz w:val="21"/>
        </w:rPr>
        <w:t>项</w:t>
      </w:r>
      <w:r>
        <w:rPr>
          <w:sz w:val="21"/>
        </w:rPr>
        <w:t>是（</w:t>
      </w:r>
      <w:r>
        <w:rPr>
          <w:sz w:val="21"/>
        </w:rPr>
        <w:tab/>
      </w:r>
      <w:r>
        <w:rPr>
          <w:sz w:val="21"/>
        </w:rPr>
        <w:t>）（2</w:t>
      </w:r>
      <w:r>
        <w:rPr>
          <w:spacing w:val="-53"/>
          <w:sz w:val="21"/>
        </w:rPr>
        <w:t xml:space="preserve"> </w:t>
      </w:r>
      <w:r>
        <w:rPr>
          <w:sz w:val="21"/>
        </w:rPr>
        <w:t>分</w:t>
      </w:r>
      <w:r>
        <w:rPr>
          <w:spacing w:val="-15"/>
          <w:sz w:val="21"/>
        </w:rPr>
        <w:t xml:space="preserve">） </w:t>
      </w:r>
      <w:r>
        <w:rPr>
          <w:sz w:val="21"/>
        </w:rPr>
        <w:t>A.中</w:t>
      </w:r>
      <w:r>
        <w:rPr>
          <w:spacing w:val="-3"/>
          <w:sz w:val="21"/>
        </w:rPr>
        <w:t>国</w:t>
      </w:r>
      <w:r>
        <w:rPr>
          <w:sz w:val="21"/>
        </w:rPr>
        <w:t>古</w:t>
      </w:r>
      <w:r>
        <w:rPr>
          <w:spacing w:val="-3"/>
          <w:sz w:val="21"/>
        </w:rPr>
        <w:t>代</w:t>
      </w:r>
      <w:r>
        <w:rPr>
          <w:sz w:val="21"/>
        </w:rPr>
        <w:t>科</w:t>
      </w:r>
      <w:r>
        <w:rPr>
          <w:spacing w:val="-3"/>
          <w:sz w:val="21"/>
        </w:rPr>
        <w:t>学</w:t>
      </w:r>
      <w:r>
        <w:rPr>
          <w:sz w:val="21"/>
        </w:rPr>
        <w:t>的</w:t>
      </w:r>
      <w:r>
        <w:rPr>
          <w:spacing w:val="-3"/>
          <w:sz w:val="21"/>
        </w:rPr>
        <w:t>发</w:t>
      </w:r>
      <w:r>
        <w:rPr>
          <w:sz w:val="21"/>
        </w:rPr>
        <w:t>展</w:t>
      </w:r>
    </w:p>
    <w:p>
      <w:pPr>
        <w:pStyle w:val="BodyText"/>
        <w:spacing w:line="278" w:lineRule="auto"/>
        <w:ind w:right="7138"/>
      </w:pPr>
      <w:r>
        <w:t>B.中国古代的“四大航空”趣闻C.古代的“四大航空发明”</w:t>
      </w:r>
    </w:p>
    <w:p>
      <w:pPr>
        <w:pStyle w:val="BodyText"/>
        <w:spacing w:line="269" w:lineRule="exact"/>
      </w:pPr>
      <w:r>
        <w:t>D.中国古代的“四大航空发明”</w:t>
      </w:r>
    </w:p>
    <w:p>
      <w:pPr>
        <w:pStyle w:val="ListParagraph"/>
        <w:numPr>
          <w:ilvl w:val="0"/>
          <w:numId w:val="11"/>
        </w:numPr>
        <w:tabs>
          <w:tab w:val="left" w:pos="478"/>
          <w:tab w:val="left" w:pos="4572"/>
        </w:tabs>
        <w:spacing w:before="43" w:after="0" w:line="240" w:lineRule="auto"/>
        <w:ind w:left="477" w:right="0" w:hanging="318"/>
        <w:jc w:val="left"/>
        <w:rPr>
          <w:sz w:val="21"/>
        </w:rPr>
      </w:pPr>
      <w:r>
        <w:rPr>
          <w:spacing w:val="-3"/>
          <w:sz w:val="21"/>
        </w:rPr>
        <w:t>下</w:t>
      </w:r>
      <w:r>
        <w:rPr>
          <w:sz w:val="21"/>
        </w:rPr>
        <w:t>列</w:t>
      </w:r>
      <w:r>
        <w:rPr>
          <w:spacing w:val="-3"/>
          <w:sz w:val="21"/>
        </w:rPr>
        <w:t>对</w:t>
      </w:r>
      <w:r>
        <w:rPr>
          <w:sz w:val="21"/>
        </w:rPr>
        <w:t>文</w:t>
      </w:r>
      <w:r>
        <w:rPr>
          <w:spacing w:val="-3"/>
          <w:sz w:val="21"/>
        </w:rPr>
        <w:t>本</w:t>
      </w:r>
      <w:r>
        <w:rPr>
          <w:sz w:val="21"/>
        </w:rPr>
        <w:t>的</w:t>
      </w:r>
      <w:r>
        <w:rPr>
          <w:spacing w:val="-3"/>
          <w:sz w:val="21"/>
        </w:rPr>
        <w:t>理</w:t>
      </w:r>
      <w:r>
        <w:rPr>
          <w:sz w:val="21"/>
        </w:rPr>
        <w:t>解</w:t>
      </w:r>
      <w:r>
        <w:rPr>
          <w:spacing w:val="-3"/>
          <w:sz w:val="21"/>
        </w:rPr>
        <w:t>不正</w:t>
      </w:r>
      <w:r>
        <w:rPr>
          <w:sz w:val="21"/>
        </w:rPr>
        <w:t>确的</w:t>
      </w:r>
      <w:r>
        <w:rPr>
          <w:spacing w:val="-3"/>
          <w:sz w:val="21"/>
        </w:rPr>
        <w:t>一</w:t>
      </w:r>
      <w:r>
        <w:rPr>
          <w:sz w:val="21"/>
        </w:rPr>
        <w:t>项</w:t>
      </w:r>
      <w:r>
        <w:rPr>
          <w:spacing w:val="-3"/>
          <w:sz w:val="21"/>
        </w:rPr>
        <w:t>是</w:t>
      </w:r>
      <w:r>
        <w:rPr>
          <w:sz w:val="21"/>
        </w:rPr>
        <w:t>（</w:t>
      </w:r>
      <w:r>
        <w:rPr>
          <w:sz w:val="21"/>
        </w:rPr>
        <w:tab/>
      </w:r>
      <w:r>
        <w:rPr>
          <w:sz w:val="21"/>
        </w:rPr>
        <w:t>）（2</w:t>
      </w:r>
      <w:r>
        <w:rPr>
          <w:spacing w:val="-53"/>
          <w:sz w:val="21"/>
        </w:rPr>
        <w:t xml:space="preserve"> </w:t>
      </w:r>
      <w:r>
        <w:rPr>
          <w:sz w:val="21"/>
        </w:rPr>
        <w:t>分）</w:t>
      </w:r>
    </w:p>
    <w:p>
      <w:pPr>
        <w:pStyle w:val="ListParagraph"/>
        <w:numPr>
          <w:ilvl w:val="0"/>
          <w:numId w:val="12"/>
        </w:numPr>
        <w:tabs>
          <w:tab w:val="left" w:pos="373"/>
        </w:tabs>
        <w:spacing w:before="43" w:after="0" w:line="240" w:lineRule="auto"/>
        <w:ind w:left="372" w:right="0" w:hanging="213"/>
        <w:jc w:val="left"/>
        <w:rPr>
          <w:sz w:val="21"/>
        </w:rPr>
      </w:pPr>
      <w:r>
        <w:rPr>
          <w:spacing w:val="-7"/>
          <w:sz w:val="21"/>
        </w:rPr>
        <w:t xml:space="preserve">风筝有骨架、面布和平衡尾 </w:t>
      </w:r>
      <w:r>
        <w:rPr>
          <w:sz w:val="21"/>
        </w:rPr>
        <w:t>3</w:t>
      </w:r>
      <w:r>
        <w:rPr>
          <w:spacing w:val="-9"/>
          <w:sz w:val="21"/>
        </w:rPr>
        <w:t xml:space="preserve"> 个部分，且每个部分的作用各不相同。</w:t>
      </w:r>
    </w:p>
    <w:p>
      <w:pPr>
        <w:pStyle w:val="ListParagraph"/>
        <w:numPr>
          <w:ilvl w:val="0"/>
          <w:numId w:val="12"/>
        </w:numPr>
        <w:tabs>
          <w:tab w:val="left" w:pos="373"/>
        </w:tabs>
        <w:spacing w:before="43" w:after="0" w:line="278" w:lineRule="auto"/>
        <w:ind w:left="160" w:right="2095" w:firstLine="0"/>
        <w:jc w:val="left"/>
        <w:rPr>
          <w:sz w:val="21"/>
        </w:rPr>
      </w:pPr>
      <w:r>
        <w:rPr>
          <w:spacing w:val="-3"/>
          <w:sz w:val="21"/>
        </w:rPr>
        <w:t>即使是现在，大大小小的直升机依然在它们的顶部安装不少于两部竹蜻蜓——旋翼。C.热气球运动是走马灯原理在现代的发展与运用。</w:t>
      </w:r>
    </w:p>
    <w:p>
      <w:pPr>
        <w:pStyle w:val="BodyText"/>
        <w:spacing w:line="278" w:lineRule="auto"/>
        <w:ind w:right="335"/>
      </w:pPr>
      <w:r>
        <w:t>D.“1921</w:t>
      </w:r>
      <w:r>
        <w:rPr>
          <w:spacing w:val="-6"/>
        </w:rPr>
        <w:t xml:space="preserve"> 年法国人获得了第一个喷气发动机的专利;</w:t>
      </w:r>
      <w:r>
        <w:t>1939</w:t>
      </w:r>
      <w:r>
        <w:rPr>
          <w:spacing w:val="-14"/>
        </w:rPr>
        <w:t xml:space="preserve"> 年 </w:t>
      </w:r>
      <w:r>
        <w:t>8</w:t>
      </w:r>
      <w:r>
        <w:rPr>
          <w:spacing w:val="-6"/>
        </w:rPr>
        <w:t xml:space="preserve"> 月德国制作了世界上第一架喷气式飞机”运</w:t>
      </w:r>
      <w:r>
        <w:rPr>
          <w:spacing w:val="-4"/>
        </w:rPr>
        <w:t>用了举例子的说明方法，具体说明了走马灯对后世的影响。</w:t>
      </w:r>
    </w:p>
    <w:p>
      <w:pPr>
        <w:pStyle w:val="ListParagraph"/>
        <w:numPr>
          <w:ilvl w:val="0"/>
          <w:numId w:val="11"/>
        </w:numPr>
        <w:tabs>
          <w:tab w:val="left" w:pos="478"/>
        </w:tabs>
        <w:spacing w:before="0" w:after="0" w:line="278" w:lineRule="auto"/>
        <w:ind w:left="160" w:right="331" w:firstLine="0"/>
        <w:jc w:val="left"/>
        <w:rPr>
          <w:sz w:val="21"/>
        </w:rPr>
      </w:pPr>
      <w:r>
        <w:rPr>
          <w:spacing w:val="-5"/>
          <w:sz w:val="21"/>
        </w:rPr>
        <w:t>晓明在新闻联播中看到首艘国产航母上舰载机起降的画面，兴奋不已，缠着你解释舰载机为什么能飞起</w:t>
      </w:r>
      <w:r>
        <w:rPr>
          <w:spacing w:val="-4"/>
          <w:sz w:val="21"/>
        </w:rPr>
        <w:t>来。为了做到生动形象，通俗易懂，解释时请运用一种说明方法。</w:t>
      </w:r>
      <w:r>
        <w:rPr>
          <w:sz w:val="21"/>
        </w:rPr>
        <w:t>（3</w:t>
      </w:r>
      <w:r>
        <w:rPr>
          <w:spacing w:val="-28"/>
          <w:sz w:val="21"/>
        </w:rPr>
        <w:t xml:space="preserve"> 分</w:t>
      </w:r>
      <w:r>
        <w:rPr>
          <w:sz w:val="21"/>
        </w:rPr>
        <w:t>）</w:t>
      </w:r>
    </w:p>
    <w:p>
      <w:pPr>
        <w:pStyle w:val="BodyText"/>
        <w:tabs>
          <w:tab w:val="left" w:pos="9955"/>
        </w:tabs>
        <w:spacing w:line="269" w:lineRule="exact"/>
        <w:rPr>
          <w:rFonts w:ascii="Times New Roman" w:eastAsia="Times New Roman"/>
        </w:rPr>
      </w:pPr>
      <w:r>
        <w:t>答：</w:t>
      </w:r>
      <w:r>
        <w:rPr>
          <w:rFonts w:ascii="Times New Roman" w:eastAsia="Times New Roman"/>
          <w:u w:val="single"/>
        </w:rPr>
        <w:t xml:space="preserve"> </w:t>
      </w:r>
      <w:r>
        <w:rPr>
          <w:rFonts w:ascii="Times New Roman" w:eastAsia="Times New Roman"/>
          <w:u w:val="single"/>
        </w:rPr>
        <w:tab/>
      </w:r>
    </w:p>
    <w:p>
      <w:pPr>
        <w:pStyle w:val="BodyText"/>
        <w:spacing w:before="1"/>
        <w:ind w:left="0"/>
        <w:rPr>
          <w:rFonts w:ascii="Times New Roman"/>
        </w:rPr>
      </w:pPr>
      <w:r>
        <w:pict>
          <v:line id="_x0000_s1045" o:spid="_x0000_s1045" style="mso-height-relative:page;mso-position-horizontal-relative:page;mso-width-relative:page;mso-wrap-distance-bottom:0;mso-wrap-distance-top:0;position:absolute;z-index:-251645952" from="54pt,14.35pt" to="541.4pt,14.35pt" coordsize="21600,21600" stroked="t" strokecolor="black">
            <w10:wrap type="topAndBottom"/>
          </v:line>
        </w:pict>
      </w:r>
    </w:p>
    <w:p>
      <w:pPr>
        <w:pStyle w:val="ListParagraph"/>
        <w:numPr>
          <w:ilvl w:val="0"/>
          <w:numId w:val="11"/>
        </w:numPr>
        <w:tabs>
          <w:tab w:val="left" w:pos="581"/>
        </w:tabs>
        <w:spacing w:before="32" w:after="0" w:line="278" w:lineRule="auto"/>
        <w:ind w:left="160" w:right="337" w:firstLine="0"/>
        <w:jc w:val="both"/>
        <w:rPr>
          <w:sz w:val="21"/>
        </w:rPr>
      </w:pPr>
      <w:r>
        <w:rPr>
          <w:spacing w:val="-1"/>
          <w:sz w:val="21"/>
        </w:rPr>
        <w:t>燃放孔明灯作为一种风俗习惯得以保存并延续至今，在古代用来传递军情或特定节日燃放，在现代却打破了时间禁锢，人们随时会选择燃放。阅读下面的链接材料，结合文本内容，就是否禁止燃放孔明灯的</w:t>
      </w:r>
      <w:r>
        <w:rPr>
          <w:spacing w:val="-3"/>
          <w:sz w:val="21"/>
        </w:rPr>
        <w:t>问题，谈谈你的看法。</w:t>
      </w:r>
      <w:r>
        <w:rPr>
          <w:sz w:val="21"/>
        </w:rPr>
        <w:t>（3</w:t>
      </w:r>
      <w:r>
        <w:rPr>
          <w:spacing w:val="-27"/>
          <w:sz w:val="21"/>
        </w:rPr>
        <w:t xml:space="preserve"> 分</w:t>
      </w:r>
      <w:r>
        <w:rPr>
          <w:sz w:val="21"/>
        </w:rPr>
        <w:t>）</w:t>
      </w:r>
    </w:p>
    <w:p>
      <w:pPr>
        <w:pStyle w:val="BodyText"/>
        <w:spacing w:line="278" w:lineRule="auto"/>
        <w:ind w:right="334"/>
        <w:jc w:val="both"/>
      </w:pPr>
      <w:r>
        <w:rPr>
          <w:b/>
          <w:color w:val="333333"/>
          <w:sz w:val="20"/>
        </w:rPr>
        <w:t>【链接材料】</w:t>
      </w:r>
      <w:r>
        <w:t>亚洲文明对话大会期间，北京除了禁飞“低慢小”航空器外，也禁止放飞孔明灯。孔明灯利用明火加热空气产生动力升空，且自重较轻，遇有阵风或碰撞高大建筑物后容易坠落，一旦掉落到草丛或悬挂到树枝等易燃物品上，极易引发火灾。</w:t>
      </w:r>
    </w:p>
    <w:p>
      <w:pPr>
        <w:pStyle w:val="BodyText"/>
        <w:tabs>
          <w:tab w:val="left" w:pos="9955"/>
        </w:tabs>
        <w:spacing w:line="269" w:lineRule="exact"/>
        <w:rPr>
          <w:rFonts w:ascii="Times New Roman" w:eastAsia="Times New Roman"/>
        </w:rPr>
      </w:pPr>
      <w:r>
        <w:t>答：</w:t>
      </w:r>
      <w:r>
        <w:rPr>
          <w:rFonts w:ascii="Times New Roman" w:eastAsia="Times New Roman"/>
          <w:u w:val="single"/>
        </w:rPr>
        <w:t xml:space="preserve"> </w:t>
      </w:r>
      <w:r>
        <w:rPr>
          <w:rFonts w:ascii="Times New Roman" w:eastAsia="Times New Roman"/>
          <w:u w:val="single"/>
        </w:rPr>
        <w:tab/>
      </w:r>
    </w:p>
    <w:p>
      <w:pPr>
        <w:pStyle w:val="BodyText"/>
        <w:spacing w:before="1"/>
        <w:ind w:left="0"/>
        <w:rPr>
          <w:rFonts w:ascii="Times New Roman"/>
        </w:rPr>
      </w:pPr>
      <w:r>
        <w:pict>
          <v:line id="_x0000_s1046" o:spid="_x0000_s1046" style="mso-height-relative:page;mso-position-horizontal-relative:page;mso-width-relative:page;mso-wrap-distance-bottom:0;mso-wrap-distance-top:0;position:absolute;z-index:-251644928" from="54pt,14.4pt" to="541.4pt,14.4pt" coordsize="21600,21600" stroked="t" strokecolor="black">
            <w10:wrap type="topAndBottom"/>
          </v:line>
        </w:pict>
      </w:r>
    </w:p>
    <w:p>
      <w:pPr>
        <w:pStyle w:val="BodyText"/>
        <w:spacing w:before="6"/>
        <w:ind w:left="0"/>
        <w:rPr>
          <w:rFonts w:ascii="Times New Roman"/>
          <w:sz w:val="23"/>
        </w:rPr>
      </w:pPr>
    </w:p>
    <w:p>
      <w:pPr>
        <w:pStyle w:val="BodyText"/>
        <w:spacing w:line="20" w:lineRule="exact"/>
        <w:ind w:left="154"/>
        <w:rPr>
          <w:rFonts w:ascii="Times New Roman"/>
          <w:sz w:val="2"/>
        </w:rPr>
      </w:pPr>
      <w:r>
        <w:rPr>
          <w:rFonts w:ascii="Times New Roman"/>
          <w:sz w:val="2"/>
        </w:rPr>
        <w:pict>
          <v:group id="_x0000_s1047" o:spid="_x0000_i1047" style="width:487.45pt;height:0.6pt" coordsize="9749,12">
            <v:line id="_x0000_s1048" o:spid="_x0000_s1048" style="position:absolute" from="0,120" to="194960,120" coordsize="21600,21600" stroked="t" strokecolor="black"/>
            <w10:anchorlock/>
          </v:group>
        </w:pict>
      </w:r>
    </w:p>
    <w:p>
      <w:pPr>
        <w:spacing w:after="0" w:line="20" w:lineRule="exact"/>
        <w:rPr>
          <w:rFonts w:ascii="Times New Roman"/>
          <w:sz w:val="2"/>
        </w:rPr>
        <w:sectPr>
          <w:pgSz w:w="11910" w:h="16840"/>
          <w:pgMar w:top="1400" w:right="740" w:bottom="280" w:left="920" w:header="720" w:footer="720" w:gutter="0"/>
          <w:cols w:space="720"/>
        </w:sectPr>
      </w:pPr>
    </w:p>
    <w:p>
      <w:pPr>
        <w:spacing w:before="53" w:line="278" w:lineRule="auto"/>
        <w:ind w:left="160" w:right="38" w:firstLine="0"/>
        <w:jc w:val="left"/>
        <w:rPr>
          <w:sz w:val="21"/>
        </w:rPr>
      </w:pPr>
      <w:r>
        <w:rPr>
          <w:b/>
          <w:sz w:val="21"/>
        </w:rPr>
        <w:t>（五）文学类文本阅读（16</w:t>
      </w:r>
      <w:r>
        <w:rPr>
          <w:b/>
          <w:spacing w:val="-5"/>
          <w:sz w:val="21"/>
        </w:rPr>
        <w:t xml:space="preserve"> 分</w:t>
      </w:r>
      <w:r>
        <w:rPr>
          <w:b/>
          <w:sz w:val="21"/>
        </w:rPr>
        <w:t xml:space="preserve">） </w:t>
      </w:r>
      <w:r>
        <w:rPr>
          <w:spacing w:val="-8"/>
          <w:sz w:val="21"/>
        </w:rPr>
        <w:t xml:space="preserve">阅读下面的文章，完成 </w:t>
      </w:r>
      <w:r>
        <w:rPr>
          <w:sz w:val="21"/>
        </w:rPr>
        <w:t>17－20</w:t>
      </w:r>
      <w:r>
        <w:rPr>
          <w:spacing w:val="-22"/>
          <w:sz w:val="21"/>
        </w:rPr>
        <w:t xml:space="preserve"> 题。</w:t>
      </w:r>
    </w:p>
    <w:p>
      <w:pPr>
        <w:pStyle w:val="BodyText"/>
        <w:ind w:left="0"/>
        <w:rPr>
          <w:sz w:val="20"/>
        </w:rPr>
      </w:pPr>
      <w:r>
        <w:br w:type="column"/>
      </w:r>
    </w:p>
    <w:p>
      <w:pPr>
        <w:pStyle w:val="BodyText"/>
        <w:ind w:left="0"/>
        <w:rPr>
          <w:sz w:val="20"/>
        </w:rPr>
      </w:pPr>
    </w:p>
    <w:p>
      <w:pPr>
        <w:pStyle w:val="BodyText"/>
        <w:spacing w:before="164" w:line="278" w:lineRule="auto"/>
        <w:ind w:left="738" w:right="4368" w:hanging="579"/>
      </w:pPr>
      <w:r>
        <w:t>爸爸的白发不是老李 娟</w:t>
      </w:r>
    </w:p>
    <w:p>
      <w:pPr>
        <w:spacing w:after="0" w:line="278" w:lineRule="auto"/>
        <w:sectPr>
          <w:type w:val="continuous"/>
          <w:pgSz w:w="11910" w:h="16840"/>
          <w:pgMar w:top="1500" w:right="740" w:bottom="280" w:left="920" w:header="720" w:footer="720" w:gutter="0"/>
          <w:cols w:num="2" w:space="720" w:equalWidth="0">
            <w:col w:w="3458" w:space="575"/>
            <w:col w:w="6217"/>
          </w:cols>
        </w:sectPr>
      </w:pPr>
    </w:p>
    <w:p>
      <w:pPr>
        <w:pStyle w:val="BodyText"/>
        <w:ind w:left="580"/>
      </w:pPr>
      <w:r>
        <w:t>①父亲病了。你问他一件事，回答一句话重复多遍。走路变得慢了，有时，一不小心就会摔倒。</w:t>
      </w:r>
    </w:p>
    <w:p>
      <w:pPr>
        <w:pStyle w:val="BodyText"/>
        <w:spacing w:before="44"/>
        <w:ind w:left="580"/>
      </w:pPr>
      <w:r>
        <w:t>②我陪他去医院看病，住进住院部十五楼的心脑血管科。</w:t>
      </w:r>
    </w:p>
    <w:p>
      <w:pPr>
        <w:pStyle w:val="BodyText"/>
        <w:spacing w:before="43" w:line="278" w:lineRule="auto"/>
        <w:ind w:right="335" w:firstLine="420"/>
        <w:jc w:val="both"/>
      </w:pPr>
      <w:r>
        <w:rPr>
          <w:spacing w:val="-12"/>
        </w:rPr>
        <w:t>③医生问他，清晨吃的什么饭，有几个孩子。他有时答对，有时答错。医生问，你女儿的生日是哪年？ 他想不起来了，看着我，向我求助，像个无助的孩子。医生向我摇头，不要我替他回答，他苦笑着，一脸</w:t>
      </w:r>
      <w:r>
        <w:rPr>
          <w:spacing w:val="-6"/>
        </w:rPr>
        <w:t>的无奈。我走出病房，再也忍不住满眶盈盈的泪水。</w:t>
      </w:r>
    </w:p>
    <w:p>
      <w:pPr>
        <w:pStyle w:val="BodyText"/>
        <w:spacing w:line="278" w:lineRule="auto"/>
        <w:ind w:right="337" w:firstLine="420"/>
        <w:jc w:val="both"/>
      </w:pPr>
      <w:r>
        <w:t>④上个世纪六十年代大学毕业的父亲，学的专业是建筑设计。那个深夜里伏案设计图纸的父亲哪里去了？那个给我辅导高等数学的父亲哪里去了？那个健步如飞的父亲哪里去了？无情的光阴带走了我年轻的父亲。</w:t>
      </w:r>
    </w:p>
    <w:p>
      <w:pPr>
        <w:pStyle w:val="BodyText"/>
        <w:spacing w:line="278" w:lineRule="auto"/>
        <w:ind w:right="337" w:firstLine="420"/>
      </w:pPr>
      <w:r>
        <w:t>⑤下午，在医院的走廊里，我搀扶着父亲练习走路，一步一步慢慢地走。我牵着父亲的手，他的手柔软，温暖，手臂上有了几颗老人斑。我一边陪他散步，一边安慰他，医生说，你的症状是最轻的，要好好</w:t>
      </w:r>
    </w:p>
    <w:p>
      <w:pPr>
        <w:spacing w:after="0" w:line="278" w:lineRule="auto"/>
        <w:sectPr>
          <w:type w:val="continuous"/>
          <w:pgSz w:w="11910" w:h="16840"/>
          <w:pgMar w:top="1500" w:right="740" w:bottom="280" w:left="920" w:header="720" w:footer="720" w:gutter="0"/>
          <w:cols w:space="720"/>
        </w:sectPr>
      </w:pPr>
    </w:p>
    <w:p>
      <w:pPr>
        <w:pStyle w:val="BodyText"/>
        <w:spacing w:before="44"/>
      </w:pPr>
      <w:r>
        <w:t>运动，就能恢复得和从前一样。父亲点点头，像个年幼的孩子，依恋我，对我的话深信不疑。</w:t>
      </w:r>
    </w:p>
    <w:p>
      <w:pPr>
        <w:pStyle w:val="BodyText"/>
        <w:spacing w:before="43" w:line="278" w:lineRule="auto"/>
        <w:ind w:right="333" w:firstLine="420"/>
        <w:jc w:val="both"/>
      </w:pPr>
      <w:r>
        <w:t>⑥握着父亲温暖的手，恍然记起我童年时的那年冬天，故乡白鹿原落了罕见的一场大雪。冬天的寒夜里，父亲要去邻村的学校接我的母亲，他急急忙忙穿着件黑色的毛呢大衣出门了。我一蹦一跳也跟着父亲出了门。</w:t>
      </w:r>
      <w:r>
        <w:rPr>
          <w:u w:val="single"/>
        </w:rPr>
        <w:t>只见雪早停了，天并不黑，走在一望无际的田间，雪后的空气清新极了，清冽如甘泉一般。</w:t>
      </w:r>
      <w:r>
        <w:t>父亲大踏步地走着，穿着小花棉袄的我，迈着小碎步一路小跑，才跟得上父亲的脚步。我的小手握在父亲温暖有力的大手中，父亲问我，冷不冷？我摸摸冻红了的小鼻子，仰着头说，不冷。父亲撩起大衣，让我钻进他的大衣里。大衣里好温暖，我的脑袋只到父亲的腰间，即使躲在大衣里一片漆黑看不见道路，有父亲牵着我，我一点也不怕。在雪地里，一串串大脚印旁伴着一串串小脚印，一步步踩在积雪上“吱吱”作响。</w:t>
      </w:r>
    </w:p>
    <w:p>
      <w:pPr>
        <w:pStyle w:val="BodyText"/>
        <w:spacing w:line="278" w:lineRule="auto"/>
        <w:ind w:right="337" w:firstLine="420"/>
        <w:jc w:val="both"/>
      </w:pPr>
      <w:r>
        <w:t>⑦恍惚间，我还是四岁的小妞妞，父亲还是我的天空，是高山，是大树，是我永远依恋的家。可是一转眼间，父亲就老了，岁月的积雪堆满发间。作家朱天文说，爸爸的白发不是老。读着这句话，我的眼泪落了下来。</w:t>
      </w:r>
    </w:p>
    <w:p>
      <w:pPr>
        <w:pStyle w:val="BodyText"/>
        <w:spacing w:line="278" w:lineRule="auto"/>
        <w:ind w:right="337" w:firstLine="420"/>
      </w:pPr>
      <w:r>
        <w:t>⑧我们站在医院十五楼的窗口向外张望，父亲说，几十年前，我来汉江之畔的小城时，这里还是一片荒地，现在都盖满高楼了。</w:t>
      </w:r>
    </w:p>
    <w:p>
      <w:pPr>
        <w:pStyle w:val="BodyText"/>
        <w:spacing w:line="278" w:lineRule="auto"/>
        <w:ind w:right="337" w:firstLine="420"/>
      </w:pPr>
      <w:r>
        <w:t>⑨父亲就像是黄昏暮色里的一只倦鸟，卧在高楼上，回忆昔日，回忆往事，回忆他的黑发，他的健步如飞，他的风华正茂——眼里含着无尽的忧伤。</w:t>
      </w:r>
    </w:p>
    <w:p>
      <w:pPr>
        <w:pStyle w:val="BodyText"/>
        <w:tabs>
          <w:tab w:val="left" w:pos="3312"/>
        </w:tabs>
        <w:spacing w:line="278" w:lineRule="auto"/>
        <w:ind w:right="331" w:firstLine="420"/>
        <w:jc w:val="both"/>
      </w:pPr>
      <w:r>
        <w:t>⑩是谁说过，长寿的代价，是沧桑。</w:t>
      </w:r>
      <w:r>
        <w:rPr>
          <w:u w:val="single"/>
        </w:rPr>
        <w:t>似水流年里，人间亲情，都是雪中的炭，锦上的花</w:t>
      </w:r>
      <w:r>
        <w:rPr>
          <w:spacing w:val="3"/>
          <w:u w:val="single"/>
        </w:rPr>
        <w:t>。</w:t>
      </w:r>
      <w:r>
        <w:t>不是吗？</w:t>
      </w:r>
      <w:r>
        <w:rPr>
          <w:spacing w:val="-15"/>
        </w:rPr>
        <w:t>你</w:t>
      </w:r>
      <w:r>
        <w:t>我都来不及慢慢地等，在父母的有生之年，好好爱他们。因为两代人生命的衔接处，光阴只是窄窄的台阶啊。</w:t>
      </w:r>
      <w:r>
        <w:tab/>
      </w:r>
      <w:r>
        <w:rPr>
          <w:spacing w:val="-3"/>
        </w:rPr>
        <w:t>（</w:t>
      </w:r>
      <w:r>
        <w:t>选</w:t>
      </w:r>
      <w:r>
        <w:rPr>
          <w:spacing w:val="-3"/>
        </w:rPr>
        <w:t>自</w:t>
      </w:r>
      <w:r>
        <w:t>《</w:t>
      </w:r>
      <w:r>
        <w:rPr>
          <w:spacing w:val="-3"/>
        </w:rPr>
        <w:t>北</w:t>
      </w:r>
      <w:r>
        <w:t>京</w:t>
      </w:r>
      <w:r>
        <w:rPr>
          <w:spacing w:val="-3"/>
        </w:rPr>
        <w:t>青年</w:t>
      </w:r>
      <w:r>
        <w:t>报》</w:t>
      </w:r>
      <w:r>
        <w:rPr>
          <w:spacing w:val="-3"/>
        </w:rPr>
        <w:t>，</w:t>
      </w:r>
      <w:r>
        <w:t>有</w:t>
      </w:r>
      <w:r>
        <w:rPr>
          <w:spacing w:val="-3"/>
        </w:rPr>
        <w:t>删</w:t>
      </w:r>
      <w:r>
        <w:t>改）</w:t>
      </w:r>
    </w:p>
    <w:p>
      <w:pPr>
        <w:pStyle w:val="ListParagraph"/>
        <w:numPr>
          <w:ilvl w:val="0"/>
          <w:numId w:val="11"/>
        </w:numPr>
        <w:tabs>
          <w:tab w:val="left" w:pos="478"/>
        </w:tabs>
        <w:spacing w:before="0" w:after="0" w:line="269" w:lineRule="exact"/>
        <w:ind w:left="477" w:right="0" w:hanging="318"/>
        <w:jc w:val="left"/>
        <w:rPr>
          <w:sz w:val="21"/>
        </w:rPr>
      </w:pPr>
      <w:r>
        <w:rPr>
          <w:spacing w:val="-3"/>
          <w:sz w:val="21"/>
        </w:rPr>
        <w:t>文章多处将父亲的现在与过去作对比，请写出其中两组对比</w:t>
      </w:r>
      <w:r>
        <w:rPr>
          <w:sz w:val="21"/>
        </w:rPr>
        <w:t>（4</w:t>
      </w:r>
      <w:r>
        <w:rPr>
          <w:spacing w:val="-28"/>
          <w:sz w:val="21"/>
        </w:rPr>
        <w:t xml:space="preserve"> 分</w:t>
      </w:r>
      <w:r>
        <w:rPr>
          <w:sz w:val="21"/>
        </w:rPr>
        <w:t>）</w:t>
      </w:r>
    </w:p>
    <w:p>
      <w:pPr>
        <w:pStyle w:val="BodyText"/>
        <w:tabs>
          <w:tab w:val="left" w:pos="9955"/>
        </w:tabs>
        <w:spacing w:before="42"/>
        <w:rPr>
          <w:rFonts w:ascii="Times New Roman" w:eastAsia="Times New Roman"/>
        </w:rPr>
      </w:pPr>
      <w:r>
        <w:t>答：</w:t>
      </w:r>
      <w:r>
        <w:rPr>
          <w:rFonts w:ascii="Times New Roman" w:eastAsia="Times New Roman"/>
          <w:u w:val="single"/>
        </w:rPr>
        <w:t xml:space="preserve"> </w:t>
      </w:r>
      <w:r>
        <w:rPr>
          <w:rFonts w:ascii="Times New Roman" w:eastAsia="Times New Roman"/>
          <w:u w:val="single"/>
        </w:rPr>
        <w:tab/>
      </w:r>
    </w:p>
    <w:p>
      <w:pPr>
        <w:pStyle w:val="BodyText"/>
        <w:spacing w:before="1"/>
        <w:ind w:left="0"/>
        <w:rPr>
          <w:rFonts w:ascii="Times New Roman"/>
        </w:rPr>
      </w:pPr>
      <w:r>
        <w:pict>
          <v:line id="_x0000_s1049" o:spid="_x0000_s1049" style="mso-height-relative:page;mso-position-horizontal-relative:page;mso-width-relative:page;mso-wrap-distance-bottom:0;mso-wrap-distance-top:0;position:absolute;z-index:-251643904" from="54pt,14.4pt" to="541.4pt,14.4pt" coordsize="21600,21600" stroked="t" strokecolor="black">
            <w10:wrap type="topAndBottom"/>
          </v:line>
        </w:pict>
      </w:r>
    </w:p>
    <w:p>
      <w:pPr>
        <w:pStyle w:val="ListParagraph"/>
        <w:numPr>
          <w:ilvl w:val="0"/>
          <w:numId w:val="11"/>
        </w:numPr>
        <w:tabs>
          <w:tab w:val="left" w:pos="478"/>
        </w:tabs>
        <w:spacing w:before="32" w:after="0" w:line="240" w:lineRule="auto"/>
        <w:ind w:left="477" w:right="0" w:hanging="318"/>
        <w:jc w:val="left"/>
        <w:rPr>
          <w:sz w:val="21"/>
        </w:rPr>
      </w:pPr>
      <w:r>
        <w:rPr>
          <w:spacing w:val="-3"/>
          <w:sz w:val="21"/>
        </w:rPr>
        <w:t>联系上下文，说说第⑥段画线句环境描写的作用。</w:t>
      </w:r>
      <w:r>
        <w:rPr>
          <w:sz w:val="21"/>
        </w:rPr>
        <w:t>（4</w:t>
      </w:r>
      <w:r>
        <w:rPr>
          <w:spacing w:val="-28"/>
          <w:sz w:val="21"/>
        </w:rPr>
        <w:t xml:space="preserve"> 分</w:t>
      </w:r>
      <w:r>
        <w:rPr>
          <w:sz w:val="21"/>
        </w:rPr>
        <w:t>）</w:t>
      </w:r>
    </w:p>
    <w:p>
      <w:pPr>
        <w:pStyle w:val="BodyText"/>
        <w:tabs>
          <w:tab w:val="left" w:pos="9955"/>
        </w:tabs>
        <w:spacing w:before="43"/>
        <w:rPr>
          <w:rFonts w:ascii="Times New Roman" w:eastAsia="Times New Roman"/>
        </w:rPr>
      </w:pPr>
      <w:r>
        <w:t>答：</w:t>
      </w:r>
      <w:r>
        <w:rPr>
          <w:rFonts w:ascii="Times New Roman" w:eastAsia="Times New Roman"/>
          <w:u w:val="single"/>
        </w:rPr>
        <w:t xml:space="preserve"> </w:t>
      </w:r>
      <w:r>
        <w:rPr>
          <w:rFonts w:ascii="Times New Roman" w:eastAsia="Times New Roman"/>
          <w:u w:val="single"/>
        </w:rPr>
        <w:tab/>
      </w:r>
    </w:p>
    <w:p>
      <w:pPr>
        <w:pStyle w:val="BodyText"/>
        <w:spacing w:before="1"/>
        <w:ind w:left="0"/>
        <w:rPr>
          <w:rFonts w:ascii="Times New Roman"/>
        </w:rPr>
      </w:pPr>
      <w:r>
        <w:pict>
          <v:line id="_x0000_s1050" o:spid="_x0000_s1050" style="mso-height-relative:page;mso-position-horizontal-relative:page;mso-width-relative:page;mso-wrap-distance-bottom:0;mso-wrap-distance-top:0;position:absolute;z-index:-251642880" from="54pt,14.35pt" to="541.4pt,14.35pt" coordsize="21600,21600" stroked="t" strokecolor="black">
            <w10:wrap type="topAndBottom"/>
          </v:line>
        </w:pict>
      </w:r>
    </w:p>
    <w:p>
      <w:pPr>
        <w:pStyle w:val="ListParagraph"/>
        <w:numPr>
          <w:ilvl w:val="0"/>
          <w:numId w:val="11"/>
        </w:numPr>
        <w:tabs>
          <w:tab w:val="left" w:pos="478"/>
        </w:tabs>
        <w:spacing w:before="32" w:after="0" w:line="240" w:lineRule="auto"/>
        <w:ind w:left="477" w:right="0" w:hanging="318"/>
        <w:jc w:val="left"/>
        <w:rPr>
          <w:sz w:val="21"/>
        </w:rPr>
      </w:pPr>
      <w:r>
        <w:rPr>
          <w:spacing w:val="-3"/>
          <w:sz w:val="21"/>
        </w:rPr>
        <w:t>请结合语境，理解第⑩段画线句“似水流年里，人间亲情，都是雪中的炭，锦上的花”的深刻含意。</w:t>
      </w:r>
    </w:p>
    <w:p>
      <w:pPr>
        <w:pStyle w:val="BodyText"/>
        <w:spacing w:before="43"/>
      </w:pPr>
      <w:r>
        <w:t>（4 分）</w:t>
      </w:r>
    </w:p>
    <w:p>
      <w:pPr>
        <w:pStyle w:val="BodyText"/>
        <w:tabs>
          <w:tab w:val="left" w:pos="9955"/>
        </w:tabs>
        <w:spacing w:before="43"/>
        <w:rPr>
          <w:rFonts w:ascii="Times New Roman" w:eastAsia="Times New Roman"/>
        </w:rPr>
      </w:pPr>
      <w:r>
        <w:t>答：</w:t>
      </w:r>
      <w:r>
        <w:rPr>
          <w:rFonts w:ascii="Times New Roman" w:eastAsia="Times New Roman"/>
          <w:u w:val="single"/>
        </w:rPr>
        <w:t xml:space="preserve"> </w:t>
      </w:r>
      <w:r>
        <w:rPr>
          <w:rFonts w:ascii="Times New Roman" w:eastAsia="Times New Roman"/>
          <w:u w:val="single"/>
        </w:rPr>
        <w:tab/>
      </w:r>
    </w:p>
    <w:p>
      <w:pPr>
        <w:pStyle w:val="BodyText"/>
        <w:spacing w:before="1"/>
        <w:ind w:left="0"/>
        <w:rPr>
          <w:rFonts w:ascii="Times New Roman"/>
        </w:rPr>
      </w:pPr>
      <w:r>
        <w:pict>
          <v:line id="_x0000_s1051" o:spid="_x0000_s1051" style="mso-height-relative:page;mso-position-horizontal-relative:page;mso-width-relative:page;mso-wrap-distance-bottom:0;mso-wrap-distance-top:0;position:absolute;z-index:-251641856" from="54pt,14.4pt" to="541.4pt,14.4pt" coordsize="21600,21600" stroked="t" strokecolor="black">
            <w10:wrap type="topAndBottom"/>
          </v:line>
        </w:pict>
      </w:r>
    </w:p>
    <w:p>
      <w:pPr>
        <w:pStyle w:val="ListParagraph"/>
        <w:numPr>
          <w:ilvl w:val="0"/>
          <w:numId w:val="11"/>
        </w:numPr>
        <w:tabs>
          <w:tab w:val="left" w:pos="478"/>
        </w:tabs>
        <w:spacing w:before="32" w:after="0" w:line="240" w:lineRule="auto"/>
        <w:ind w:left="477" w:right="0" w:hanging="318"/>
        <w:jc w:val="left"/>
        <w:rPr>
          <w:sz w:val="21"/>
        </w:rPr>
      </w:pPr>
      <w:r>
        <w:rPr>
          <w:spacing w:val="-3"/>
          <w:sz w:val="21"/>
        </w:rPr>
        <w:t>【甲】【乙】两个片段都写了作者为父亲流泪，请具体说说流泪的原因。(</w:t>
      </w:r>
      <w:r>
        <w:rPr>
          <w:sz w:val="21"/>
        </w:rPr>
        <w:t>4</w:t>
      </w:r>
      <w:r>
        <w:rPr>
          <w:spacing w:val="-18"/>
          <w:sz w:val="21"/>
        </w:rPr>
        <w:t xml:space="preserve"> 分)</w:t>
      </w:r>
    </w:p>
    <w:p>
      <w:pPr>
        <w:pStyle w:val="BodyText"/>
        <w:spacing w:before="43" w:line="278" w:lineRule="auto"/>
        <w:ind w:right="341"/>
      </w:pPr>
      <w:r>
        <w:t>【甲】可是一转眼间，父亲就老了，岁月的积雪堆满发间。作家朱天文说，爸爸的白发不是老。读着这句话，我的眼泪落了下来。(李娟《爸爸的白发不是老》)</w:t>
      </w:r>
    </w:p>
    <w:p>
      <w:pPr>
        <w:pStyle w:val="BodyText"/>
        <w:spacing w:line="278" w:lineRule="auto"/>
        <w:ind w:right="331"/>
        <w:jc w:val="both"/>
      </w:pPr>
      <w:r>
        <w:rPr>
          <w:spacing w:val="-5"/>
        </w:rPr>
        <w:t>【乙】我北来后，他写了一信给我，信中说道:“我身体平安，惟膀子疼痛厉害，举箸提笔，诸多不便，大约大去之期不远矣。”我读到此处，在晶莹的泪光中，又看见那肥胖的、青布棉袍黑布马褂的背影。唉!我</w:t>
      </w:r>
      <w:r>
        <w:rPr>
          <w:spacing w:val="-4"/>
        </w:rPr>
        <w:t>不知何时再能与他相见!(朱自清《背影》)</w:t>
      </w:r>
    </w:p>
    <w:p>
      <w:pPr>
        <w:pStyle w:val="BodyText"/>
        <w:tabs>
          <w:tab w:val="left" w:pos="9955"/>
        </w:tabs>
        <w:spacing w:line="269" w:lineRule="exact"/>
        <w:rPr>
          <w:rFonts w:ascii="Times New Roman" w:eastAsia="Times New Roman"/>
        </w:rPr>
      </w:pPr>
      <w:r>
        <w:t>答：</w:t>
      </w:r>
      <w:r>
        <w:rPr>
          <w:rFonts w:ascii="Times New Roman" w:eastAsia="Times New Roman"/>
          <w:u w:val="single"/>
        </w:rPr>
        <w:t xml:space="preserve"> </w:t>
      </w:r>
      <w:r>
        <w:rPr>
          <w:rFonts w:ascii="Times New Roman" w:eastAsia="Times New Roman"/>
          <w:u w:val="single"/>
        </w:rPr>
        <w:tab/>
      </w:r>
    </w:p>
    <w:p>
      <w:pPr>
        <w:pStyle w:val="BodyText"/>
        <w:spacing w:before="1"/>
        <w:ind w:left="0"/>
        <w:rPr>
          <w:rFonts w:ascii="Times New Roman"/>
        </w:rPr>
      </w:pPr>
      <w:r>
        <w:pict>
          <v:line id="_x0000_s1052" o:spid="_x0000_s1052" style="mso-height-relative:page;mso-position-horizontal-relative:page;mso-width-relative:page;mso-wrap-distance-bottom:0;mso-wrap-distance-top:0;position:absolute;z-index:-251640832" from="54pt,14.4pt" to="541.4pt,14.4pt" coordsize="21600,21600" stroked="t" strokecolor="black">
            <w10:wrap type="topAndBottom"/>
          </v:line>
        </w:pict>
      </w:r>
    </w:p>
    <w:p>
      <w:pPr>
        <w:pStyle w:val="Heading2"/>
        <w:spacing w:before="32"/>
        <w:ind w:left="371"/>
      </w:pPr>
      <w:r>
        <w:t>三、写作（60+3 分）</w:t>
      </w:r>
    </w:p>
    <w:p>
      <w:pPr>
        <w:pStyle w:val="ListParagraph"/>
        <w:numPr>
          <w:ilvl w:val="0"/>
          <w:numId w:val="11"/>
        </w:numPr>
        <w:tabs>
          <w:tab w:val="left" w:pos="478"/>
        </w:tabs>
        <w:spacing w:before="43" w:after="0" w:line="278" w:lineRule="auto"/>
        <w:ind w:left="160" w:right="333" w:firstLine="0"/>
        <w:jc w:val="left"/>
        <w:rPr>
          <w:sz w:val="21"/>
        </w:rPr>
      </w:pPr>
      <w:r>
        <w:rPr>
          <w:spacing w:val="-5"/>
          <w:sz w:val="21"/>
        </w:rPr>
        <w:t>对于一个人来说，可怕的并不是失败，而是缺少站起来重新开始的勇气。请以“重新开始”为题，写一</w:t>
      </w:r>
      <w:r>
        <w:rPr>
          <w:spacing w:val="-4"/>
          <w:sz w:val="21"/>
        </w:rPr>
        <w:t>篇文章。</w:t>
      </w:r>
    </w:p>
    <w:p>
      <w:pPr>
        <w:pStyle w:val="BodyText"/>
        <w:spacing w:line="269" w:lineRule="exact"/>
      </w:pPr>
      <w:r>
        <w:t>要求：（1）感情真挚，不得抄袭和套作；（2）文体自选，不少于 600 字；（3）文中不得出现真实的人名、</w:t>
      </w:r>
    </w:p>
    <w:p>
      <w:pPr>
        <w:pStyle w:val="BodyText"/>
        <w:spacing w:before="43"/>
        <w:sectPr>
          <w:pgSz w:w="11910" w:h="16840"/>
          <w:pgMar w:top="1400" w:right="740" w:bottom="280" w:left="920" w:header="720" w:footer="720" w:gutter="0"/>
          <w:cols w:space="720"/>
        </w:sectPr>
      </w:pPr>
      <w:r>
        <w:t>校名、地名等信息；（4）书写 3 分，请认真书写。</w:t>
      </w:r>
    </w:p>
    <w:p>
      <w:pPr>
        <w:pStyle w:val="BodyText"/>
        <w:ind w:left="0" w:firstLine="0" w:leftChars="0" w:firstLineChars="0"/>
      </w:pPr>
    </w:p>
    <w:sectPr>
      <w:pgSz w:w="11910" w:h="16840"/>
      <w:pgMar w:top="1400" w:right="74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4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239341B"/>
    <w:multiLevelType w:val="multilevel"/>
    <w:tmpl w:val="9239341B"/>
    <w:lvl w:ilvl="0">
      <w:start w:val="1"/>
      <w:numFmt w:val="decimal"/>
      <w:lvlText w:val="（%1）"/>
      <w:lvlJc w:val="left"/>
      <w:pPr>
        <w:ind w:left="689" w:hanging="530"/>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636" w:hanging="530"/>
      </w:pPr>
      <w:rPr>
        <w:rFonts w:hint="default"/>
        <w:lang w:val="zh-CN" w:eastAsia="zh-CN" w:bidi="zh-CN"/>
      </w:rPr>
    </w:lvl>
    <w:lvl w:ilvl="2">
      <w:start w:val="0"/>
      <w:numFmt w:val="bullet"/>
      <w:lvlText w:val="•"/>
      <w:lvlJc w:val="left"/>
      <w:pPr>
        <w:ind w:left="2593" w:hanging="530"/>
      </w:pPr>
      <w:rPr>
        <w:rFonts w:hint="default"/>
        <w:lang w:val="zh-CN" w:eastAsia="zh-CN" w:bidi="zh-CN"/>
      </w:rPr>
    </w:lvl>
    <w:lvl w:ilvl="3">
      <w:start w:val="0"/>
      <w:numFmt w:val="bullet"/>
      <w:lvlText w:val="•"/>
      <w:lvlJc w:val="left"/>
      <w:pPr>
        <w:ind w:left="3549" w:hanging="530"/>
      </w:pPr>
      <w:rPr>
        <w:rFonts w:hint="default"/>
        <w:lang w:val="zh-CN" w:eastAsia="zh-CN" w:bidi="zh-CN"/>
      </w:rPr>
    </w:lvl>
    <w:lvl w:ilvl="4">
      <w:start w:val="0"/>
      <w:numFmt w:val="bullet"/>
      <w:lvlText w:val="•"/>
      <w:lvlJc w:val="left"/>
      <w:pPr>
        <w:ind w:left="4506" w:hanging="530"/>
      </w:pPr>
      <w:rPr>
        <w:rFonts w:hint="default"/>
        <w:lang w:val="zh-CN" w:eastAsia="zh-CN" w:bidi="zh-CN"/>
      </w:rPr>
    </w:lvl>
    <w:lvl w:ilvl="5">
      <w:start w:val="0"/>
      <w:numFmt w:val="bullet"/>
      <w:lvlText w:val="•"/>
      <w:lvlJc w:val="left"/>
      <w:pPr>
        <w:ind w:left="5463" w:hanging="530"/>
      </w:pPr>
      <w:rPr>
        <w:rFonts w:hint="default"/>
        <w:lang w:val="zh-CN" w:eastAsia="zh-CN" w:bidi="zh-CN"/>
      </w:rPr>
    </w:lvl>
    <w:lvl w:ilvl="6">
      <w:start w:val="0"/>
      <w:numFmt w:val="bullet"/>
      <w:lvlText w:val="•"/>
      <w:lvlJc w:val="left"/>
      <w:pPr>
        <w:ind w:left="6419" w:hanging="530"/>
      </w:pPr>
      <w:rPr>
        <w:rFonts w:hint="default"/>
        <w:lang w:val="zh-CN" w:eastAsia="zh-CN" w:bidi="zh-CN"/>
      </w:rPr>
    </w:lvl>
    <w:lvl w:ilvl="7">
      <w:start w:val="0"/>
      <w:numFmt w:val="bullet"/>
      <w:lvlText w:val="•"/>
      <w:lvlJc w:val="left"/>
      <w:pPr>
        <w:ind w:left="7376" w:hanging="530"/>
      </w:pPr>
      <w:rPr>
        <w:rFonts w:hint="default"/>
        <w:lang w:val="zh-CN" w:eastAsia="zh-CN" w:bidi="zh-CN"/>
      </w:rPr>
    </w:lvl>
    <w:lvl w:ilvl="8">
      <w:start w:val="0"/>
      <w:numFmt w:val="bullet"/>
      <w:lvlText w:val="•"/>
      <w:lvlJc w:val="left"/>
      <w:pPr>
        <w:ind w:left="8333" w:hanging="530"/>
      </w:pPr>
      <w:rPr>
        <w:rFonts w:hint="default"/>
        <w:lang w:val="zh-CN" w:eastAsia="zh-CN" w:bidi="zh-CN"/>
      </w:rPr>
    </w:lvl>
  </w:abstractNum>
  <w:abstractNum w:abstractNumId="1">
    <w:nsid w:val="B5E306ED"/>
    <w:multiLevelType w:val="multilevel"/>
    <w:tmpl w:val="B5E306ED"/>
    <w:lvl w:ilvl="0">
      <w:start w:val="4"/>
      <w:numFmt w:val="decimal"/>
      <w:lvlText w:val="%1."/>
      <w:lvlJc w:val="left"/>
      <w:pPr>
        <w:ind w:left="340" w:hanging="181"/>
        <w:jc w:val="left"/>
      </w:pPr>
      <w:rPr>
        <w:rFonts w:hint="default"/>
        <w:spacing w:val="6"/>
        <w:w w:val="99"/>
        <w:lang w:val="zh-CN" w:eastAsia="zh-CN" w:bidi="zh-CN"/>
      </w:rPr>
    </w:lvl>
    <w:lvl w:ilvl="1">
      <w:start w:val="1"/>
      <w:numFmt w:val="upperLetter"/>
      <w:lvlText w:val="%2."/>
      <w:lvlJc w:val="left"/>
      <w:pPr>
        <w:ind w:left="160" w:hanging="213"/>
        <w:jc w:val="left"/>
      </w:pPr>
      <w:rPr>
        <w:rFonts w:ascii="宋体" w:eastAsia="宋体" w:hAnsi="宋体" w:cs="宋体" w:hint="default"/>
        <w:w w:val="100"/>
        <w:sz w:val="19"/>
        <w:szCs w:val="19"/>
        <w:lang w:val="zh-CN" w:eastAsia="zh-CN" w:bidi="zh-CN"/>
      </w:rPr>
    </w:lvl>
    <w:lvl w:ilvl="2">
      <w:start w:val="0"/>
      <w:numFmt w:val="bullet"/>
      <w:lvlText w:val="•"/>
      <w:lvlJc w:val="left"/>
      <w:pPr>
        <w:ind w:left="1440" w:hanging="213"/>
      </w:pPr>
      <w:rPr>
        <w:rFonts w:hint="default"/>
        <w:lang w:val="zh-CN" w:eastAsia="zh-CN" w:bidi="zh-CN"/>
      </w:rPr>
    </w:lvl>
    <w:lvl w:ilvl="3">
      <w:start w:val="0"/>
      <w:numFmt w:val="bullet"/>
      <w:lvlText w:val="•"/>
      <w:lvlJc w:val="left"/>
      <w:pPr>
        <w:ind w:left="2541" w:hanging="213"/>
      </w:pPr>
      <w:rPr>
        <w:rFonts w:hint="default"/>
        <w:lang w:val="zh-CN" w:eastAsia="zh-CN" w:bidi="zh-CN"/>
      </w:rPr>
    </w:lvl>
    <w:lvl w:ilvl="4">
      <w:start w:val="0"/>
      <w:numFmt w:val="bullet"/>
      <w:lvlText w:val="•"/>
      <w:lvlJc w:val="left"/>
      <w:pPr>
        <w:ind w:left="3642" w:hanging="213"/>
      </w:pPr>
      <w:rPr>
        <w:rFonts w:hint="default"/>
        <w:lang w:val="zh-CN" w:eastAsia="zh-CN" w:bidi="zh-CN"/>
      </w:rPr>
    </w:lvl>
    <w:lvl w:ilvl="5">
      <w:start w:val="0"/>
      <w:numFmt w:val="bullet"/>
      <w:lvlText w:val="•"/>
      <w:lvlJc w:val="left"/>
      <w:pPr>
        <w:ind w:left="4742" w:hanging="213"/>
      </w:pPr>
      <w:rPr>
        <w:rFonts w:hint="default"/>
        <w:lang w:val="zh-CN" w:eastAsia="zh-CN" w:bidi="zh-CN"/>
      </w:rPr>
    </w:lvl>
    <w:lvl w:ilvl="6">
      <w:start w:val="0"/>
      <w:numFmt w:val="bullet"/>
      <w:lvlText w:val="•"/>
      <w:lvlJc w:val="left"/>
      <w:pPr>
        <w:ind w:left="5843" w:hanging="213"/>
      </w:pPr>
      <w:rPr>
        <w:rFonts w:hint="default"/>
        <w:lang w:val="zh-CN" w:eastAsia="zh-CN" w:bidi="zh-CN"/>
      </w:rPr>
    </w:lvl>
    <w:lvl w:ilvl="7">
      <w:start w:val="0"/>
      <w:numFmt w:val="bullet"/>
      <w:lvlText w:val="•"/>
      <w:lvlJc w:val="left"/>
      <w:pPr>
        <w:ind w:left="6944" w:hanging="213"/>
      </w:pPr>
      <w:rPr>
        <w:rFonts w:hint="default"/>
        <w:lang w:val="zh-CN" w:eastAsia="zh-CN" w:bidi="zh-CN"/>
      </w:rPr>
    </w:lvl>
    <w:lvl w:ilvl="8">
      <w:start w:val="0"/>
      <w:numFmt w:val="bullet"/>
      <w:lvlText w:val="•"/>
      <w:lvlJc w:val="left"/>
      <w:pPr>
        <w:ind w:left="8044" w:hanging="213"/>
      </w:pPr>
      <w:rPr>
        <w:rFonts w:hint="default"/>
        <w:lang w:val="zh-CN" w:eastAsia="zh-CN" w:bidi="zh-CN"/>
      </w:rPr>
    </w:lvl>
  </w:abstractNum>
  <w:abstractNum w:abstractNumId="2">
    <w:nsid w:val="BF205925"/>
    <w:multiLevelType w:val="multilevel"/>
    <w:tmpl w:val="BF205925"/>
    <w:lvl w:ilvl="0">
      <w:start w:val="2"/>
      <w:numFmt w:val="decimal"/>
      <w:lvlText w:val="（%1）"/>
      <w:lvlJc w:val="left"/>
      <w:pPr>
        <w:ind w:left="689" w:hanging="530"/>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636" w:hanging="530"/>
      </w:pPr>
      <w:rPr>
        <w:rFonts w:hint="default"/>
        <w:lang w:val="zh-CN" w:eastAsia="zh-CN" w:bidi="zh-CN"/>
      </w:rPr>
    </w:lvl>
    <w:lvl w:ilvl="2">
      <w:start w:val="0"/>
      <w:numFmt w:val="bullet"/>
      <w:lvlText w:val="•"/>
      <w:lvlJc w:val="left"/>
      <w:pPr>
        <w:ind w:left="2593" w:hanging="530"/>
      </w:pPr>
      <w:rPr>
        <w:rFonts w:hint="default"/>
        <w:lang w:val="zh-CN" w:eastAsia="zh-CN" w:bidi="zh-CN"/>
      </w:rPr>
    </w:lvl>
    <w:lvl w:ilvl="3">
      <w:start w:val="0"/>
      <w:numFmt w:val="bullet"/>
      <w:lvlText w:val="•"/>
      <w:lvlJc w:val="left"/>
      <w:pPr>
        <w:ind w:left="3549" w:hanging="530"/>
      </w:pPr>
      <w:rPr>
        <w:rFonts w:hint="default"/>
        <w:lang w:val="zh-CN" w:eastAsia="zh-CN" w:bidi="zh-CN"/>
      </w:rPr>
    </w:lvl>
    <w:lvl w:ilvl="4">
      <w:start w:val="0"/>
      <w:numFmt w:val="bullet"/>
      <w:lvlText w:val="•"/>
      <w:lvlJc w:val="left"/>
      <w:pPr>
        <w:ind w:left="4506" w:hanging="530"/>
      </w:pPr>
      <w:rPr>
        <w:rFonts w:hint="default"/>
        <w:lang w:val="zh-CN" w:eastAsia="zh-CN" w:bidi="zh-CN"/>
      </w:rPr>
    </w:lvl>
    <w:lvl w:ilvl="5">
      <w:start w:val="0"/>
      <w:numFmt w:val="bullet"/>
      <w:lvlText w:val="•"/>
      <w:lvlJc w:val="left"/>
      <w:pPr>
        <w:ind w:left="5463" w:hanging="530"/>
      </w:pPr>
      <w:rPr>
        <w:rFonts w:hint="default"/>
        <w:lang w:val="zh-CN" w:eastAsia="zh-CN" w:bidi="zh-CN"/>
      </w:rPr>
    </w:lvl>
    <w:lvl w:ilvl="6">
      <w:start w:val="0"/>
      <w:numFmt w:val="bullet"/>
      <w:lvlText w:val="•"/>
      <w:lvlJc w:val="left"/>
      <w:pPr>
        <w:ind w:left="6419" w:hanging="530"/>
      </w:pPr>
      <w:rPr>
        <w:rFonts w:hint="default"/>
        <w:lang w:val="zh-CN" w:eastAsia="zh-CN" w:bidi="zh-CN"/>
      </w:rPr>
    </w:lvl>
    <w:lvl w:ilvl="7">
      <w:start w:val="0"/>
      <w:numFmt w:val="bullet"/>
      <w:lvlText w:val="•"/>
      <w:lvlJc w:val="left"/>
      <w:pPr>
        <w:ind w:left="7376" w:hanging="530"/>
      </w:pPr>
      <w:rPr>
        <w:rFonts w:hint="default"/>
        <w:lang w:val="zh-CN" w:eastAsia="zh-CN" w:bidi="zh-CN"/>
      </w:rPr>
    </w:lvl>
    <w:lvl w:ilvl="8">
      <w:start w:val="0"/>
      <w:numFmt w:val="bullet"/>
      <w:lvlText w:val="•"/>
      <w:lvlJc w:val="left"/>
      <w:pPr>
        <w:ind w:left="8333" w:hanging="530"/>
      </w:pPr>
      <w:rPr>
        <w:rFonts w:hint="default"/>
        <w:lang w:val="zh-CN" w:eastAsia="zh-CN" w:bidi="zh-CN"/>
      </w:rPr>
    </w:lvl>
  </w:abstractNum>
  <w:abstractNum w:abstractNumId="3">
    <w:nsid w:val="CF092B84"/>
    <w:multiLevelType w:val="multilevel"/>
    <w:tmpl w:val="CF092B84"/>
    <w:lvl w:ilvl="0">
      <w:start w:val="2"/>
      <w:numFmt w:val="decimal"/>
      <w:lvlText w:val="（%1）"/>
      <w:lvlJc w:val="left"/>
      <w:pPr>
        <w:ind w:left="689" w:hanging="530"/>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636" w:hanging="530"/>
      </w:pPr>
      <w:rPr>
        <w:rFonts w:hint="default"/>
        <w:lang w:val="zh-CN" w:eastAsia="zh-CN" w:bidi="zh-CN"/>
      </w:rPr>
    </w:lvl>
    <w:lvl w:ilvl="2">
      <w:start w:val="0"/>
      <w:numFmt w:val="bullet"/>
      <w:lvlText w:val="•"/>
      <w:lvlJc w:val="left"/>
      <w:pPr>
        <w:ind w:left="2593" w:hanging="530"/>
      </w:pPr>
      <w:rPr>
        <w:rFonts w:hint="default"/>
        <w:lang w:val="zh-CN" w:eastAsia="zh-CN" w:bidi="zh-CN"/>
      </w:rPr>
    </w:lvl>
    <w:lvl w:ilvl="3">
      <w:start w:val="0"/>
      <w:numFmt w:val="bullet"/>
      <w:lvlText w:val="•"/>
      <w:lvlJc w:val="left"/>
      <w:pPr>
        <w:ind w:left="3549" w:hanging="530"/>
      </w:pPr>
      <w:rPr>
        <w:rFonts w:hint="default"/>
        <w:lang w:val="zh-CN" w:eastAsia="zh-CN" w:bidi="zh-CN"/>
      </w:rPr>
    </w:lvl>
    <w:lvl w:ilvl="4">
      <w:start w:val="0"/>
      <w:numFmt w:val="bullet"/>
      <w:lvlText w:val="•"/>
      <w:lvlJc w:val="left"/>
      <w:pPr>
        <w:ind w:left="4506" w:hanging="530"/>
      </w:pPr>
      <w:rPr>
        <w:rFonts w:hint="default"/>
        <w:lang w:val="zh-CN" w:eastAsia="zh-CN" w:bidi="zh-CN"/>
      </w:rPr>
    </w:lvl>
    <w:lvl w:ilvl="5">
      <w:start w:val="0"/>
      <w:numFmt w:val="bullet"/>
      <w:lvlText w:val="•"/>
      <w:lvlJc w:val="left"/>
      <w:pPr>
        <w:ind w:left="5463" w:hanging="530"/>
      </w:pPr>
      <w:rPr>
        <w:rFonts w:hint="default"/>
        <w:lang w:val="zh-CN" w:eastAsia="zh-CN" w:bidi="zh-CN"/>
      </w:rPr>
    </w:lvl>
    <w:lvl w:ilvl="6">
      <w:start w:val="0"/>
      <w:numFmt w:val="bullet"/>
      <w:lvlText w:val="•"/>
      <w:lvlJc w:val="left"/>
      <w:pPr>
        <w:ind w:left="6419" w:hanging="530"/>
      </w:pPr>
      <w:rPr>
        <w:rFonts w:hint="default"/>
        <w:lang w:val="zh-CN" w:eastAsia="zh-CN" w:bidi="zh-CN"/>
      </w:rPr>
    </w:lvl>
    <w:lvl w:ilvl="7">
      <w:start w:val="0"/>
      <w:numFmt w:val="bullet"/>
      <w:lvlText w:val="•"/>
      <w:lvlJc w:val="left"/>
      <w:pPr>
        <w:ind w:left="7376" w:hanging="530"/>
      </w:pPr>
      <w:rPr>
        <w:rFonts w:hint="default"/>
        <w:lang w:val="zh-CN" w:eastAsia="zh-CN" w:bidi="zh-CN"/>
      </w:rPr>
    </w:lvl>
    <w:lvl w:ilvl="8">
      <w:start w:val="0"/>
      <w:numFmt w:val="bullet"/>
      <w:lvlText w:val="•"/>
      <w:lvlJc w:val="left"/>
      <w:pPr>
        <w:ind w:left="8333" w:hanging="530"/>
      </w:pPr>
      <w:rPr>
        <w:rFonts w:hint="default"/>
        <w:lang w:val="zh-CN" w:eastAsia="zh-CN" w:bidi="zh-CN"/>
      </w:rPr>
    </w:lvl>
  </w:abstractNum>
  <w:abstractNum w:abstractNumId="4">
    <w:nsid w:val="0053208E"/>
    <w:multiLevelType w:val="multilevel"/>
    <w:tmpl w:val="0053208E"/>
    <w:lvl w:ilvl="0">
      <w:start w:val="1"/>
      <w:numFmt w:val="decimal"/>
      <w:lvlText w:val="%1."/>
      <w:lvlJc w:val="left"/>
      <w:pPr>
        <w:ind w:left="160" w:hanging="313"/>
        <w:jc w:val="left"/>
      </w:pPr>
      <w:rPr>
        <w:rFonts w:ascii="宋体" w:eastAsia="宋体" w:hAnsi="宋体" w:cs="宋体" w:hint="default"/>
        <w:w w:val="100"/>
        <w:sz w:val="21"/>
        <w:szCs w:val="21"/>
        <w:lang w:val="zh-CN" w:eastAsia="zh-CN" w:bidi="zh-CN"/>
      </w:rPr>
    </w:lvl>
    <w:lvl w:ilvl="1">
      <w:start w:val="0"/>
      <w:numFmt w:val="bullet"/>
      <w:lvlText w:val="•"/>
      <w:lvlJc w:val="left"/>
      <w:pPr>
        <w:ind w:left="1168" w:hanging="313"/>
      </w:pPr>
      <w:rPr>
        <w:rFonts w:hint="default"/>
        <w:lang w:val="zh-CN" w:eastAsia="zh-CN" w:bidi="zh-CN"/>
      </w:rPr>
    </w:lvl>
    <w:lvl w:ilvl="2">
      <w:start w:val="0"/>
      <w:numFmt w:val="bullet"/>
      <w:lvlText w:val="•"/>
      <w:lvlJc w:val="left"/>
      <w:pPr>
        <w:ind w:left="2177" w:hanging="313"/>
      </w:pPr>
      <w:rPr>
        <w:rFonts w:hint="default"/>
        <w:lang w:val="zh-CN" w:eastAsia="zh-CN" w:bidi="zh-CN"/>
      </w:rPr>
    </w:lvl>
    <w:lvl w:ilvl="3">
      <w:start w:val="0"/>
      <w:numFmt w:val="bullet"/>
      <w:lvlText w:val="•"/>
      <w:lvlJc w:val="left"/>
      <w:pPr>
        <w:ind w:left="3185" w:hanging="313"/>
      </w:pPr>
      <w:rPr>
        <w:rFonts w:hint="default"/>
        <w:lang w:val="zh-CN" w:eastAsia="zh-CN" w:bidi="zh-CN"/>
      </w:rPr>
    </w:lvl>
    <w:lvl w:ilvl="4">
      <w:start w:val="0"/>
      <w:numFmt w:val="bullet"/>
      <w:lvlText w:val="•"/>
      <w:lvlJc w:val="left"/>
      <w:pPr>
        <w:ind w:left="4194" w:hanging="313"/>
      </w:pPr>
      <w:rPr>
        <w:rFonts w:hint="default"/>
        <w:lang w:val="zh-CN" w:eastAsia="zh-CN" w:bidi="zh-CN"/>
      </w:rPr>
    </w:lvl>
    <w:lvl w:ilvl="5">
      <w:start w:val="0"/>
      <w:numFmt w:val="bullet"/>
      <w:lvlText w:val="•"/>
      <w:lvlJc w:val="left"/>
      <w:pPr>
        <w:ind w:left="5203" w:hanging="313"/>
      </w:pPr>
      <w:rPr>
        <w:rFonts w:hint="default"/>
        <w:lang w:val="zh-CN" w:eastAsia="zh-CN" w:bidi="zh-CN"/>
      </w:rPr>
    </w:lvl>
    <w:lvl w:ilvl="6">
      <w:start w:val="0"/>
      <w:numFmt w:val="bullet"/>
      <w:lvlText w:val="•"/>
      <w:lvlJc w:val="left"/>
      <w:pPr>
        <w:ind w:left="6211" w:hanging="313"/>
      </w:pPr>
      <w:rPr>
        <w:rFonts w:hint="default"/>
        <w:lang w:val="zh-CN" w:eastAsia="zh-CN" w:bidi="zh-CN"/>
      </w:rPr>
    </w:lvl>
    <w:lvl w:ilvl="7">
      <w:start w:val="0"/>
      <w:numFmt w:val="bullet"/>
      <w:lvlText w:val="•"/>
      <w:lvlJc w:val="left"/>
      <w:pPr>
        <w:ind w:left="7220" w:hanging="313"/>
      </w:pPr>
      <w:rPr>
        <w:rFonts w:hint="default"/>
        <w:lang w:val="zh-CN" w:eastAsia="zh-CN" w:bidi="zh-CN"/>
      </w:rPr>
    </w:lvl>
    <w:lvl w:ilvl="8">
      <w:start w:val="0"/>
      <w:numFmt w:val="bullet"/>
      <w:lvlText w:val="•"/>
      <w:lvlJc w:val="left"/>
      <w:pPr>
        <w:ind w:left="8229" w:hanging="313"/>
      </w:pPr>
      <w:rPr>
        <w:rFonts w:hint="default"/>
        <w:lang w:val="zh-CN" w:eastAsia="zh-CN" w:bidi="zh-CN"/>
      </w:rPr>
    </w:lvl>
  </w:abstractNum>
  <w:abstractNum w:abstractNumId="5">
    <w:nsid w:val="0248C179"/>
    <w:multiLevelType w:val="multilevel"/>
    <w:tmpl w:val="0248C179"/>
    <w:lvl w:ilvl="0">
      <w:start w:val="1"/>
      <w:numFmt w:val="decimal"/>
      <w:lvlText w:val="（%1）"/>
      <w:lvlJc w:val="left"/>
      <w:pPr>
        <w:ind w:left="689" w:hanging="530"/>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636" w:hanging="530"/>
      </w:pPr>
      <w:rPr>
        <w:rFonts w:hint="default"/>
        <w:lang w:val="zh-CN" w:eastAsia="zh-CN" w:bidi="zh-CN"/>
      </w:rPr>
    </w:lvl>
    <w:lvl w:ilvl="2">
      <w:start w:val="0"/>
      <w:numFmt w:val="bullet"/>
      <w:lvlText w:val="•"/>
      <w:lvlJc w:val="left"/>
      <w:pPr>
        <w:ind w:left="2593" w:hanging="530"/>
      </w:pPr>
      <w:rPr>
        <w:rFonts w:hint="default"/>
        <w:lang w:val="zh-CN" w:eastAsia="zh-CN" w:bidi="zh-CN"/>
      </w:rPr>
    </w:lvl>
    <w:lvl w:ilvl="3">
      <w:start w:val="0"/>
      <w:numFmt w:val="bullet"/>
      <w:lvlText w:val="•"/>
      <w:lvlJc w:val="left"/>
      <w:pPr>
        <w:ind w:left="3549" w:hanging="530"/>
      </w:pPr>
      <w:rPr>
        <w:rFonts w:hint="default"/>
        <w:lang w:val="zh-CN" w:eastAsia="zh-CN" w:bidi="zh-CN"/>
      </w:rPr>
    </w:lvl>
    <w:lvl w:ilvl="4">
      <w:start w:val="0"/>
      <w:numFmt w:val="bullet"/>
      <w:lvlText w:val="•"/>
      <w:lvlJc w:val="left"/>
      <w:pPr>
        <w:ind w:left="4506" w:hanging="530"/>
      </w:pPr>
      <w:rPr>
        <w:rFonts w:hint="default"/>
        <w:lang w:val="zh-CN" w:eastAsia="zh-CN" w:bidi="zh-CN"/>
      </w:rPr>
    </w:lvl>
    <w:lvl w:ilvl="5">
      <w:start w:val="0"/>
      <w:numFmt w:val="bullet"/>
      <w:lvlText w:val="•"/>
      <w:lvlJc w:val="left"/>
      <w:pPr>
        <w:ind w:left="5463" w:hanging="530"/>
      </w:pPr>
      <w:rPr>
        <w:rFonts w:hint="default"/>
        <w:lang w:val="zh-CN" w:eastAsia="zh-CN" w:bidi="zh-CN"/>
      </w:rPr>
    </w:lvl>
    <w:lvl w:ilvl="6">
      <w:start w:val="0"/>
      <w:numFmt w:val="bullet"/>
      <w:lvlText w:val="•"/>
      <w:lvlJc w:val="left"/>
      <w:pPr>
        <w:ind w:left="6419" w:hanging="530"/>
      </w:pPr>
      <w:rPr>
        <w:rFonts w:hint="default"/>
        <w:lang w:val="zh-CN" w:eastAsia="zh-CN" w:bidi="zh-CN"/>
      </w:rPr>
    </w:lvl>
    <w:lvl w:ilvl="7">
      <w:start w:val="0"/>
      <w:numFmt w:val="bullet"/>
      <w:lvlText w:val="•"/>
      <w:lvlJc w:val="left"/>
      <w:pPr>
        <w:ind w:left="7376" w:hanging="530"/>
      </w:pPr>
      <w:rPr>
        <w:rFonts w:hint="default"/>
        <w:lang w:val="zh-CN" w:eastAsia="zh-CN" w:bidi="zh-CN"/>
      </w:rPr>
    </w:lvl>
    <w:lvl w:ilvl="8">
      <w:start w:val="0"/>
      <w:numFmt w:val="bullet"/>
      <w:lvlText w:val="•"/>
      <w:lvlJc w:val="left"/>
      <w:pPr>
        <w:ind w:left="8333" w:hanging="530"/>
      </w:pPr>
      <w:rPr>
        <w:rFonts w:hint="default"/>
        <w:lang w:val="zh-CN" w:eastAsia="zh-CN" w:bidi="zh-CN"/>
      </w:rPr>
    </w:lvl>
  </w:abstractNum>
  <w:abstractNum w:abstractNumId="6">
    <w:nsid w:val="03D62ECE"/>
    <w:multiLevelType w:val="multilevel"/>
    <w:tmpl w:val="03D62ECE"/>
    <w:lvl w:ilvl="0">
      <w:start w:val="1"/>
      <w:numFmt w:val="decimal"/>
      <w:lvlText w:val="（%1）"/>
      <w:lvlJc w:val="left"/>
      <w:pPr>
        <w:ind w:left="689" w:hanging="530"/>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636" w:hanging="530"/>
      </w:pPr>
      <w:rPr>
        <w:rFonts w:hint="default"/>
        <w:lang w:val="zh-CN" w:eastAsia="zh-CN" w:bidi="zh-CN"/>
      </w:rPr>
    </w:lvl>
    <w:lvl w:ilvl="2">
      <w:start w:val="0"/>
      <w:numFmt w:val="bullet"/>
      <w:lvlText w:val="•"/>
      <w:lvlJc w:val="left"/>
      <w:pPr>
        <w:ind w:left="2593" w:hanging="530"/>
      </w:pPr>
      <w:rPr>
        <w:rFonts w:hint="default"/>
        <w:lang w:val="zh-CN" w:eastAsia="zh-CN" w:bidi="zh-CN"/>
      </w:rPr>
    </w:lvl>
    <w:lvl w:ilvl="3">
      <w:start w:val="0"/>
      <w:numFmt w:val="bullet"/>
      <w:lvlText w:val="•"/>
      <w:lvlJc w:val="left"/>
      <w:pPr>
        <w:ind w:left="3549" w:hanging="530"/>
      </w:pPr>
      <w:rPr>
        <w:rFonts w:hint="default"/>
        <w:lang w:val="zh-CN" w:eastAsia="zh-CN" w:bidi="zh-CN"/>
      </w:rPr>
    </w:lvl>
    <w:lvl w:ilvl="4">
      <w:start w:val="0"/>
      <w:numFmt w:val="bullet"/>
      <w:lvlText w:val="•"/>
      <w:lvlJc w:val="left"/>
      <w:pPr>
        <w:ind w:left="4506" w:hanging="530"/>
      </w:pPr>
      <w:rPr>
        <w:rFonts w:hint="default"/>
        <w:lang w:val="zh-CN" w:eastAsia="zh-CN" w:bidi="zh-CN"/>
      </w:rPr>
    </w:lvl>
    <w:lvl w:ilvl="5">
      <w:start w:val="0"/>
      <w:numFmt w:val="bullet"/>
      <w:lvlText w:val="•"/>
      <w:lvlJc w:val="left"/>
      <w:pPr>
        <w:ind w:left="5463" w:hanging="530"/>
      </w:pPr>
      <w:rPr>
        <w:rFonts w:hint="default"/>
        <w:lang w:val="zh-CN" w:eastAsia="zh-CN" w:bidi="zh-CN"/>
      </w:rPr>
    </w:lvl>
    <w:lvl w:ilvl="6">
      <w:start w:val="0"/>
      <w:numFmt w:val="bullet"/>
      <w:lvlText w:val="•"/>
      <w:lvlJc w:val="left"/>
      <w:pPr>
        <w:ind w:left="6419" w:hanging="530"/>
      </w:pPr>
      <w:rPr>
        <w:rFonts w:hint="default"/>
        <w:lang w:val="zh-CN" w:eastAsia="zh-CN" w:bidi="zh-CN"/>
      </w:rPr>
    </w:lvl>
    <w:lvl w:ilvl="7">
      <w:start w:val="0"/>
      <w:numFmt w:val="bullet"/>
      <w:lvlText w:val="•"/>
      <w:lvlJc w:val="left"/>
      <w:pPr>
        <w:ind w:left="7376" w:hanging="530"/>
      </w:pPr>
      <w:rPr>
        <w:rFonts w:hint="default"/>
        <w:lang w:val="zh-CN" w:eastAsia="zh-CN" w:bidi="zh-CN"/>
      </w:rPr>
    </w:lvl>
    <w:lvl w:ilvl="8">
      <w:start w:val="0"/>
      <w:numFmt w:val="bullet"/>
      <w:lvlText w:val="•"/>
      <w:lvlJc w:val="left"/>
      <w:pPr>
        <w:ind w:left="8333" w:hanging="530"/>
      </w:pPr>
      <w:rPr>
        <w:rFonts w:hint="default"/>
        <w:lang w:val="zh-CN" w:eastAsia="zh-CN" w:bidi="zh-CN"/>
      </w:rPr>
    </w:lvl>
  </w:abstractNum>
  <w:abstractNum w:abstractNumId="7">
    <w:nsid w:val="25B654F3"/>
    <w:multiLevelType w:val="multilevel"/>
    <w:tmpl w:val="25B654F3"/>
    <w:lvl w:ilvl="0">
      <w:start w:val="1"/>
      <w:numFmt w:val="decimal"/>
      <w:lvlText w:val="（%1）"/>
      <w:lvlJc w:val="left"/>
      <w:pPr>
        <w:ind w:left="160" w:hanging="535"/>
        <w:jc w:val="left"/>
      </w:pPr>
      <w:rPr>
        <w:rFonts w:ascii="宋体" w:eastAsia="宋体" w:hAnsi="宋体" w:cs="宋体" w:hint="default"/>
        <w:spacing w:val="0"/>
        <w:w w:val="100"/>
        <w:sz w:val="19"/>
        <w:szCs w:val="19"/>
        <w:lang w:val="zh-CN" w:eastAsia="zh-CN" w:bidi="zh-CN"/>
      </w:rPr>
    </w:lvl>
    <w:lvl w:ilvl="1">
      <w:start w:val="0"/>
      <w:numFmt w:val="bullet"/>
      <w:lvlText w:val="•"/>
      <w:lvlJc w:val="left"/>
      <w:pPr>
        <w:ind w:left="1168" w:hanging="535"/>
      </w:pPr>
      <w:rPr>
        <w:rFonts w:hint="default"/>
        <w:lang w:val="zh-CN" w:eastAsia="zh-CN" w:bidi="zh-CN"/>
      </w:rPr>
    </w:lvl>
    <w:lvl w:ilvl="2">
      <w:start w:val="0"/>
      <w:numFmt w:val="bullet"/>
      <w:lvlText w:val="•"/>
      <w:lvlJc w:val="left"/>
      <w:pPr>
        <w:ind w:left="2177" w:hanging="535"/>
      </w:pPr>
      <w:rPr>
        <w:rFonts w:hint="default"/>
        <w:lang w:val="zh-CN" w:eastAsia="zh-CN" w:bidi="zh-CN"/>
      </w:rPr>
    </w:lvl>
    <w:lvl w:ilvl="3">
      <w:start w:val="0"/>
      <w:numFmt w:val="bullet"/>
      <w:lvlText w:val="•"/>
      <w:lvlJc w:val="left"/>
      <w:pPr>
        <w:ind w:left="3185" w:hanging="535"/>
      </w:pPr>
      <w:rPr>
        <w:rFonts w:hint="default"/>
        <w:lang w:val="zh-CN" w:eastAsia="zh-CN" w:bidi="zh-CN"/>
      </w:rPr>
    </w:lvl>
    <w:lvl w:ilvl="4">
      <w:start w:val="0"/>
      <w:numFmt w:val="bullet"/>
      <w:lvlText w:val="•"/>
      <w:lvlJc w:val="left"/>
      <w:pPr>
        <w:ind w:left="4194" w:hanging="535"/>
      </w:pPr>
      <w:rPr>
        <w:rFonts w:hint="default"/>
        <w:lang w:val="zh-CN" w:eastAsia="zh-CN" w:bidi="zh-CN"/>
      </w:rPr>
    </w:lvl>
    <w:lvl w:ilvl="5">
      <w:start w:val="0"/>
      <w:numFmt w:val="bullet"/>
      <w:lvlText w:val="•"/>
      <w:lvlJc w:val="left"/>
      <w:pPr>
        <w:ind w:left="5203" w:hanging="535"/>
      </w:pPr>
      <w:rPr>
        <w:rFonts w:hint="default"/>
        <w:lang w:val="zh-CN" w:eastAsia="zh-CN" w:bidi="zh-CN"/>
      </w:rPr>
    </w:lvl>
    <w:lvl w:ilvl="6">
      <w:start w:val="0"/>
      <w:numFmt w:val="bullet"/>
      <w:lvlText w:val="•"/>
      <w:lvlJc w:val="left"/>
      <w:pPr>
        <w:ind w:left="6211" w:hanging="535"/>
      </w:pPr>
      <w:rPr>
        <w:rFonts w:hint="default"/>
        <w:lang w:val="zh-CN" w:eastAsia="zh-CN" w:bidi="zh-CN"/>
      </w:rPr>
    </w:lvl>
    <w:lvl w:ilvl="7">
      <w:start w:val="0"/>
      <w:numFmt w:val="bullet"/>
      <w:lvlText w:val="•"/>
      <w:lvlJc w:val="left"/>
      <w:pPr>
        <w:ind w:left="7220" w:hanging="535"/>
      </w:pPr>
      <w:rPr>
        <w:rFonts w:hint="default"/>
        <w:lang w:val="zh-CN" w:eastAsia="zh-CN" w:bidi="zh-CN"/>
      </w:rPr>
    </w:lvl>
    <w:lvl w:ilvl="8">
      <w:start w:val="0"/>
      <w:numFmt w:val="bullet"/>
      <w:lvlText w:val="•"/>
      <w:lvlJc w:val="left"/>
      <w:pPr>
        <w:ind w:left="8229" w:hanging="535"/>
      </w:pPr>
      <w:rPr>
        <w:rFonts w:hint="default"/>
        <w:lang w:val="zh-CN" w:eastAsia="zh-CN" w:bidi="zh-CN"/>
      </w:rPr>
    </w:lvl>
  </w:abstractNum>
  <w:abstractNum w:abstractNumId="8">
    <w:nsid w:val="2A8F537B"/>
    <w:multiLevelType w:val="multilevel"/>
    <w:tmpl w:val="2A8F537B"/>
    <w:lvl w:ilvl="0">
      <w:start w:val="12"/>
      <w:numFmt w:val="decimal"/>
      <w:lvlText w:val="%1."/>
      <w:lvlJc w:val="left"/>
      <w:pPr>
        <w:ind w:left="477" w:hanging="318"/>
        <w:jc w:val="left"/>
      </w:pPr>
      <w:rPr>
        <w:rFonts w:ascii="宋体" w:eastAsia="宋体" w:hAnsi="宋体" w:cs="宋体" w:hint="default"/>
        <w:w w:val="100"/>
        <w:sz w:val="19"/>
        <w:szCs w:val="19"/>
        <w:lang w:val="zh-CN" w:eastAsia="zh-CN" w:bidi="zh-CN"/>
      </w:rPr>
    </w:lvl>
    <w:lvl w:ilvl="1">
      <w:start w:val="0"/>
      <w:numFmt w:val="bullet"/>
      <w:lvlText w:val="•"/>
      <w:lvlJc w:val="left"/>
      <w:pPr>
        <w:ind w:left="1456" w:hanging="318"/>
      </w:pPr>
      <w:rPr>
        <w:rFonts w:hint="default"/>
        <w:lang w:val="zh-CN" w:eastAsia="zh-CN" w:bidi="zh-CN"/>
      </w:rPr>
    </w:lvl>
    <w:lvl w:ilvl="2">
      <w:start w:val="0"/>
      <w:numFmt w:val="bullet"/>
      <w:lvlText w:val="•"/>
      <w:lvlJc w:val="left"/>
      <w:pPr>
        <w:ind w:left="2433" w:hanging="318"/>
      </w:pPr>
      <w:rPr>
        <w:rFonts w:hint="default"/>
        <w:lang w:val="zh-CN" w:eastAsia="zh-CN" w:bidi="zh-CN"/>
      </w:rPr>
    </w:lvl>
    <w:lvl w:ilvl="3">
      <w:start w:val="0"/>
      <w:numFmt w:val="bullet"/>
      <w:lvlText w:val="•"/>
      <w:lvlJc w:val="left"/>
      <w:pPr>
        <w:ind w:left="3409" w:hanging="318"/>
      </w:pPr>
      <w:rPr>
        <w:rFonts w:hint="default"/>
        <w:lang w:val="zh-CN" w:eastAsia="zh-CN" w:bidi="zh-CN"/>
      </w:rPr>
    </w:lvl>
    <w:lvl w:ilvl="4">
      <w:start w:val="0"/>
      <w:numFmt w:val="bullet"/>
      <w:lvlText w:val="•"/>
      <w:lvlJc w:val="left"/>
      <w:pPr>
        <w:ind w:left="4386" w:hanging="318"/>
      </w:pPr>
      <w:rPr>
        <w:rFonts w:hint="default"/>
        <w:lang w:val="zh-CN" w:eastAsia="zh-CN" w:bidi="zh-CN"/>
      </w:rPr>
    </w:lvl>
    <w:lvl w:ilvl="5">
      <w:start w:val="0"/>
      <w:numFmt w:val="bullet"/>
      <w:lvlText w:val="•"/>
      <w:lvlJc w:val="left"/>
      <w:pPr>
        <w:ind w:left="5363" w:hanging="318"/>
      </w:pPr>
      <w:rPr>
        <w:rFonts w:hint="default"/>
        <w:lang w:val="zh-CN" w:eastAsia="zh-CN" w:bidi="zh-CN"/>
      </w:rPr>
    </w:lvl>
    <w:lvl w:ilvl="6">
      <w:start w:val="0"/>
      <w:numFmt w:val="bullet"/>
      <w:lvlText w:val="•"/>
      <w:lvlJc w:val="left"/>
      <w:pPr>
        <w:ind w:left="6339" w:hanging="318"/>
      </w:pPr>
      <w:rPr>
        <w:rFonts w:hint="default"/>
        <w:lang w:val="zh-CN" w:eastAsia="zh-CN" w:bidi="zh-CN"/>
      </w:rPr>
    </w:lvl>
    <w:lvl w:ilvl="7">
      <w:start w:val="0"/>
      <w:numFmt w:val="bullet"/>
      <w:lvlText w:val="•"/>
      <w:lvlJc w:val="left"/>
      <w:pPr>
        <w:ind w:left="7316" w:hanging="318"/>
      </w:pPr>
      <w:rPr>
        <w:rFonts w:hint="default"/>
        <w:lang w:val="zh-CN" w:eastAsia="zh-CN" w:bidi="zh-CN"/>
      </w:rPr>
    </w:lvl>
    <w:lvl w:ilvl="8">
      <w:start w:val="0"/>
      <w:numFmt w:val="bullet"/>
      <w:lvlText w:val="•"/>
      <w:lvlJc w:val="left"/>
      <w:pPr>
        <w:ind w:left="8293" w:hanging="318"/>
      </w:pPr>
      <w:rPr>
        <w:rFonts w:hint="default"/>
        <w:lang w:val="zh-CN" w:eastAsia="zh-CN" w:bidi="zh-CN"/>
      </w:rPr>
    </w:lvl>
  </w:abstractNum>
  <w:abstractNum w:abstractNumId="9">
    <w:nsid w:val="59ADCABA"/>
    <w:multiLevelType w:val="multilevel"/>
    <w:tmpl w:val="59ADCABA"/>
    <w:lvl w:ilvl="0">
      <w:start w:val="3"/>
      <w:numFmt w:val="upperLetter"/>
      <w:lvlText w:val="%1."/>
      <w:lvlJc w:val="left"/>
      <w:pPr>
        <w:ind w:left="160" w:hanging="213"/>
        <w:jc w:val="left"/>
      </w:pPr>
      <w:rPr>
        <w:rFonts w:ascii="宋体" w:eastAsia="宋体" w:hAnsi="宋体" w:cs="宋体" w:hint="default"/>
        <w:spacing w:val="-8"/>
        <w:w w:val="100"/>
        <w:sz w:val="19"/>
        <w:szCs w:val="19"/>
        <w:lang w:val="zh-CN" w:eastAsia="zh-CN" w:bidi="zh-CN"/>
      </w:rPr>
    </w:lvl>
    <w:lvl w:ilvl="1">
      <w:start w:val="0"/>
      <w:numFmt w:val="bullet"/>
      <w:lvlText w:val="•"/>
      <w:lvlJc w:val="left"/>
      <w:pPr>
        <w:ind w:left="1168" w:hanging="213"/>
      </w:pPr>
      <w:rPr>
        <w:rFonts w:hint="default"/>
        <w:lang w:val="zh-CN" w:eastAsia="zh-CN" w:bidi="zh-CN"/>
      </w:rPr>
    </w:lvl>
    <w:lvl w:ilvl="2">
      <w:start w:val="0"/>
      <w:numFmt w:val="bullet"/>
      <w:lvlText w:val="•"/>
      <w:lvlJc w:val="left"/>
      <w:pPr>
        <w:ind w:left="2177" w:hanging="213"/>
      </w:pPr>
      <w:rPr>
        <w:rFonts w:hint="default"/>
        <w:lang w:val="zh-CN" w:eastAsia="zh-CN" w:bidi="zh-CN"/>
      </w:rPr>
    </w:lvl>
    <w:lvl w:ilvl="3">
      <w:start w:val="0"/>
      <w:numFmt w:val="bullet"/>
      <w:lvlText w:val="•"/>
      <w:lvlJc w:val="left"/>
      <w:pPr>
        <w:ind w:left="3185" w:hanging="213"/>
      </w:pPr>
      <w:rPr>
        <w:rFonts w:hint="default"/>
        <w:lang w:val="zh-CN" w:eastAsia="zh-CN" w:bidi="zh-CN"/>
      </w:rPr>
    </w:lvl>
    <w:lvl w:ilvl="4">
      <w:start w:val="0"/>
      <w:numFmt w:val="bullet"/>
      <w:lvlText w:val="•"/>
      <w:lvlJc w:val="left"/>
      <w:pPr>
        <w:ind w:left="4194" w:hanging="213"/>
      </w:pPr>
      <w:rPr>
        <w:rFonts w:hint="default"/>
        <w:lang w:val="zh-CN" w:eastAsia="zh-CN" w:bidi="zh-CN"/>
      </w:rPr>
    </w:lvl>
    <w:lvl w:ilvl="5">
      <w:start w:val="0"/>
      <w:numFmt w:val="bullet"/>
      <w:lvlText w:val="•"/>
      <w:lvlJc w:val="left"/>
      <w:pPr>
        <w:ind w:left="5203" w:hanging="213"/>
      </w:pPr>
      <w:rPr>
        <w:rFonts w:hint="default"/>
        <w:lang w:val="zh-CN" w:eastAsia="zh-CN" w:bidi="zh-CN"/>
      </w:rPr>
    </w:lvl>
    <w:lvl w:ilvl="6">
      <w:start w:val="0"/>
      <w:numFmt w:val="bullet"/>
      <w:lvlText w:val="•"/>
      <w:lvlJc w:val="left"/>
      <w:pPr>
        <w:ind w:left="6211" w:hanging="213"/>
      </w:pPr>
      <w:rPr>
        <w:rFonts w:hint="default"/>
        <w:lang w:val="zh-CN" w:eastAsia="zh-CN" w:bidi="zh-CN"/>
      </w:rPr>
    </w:lvl>
    <w:lvl w:ilvl="7">
      <w:start w:val="0"/>
      <w:numFmt w:val="bullet"/>
      <w:lvlText w:val="•"/>
      <w:lvlJc w:val="left"/>
      <w:pPr>
        <w:ind w:left="7220" w:hanging="213"/>
      </w:pPr>
      <w:rPr>
        <w:rFonts w:hint="default"/>
        <w:lang w:val="zh-CN" w:eastAsia="zh-CN" w:bidi="zh-CN"/>
      </w:rPr>
    </w:lvl>
    <w:lvl w:ilvl="8">
      <w:start w:val="0"/>
      <w:numFmt w:val="bullet"/>
      <w:lvlText w:val="•"/>
      <w:lvlJc w:val="left"/>
      <w:pPr>
        <w:ind w:left="8229" w:hanging="213"/>
      </w:pPr>
      <w:rPr>
        <w:rFonts w:hint="default"/>
        <w:lang w:val="zh-CN" w:eastAsia="zh-CN" w:bidi="zh-CN"/>
      </w:rPr>
    </w:lvl>
  </w:abstractNum>
  <w:abstractNum w:abstractNumId="10">
    <w:nsid w:val="5A241D34"/>
    <w:multiLevelType w:val="multilevel"/>
    <w:tmpl w:val="5A241D34"/>
    <w:lvl w:ilvl="0">
      <w:start w:val="1"/>
      <w:numFmt w:val="upperLetter"/>
      <w:lvlText w:val="%1."/>
      <w:lvlJc w:val="left"/>
      <w:pPr>
        <w:ind w:left="372" w:hanging="213"/>
        <w:jc w:val="left"/>
      </w:pPr>
      <w:rPr>
        <w:rFonts w:ascii="宋体" w:eastAsia="宋体" w:hAnsi="宋体" w:cs="宋体" w:hint="default"/>
        <w:spacing w:val="-55"/>
        <w:w w:val="100"/>
        <w:sz w:val="19"/>
        <w:szCs w:val="19"/>
        <w:lang w:val="zh-CN" w:eastAsia="zh-CN" w:bidi="zh-CN"/>
      </w:rPr>
    </w:lvl>
    <w:lvl w:ilvl="1">
      <w:start w:val="0"/>
      <w:numFmt w:val="bullet"/>
      <w:lvlText w:val="•"/>
      <w:lvlJc w:val="left"/>
      <w:pPr>
        <w:ind w:left="1366" w:hanging="213"/>
      </w:pPr>
      <w:rPr>
        <w:rFonts w:hint="default"/>
        <w:lang w:val="zh-CN" w:eastAsia="zh-CN" w:bidi="zh-CN"/>
      </w:rPr>
    </w:lvl>
    <w:lvl w:ilvl="2">
      <w:start w:val="0"/>
      <w:numFmt w:val="bullet"/>
      <w:lvlText w:val="•"/>
      <w:lvlJc w:val="left"/>
      <w:pPr>
        <w:ind w:left="2353" w:hanging="213"/>
      </w:pPr>
      <w:rPr>
        <w:rFonts w:hint="default"/>
        <w:lang w:val="zh-CN" w:eastAsia="zh-CN" w:bidi="zh-CN"/>
      </w:rPr>
    </w:lvl>
    <w:lvl w:ilvl="3">
      <w:start w:val="0"/>
      <w:numFmt w:val="bullet"/>
      <w:lvlText w:val="•"/>
      <w:lvlJc w:val="left"/>
      <w:pPr>
        <w:ind w:left="3339" w:hanging="213"/>
      </w:pPr>
      <w:rPr>
        <w:rFonts w:hint="default"/>
        <w:lang w:val="zh-CN" w:eastAsia="zh-CN" w:bidi="zh-CN"/>
      </w:rPr>
    </w:lvl>
    <w:lvl w:ilvl="4">
      <w:start w:val="0"/>
      <w:numFmt w:val="bullet"/>
      <w:lvlText w:val="•"/>
      <w:lvlJc w:val="left"/>
      <w:pPr>
        <w:ind w:left="4326" w:hanging="213"/>
      </w:pPr>
      <w:rPr>
        <w:rFonts w:hint="default"/>
        <w:lang w:val="zh-CN" w:eastAsia="zh-CN" w:bidi="zh-CN"/>
      </w:rPr>
    </w:lvl>
    <w:lvl w:ilvl="5">
      <w:start w:val="0"/>
      <w:numFmt w:val="bullet"/>
      <w:lvlText w:val="•"/>
      <w:lvlJc w:val="left"/>
      <w:pPr>
        <w:ind w:left="5313" w:hanging="213"/>
      </w:pPr>
      <w:rPr>
        <w:rFonts w:hint="default"/>
        <w:lang w:val="zh-CN" w:eastAsia="zh-CN" w:bidi="zh-CN"/>
      </w:rPr>
    </w:lvl>
    <w:lvl w:ilvl="6">
      <w:start w:val="0"/>
      <w:numFmt w:val="bullet"/>
      <w:lvlText w:val="•"/>
      <w:lvlJc w:val="left"/>
      <w:pPr>
        <w:ind w:left="6299" w:hanging="213"/>
      </w:pPr>
      <w:rPr>
        <w:rFonts w:hint="default"/>
        <w:lang w:val="zh-CN" w:eastAsia="zh-CN" w:bidi="zh-CN"/>
      </w:rPr>
    </w:lvl>
    <w:lvl w:ilvl="7">
      <w:start w:val="0"/>
      <w:numFmt w:val="bullet"/>
      <w:lvlText w:val="•"/>
      <w:lvlJc w:val="left"/>
      <w:pPr>
        <w:ind w:left="7286" w:hanging="213"/>
      </w:pPr>
      <w:rPr>
        <w:rFonts w:hint="default"/>
        <w:lang w:val="zh-CN" w:eastAsia="zh-CN" w:bidi="zh-CN"/>
      </w:rPr>
    </w:lvl>
    <w:lvl w:ilvl="8">
      <w:start w:val="0"/>
      <w:numFmt w:val="bullet"/>
      <w:lvlText w:val="•"/>
      <w:lvlJc w:val="left"/>
      <w:pPr>
        <w:ind w:left="8273" w:hanging="213"/>
      </w:pPr>
      <w:rPr>
        <w:rFonts w:hint="default"/>
        <w:lang w:val="zh-CN" w:eastAsia="zh-CN" w:bidi="zh-CN"/>
      </w:rPr>
    </w:lvl>
  </w:abstractNum>
  <w:abstractNum w:abstractNumId="11">
    <w:nsid w:val="72183CF9"/>
    <w:multiLevelType w:val="multilevel"/>
    <w:tmpl w:val="72183CF9"/>
    <w:lvl w:ilvl="0">
      <w:start w:val="8"/>
      <w:numFmt w:val="decimal"/>
      <w:lvlText w:val="%1."/>
      <w:lvlJc w:val="left"/>
      <w:pPr>
        <w:ind w:left="372" w:hanging="213"/>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719" w:hanging="213"/>
      </w:pPr>
      <w:rPr>
        <w:rFonts w:hint="default"/>
        <w:lang w:val="zh-CN" w:eastAsia="zh-CN" w:bidi="zh-CN"/>
      </w:rPr>
    </w:lvl>
    <w:lvl w:ilvl="2">
      <w:start w:val="0"/>
      <w:numFmt w:val="bullet"/>
      <w:lvlText w:val="•"/>
      <w:lvlJc w:val="left"/>
      <w:pPr>
        <w:ind w:left="1058" w:hanging="213"/>
      </w:pPr>
      <w:rPr>
        <w:rFonts w:hint="default"/>
        <w:lang w:val="zh-CN" w:eastAsia="zh-CN" w:bidi="zh-CN"/>
      </w:rPr>
    </w:lvl>
    <w:lvl w:ilvl="3">
      <w:start w:val="0"/>
      <w:numFmt w:val="bullet"/>
      <w:lvlText w:val="•"/>
      <w:lvlJc w:val="left"/>
      <w:pPr>
        <w:ind w:left="1398" w:hanging="213"/>
      </w:pPr>
      <w:rPr>
        <w:rFonts w:hint="default"/>
        <w:lang w:val="zh-CN" w:eastAsia="zh-CN" w:bidi="zh-CN"/>
      </w:rPr>
    </w:lvl>
    <w:lvl w:ilvl="4">
      <w:start w:val="0"/>
      <w:numFmt w:val="bullet"/>
      <w:lvlText w:val="•"/>
      <w:lvlJc w:val="left"/>
      <w:pPr>
        <w:ind w:left="1737" w:hanging="213"/>
      </w:pPr>
      <w:rPr>
        <w:rFonts w:hint="default"/>
        <w:lang w:val="zh-CN" w:eastAsia="zh-CN" w:bidi="zh-CN"/>
      </w:rPr>
    </w:lvl>
    <w:lvl w:ilvl="5">
      <w:start w:val="0"/>
      <w:numFmt w:val="bullet"/>
      <w:lvlText w:val="•"/>
      <w:lvlJc w:val="left"/>
      <w:pPr>
        <w:ind w:left="2077" w:hanging="213"/>
      </w:pPr>
      <w:rPr>
        <w:rFonts w:hint="default"/>
        <w:lang w:val="zh-CN" w:eastAsia="zh-CN" w:bidi="zh-CN"/>
      </w:rPr>
    </w:lvl>
    <w:lvl w:ilvl="6">
      <w:start w:val="0"/>
      <w:numFmt w:val="bullet"/>
      <w:lvlText w:val="•"/>
      <w:lvlJc w:val="left"/>
      <w:pPr>
        <w:ind w:left="2416" w:hanging="213"/>
      </w:pPr>
      <w:rPr>
        <w:rFonts w:hint="default"/>
        <w:lang w:val="zh-CN" w:eastAsia="zh-CN" w:bidi="zh-CN"/>
      </w:rPr>
    </w:lvl>
    <w:lvl w:ilvl="7">
      <w:start w:val="0"/>
      <w:numFmt w:val="bullet"/>
      <w:lvlText w:val="•"/>
      <w:lvlJc w:val="left"/>
      <w:pPr>
        <w:ind w:left="2756" w:hanging="213"/>
      </w:pPr>
      <w:rPr>
        <w:rFonts w:hint="default"/>
        <w:lang w:val="zh-CN" w:eastAsia="zh-CN" w:bidi="zh-CN"/>
      </w:rPr>
    </w:lvl>
    <w:lvl w:ilvl="8">
      <w:start w:val="0"/>
      <w:numFmt w:val="bullet"/>
      <w:lvlText w:val="•"/>
      <w:lvlJc w:val="left"/>
      <w:pPr>
        <w:ind w:left="3095" w:hanging="213"/>
      </w:pPr>
      <w:rPr>
        <w:rFonts w:hint="default"/>
        <w:lang w:val="zh-CN" w:eastAsia="zh-CN" w:bidi="zh-CN"/>
      </w:rPr>
    </w:lvl>
  </w:abstractNum>
  <w:num w:numId="1">
    <w:abstractNumId w:val="4"/>
  </w:num>
  <w:num w:numId="2">
    <w:abstractNumId w:val="3"/>
  </w:num>
  <w:num w:numId="3">
    <w:abstractNumId w:val="9"/>
  </w:num>
  <w:num w:numId="4">
    <w:abstractNumId w:val="2"/>
  </w:num>
  <w:num w:numId="5">
    <w:abstractNumId w:val="1"/>
  </w:num>
  <w:num w:numId="6">
    <w:abstractNumId w:val="6"/>
  </w:num>
  <w:num w:numId="7">
    <w:abstractNumId w:val="7"/>
  </w:num>
  <w:num w:numId="8">
    <w:abstractNumId w:val="11"/>
  </w:num>
  <w:num w:numId="9">
    <w:abstractNumId w:val="5"/>
  </w:num>
  <w:num w:numId="10">
    <w:abstractNumId w:val="0"/>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EB172A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before="0" w:after="0" w:line="240" w:lineRule="auto"/>
      <w:ind w:left="0" w:right="0"/>
      <w:jc w:val="left"/>
    </w:pPr>
    <w:rPr>
      <w:rFonts w:ascii="宋体" w:eastAsia="宋体" w:hAnsi="宋体" w:cs="宋体"/>
      <w:sz w:val="22"/>
      <w:szCs w:val="22"/>
      <w:lang w:val="zh-CN" w:eastAsia="zh-CN" w:bidi="zh-CN"/>
    </w:rPr>
  </w:style>
  <w:style w:type="paragraph" w:styleId="Heading1">
    <w:name w:val="heading 1"/>
    <w:basedOn w:val="Normal"/>
    <w:next w:val="Normal"/>
    <w:uiPriority w:val="1"/>
    <w:qFormat/>
    <w:pPr>
      <w:spacing w:before="39"/>
      <w:ind w:left="160" w:hanging="2502"/>
      <w:outlineLvl w:val="1"/>
    </w:pPr>
    <w:rPr>
      <w:rFonts w:ascii="宋体" w:eastAsia="宋体" w:hAnsi="宋体" w:cs="宋体"/>
      <w:b/>
      <w:bCs/>
      <w:sz w:val="30"/>
      <w:szCs w:val="30"/>
      <w:lang w:val="zh-CN" w:eastAsia="zh-CN" w:bidi="zh-CN"/>
    </w:rPr>
  </w:style>
  <w:style w:type="paragraph" w:styleId="Heading2">
    <w:name w:val="heading 2"/>
    <w:basedOn w:val="Normal"/>
    <w:next w:val="Normal"/>
    <w:uiPriority w:val="1"/>
    <w:qFormat/>
    <w:pPr>
      <w:ind w:left="160"/>
      <w:outlineLvl w:val="2"/>
    </w:pPr>
    <w:rPr>
      <w:rFonts w:ascii="宋体" w:eastAsia="宋体" w:hAnsi="宋体" w:cs="宋体"/>
      <w:b/>
      <w:bCs/>
      <w:sz w:val="21"/>
      <w:szCs w:val="21"/>
      <w:lang w:val="zh-CN" w:eastAsia="zh-CN" w:bidi="zh-CN"/>
    </w:rPr>
  </w:style>
  <w:style w:type="character" w:default="1" w:styleId="DefaultParagraphFont">
    <w:name w:val="Default Paragraph Font"/>
    <w:uiPriority w:val="1"/>
    <w:semiHidden/>
    <w:unhideWhenUsed/>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1"/>
    <w:qFormat/>
    <w:pPr>
      <w:ind w:left="160"/>
    </w:pPr>
    <w:rPr>
      <w:rFonts w:ascii="宋体" w:eastAsia="宋体" w:hAnsi="宋体" w:cs="宋体"/>
      <w:sz w:val="21"/>
      <w:szCs w:val="21"/>
      <w:lang w:val="zh-CN" w:eastAsia="zh-CN" w:bidi="zh-CN"/>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spacing w:before="43"/>
      <w:ind w:left="160"/>
    </w:pPr>
    <w:rPr>
      <w:rFonts w:ascii="宋体" w:eastAsia="宋体" w:hAnsi="宋体" w:cs="宋体"/>
      <w:lang w:val="zh-CN" w:eastAsia="zh-CN" w:bidi="zh-CN"/>
    </w:rPr>
  </w:style>
  <w:style w:type="paragraph" w:customStyle="1" w:styleId="TableParagraph">
    <w:name w:val="Table Paragraph"/>
    <w:basedOn w:val="Normal"/>
    <w:uiPriority w:val="1"/>
    <w:qFormat/>
    <w:rPr>
      <w:rFonts w:ascii="宋体" w:eastAsia="宋体" w:hAnsi="宋体" w:cs="宋体"/>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s://baike.so.com/doc/5342946-5578389.html" TargetMode="External" /><Relationship Id="rId7" Type="http://schemas.openxmlformats.org/officeDocument/2006/relationships/image" Target="media/image2.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7"/>
    <customShpInfo spid="_x0000_s1028"/>
    <customShpInfo spid="_x0000_s1029"/>
    <customShpInfo spid="_x0000_s1026"/>
    <customShpInfo spid="_x0000_s1030"/>
    <customShpInfo spid="_x0000_s1031"/>
    <customShpInfo spid="_x0000_s1032"/>
    <customShpInfo spid="_x0000_s1034"/>
    <customShpInfo spid="_x0000_s1033"/>
    <customShpInfo spid="_x0000_s1035"/>
    <customShpInfo spid="_x0000_s1036"/>
    <customShpInfo spid="_x0000_s1038"/>
    <customShpInfo spid="_x0000_s1039"/>
    <customShpInfo spid="_x0000_s1040"/>
    <customShpInfo spid="_x0000_s1037"/>
    <customShpInfo spid="_x0000_s1041"/>
    <customShpInfo spid="_x0000_s1042"/>
    <customShpInfo spid="_x0000_s1043"/>
    <customShpInfo spid="_x0000_s1044"/>
    <customShpInfo spid="_x0000_s1045"/>
    <customShpInfo spid="_x0000_s1046"/>
    <customShpInfo spid="_x0000_s1048"/>
    <customShpInfo spid="_x0000_s1047"/>
    <customShpInfo spid="_x0000_s1049"/>
    <customShpInfo spid="_x0000_s1050"/>
    <customShpInfo spid="_x0000_s1051"/>
    <customShpInfo spid="_x0000_s1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lastModifiedBy>爱儿兰咖啡</cp:lastModifiedBy>
  <cp:revision>0</cp:revision>
  <dcterms:created xsi:type="dcterms:W3CDTF">2020-11-20T22:58:00Z</dcterms:created>
  <dcterms:modified xsi:type="dcterms:W3CDTF">2020-11-20T23:01:08Z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