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spacing w:before="21" w:line="324" w:lineRule="auto"/>
        <w:ind w:left="120" w:right="1819" w:firstLine="0"/>
        <w:jc w:val="center"/>
        <w:rPr>
          <w:rFonts w:ascii="黑体" w:eastAsia="黑体" w:hint="eastAsia"/>
          <w:sz w:val="36"/>
        </w:rPr>
      </w:pPr>
      <w:r>
        <w:rPr>
          <w:rFonts w:ascii="黑体" w:eastAsia="黑体" w:hint="eastAsia"/>
          <w:spacing w:val="-12"/>
          <w:sz w:val="36"/>
        </w:rPr>
        <w:t xml:space="preserve">南通田家炳中学 </w:t>
      </w:r>
      <w:r>
        <w:rPr>
          <w:rFonts w:ascii="黑体" w:eastAsia="黑体" w:hint="eastAsia"/>
          <w:sz w:val="36"/>
        </w:rPr>
        <w:t>2020-2021</w:t>
      </w:r>
      <w:r>
        <w:rPr>
          <w:rFonts w:ascii="黑体" w:eastAsia="黑体" w:hint="eastAsia"/>
          <w:spacing w:val="-11"/>
          <w:sz w:val="36"/>
        </w:rPr>
        <w:t xml:space="preserve"> 学年度第一学期期中考试</w:t>
      </w:r>
      <w:r>
        <w:rPr>
          <w:rFonts w:ascii="黑体" w:eastAsia="黑体" w:hint="eastAsia"/>
          <w:sz w:val="36"/>
        </w:rPr>
        <w:t>初二语文试卷</w:t>
      </w:r>
    </w:p>
    <w:p>
      <w:pPr>
        <w:pStyle w:val="BodyText"/>
        <w:tabs>
          <w:tab w:val="left" w:pos="2366"/>
        </w:tabs>
        <w:spacing w:before="19"/>
        <w:ind w:right="1672"/>
        <w:jc w:val="center"/>
        <w:rPr>
          <w:rFonts w:ascii="宋体" w:eastAsia="宋体" w:hint="eastAsia"/>
        </w:rPr>
      </w:pPr>
      <w:r>
        <w:rPr>
          <w:rFonts w:ascii="宋体" w:eastAsia="宋体" w:hint="eastAsia"/>
        </w:rPr>
        <w:t>（考试时间：</w:t>
      </w:r>
      <w:r>
        <w:rPr>
          <w:rFonts w:ascii="Calibri" w:eastAsia="Calibri"/>
        </w:rPr>
        <w:t>150</w:t>
      </w:r>
      <w:r>
        <w:rPr>
          <w:rFonts w:ascii="Calibri" w:eastAsia="Calibri"/>
          <w:spacing w:val="2"/>
        </w:rPr>
        <w:t xml:space="preserve"> </w:t>
      </w:r>
      <w:r>
        <w:rPr>
          <w:rFonts w:ascii="宋体" w:eastAsia="宋体" w:hint="eastAsia"/>
        </w:rPr>
        <w:t>分钟</w:t>
      </w:r>
      <w:r>
        <w:rPr>
          <w:rFonts w:ascii="宋体" w:eastAsia="宋体" w:hint="eastAsia"/>
        </w:rPr>
        <w:tab/>
      </w:r>
      <w:r>
        <w:rPr>
          <w:rFonts w:ascii="宋体" w:eastAsia="宋体" w:hint="eastAsia"/>
        </w:rPr>
        <w:t>总分：</w:t>
      </w:r>
      <w:r>
        <w:rPr>
          <w:rFonts w:ascii="Calibri" w:eastAsia="Calibri"/>
        </w:rPr>
        <w:t>150</w:t>
      </w:r>
      <w:r>
        <w:rPr>
          <w:rFonts w:ascii="Calibri" w:eastAsia="Calibri"/>
          <w:spacing w:val="4"/>
        </w:rPr>
        <w:t xml:space="preserve"> </w:t>
      </w:r>
      <w:r>
        <w:rPr>
          <w:rFonts w:ascii="宋体" w:eastAsia="宋体" w:hint="eastAsia"/>
        </w:rPr>
        <w:t>分）</w:t>
      </w:r>
    </w:p>
    <w:p>
      <w:pPr>
        <w:pStyle w:val="BodyText"/>
        <w:spacing w:before="196"/>
        <w:ind w:left="120" w:right="1791"/>
        <w:jc w:val="center"/>
        <w:rPr>
          <w:rFonts w:ascii="黑体" w:eastAsia="黑体" w:hint="eastAsia"/>
        </w:rPr>
      </w:pPr>
      <w:r>
        <w:rPr>
          <w:rFonts w:ascii="黑体" w:eastAsia="黑体" w:hint="eastAsia"/>
        </w:rPr>
        <w:t>一（28 分）</w:t>
      </w:r>
    </w:p>
    <w:p>
      <w:pPr>
        <w:pStyle w:val="BodyText"/>
        <w:spacing w:before="9"/>
        <w:rPr>
          <w:rFonts w:ascii="黑体"/>
          <w:sz w:val="15"/>
        </w:rPr>
      </w:pPr>
    </w:p>
    <w:p>
      <w:pPr>
        <w:pStyle w:val="BodyText"/>
        <w:ind w:left="120"/>
        <w:rPr>
          <w:rFonts w:ascii="宋体" w:eastAsia="宋体" w:hint="eastAsia"/>
        </w:rPr>
      </w:pPr>
    </w:p>
    <w:p>
      <w:pPr>
        <w:pStyle w:val="BodyText"/>
        <w:ind w:left="120"/>
        <w:rPr>
          <w:rFonts w:ascii="宋体" w:eastAsia="宋体" w:hint="eastAsia"/>
        </w:rPr>
      </w:pPr>
    </w:p>
    <w:p>
      <w:pPr>
        <w:pStyle w:val="BodyText"/>
        <w:ind w:left="120"/>
        <w:rPr>
          <w:rFonts w:ascii="宋体" w:eastAsia="宋体" w:hint="eastAsia"/>
        </w:rPr>
      </w:pPr>
      <w:r>
        <w:rPr>
          <w:rFonts w:ascii="宋体" w:eastAsia="宋体" w:hint="eastAsia"/>
        </w:rPr>
        <w:t xml:space="preserve">阅读下面一段文字，完成 </w:t>
      </w:r>
      <w:r>
        <w:rPr>
          <w:rFonts w:ascii="Calibri" w:eastAsia="Calibri"/>
        </w:rPr>
        <w:t xml:space="preserve">1-3 </w:t>
      </w:r>
      <w:r>
        <w:rPr>
          <w:rFonts w:ascii="宋体" w:eastAsia="宋体" w:hint="eastAsia"/>
        </w:rPr>
        <w:t>题。（</w:t>
      </w:r>
      <w:r>
        <w:rPr>
          <w:rFonts w:ascii="Calibri" w:eastAsia="Calibri"/>
        </w:rPr>
        <w:t xml:space="preserve">6 </w:t>
      </w:r>
      <w:r>
        <w:rPr>
          <w:rFonts w:ascii="宋体" w:eastAsia="宋体" w:hint="eastAsia"/>
        </w:rPr>
        <w:t>分）</w:t>
      </w:r>
    </w:p>
    <w:p>
      <w:pPr>
        <w:pStyle w:val="BodyText"/>
        <w:spacing w:before="197" w:line="420" w:lineRule="auto"/>
        <w:ind w:left="120" w:right="1791" w:firstLine="420"/>
      </w:pPr>
      <w:r>
        <w:rPr>
          <w:spacing w:val="-4"/>
        </w:rPr>
        <w:t xml:space="preserve">学习《藤野先生》，我们认识了 </w:t>
      </w:r>
      <w:r>
        <w:rPr>
          <w:rFonts w:ascii="Times New Roman" w:eastAsia="Times New Roman" w:hAnsi="Times New Roman"/>
          <w:color w:val="333333"/>
        </w:rPr>
        <w:t>huì</w:t>
      </w:r>
      <w:r>
        <w:rPr>
          <w:rFonts w:ascii="Times New Roman" w:eastAsia="Times New Roman" w:hAnsi="Times New Roman"/>
          <w:color w:val="333333"/>
          <w:spacing w:val="17"/>
        </w:rPr>
        <w:t xml:space="preserve"> </w:t>
      </w:r>
      <w:r>
        <w:rPr>
          <w:rFonts w:ascii="Times New Roman" w:eastAsia="Times New Roman" w:hAnsi="Times New Roman"/>
          <w:color w:val="333333"/>
        </w:rPr>
        <w:t>rén</w:t>
      </w:r>
      <w:r>
        <w:rPr>
          <w:rFonts w:ascii="Times New Roman" w:eastAsia="Times New Roman" w:hAnsi="Times New Roman"/>
          <w:color w:val="333333"/>
          <w:spacing w:val="5"/>
        </w:rPr>
        <w:t xml:space="preserve"> </w:t>
      </w:r>
      <w:r>
        <w:t>不倦、治学严谨、没有狭隘的民族偏见的藤野</w:t>
      </w:r>
      <w:r>
        <w:rPr>
          <w:spacing w:val="-1"/>
        </w:rPr>
        <w:t>先生;</w:t>
      </w:r>
      <w:r>
        <w:rPr>
          <w:spacing w:val="-2"/>
          <w:u w:val="single"/>
        </w:rPr>
        <w:t>学习《首届诺贝尔奖颁发》后，使我们了解到诺贝尔奖是根据诺贝尔的遗嘱设立的，</w:t>
      </w:r>
    </w:p>
    <w:p>
      <w:pPr>
        <w:pStyle w:val="BodyText"/>
        <w:spacing w:line="263" w:lineRule="exact"/>
        <w:ind w:left="120"/>
      </w:pPr>
      <w:r>
        <w:rPr>
          <w:spacing w:val="-1"/>
          <w:u w:val="single"/>
        </w:rPr>
        <w:t>是为了奖励那些为人类做出最大贡献的人</w:t>
      </w:r>
      <w:r>
        <w:rPr>
          <w:spacing w:val="-6"/>
        </w:rPr>
        <w:t>；朗读《“飞天”</w:t>
      </w:r>
      <w:r>
        <w:rPr>
          <w:rFonts w:ascii="Times New Roman" w:eastAsia="Times New Roman" w:hAnsi="Times New Roman"/>
          <w:color w:val="333333"/>
          <w:spacing w:val="-3"/>
        </w:rPr>
        <w:t>líng</w:t>
      </w:r>
      <w:r>
        <w:rPr>
          <w:rFonts w:ascii="Times New Roman" w:eastAsia="Times New Roman" w:hAnsi="Times New Roman"/>
          <w:color w:val="333333"/>
          <w:spacing w:val="8"/>
        </w:rPr>
        <w:t xml:space="preserve"> </w:t>
      </w:r>
      <w:r>
        <w:rPr>
          <w:rFonts w:ascii="Times New Roman" w:eastAsia="Times New Roman" w:hAnsi="Times New Roman"/>
          <w:color w:val="333333"/>
          <w:spacing w:val="-1"/>
        </w:rPr>
        <w:t>kōng</w:t>
      </w:r>
      <w:r>
        <w:rPr>
          <w:spacing w:val="-5"/>
        </w:rPr>
        <w:t>》，我们仿佛看到了中</w:t>
      </w:r>
    </w:p>
    <w:p>
      <w:pPr>
        <w:pStyle w:val="BodyText"/>
        <w:spacing w:before="1"/>
        <w:rPr>
          <w:sz w:val="10"/>
        </w:rPr>
      </w:pPr>
    </w:p>
    <w:p>
      <w:pPr>
        <w:pStyle w:val="BodyText"/>
        <w:tabs>
          <w:tab w:val="left" w:pos="7760"/>
          <w:tab w:val="left" w:pos="8215"/>
        </w:tabs>
        <w:spacing w:before="72" w:line="415" w:lineRule="auto"/>
        <w:ind w:left="120" w:right="1790"/>
      </w:pPr>
      <w:r>
        <w:rPr>
          <w:spacing w:val="-1"/>
        </w:rPr>
        <w:t>国姑娘吕伟在第九届亚运会中夺得十米跳台跳水冠军的英姿</w:t>
      </w:r>
      <w:r>
        <w:t>;朗读《一着惊海天》，我们</w:t>
      </w:r>
      <w:r>
        <w:rPr>
          <w:spacing w:val="-14"/>
        </w:rPr>
        <w:t>心</w:t>
      </w:r>
      <w:r>
        <w:t>潮</w:t>
      </w:r>
      <w:r>
        <w:rPr>
          <w:spacing w:val="-58"/>
        </w:rPr>
        <w:t xml:space="preserve"> </w:t>
      </w:r>
      <w:r>
        <w:rPr>
          <w:rFonts w:ascii="Times New Roman" w:eastAsia="Times New Roman" w:hAnsi="Times New Roman"/>
          <w:color w:val="333333"/>
        </w:rPr>
        <w:t>péng</w:t>
      </w:r>
      <w:r>
        <w:rPr>
          <w:rFonts w:ascii="Times New Roman" w:eastAsia="Times New Roman" w:hAnsi="Times New Roman"/>
          <w:color w:val="333333"/>
          <w:spacing w:val="-17"/>
        </w:rPr>
        <w:t xml:space="preserve"> </w:t>
      </w:r>
      <w:r>
        <w:rPr>
          <w:rFonts w:ascii="Times New Roman" w:eastAsia="Times New Roman" w:hAnsi="Times New Roman"/>
          <w:color w:val="333333"/>
        </w:rPr>
        <w:t>pài</w:t>
      </w:r>
      <w:r>
        <w:t>,豪情万丈</w:t>
      </w:r>
      <w:r>
        <w:rPr>
          <w:spacing w:val="-39"/>
        </w:rPr>
        <w:t>，</w:t>
      </w:r>
      <w:r>
        <w:t>追思与缅怀</w:t>
      </w:r>
      <w:r>
        <w:rPr>
          <w:spacing w:val="-39"/>
        </w:rPr>
        <w:t>，</w:t>
      </w:r>
      <w:r>
        <w:t>光荣与梦想</w:t>
      </w:r>
      <w:r>
        <w:rPr>
          <w:spacing w:val="-39"/>
        </w:rPr>
        <w:t>，</w:t>
      </w:r>
      <w:r>
        <w:t>决心与信念</w:t>
      </w:r>
      <w:r>
        <w:rPr>
          <w:spacing w:val="-39"/>
        </w:rPr>
        <w:t>，</w:t>
      </w:r>
      <w:r>
        <w:t>在同一时刻汇</w:t>
      </w:r>
      <w:r>
        <w:rPr>
          <w:spacing w:val="-4"/>
        </w:rPr>
        <w:t>聚</w:t>
      </w:r>
      <w:r>
        <w:rPr>
          <w:spacing w:val="-4"/>
          <w:u w:val="single"/>
        </w:rPr>
        <w:t xml:space="preserve"> </w:t>
      </w:r>
      <w:r>
        <w:rPr>
          <w:spacing w:val="-4"/>
          <w:u w:val="single"/>
        </w:rPr>
        <w:tab/>
      </w:r>
      <w:r>
        <w:rPr>
          <w:rFonts w:ascii="Times New Roman" w:eastAsia="Times New Roman" w:hAnsi="Times New Roman"/>
          <w:u w:val="single"/>
        </w:rPr>
        <w:t>A</w:t>
      </w:r>
      <w:r>
        <w:rPr>
          <w:rFonts w:ascii="Times New Roman" w:eastAsia="Times New Roman" w:hAnsi="Times New Roman"/>
          <w:u w:val="single"/>
        </w:rPr>
        <w:tab/>
      </w:r>
      <w:r>
        <w:rPr>
          <w:spacing w:val="-17"/>
        </w:rPr>
        <w:t>我</w:t>
      </w:r>
    </w:p>
    <w:p>
      <w:pPr>
        <w:pStyle w:val="BodyText"/>
        <w:spacing w:before="5"/>
        <w:ind w:left="120"/>
      </w:pPr>
      <w:r>
        <w:t>们的祖国真正强大起来了!</w:t>
      </w:r>
    </w:p>
    <w:p>
      <w:pPr>
        <w:pStyle w:val="BodyText"/>
        <w:spacing w:before="4"/>
        <w:rPr>
          <w:sz w:val="15"/>
        </w:rPr>
      </w:pPr>
      <w:r>
        <w:rPr>
          <w:sz w:val="15"/>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pt;height:20pt">
            <v:imagedata r:id="rId5" o:title=""/>
            <o:lock v:ext="edit" aspectratio="t"/>
          </v:shape>
        </w:pict>
      </w:r>
    </w:p>
    <w:p>
      <w:pPr>
        <w:pStyle w:val="ListParagraph"/>
        <w:numPr>
          <w:ilvl w:val="0"/>
          <w:numId w:val="1"/>
        </w:numPr>
        <w:tabs>
          <w:tab w:val="left" w:pos="281"/>
        </w:tabs>
        <w:spacing w:before="0" w:after="0" w:line="240" w:lineRule="auto"/>
        <w:ind w:left="280" w:right="0" w:hanging="162"/>
        <w:jc w:val="left"/>
        <w:rPr>
          <w:sz w:val="21"/>
        </w:rPr>
      </w:pPr>
      <w:r>
        <w:pict>
          <v:group id="_x0000_s1029" o:spid="_x0000_s1026" style="width:84.75pt;height:42.95pt;margin-top:19.65pt;margin-left:132.05pt;mso-height-relative:page;mso-position-horizontal-relative:page;mso-width-relative:page;mso-wrap-distance-bottom:0;mso-wrap-distance-top:0;position:absolute;z-index:-251658240" coordorigin="2641,393" coordsize="1695,859">
            <v:shape id="_x0000_s1030" o:spid="_x0000_s1027" type="#_x0000_t75" style="width:858;height:857;left:2646;position:absolute;top:395" coordsize="21600,21600" filled="f" stroked="f">
              <v:imagedata r:id="rId6" o:title=""/>
              <o:lock v:ext="edit" aspectratio="t"/>
            </v:shape>
            <v:shape id="_x0000_s1031" o:spid="_x0000_s1028" style="width:811;height:30;left:2641;position:absolute;top:808" coordorigin="2641,808" coordsize="811,30" path="m2664,808l2648,808,2641,815,2641,831,2648,838,2664,838,2671,831,2671,815,2664,808xm2724,808l2708,808,2701,815,2701,831,2708,838,2724,838,2731,831,2731,815,2724,808xm2784,808l2768,808,2761,815,2761,831,2768,838,2784,838,2791,831,2791,815,2784,808xm2844,808l2828,808,2821,815,2821,831,2828,838,2844,838,2851,831,2851,815,2844,808xm2904,808l2888,808,2881,815,2881,831,2888,838,2904,838,2911,831,2911,815,2904,808xm2964,808l2948,808,2941,815,2941,831,2948,838,2964,838,2971,831,2971,815,2964,808xm3025,808l3008,808,3001,815,3001,831,3008,838,3025,838,3031,831,3031,815,3025,808xm3085,808l3068,808,3061,815,3061,831,3068,838,3085,838,3091,831,3091,815,3085,808xm3145,808l3128,808,3121,815,3121,831,3128,838,3145,838,3151,831,3151,815,3145,808xm3205,808l3188,808,3181,815,3181,831,3188,838,3205,838,3211,831,3211,815,3205,808xm3265,808l3248,808,3241,815,3241,831,3248,838,3265,838,3271,831,3271,815,3265,808xm3325,808l3308,808,3301,815,3301,831,3308,838,3325,838,3331,831,3331,815,3325,808xm3385,808l3368,808,3361,815,3361,831,3368,838,3385,838,3391,831,3391,815,3385,808xm3445,808l3428,808,3421,815,3421,831,3428,838,3445,838,3451,831,3451,815,3445,808xe" filled="t" fillcolor="black" stroked="f">
              <v:path arrowok="t"/>
            </v:shape>
            <v:shape id="_x0000_s1032" o:spid="_x0000_s1029" style="width:32;height:811;left:3058;position:absolute;top:393" coordorigin="3058,393" coordsize="32,811" path="m3081,393l3065,393,3058,400,3058,416,3065,423,3081,423,3088,416,3088,400,3081,393xm3081,453l3065,453,3058,460,3058,477,3065,483,3081,483,3088,477,3088,460,3081,453xm3082,513l3065,513,3058,520,3058,537,3065,543,3082,543,3088,537,3088,520,3082,513xm3082,573l3065,573,3058,580,3058,597,3065,603,3082,603,3088,597,3088,580,3082,573xm3082,633l3065,633,3059,640,3059,657,3065,663,3082,663,3089,657,3089,640,3082,633xm3082,693l3065,693,3059,700,3059,717,3065,723,3082,723,3089,717,3089,700,3082,693xm3082,753l3066,753,3059,760,3059,777,3066,783,3082,783,3089,777,3089,760,3082,753xm3082,813l3066,813,3059,820,3059,837,3066,843,3082,843,3089,837,3089,820,3082,813xm3082,873l3066,873,3059,880,3059,897,3066,903,3082,903,3089,897,3089,880,3082,873xm3083,933l3066,933,3059,940,3059,957,3066,963,3083,963,3089,957,3089,940,3083,933xm3083,993l3066,993,3060,1000,3059,1017,3066,1023,3083,1023,3089,1017,3089,1000,3083,993xm3083,1053l3066,1053,3060,1060,3060,1077,3066,1084,3083,1083,3090,1077,3090,1060,3083,1053xm3083,1113l3066,1114,3060,1120,3060,1137,3067,1144,3083,1143,3090,1137,3090,1120,3083,1113xm3083,1173l3067,1174,3060,1180,3060,1197,3067,1204,3083,1204,3090,1197,3090,1180,3083,1173xe" filled="t" fillcolor="black" stroked="f">
              <v:path arrowok="t"/>
            </v:shape>
            <v:shape id="_x0000_s1033" o:spid="_x0000_s1030" type="#_x0000_t75" style="width:858;height:857;left:3477;position:absolute;top:395" coordsize="21600,21600" filled="f" stroked="f">
              <v:imagedata r:id="rId7" o:title=""/>
              <o:lock v:ext="edit" aspectratio="t"/>
            </v:shape>
            <v:shape id="_x0000_s1034" o:spid="_x0000_s1031" style="width:811;height:30;left:3472;position:absolute;top:808" coordorigin="3472,808" coordsize="811,30" path="m3495,808l3479,808,3472,815,3472,831,3479,838,3495,838,3502,831,3502,815,3495,808xm3555,808l3539,808,3532,815,3532,831,3539,838,3555,838,3562,831,3562,815,3555,808xm3615,808l3599,808,3592,815,3592,831,3599,838,3615,838,3622,831,3622,815,3615,808xm3675,808l3659,808,3652,815,3652,831,3659,838,3675,838,3682,831,3682,815,3675,808xm3735,808l3719,808,3712,815,3712,831,3719,838,3735,838,3742,831,3742,815,3735,808xm3795,808l3779,808,3772,815,3772,831,3779,838,3795,838,3802,831,3802,815,3795,808xm3856,808l3839,808,3832,815,3832,831,3839,838,3856,838,3862,831,3862,815,3856,808xm3916,808l3899,808,3892,815,3892,831,3899,838,3916,838,3922,831,3922,815,3916,808xm3976,808l3959,808,3952,815,3952,831,3959,838,3976,838,3982,831,3982,815,3976,808xm4036,808l4019,808,4012,815,4012,831,4019,838,4036,838,4042,831,4042,815,4036,808xm4096,808l4079,808,4072,815,4072,831,4079,838,4096,838,4102,831,4102,815,4096,808xm4156,808l4139,808,4132,815,4132,831,4139,838,4156,838,4162,831,4162,815,4156,808xm4216,808l4199,808,4192,815,4192,831,4199,838,4216,838,4222,831,4222,815,4216,808xm4276,808l4259,808,4252,815,4252,831,4259,838,4276,838,4282,831,4282,815,4276,808xe" filled="t" fillcolor="black" stroked="f">
              <v:path arrowok="t"/>
            </v:shape>
            <v:shape id="_x0000_s1035" o:spid="_x0000_s1032" style="width:32;height:811;left:3889;position:absolute;top:393" coordorigin="3889,393" coordsize="32,811" path="m3912,393l3896,393,3889,400,3889,416,3896,423,3912,423,3919,416,3919,400,3912,393xm3912,453l3896,453,3889,460,3889,477,3896,483,3912,483,3919,477,3919,460,3912,453xm3913,513l3896,513,3889,520,3889,537,3896,543,3913,543,3919,537,3919,520,3913,513xm3913,573l3896,573,3889,580,3889,597,3896,603,3913,603,3919,597,3919,580,3913,573xm3913,633l3896,633,3890,640,3890,657,3896,663,3913,663,3920,657,3920,640,3913,633xm3913,693l3896,693,3890,700,3890,717,3896,723,3913,723,3920,717,3920,700,3913,693xm3913,753l3897,753,3890,760,3890,777,3897,783,3913,783,3920,777,3920,760,3913,753xm3913,813l3897,813,3890,820,3890,837,3897,843,3913,843,3920,837,3920,820,3913,813xm3913,873l3897,873,3890,880,3890,897,3897,903,3913,903,3920,897,3920,880,3913,873xm3914,933l3897,933,3890,940,3890,957,3897,963,3914,963,3920,957,3920,940,3914,933xm3914,993l3897,993,3891,1000,3890,1017,3897,1023,3914,1023,3920,1017,3920,1000,3914,993xm3914,1053l3897,1053,3891,1060,3891,1077,3897,1084,3914,1083,3921,1077,3921,1060,3914,1053xm3914,1113l3897,1114,3891,1120,3891,1137,3898,1144,3914,1143,3921,1137,3921,1120,3914,1113xm3914,1173l3898,1174,3891,1180,3891,1197,3898,1204,3914,1204,3921,1197,3921,1180,3914,1173xe" filled="t" fillcolor="black" stroked="f">
              <v:path arrowok="t"/>
            </v:shape>
            <w10:wrap type="topAndBottom"/>
          </v:group>
        </w:pict>
      </w:r>
      <w:r>
        <w:pict>
          <v:group id="_x0000_s1036" o:spid="_x0000_s1033" style="width:84.75pt;height:42.95pt;margin-top:19.65pt;margin-left:252.55pt;mso-height-relative:page;mso-position-horizontal-relative:page;mso-width-relative:page;mso-wrap-distance-bottom:0;mso-wrap-distance-top:0;position:absolute;z-index:-251657216" coordorigin="5051,393" coordsize="1695,859">
            <v:shape id="_x0000_s1037" o:spid="_x0000_s1034" type="#_x0000_t75" style="width:858;height:857;left:5056;position:absolute;top:395" coordsize="21600,21600" filled="f" stroked="f">
              <v:imagedata r:id="rId8" o:title=""/>
              <o:lock v:ext="edit" aspectratio="t"/>
            </v:shape>
            <v:shape id="_x0000_s1038" o:spid="_x0000_s1035" style="width:811;height:30;left:5051;position:absolute;top:808" coordorigin="5051,808" coordsize="811,30" path="m5074,808l5058,808,5051,815,5051,831,5058,838,5074,838,5081,831,5081,815,5074,808xm5134,808l5118,808,5111,815,5111,831,5118,838,5134,838,5141,831,5141,815,5134,808xm5194,808l5178,808,5171,815,5171,831,5178,838,5194,838,5201,831,5201,815,5194,808xm5254,808l5238,808,5231,815,5231,831,5238,838,5254,838,5261,831,5261,815,5254,808xm5314,808l5298,808,5291,815,5291,831,5298,838,5314,838,5321,831,5321,815,5314,808xm5374,808l5358,808,5351,815,5351,831,5358,838,5374,838,5381,831,5381,815,5374,808xm5435,808l5418,808,5411,815,5411,831,5418,838,5435,838,5441,831,5441,815,5435,808xm5495,808l5478,808,5471,815,5471,831,5478,838,5495,838,5501,831,5501,815,5495,808xm5555,808l5538,808,5531,815,5531,831,5538,838,5555,838,5561,831,5561,815,5555,808xm5615,808l5598,808,5591,815,5591,831,5598,838,5615,838,5621,831,5621,815,5615,808xm5675,808l5658,808,5651,815,5651,831,5658,838,5675,838,5681,831,5681,815,5675,808xm5735,808l5718,808,5711,815,5711,831,5718,838,5735,838,5741,831,5741,815,5735,808xm5795,808l5778,808,5771,815,5771,831,5778,838,5795,838,5801,831,5801,815,5795,808xm5855,808l5838,808,5831,815,5831,831,5838,838,5855,838,5861,831,5861,815,5855,808xe" filled="t" fillcolor="black" stroked="f">
              <v:path arrowok="t"/>
            </v:shape>
            <v:shape id="_x0000_s1039" o:spid="_x0000_s1036" style="width:32;height:811;left:5468;position:absolute;top:393" coordorigin="5468,393" coordsize="32,811" path="m5491,393l5475,393,5468,400,5468,416,5475,423,5491,423,5498,416,5498,400,5491,393xm5491,453l5475,453,5468,460,5468,477,5475,483,5491,483,5498,477,5498,460,5491,453xm5492,513l5475,513,5468,520,5468,537,5475,543,5492,543,5498,537,5498,520,5492,513xm5492,573l5475,573,5468,580,5468,597,5475,603,5492,603,5498,597,5498,580,5492,573xm5492,633l5475,633,5469,640,5469,657,5475,663,5492,663,5499,657,5499,640,5492,633xm5492,693l5475,693,5469,700,5469,717,5475,723,5492,723,5499,717,5499,700,5492,693xm5492,753l5476,753,5469,760,5469,777,5476,783,5492,783,5499,777,5499,760,5492,753xm5492,813l5476,813,5469,820,5469,837,5476,843,5492,843,5499,837,5499,820,5492,813xm5492,873l5476,873,5469,880,5469,897,5476,903,5492,903,5499,897,5499,880,5492,873xm5493,933l5476,933,5469,940,5469,957,5476,963,5493,963,5499,957,5499,940,5493,933xm5493,993l5476,993,5470,1000,5469,1017,5476,1023,5493,1023,5499,1017,5499,1000,5493,993xm5493,1053l5476,1053,5470,1060,5470,1077,5476,1084,5493,1083,5500,1077,5500,1060,5493,1053xm5493,1113l5476,1114,5470,1120,5470,1137,5477,1144,5493,1143,5500,1137,5500,1120,5493,1113xm5493,1173l5477,1174,5470,1180,5470,1197,5477,1204,5493,1204,5500,1197,5500,1180,5493,1173xe" filled="t" fillcolor="black" stroked="f">
              <v:path arrowok="t"/>
            </v:shape>
            <v:shape id="_x0000_s1040" o:spid="_x0000_s1037" type="#_x0000_t75" style="width:858;height:857;left:5887;position:absolute;top:395" coordsize="21600,21600" filled="f" stroked="f">
              <v:imagedata r:id="rId9" o:title=""/>
              <o:lock v:ext="edit" aspectratio="t"/>
            </v:shape>
            <v:shape id="_x0000_s1041" o:spid="_x0000_s1038" style="width:811;height:30;left:5882;position:absolute;top:808" coordorigin="5882,808" coordsize="811,30" path="m5905,808l5889,808,5882,815,5882,831,5889,838,5905,838,5912,831,5912,815,5905,808xm5965,808l5949,808,5942,815,5942,831,5949,838,5965,838,5972,831,5972,815,5965,808xm6025,808l6009,808,6002,815,6002,831,6009,838,6025,838,6032,831,6032,815,6025,808xm6085,808l6069,808,6062,815,6062,831,6069,838,6085,838,6092,831,6092,815,6085,808xm6145,808l6129,808,6122,815,6122,831,6129,838,6145,838,6152,831,6152,815,6145,808xm6205,808l6189,808,6182,815,6182,831,6189,838,6205,838,6212,831,6212,815,6205,808xm6266,808l6249,808,6242,815,6242,831,6249,838,6266,838,6272,831,6272,815,6266,808xm6326,808l6309,808,6302,815,6302,831,6309,838,6326,838,6332,831,6332,815,6326,808xm6386,808l6369,808,6362,815,6362,831,6369,838,6386,838,6392,831,6392,815,6386,808xm6446,808l6429,808,6422,815,6422,831,6429,838,6446,838,6452,831,6452,815,6446,808xm6506,808l6489,808,6482,815,6482,831,6489,838,6506,838,6512,831,6512,815,6506,808xm6566,808l6549,808,6542,815,6542,831,6549,838,6566,838,6572,831,6572,815,6566,808xm6626,808l6609,808,6602,815,6602,831,6609,838,6626,838,6632,831,6632,815,6626,808xm6686,808l6669,808,6662,815,6662,831,6669,838,6686,838,6692,831,6692,815,6686,808xe" filled="t" fillcolor="black" stroked="f">
              <v:path arrowok="t"/>
            </v:shape>
            <v:shape id="_x0000_s1042" o:spid="_x0000_s1039" style="width:32;height:811;left:6299;position:absolute;top:393" coordorigin="6299,393" coordsize="32,811" path="m6322,393l6306,393,6299,400,6299,416,6306,423,6322,423,6329,416,6329,400,6322,393xm6322,453l6306,453,6299,460,6299,477,6306,483,6322,483,6329,477,6329,460,6322,453xm6323,513l6306,513,6299,520,6299,537,6306,543,6323,543,6329,537,6329,520,6323,513xm6323,573l6306,573,6299,580,6299,597,6306,603,6323,603,6329,597,6329,580,6323,573xm6323,633l6306,633,6300,640,6300,657,6306,663,6323,663,6330,657,6330,640,6323,633xm6323,693l6306,693,6300,700,6300,717,6306,723,6323,723,6330,717,6330,700,6323,693xm6323,753l6307,753,6300,760,6300,777,6307,783,6323,783,6330,777,6330,760,6323,753xm6323,813l6307,813,6300,820,6300,837,6307,843,6323,843,6330,837,6330,820,6323,813xm6323,873l6307,873,6300,880,6300,897,6307,903,6323,903,6330,897,6330,880,6323,873xm6324,933l6307,933,6300,940,6300,957,6307,963,6324,963,6330,957,6330,940,6324,933xm6324,993l6307,993,6301,1000,6300,1017,6307,1023,6324,1023,6330,1017,6330,1000,6324,993xm6324,1053l6307,1053,6301,1060,6301,1077,6307,1084,6324,1083,6331,1077,6331,1060,6324,1053xm6324,1113l6307,1114,6301,1120,6301,1137,6308,1144,6324,1143,6331,1137,6331,1120,6324,1113xm6324,1173l6308,1174,6301,1180,6301,1197,6308,1204,6324,1204,6331,1197,6331,1180,6324,1173xe" filled="t" fillcolor="black" stroked="f">
              <v:path arrowok="t"/>
            </v:shape>
            <w10:wrap type="topAndBottom"/>
          </v:group>
        </w:pict>
      </w:r>
      <w:r>
        <w:pict>
          <v:group id="_x0000_s1043" o:spid="_x0000_s1040" style="width:84.75pt;height:42.95pt;margin-top:19.15pt;margin-left:373.5pt;mso-height-relative:page;mso-position-horizontal-relative:page;mso-width-relative:page;mso-wrap-distance-bottom:0;mso-wrap-distance-top:0;position:absolute;z-index:-251656192" coordorigin="7471,383" coordsize="1695,859">
            <v:shape id="_x0000_s1044" o:spid="_x0000_s1041" type="#_x0000_t75" style="width:858;height:857;left:7476;position:absolute;top:385" coordsize="21600,21600" filled="f" stroked="f">
              <v:imagedata r:id="rId9" o:title=""/>
              <o:lock v:ext="edit" aspectratio="t"/>
            </v:shape>
            <v:shape id="_x0000_s1045" o:spid="_x0000_s1042" style="width:811;height:30;left:7471;position:absolute;top:798" coordorigin="7471,798" coordsize="811,30" path="m7494,798l7478,798,7471,805,7471,821,7478,828,7494,828,7501,821,7501,805,7494,798xm7554,798l7538,798,7531,805,7531,821,7538,828,7554,828,7561,821,7561,805,7554,798xm7614,798l7598,798,7591,805,7591,821,7598,828,7614,828,7621,821,7621,805,7614,798xm7674,798l7658,798,7651,805,7651,821,7658,828,7674,828,7681,821,7681,805,7674,798xm7734,798l7718,798,7711,805,7711,821,7718,828,7734,828,7741,821,7741,805,7734,798xm7794,798l7778,798,7771,805,7771,821,7778,828,7794,828,7801,821,7801,805,7794,798xm7854,798l7838,798,7831,805,7831,821,7838,828,7854,828,7861,821,7861,805,7854,798xm7915,798l7898,798,7891,805,7891,821,7898,828,7915,828,7921,821,7921,805,7915,798xm7975,798l7958,798,7951,805,7951,821,7958,828,7975,828,7981,821,7981,805,7975,798xm8035,798l8018,798,8011,805,8011,821,8018,828,8035,828,8041,821,8041,805,8035,798xm8095,798l8078,798,8071,805,8071,821,8078,828,8095,828,8101,821,8101,805,8095,798xm8155,798l8138,798,8131,805,8131,821,8138,828,8155,828,8161,821,8161,805,8155,798xm8215,798l8198,798,8191,805,8191,821,8198,828,8215,828,8221,821,8221,805,8215,798xm8275,798l8258,798,8251,805,8251,821,8258,828,8275,828,8281,821,8281,805,8275,798xe" filled="t" fillcolor="black" stroked="f">
              <v:path arrowok="t"/>
            </v:shape>
            <v:shape id="_x0000_s1046" o:spid="_x0000_s1043" style="width:32;height:811;left:7888;position:absolute;top:383" coordorigin="7888,383" coordsize="32,811" path="m7911,383l7895,383,7888,390,7888,406,7895,413,7911,413,7918,406,7918,390,7911,383xm7911,443l7895,443,7888,450,7888,467,7895,473,7911,473,7918,467,7918,450,7911,443xm7912,503l7895,503,7888,510,7888,527,7895,533,7912,533,7918,527,7918,510,7912,503xm7912,563l7895,563,7888,570,7888,587,7895,593,7912,593,7918,587,7918,570,7912,563xm7912,623l7895,623,7889,630,7889,647,7895,653,7912,653,7919,647,7919,630,7912,623xm7912,683l7895,683,7889,690,7889,707,7895,713,7912,713,7919,707,7919,690,7912,683xm7912,743l7896,743,7889,750,7889,767,7896,773,7912,773,7919,767,7919,750,7912,743xm7912,803l7896,803,7889,810,7889,827,7896,833,7912,833,7919,827,7919,810,7912,803xm7912,863l7896,863,7889,870,7889,887,7896,893,7912,893,7919,887,7919,870,7912,863xm7913,923l7896,923,7889,930,7889,947,7896,953,7913,953,7919,947,7919,930,7913,923xm7913,983l7896,983,7890,990,7889,1007,7896,1013,7913,1013,7919,1007,7919,990,7913,983xm7913,1043l7896,1043,7890,1050,7890,1067,7896,1074,7913,1073,7920,1067,7920,1050,7913,1043xm7913,1103l7896,1104,7890,1110,7890,1127,7896,1134,7913,1133,7920,1127,7920,1110,7913,1103xm7913,1163l7897,1164,7890,1170,7890,1187,7897,1194,7913,1194,7920,1187,7920,1170,7913,1163xe" filled="t" fillcolor="black" stroked="f">
              <v:path arrowok="t"/>
            </v:shape>
            <v:shape id="_x0000_s1047" o:spid="_x0000_s1044" type="#_x0000_t75" style="width:858;height:857;left:8307;position:absolute;top:385" coordsize="21600,21600" filled="f" stroked="f">
              <v:imagedata r:id="rId9" o:title=""/>
              <o:lock v:ext="edit" aspectratio="t"/>
            </v:shape>
            <v:shape id="_x0000_s1048" o:spid="_x0000_s1045" style="width:811;height:30;left:8302;position:absolute;top:798" coordorigin="8302,798" coordsize="811,30" path="m8325,798l8309,798,8302,805,8302,821,8309,828,8325,828,8332,821,8332,805,8325,798xm8385,798l8369,798,8362,805,8362,821,8369,828,8385,828,8392,821,8392,805,8385,798xm8445,798l8429,798,8422,805,8422,821,8429,828,8445,828,8452,821,8452,805,8445,798xm8505,798l8489,798,8482,805,8482,821,8489,828,8505,828,8512,821,8512,805,8505,798xm8565,798l8549,798,8542,805,8542,821,8549,828,8565,828,8572,821,8572,805,8565,798xm8625,798l8609,798,8602,805,8602,821,8609,828,8625,828,8632,821,8632,805,8625,798xm8685,798l8669,798,8662,805,8662,821,8669,828,8685,828,8692,821,8692,805,8685,798xm8746,798l8729,798,8722,805,8722,821,8729,828,8746,828,8752,821,8752,805,8746,798xm8806,798l8789,798,8782,805,8782,821,8789,828,8806,828,8812,821,8812,805,8806,798xm8866,798l8849,798,8842,805,8842,821,8849,828,8866,828,8872,821,8872,805,8866,798xm8926,798l8909,798,8902,805,8902,821,8909,828,8926,828,8932,821,8932,805,8926,798xm8986,798l8969,798,8962,805,8962,821,8969,828,8986,828,8992,821,8992,805,8986,798xm9046,798l9029,798,9022,805,9022,821,9029,828,9046,828,9052,821,9052,805,9046,798xm9106,798l9089,798,9082,805,9082,821,9089,828,9106,828,9112,821,9112,805,9106,798xe" filled="t" fillcolor="black" stroked="f">
              <v:path arrowok="t"/>
            </v:shape>
            <v:shape id="_x0000_s1049" o:spid="_x0000_s1046" style="width:32;height:811;left:8719;position:absolute;top:383" coordorigin="8719,383" coordsize="32,811" path="m8742,383l8726,383,8719,390,8719,406,8726,413,8742,413,8749,406,8749,390,8742,383xm8742,443l8726,443,8719,450,8719,467,8726,473,8742,473,8749,467,8749,450,8742,443xm8743,503l8726,503,8719,510,8719,527,8726,533,8743,533,8749,527,8749,510,8743,503xm8743,563l8726,563,8719,570,8719,587,8726,593,8743,593,8749,587,8749,570,8743,563xm8743,623l8726,623,8720,630,8720,647,8726,653,8743,653,8750,647,8750,630,8743,623xm8743,683l8726,683,8720,690,8720,707,8726,713,8743,713,8750,707,8750,690,8743,683xm8743,743l8727,743,8720,750,8720,767,8727,773,8743,773,8750,767,8750,750,8743,743xm8743,803l8727,803,8720,810,8720,827,8727,833,8743,833,8750,827,8750,810,8743,803xm8743,863l8727,863,8720,870,8720,887,8727,893,8743,893,8750,887,8750,870,8743,863xm8744,923l8727,923,8720,930,8720,947,8727,953,8744,953,8750,947,8750,930,8744,923xm8744,983l8727,983,8721,990,8720,1007,8727,1013,8744,1013,8750,1007,8750,990,8744,983xm8744,1043l8727,1043,8721,1050,8721,1067,8727,1074,8744,1073,8751,1067,8751,1050,8744,1043xm8744,1103l8727,1104,8721,1110,8721,1127,8727,1134,8744,1133,8751,1127,8751,1110,8744,1103xm8744,1163l8728,1164,8721,1170,8721,1187,8728,1194,8744,1194,8751,1187,8751,1170,8744,1163xe" filled="t" fillcolor="black" stroked="f">
              <v:path arrowok="t"/>
            </v:shape>
            <w10:wrap type="topAndBottom"/>
          </v:group>
        </w:pict>
      </w:r>
      <w:r>
        <w:rPr>
          <w:sz w:val="21"/>
        </w:rPr>
        <w:t>根据拼音在田字格内用正楷写出相应的汉字。（</w:t>
      </w:r>
      <w:r>
        <w:rPr>
          <w:rFonts w:ascii="Calibri" w:eastAsia="Calibri"/>
          <w:sz w:val="21"/>
        </w:rPr>
        <w:t>3</w:t>
      </w:r>
      <w:r>
        <w:rPr>
          <w:rFonts w:ascii="Calibri" w:eastAsia="Calibri"/>
          <w:spacing w:val="3"/>
          <w:sz w:val="21"/>
        </w:rPr>
        <w:t xml:space="preserve"> </w:t>
      </w:r>
      <w:r>
        <w:rPr>
          <w:sz w:val="21"/>
        </w:rPr>
        <w:t>分）</w:t>
      </w:r>
    </w:p>
    <w:p>
      <w:pPr>
        <w:pStyle w:val="ListParagraph"/>
        <w:numPr>
          <w:ilvl w:val="0"/>
          <w:numId w:val="1"/>
        </w:numPr>
        <w:tabs>
          <w:tab w:val="left" w:pos="432"/>
        </w:tabs>
        <w:spacing w:before="125" w:after="0" w:line="240" w:lineRule="auto"/>
        <w:ind w:left="432" w:right="0" w:hanging="313"/>
        <w:jc w:val="left"/>
        <w:rPr>
          <w:sz w:val="21"/>
        </w:rPr>
      </w:pPr>
      <w:r>
        <w:rPr>
          <w:spacing w:val="51"/>
          <w:sz w:val="21"/>
        </w:rPr>
        <w:t>在</w:t>
      </w:r>
      <w:r>
        <w:rPr>
          <w:rFonts w:ascii="Calibri" w:eastAsia="Calibri"/>
          <w:sz w:val="21"/>
        </w:rPr>
        <w:t>A</w:t>
      </w:r>
      <w:r>
        <w:rPr>
          <w:rFonts w:ascii="Calibri" w:eastAsia="Calibri"/>
          <w:spacing w:val="3"/>
          <w:sz w:val="21"/>
        </w:rPr>
        <w:t xml:space="preserve"> </w:t>
      </w:r>
      <w:r>
        <w:rPr>
          <w:sz w:val="21"/>
        </w:rPr>
        <w:t>处填入正确的标点符号。（</w:t>
      </w:r>
      <w:r>
        <w:rPr>
          <w:rFonts w:ascii="Calibri" w:eastAsia="Calibri"/>
          <w:sz w:val="21"/>
        </w:rPr>
        <w:t>1</w:t>
      </w:r>
      <w:r>
        <w:rPr>
          <w:rFonts w:ascii="Calibri" w:eastAsia="Calibri"/>
          <w:spacing w:val="4"/>
          <w:sz w:val="21"/>
        </w:rPr>
        <w:t xml:space="preserve"> </w:t>
      </w:r>
      <w:r>
        <w:rPr>
          <w:sz w:val="21"/>
        </w:rPr>
        <w:t>分）</w:t>
      </w:r>
    </w:p>
    <w:p>
      <w:pPr>
        <w:pStyle w:val="BodyText"/>
        <w:tabs>
          <w:tab w:val="left" w:pos="3023"/>
        </w:tabs>
        <w:spacing w:before="197"/>
        <w:ind w:left="119"/>
        <w:rPr>
          <w:rFonts w:ascii="宋体" w:eastAsia="宋体" w:hint="eastAsia"/>
        </w:rPr>
      </w:pPr>
      <w:r>
        <w:rPr>
          <w:rFonts w:ascii="Calibri" w:eastAsia="Calibri"/>
        </w:rPr>
        <w:t>A</w:t>
      </w:r>
      <w:r>
        <w:rPr>
          <w:rFonts w:ascii="Calibri" w:eastAsia="Calibri"/>
          <w:spacing w:val="3"/>
        </w:rPr>
        <w:t xml:space="preserve"> </w:t>
      </w:r>
      <w:r>
        <w:rPr>
          <w:rFonts w:ascii="宋体" w:eastAsia="宋体" w:hint="eastAsia"/>
        </w:rPr>
        <w:t>处应填的标点是</w:t>
      </w:r>
      <w:r>
        <w:rPr>
          <w:rFonts w:ascii="宋体" w:eastAsia="宋体" w:hint="eastAsia"/>
          <w:u w:val="single"/>
        </w:rPr>
        <w:t xml:space="preserve"> </w:t>
      </w:r>
      <w:r>
        <w:rPr>
          <w:rFonts w:ascii="宋体" w:eastAsia="宋体" w:hint="eastAsia"/>
          <w:u w:val="single"/>
        </w:rPr>
        <w:tab/>
      </w:r>
      <w:r>
        <w:rPr>
          <w:rFonts w:ascii="宋体" w:eastAsia="宋体" w:hint="eastAsia"/>
        </w:rPr>
        <w:t>。</w:t>
      </w:r>
    </w:p>
    <w:p>
      <w:pPr>
        <w:pStyle w:val="ListParagraph"/>
        <w:numPr>
          <w:ilvl w:val="0"/>
          <w:numId w:val="1"/>
        </w:numPr>
        <w:tabs>
          <w:tab w:val="left" w:pos="281"/>
        </w:tabs>
        <w:spacing w:before="201" w:after="0" w:line="240" w:lineRule="auto"/>
        <w:ind w:left="280" w:right="0" w:hanging="161"/>
        <w:jc w:val="left"/>
        <w:rPr>
          <w:sz w:val="21"/>
        </w:rPr>
      </w:pPr>
      <w:r>
        <w:rPr>
          <w:sz w:val="21"/>
        </w:rPr>
        <w:t>画线句子有语病，请写出修改意见。（</w:t>
      </w:r>
      <w:r>
        <w:rPr>
          <w:rFonts w:ascii="Calibri" w:eastAsia="Calibri"/>
          <w:sz w:val="21"/>
        </w:rPr>
        <w:t>2</w:t>
      </w:r>
      <w:r>
        <w:rPr>
          <w:rFonts w:ascii="Calibri" w:eastAsia="Calibri"/>
          <w:spacing w:val="3"/>
          <w:sz w:val="21"/>
        </w:rPr>
        <w:t xml:space="preserve"> </w:t>
      </w:r>
      <w:r>
        <w:rPr>
          <w:sz w:val="21"/>
        </w:rPr>
        <w:t>分）</w:t>
      </w:r>
    </w:p>
    <w:p>
      <w:pPr>
        <w:pStyle w:val="BodyText"/>
        <w:rPr>
          <w:rFonts w:ascii="宋体"/>
          <w:sz w:val="20"/>
        </w:rPr>
      </w:pPr>
    </w:p>
    <w:p>
      <w:pPr>
        <w:pStyle w:val="BodyText"/>
        <w:spacing w:before="6"/>
        <w:rPr>
          <w:rFonts w:ascii="宋体"/>
          <w:sz w:val="10"/>
        </w:rPr>
      </w:pPr>
      <w:r>
        <w:pict>
          <v:line id="_x0000_s1053" o:spid="_x0000_s1047" style="mso-height-relative:page;mso-position-horizontal-relative:page;mso-width-relative:page;mso-wrap-distance-bottom:0;mso-wrap-distance-top:0;position:absolute;z-index:-251655168" from="90pt,9.05pt" to="505.2pt,9.05pt" coordsize="21600,21600" stroked="t" strokecolor="black">
            <w10:wrap type="topAndBottom"/>
          </v:line>
        </w:pict>
      </w:r>
    </w:p>
    <w:p>
      <w:pPr>
        <w:pStyle w:val="BodyText"/>
        <w:spacing w:before="11"/>
        <w:rPr>
          <w:rFonts w:ascii="宋体"/>
          <w:sz w:val="7"/>
        </w:rPr>
      </w:pPr>
    </w:p>
    <w:p>
      <w:pPr>
        <w:pStyle w:val="ListParagraph"/>
        <w:numPr>
          <w:ilvl w:val="0"/>
          <w:numId w:val="1"/>
        </w:numPr>
        <w:tabs>
          <w:tab w:val="left" w:pos="282"/>
        </w:tabs>
        <w:spacing w:before="91" w:after="0" w:line="415" w:lineRule="auto"/>
        <w:ind w:left="119" w:right="1685" w:firstLine="0"/>
        <w:jc w:val="left"/>
        <w:rPr>
          <w:sz w:val="21"/>
        </w:rPr>
      </w:pPr>
      <w:r>
        <w:rPr>
          <w:sz w:val="21"/>
        </w:rPr>
        <w:t>综合实践。江苏省南通田家炳中学正在开展以“人无信不立”为主题的综合性学习活动， 请你完成下列任务。（</w:t>
      </w:r>
      <w:r>
        <w:rPr>
          <w:rFonts w:ascii="Calibri" w:eastAsia="Calibri" w:hAnsi="Calibri"/>
          <w:sz w:val="21"/>
        </w:rPr>
        <w:t>6</w:t>
      </w:r>
      <w:r>
        <w:rPr>
          <w:rFonts w:ascii="Calibri" w:eastAsia="Calibri" w:hAnsi="Calibri"/>
          <w:spacing w:val="3"/>
          <w:sz w:val="21"/>
        </w:rPr>
        <w:t xml:space="preserve"> </w:t>
      </w:r>
      <w:r>
        <w:rPr>
          <w:sz w:val="21"/>
        </w:rPr>
        <w:t>分）</w:t>
      </w:r>
    </w:p>
    <w:p>
      <w:pPr>
        <w:pStyle w:val="ListParagraph"/>
        <w:numPr>
          <w:ilvl w:val="0"/>
          <w:numId w:val="2"/>
        </w:numPr>
        <w:tabs>
          <w:tab w:val="left" w:pos="649"/>
        </w:tabs>
        <w:spacing w:before="5" w:after="0" w:line="240" w:lineRule="auto"/>
        <w:ind w:left="648" w:right="0" w:hanging="530"/>
        <w:jc w:val="left"/>
        <w:rPr>
          <w:sz w:val="21"/>
        </w:rPr>
      </w:pPr>
      <w:r>
        <w:rPr>
          <w:sz w:val="21"/>
        </w:rPr>
        <w:t>为下面这则新闻拟写标题。（</w:t>
      </w:r>
      <w:r>
        <w:rPr>
          <w:rFonts w:ascii="Calibri" w:eastAsia="Calibri"/>
          <w:sz w:val="21"/>
        </w:rPr>
        <w:t>2</w:t>
      </w:r>
      <w:r>
        <w:rPr>
          <w:rFonts w:ascii="Calibri" w:eastAsia="Calibri"/>
          <w:spacing w:val="3"/>
          <w:sz w:val="21"/>
        </w:rPr>
        <w:t xml:space="preserve"> </w:t>
      </w:r>
      <w:r>
        <w:rPr>
          <w:sz w:val="21"/>
        </w:rPr>
        <w:t>分）</w:t>
      </w:r>
    </w:p>
    <w:p>
      <w:pPr>
        <w:pStyle w:val="BodyText"/>
        <w:spacing w:before="197" w:line="417" w:lineRule="auto"/>
        <w:ind w:left="120" w:right="1790" w:firstLine="420"/>
        <w:jc w:val="both"/>
      </w:pPr>
      <w:r>
        <w:t>为培养学生诚信品质，努力形成家校合力，共创健康成长路。5</w:t>
      </w:r>
      <w:r>
        <w:rPr>
          <w:spacing w:val="-27"/>
        </w:rPr>
        <w:t xml:space="preserve"> 月 </w:t>
      </w:r>
      <w:r>
        <w:t>13</w:t>
      </w:r>
      <w:r>
        <w:rPr>
          <w:spacing w:val="-7"/>
        </w:rPr>
        <w:t xml:space="preserve"> 日下午，在《诚</w:t>
      </w:r>
      <w:r>
        <w:rPr>
          <w:spacing w:val="-11"/>
        </w:rPr>
        <w:t>信之歌》的优美旋律中，南通田家炳中学初一年级“诚信伴你我成长。诚信与我们同行”诚</w:t>
      </w:r>
      <w:r>
        <w:t>信宣誓仪式隆重举行。</w:t>
      </w:r>
    </w:p>
    <w:p>
      <w:pPr>
        <w:pStyle w:val="BodyText"/>
        <w:spacing w:before="2" w:line="417" w:lineRule="auto"/>
        <w:ind w:left="119" w:right="1686" w:firstLine="420"/>
      </w:pPr>
      <w:r>
        <w:rPr>
          <w:spacing w:val="-2"/>
        </w:rPr>
        <w:t xml:space="preserve">此次活动由初一年级的学生代表介绍学校诚信品牌主要实践活动及感悟，“诚信之星” </w:t>
      </w:r>
      <w:r>
        <w:rPr>
          <w:spacing w:val="-20"/>
        </w:rPr>
        <w:t>颁奖，诚信之星发表感言，校长寄语，传递诚信火炬，诚信宣誓等环节构成。宣誓仪式简朴、</w:t>
      </w:r>
      <w:r>
        <w:rPr>
          <w:spacing w:val="-12"/>
        </w:rPr>
        <w:t>隆重、感人，现场的家长们在收到孩子写给父母敞开心扉的信后，被深深打动，与孩子们一起沉浸在学校精心营造的爱与理解的情感场中。</w:t>
      </w:r>
    </w:p>
    <w:p>
      <w:pPr>
        <w:spacing w:after="0" w:line="417" w:lineRule="auto"/>
        <w:sectPr>
          <w:type w:val="continuous"/>
          <w:pgSz w:w="11900" w:h="16840"/>
          <w:pgMar w:top="1500" w:right="0" w:bottom="280" w:left="1680" w:header="720" w:footer="720" w:gutter="0"/>
          <w:cols w:space="720"/>
        </w:sectPr>
      </w:pPr>
    </w:p>
    <w:p>
      <w:pPr>
        <w:pStyle w:val="ListParagraph"/>
        <w:numPr>
          <w:ilvl w:val="0"/>
          <w:numId w:val="2"/>
        </w:numPr>
        <w:tabs>
          <w:tab w:val="left" w:pos="649"/>
        </w:tabs>
        <w:spacing w:before="77" w:after="0" w:line="240" w:lineRule="auto"/>
        <w:ind w:left="648" w:right="0" w:hanging="529"/>
        <w:jc w:val="left"/>
        <w:rPr>
          <w:sz w:val="21"/>
        </w:rPr>
      </w:pPr>
      <w:r>
        <w:rPr>
          <w:spacing w:val="-1"/>
          <w:sz w:val="21"/>
        </w:rPr>
        <w:t>为完成好“人无信不立”的学习活动，请你设计两种活动形式。</w:t>
      </w:r>
      <w:r>
        <w:rPr>
          <w:sz w:val="21"/>
        </w:rPr>
        <w:t>（</w:t>
      </w:r>
      <w:r>
        <w:rPr>
          <w:rFonts w:ascii="Calibri" w:eastAsia="Calibri" w:hAnsi="Calibri"/>
          <w:sz w:val="21"/>
        </w:rPr>
        <w:t>2</w:t>
      </w:r>
      <w:r>
        <w:rPr>
          <w:rFonts w:ascii="Calibri" w:eastAsia="Calibri" w:hAnsi="Calibri"/>
          <w:spacing w:val="7"/>
          <w:sz w:val="21"/>
        </w:rPr>
        <w:t xml:space="preserve"> </w:t>
      </w:r>
      <w:r>
        <w:rPr>
          <w:sz w:val="21"/>
        </w:rPr>
        <w:t>分）</w:t>
      </w:r>
    </w:p>
    <w:p>
      <w:pPr>
        <w:pStyle w:val="BodyText"/>
        <w:rPr>
          <w:rFonts w:ascii="宋体"/>
          <w:sz w:val="20"/>
        </w:rPr>
      </w:pPr>
    </w:p>
    <w:p>
      <w:pPr>
        <w:pStyle w:val="BodyText"/>
        <w:spacing w:before="11"/>
        <w:rPr>
          <w:rFonts w:ascii="宋体"/>
          <w:sz w:val="10"/>
        </w:rPr>
      </w:pPr>
      <w:r>
        <w:pict>
          <v:line id="_x0000_s1054" o:spid="_x0000_s1048" style="mso-height-relative:page;mso-position-horizontal-relative:page;mso-width-relative:page;mso-wrap-distance-bottom:0;mso-wrap-distance-top:0;position:absolute;z-index:-251654144" from="90pt,9.2pt" to="505.2pt,9.2pt" coordsize="21600,21600" stroked="t" strokecolor="black">
            <w10:wrap type="topAndBottom"/>
          </v:line>
        </w:pict>
      </w:r>
    </w:p>
    <w:p>
      <w:pPr>
        <w:pStyle w:val="BodyText"/>
        <w:spacing w:before="12"/>
        <w:rPr>
          <w:rFonts w:ascii="宋体"/>
          <w:sz w:val="7"/>
        </w:rPr>
      </w:pPr>
    </w:p>
    <w:p>
      <w:pPr>
        <w:pStyle w:val="ListParagraph"/>
        <w:numPr>
          <w:ilvl w:val="0"/>
          <w:numId w:val="2"/>
        </w:numPr>
        <w:tabs>
          <w:tab w:val="left" w:pos="649"/>
        </w:tabs>
        <w:spacing w:before="91" w:after="0" w:line="240" w:lineRule="auto"/>
        <w:ind w:left="648" w:right="0" w:hanging="529"/>
        <w:jc w:val="left"/>
        <w:rPr>
          <w:sz w:val="21"/>
        </w:rPr>
      </w:pPr>
      <w:r>
        <w:rPr>
          <w:spacing w:val="-1"/>
          <w:sz w:val="21"/>
        </w:rPr>
        <w:t>仿照下面的横线句，补写两个句子，要求句式相同，语意连贯。</w:t>
      </w:r>
      <w:r>
        <w:rPr>
          <w:sz w:val="21"/>
        </w:rPr>
        <w:t>（</w:t>
      </w:r>
      <w:r>
        <w:rPr>
          <w:rFonts w:ascii="Calibri" w:eastAsia="Calibri"/>
          <w:sz w:val="21"/>
        </w:rPr>
        <w:t>2</w:t>
      </w:r>
      <w:r>
        <w:rPr>
          <w:rFonts w:ascii="Calibri" w:eastAsia="Calibri"/>
          <w:spacing w:val="7"/>
          <w:sz w:val="21"/>
        </w:rPr>
        <w:t xml:space="preserve"> </w:t>
      </w:r>
      <w:r>
        <w:rPr>
          <w:sz w:val="21"/>
        </w:rPr>
        <w:t>分）</w:t>
      </w:r>
    </w:p>
    <w:p>
      <w:pPr>
        <w:pStyle w:val="BodyText"/>
        <w:tabs>
          <w:tab w:val="left" w:pos="7037"/>
          <w:tab w:val="left" w:pos="8215"/>
        </w:tabs>
        <w:spacing w:before="196"/>
        <w:ind w:left="539"/>
        <w:rPr>
          <w:rFonts w:ascii="宋体" w:eastAsia="宋体" w:hint="eastAsia"/>
        </w:rPr>
      </w:pPr>
      <w:r>
        <w:rPr>
          <w:rFonts w:ascii="宋体" w:eastAsia="宋体" w:hint="eastAsia"/>
        </w:rPr>
        <w:t>人无信不立</w:t>
      </w:r>
      <w:r>
        <w:rPr>
          <w:rFonts w:ascii="宋体" w:eastAsia="宋体" w:hint="eastAsia"/>
          <w:spacing w:val="-83"/>
        </w:rPr>
        <w:t>，</w:t>
      </w:r>
      <w:r>
        <w:rPr>
          <w:rFonts w:ascii="宋体" w:eastAsia="宋体" w:hint="eastAsia"/>
        </w:rPr>
        <w:t>拥有诚信</w:t>
      </w:r>
      <w:r>
        <w:rPr>
          <w:rFonts w:ascii="宋体" w:eastAsia="宋体" w:hint="eastAsia"/>
          <w:spacing w:val="-84"/>
        </w:rPr>
        <w:t>，</w:t>
      </w:r>
      <w:r>
        <w:rPr>
          <w:rFonts w:ascii="宋体" w:eastAsia="宋体" w:hint="eastAsia"/>
          <w:u w:val="single"/>
        </w:rPr>
        <w:t>一根小小的火柴</w:t>
      </w:r>
      <w:r>
        <w:rPr>
          <w:rFonts w:ascii="宋体" w:eastAsia="宋体" w:hint="eastAsia"/>
          <w:spacing w:val="-83"/>
          <w:u w:val="single"/>
        </w:rPr>
        <w:t>，</w:t>
      </w:r>
      <w:r>
        <w:rPr>
          <w:rFonts w:ascii="宋体" w:eastAsia="宋体" w:hint="eastAsia"/>
          <w:u w:val="single"/>
        </w:rPr>
        <w:t>可以燃亮一片天空</w:t>
      </w:r>
      <w:r>
        <w:rPr>
          <w:rFonts w:ascii="宋体" w:eastAsia="宋体" w:hint="eastAsia"/>
        </w:rPr>
        <w:t>：</w:t>
      </w:r>
      <w:r>
        <w:rPr>
          <w:rFonts w:ascii="宋体" w:eastAsia="宋体" w:hint="eastAsia"/>
        </w:rPr>
        <w:tab/>
      </w:r>
      <w:r>
        <w:rPr>
          <w:rFonts w:ascii="宋体" w:eastAsia="宋体" w:hint="eastAsia"/>
        </w:rPr>
        <w:t>，</w:t>
      </w:r>
      <w:r>
        <w:rPr>
          <w:rFonts w:ascii="宋体" w:eastAsia="宋体" w:hint="eastAsia"/>
        </w:rPr>
        <w:tab/>
      </w:r>
      <w:r>
        <w:rPr>
          <w:rFonts w:ascii="宋体" w:eastAsia="宋体" w:hint="eastAsia"/>
        </w:rPr>
        <w:t>。</w:t>
      </w:r>
    </w:p>
    <w:p>
      <w:pPr>
        <w:pStyle w:val="BodyText"/>
        <w:spacing w:before="2"/>
        <w:rPr>
          <w:rFonts w:ascii="宋体"/>
          <w:sz w:val="10"/>
        </w:rPr>
      </w:pPr>
    </w:p>
    <w:p>
      <w:pPr>
        <w:pStyle w:val="BodyText"/>
        <w:spacing w:before="72"/>
        <w:ind w:left="120"/>
        <w:rPr>
          <w:rFonts w:ascii="宋体" w:eastAsia="宋体" w:hint="eastAsia"/>
        </w:rPr>
      </w:pPr>
      <w:r>
        <w:rPr>
          <w:rFonts w:ascii="宋体" w:eastAsia="宋体" w:hint="eastAsia"/>
        </w:rPr>
        <w:t>相信诚信的力量，它可以点石成金，触木为玉。</w:t>
      </w:r>
    </w:p>
    <w:p>
      <w:pPr>
        <w:pStyle w:val="BodyText"/>
        <w:spacing w:before="4"/>
        <w:rPr>
          <w:rFonts w:ascii="宋体"/>
          <w:sz w:val="15"/>
        </w:rPr>
      </w:pPr>
    </w:p>
    <w:p>
      <w:pPr>
        <w:pStyle w:val="ListParagraph"/>
        <w:numPr>
          <w:ilvl w:val="0"/>
          <w:numId w:val="1"/>
        </w:numPr>
        <w:tabs>
          <w:tab w:val="left" w:pos="281"/>
        </w:tabs>
        <w:spacing w:before="0" w:after="0" w:line="240" w:lineRule="auto"/>
        <w:ind w:left="280" w:right="0" w:hanging="161"/>
        <w:jc w:val="left"/>
        <w:rPr>
          <w:sz w:val="21"/>
        </w:rPr>
      </w:pPr>
      <w:r>
        <w:rPr>
          <w:sz w:val="21"/>
        </w:rPr>
        <w:t>名著阅读。（</w:t>
      </w:r>
      <w:r>
        <w:rPr>
          <w:rFonts w:ascii="Calibri" w:eastAsia="Calibri"/>
          <w:sz w:val="21"/>
        </w:rPr>
        <w:t>6</w:t>
      </w:r>
      <w:r>
        <w:rPr>
          <w:rFonts w:ascii="Calibri" w:eastAsia="Calibri"/>
          <w:spacing w:val="3"/>
          <w:sz w:val="21"/>
        </w:rPr>
        <w:t xml:space="preserve"> </w:t>
      </w:r>
      <w:r>
        <w:rPr>
          <w:sz w:val="21"/>
        </w:rPr>
        <w:t>分）</w:t>
      </w:r>
    </w:p>
    <w:p>
      <w:pPr>
        <w:pStyle w:val="ListParagraph"/>
        <w:numPr>
          <w:ilvl w:val="0"/>
          <w:numId w:val="3"/>
        </w:numPr>
        <w:tabs>
          <w:tab w:val="left" w:pos="649"/>
          <w:tab w:val="left" w:pos="6841"/>
          <w:tab w:val="left" w:pos="7366"/>
        </w:tabs>
        <w:spacing w:before="201" w:after="0" w:line="240" w:lineRule="auto"/>
        <w:ind w:left="648" w:right="0" w:hanging="529"/>
        <w:jc w:val="left"/>
        <w:rPr>
          <w:sz w:val="21"/>
        </w:rPr>
      </w:pPr>
      <w:r>
        <w:rPr>
          <w:sz w:val="21"/>
        </w:rPr>
        <w:t>《红星照耀中国》又名《西行漫记》，从体裁来看，它属于（</w:t>
      </w:r>
      <w:r>
        <w:rPr>
          <w:sz w:val="21"/>
        </w:rPr>
        <w:tab/>
      </w:r>
      <w:r>
        <w:rPr>
          <w:sz w:val="21"/>
        </w:rPr>
        <w:t>）</w:t>
      </w:r>
      <w:r>
        <w:rPr>
          <w:sz w:val="21"/>
        </w:rPr>
        <w:tab/>
      </w:r>
      <w:r>
        <w:rPr>
          <w:sz w:val="21"/>
        </w:rPr>
        <w:t>（</w:t>
      </w:r>
      <w:r>
        <w:rPr>
          <w:rFonts w:ascii="Calibri" w:eastAsia="Calibri"/>
          <w:sz w:val="21"/>
        </w:rPr>
        <w:t>2</w:t>
      </w:r>
      <w:r>
        <w:rPr>
          <w:rFonts w:ascii="Calibri" w:eastAsia="Calibri"/>
          <w:spacing w:val="3"/>
          <w:sz w:val="21"/>
        </w:rPr>
        <w:t xml:space="preserve"> </w:t>
      </w:r>
      <w:r>
        <w:rPr>
          <w:sz w:val="21"/>
        </w:rPr>
        <w:t>分）</w:t>
      </w:r>
    </w:p>
    <w:p>
      <w:pPr>
        <w:pStyle w:val="BodyText"/>
        <w:tabs>
          <w:tab w:val="left" w:pos="1450"/>
          <w:tab w:val="left" w:pos="2772"/>
          <w:tab w:val="left" w:pos="4302"/>
        </w:tabs>
        <w:spacing w:before="197"/>
        <w:ind w:left="119"/>
        <w:rPr>
          <w:rFonts w:ascii="宋体" w:eastAsia="宋体" w:hint="eastAsia"/>
        </w:rPr>
      </w:pPr>
      <w:r>
        <w:rPr>
          <w:rFonts w:ascii="Calibri" w:eastAsia="Calibri"/>
        </w:rPr>
        <w:t>A.</w:t>
      </w:r>
      <w:r>
        <w:rPr>
          <w:rFonts w:ascii="宋体" w:eastAsia="宋体" w:hint="eastAsia"/>
        </w:rPr>
        <w:t>小说</w:t>
      </w:r>
      <w:r>
        <w:rPr>
          <w:rFonts w:ascii="宋体" w:eastAsia="宋体" w:hint="eastAsia"/>
        </w:rPr>
        <w:tab/>
      </w:r>
      <w:r>
        <w:rPr>
          <w:rFonts w:ascii="Calibri" w:eastAsia="Calibri"/>
        </w:rPr>
        <w:t>B.</w:t>
      </w:r>
      <w:r>
        <w:rPr>
          <w:rFonts w:ascii="宋体" w:eastAsia="宋体" w:hint="eastAsia"/>
        </w:rPr>
        <w:t>游记</w:t>
      </w:r>
      <w:r>
        <w:rPr>
          <w:rFonts w:ascii="宋体" w:eastAsia="宋体" w:hint="eastAsia"/>
        </w:rPr>
        <w:tab/>
      </w:r>
      <w:r>
        <w:rPr>
          <w:rFonts w:ascii="Calibri" w:eastAsia="Calibri"/>
        </w:rPr>
        <w:t>C.</w:t>
      </w:r>
      <w:r>
        <w:rPr>
          <w:rFonts w:ascii="宋体" w:eastAsia="宋体" w:hint="eastAsia"/>
        </w:rPr>
        <w:t>报告文学</w:t>
      </w:r>
      <w:r>
        <w:rPr>
          <w:rFonts w:ascii="宋体" w:eastAsia="宋体" w:hint="eastAsia"/>
        </w:rPr>
        <w:tab/>
      </w:r>
      <w:r>
        <w:rPr>
          <w:rFonts w:ascii="Calibri" w:eastAsia="Calibri"/>
          <w:spacing w:val="-4"/>
        </w:rPr>
        <w:t>D.</w:t>
      </w:r>
      <w:r>
        <w:rPr>
          <w:rFonts w:ascii="宋体" w:eastAsia="宋体" w:hint="eastAsia"/>
        </w:rPr>
        <w:t>人物传记</w:t>
      </w:r>
    </w:p>
    <w:p>
      <w:pPr>
        <w:pStyle w:val="ListParagraph"/>
        <w:numPr>
          <w:ilvl w:val="0"/>
          <w:numId w:val="3"/>
        </w:numPr>
        <w:tabs>
          <w:tab w:val="left" w:pos="649"/>
        </w:tabs>
        <w:spacing w:before="201" w:after="0" w:line="240" w:lineRule="auto"/>
        <w:ind w:left="648" w:right="0" w:hanging="530"/>
        <w:jc w:val="left"/>
        <w:rPr>
          <w:sz w:val="21"/>
        </w:rPr>
      </w:pPr>
      <w:r>
        <w:rPr>
          <w:sz w:val="21"/>
        </w:rPr>
        <w:t>阅读选段，完成下列小题。（</w:t>
      </w:r>
      <w:r>
        <w:rPr>
          <w:rFonts w:ascii="Calibri" w:eastAsia="Calibri"/>
          <w:sz w:val="21"/>
        </w:rPr>
        <w:t>4</w:t>
      </w:r>
      <w:r>
        <w:rPr>
          <w:rFonts w:ascii="Calibri" w:eastAsia="Calibri"/>
          <w:spacing w:val="3"/>
          <w:sz w:val="21"/>
        </w:rPr>
        <w:t xml:space="preserve"> </w:t>
      </w:r>
      <w:r>
        <w:rPr>
          <w:sz w:val="21"/>
        </w:rPr>
        <w:t>分）</w:t>
      </w:r>
    </w:p>
    <w:p>
      <w:pPr>
        <w:pStyle w:val="BodyText"/>
        <w:spacing w:before="197" w:line="417" w:lineRule="auto"/>
        <w:ind w:left="119" w:right="1791" w:firstLine="420"/>
        <w:jc w:val="both"/>
      </w:pPr>
      <w:r>
        <w:rPr>
          <w:spacing w:val="-11"/>
        </w:rPr>
        <w:t>时不可失。必须在敌人援军到达之前把桥占领。于是再一次征求志愿人员。红军战士一</w:t>
      </w:r>
      <w:r>
        <w:rPr>
          <w:spacing w:val="-8"/>
        </w:rPr>
        <w:t>个个站出来愿意冒生命危险，于是在报名的人中最后选了三十个人。他们身上背了毛瑟枪和</w:t>
      </w:r>
      <w:r>
        <w:rPr>
          <w:spacing w:val="-11"/>
        </w:rPr>
        <w:t>手榴弹，马上就爬到沸腾的河流上去了，紧紧地抓住了铁索一步一抓地前进。红军机枪向敌军碉堡开火，子弹都飞进在桥头堡上。敌军也以机枪回报，狙击手向着在河流上空摇晃地向</w:t>
      </w:r>
      <w:r>
        <w:rPr>
          <w:spacing w:val="-18"/>
        </w:rPr>
        <w:t>他们慢慢爬行前进的红军射击。第一个战士中了弹，掉到了下面的急流中，接着又有第二个、</w:t>
      </w:r>
      <w:r>
        <w:t>第三个。</w:t>
      </w:r>
    </w:p>
    <w:p>
      <w:pPr>
        <w:pStyle w:val="BodyText"/>
        <w:spacing w:line="420" w:lineRule="auto"/>
        <w:ind w:left="119" w:right="1791"/>
        <w:rPr>
          <w:rFonts w:ascii="宋体" w:eastAsia="宋体" w:hAnsi="宋体" w:hint="eastAsia"/>
        </w:rPr>
      </w:pPr>
      <w:r>
        <w:rPr>
          <w:rFonts w:ascii="宋体" w:eastAsia="宋体" w:hAnsi="宋体" w:hint="eastAsia"/>
          <w:spacing w:val="-7"/>
        </w:rPr>
        <w:t>①上面这段文字描写的是红军长征途中“强渡大渡河”的场面。在这场战役中发生了两次关</w:t>
      </w:r>
      <w:r>
        <w:rPr>
          <w:rFonts w:ascii="宋体" w:eastAsia="宋体" w:hAnsi="宋体" w:hint="eastAsia"/>
        </w:rPr>
        <w:t>键的战斗，请写出这两次战斗的名称。（</w:t>
      </w:r>
      <w:r>
        <w:rPr>
          <w:rFonts w:ascii="Calibri" w:eastAsia="Calibri" w:hAnsi="Calibri"/>
        </w:rPr>
        <w:t xml:space="preserve">2 </w:t>
      </w:r>
      <w:r>
        <w:rPr>
          <w:rFonts w:ascii="宋体" w:eastAsia="宋体" w:hAnsi="宋体" w:hint="eastAsia"/>
        </w:rPr>
        <w:t>分）</w:t>
      </w:r>
    </w:p>
    <w:p>
      <w:pPr>
        <w:pStyle w:val="BodyText"/>
        <w:spacing w:before="8"/>
        <w:rPr>
          <w:rFonts w:ascii="宋体"/>
          <w:sz w:val="14"/>
        </w:rPr>
      </w:pPr>
      <w:r>
        <w:pict>
          <v:line id="_x0000_s1058" o:spid="_x0000_s1049" style="mso-height-relative:page;mso-position-horizontal-relative:page;mso-width-relative:page;mso-wrap-distance-bottom:0;mso-wrap-distance-top:0;position:absolute;z-index:-251653120" from="90pt,11.7pt" to="505.2pt,11.7pt" coordsize="21600,21600" stroked="t" strokecolor="black">
            <w10:wrap type="topAndBottom"/>
          </v:line>
        </w:pict>
      </w:r>
    </w:p>
    <w:p>
      <w:pPr>
        <w:pStyle w:val="BodyText"/>
        <w:spacing w:before="11"/>
        <w:rPr>
          <w:rFonts w:ascii="宋体"/>
          <w:sz w:val="7"/>
        </w:rPr>
      </w:pPr>
    </w:p>
    <w:p>
      <w:pPr>
        <w:pStyle w:val="BodyText"/>
        <w:spacing w:before="91"/>
        <w:ind w:left="120"/>
        <w:rPr>
          <w:rFonts w:ascii="宋体" w:eastAsia="宋体" w:hAnsi="宋体" w:hint="eastAsia"/>
        </w:rPr>
      </w:pPr>
      <w:r>
        <w:rPr>
          <w:rFonts w:ascii="宋体" w:eastAsia="宋体" w:hAnsi="宋体" w:hint="eastAsia"/>
        </w:rPr>
        <w:t>②请简要概括红军长征的主要原因。（</w:t>
      </w:r>
      <w:r>
        <w:rPr>
          <w:rFonts w:ascii="Calibri" w:eastAsia="Calibri" w:hAnsi="Calibri"/>
        </w:rPr>
        <w:t xml:space="preserve">2 </w:t>
      </w:r>
      <w:r>
        <w:rPr>
          <w:rFonts w:ascii="宋体" w:eastAsia="宋体" w:hAnsi="宋体" w:hint="eastAsia"/>
        </w:rPr>
        <w:t>分）</w:t>
      </w:r>
    </w:p>
    <w:p>
      <w:pPr>
        <w:pStyle w:val="BodyText"/>
        <w:rPr>
          <w:rFonts w:ascii="宋体"/>
          <w:sz w:val="20"/>
        </w:rPr>
      </w:pPr>
    </w:p>
    <w:p>
      <w:pPr>
        <w:pStyle w:val="BodyText"/>
        <w:spacing w:before="6"/>
        <w:rPr>
          <w:rFonts w:ascii="宋体"/>
          <w:sz w:val="10"/>
        </w:rPr>
      </w:pPr>
      <w:r>
        <w:pict>
          <v:line id="_x0000_s1059" o:spid="_x0000_s1050" style="mso-height-relative:page;mso-position-horizontal-relative:page;mso-width-relative:page;mso-wrap-distance-bottom:0;mso-wrap-distance-top:0;position:absolute;z-index:-251652096" from="90pt,9.1pt" to="505.2pt,9.1pt" coordsize="21600,21600" stroked="t" strokecolor="black">
            <w10:wrap type="topAndBottom"/>
          </v:line>
        </w:pict>
      </w:r>
    </w:p>
    <w:p>
      <w:pPr>
        <w:pStyle w:val="BodyText"/>
        <w:rPr>
          <w:rFonts w:ascii="宋体"/>
          <w:sz w:val="20"/>
        </w:rPr>
      </w:pPr>
    </w:p>
    <w:p>
      <w:pPr>
        <w:pStyle w:val="BodyText"/>
        <w:spacing w:before="2"/>
        <w:rPr>
          <w:rFonts w:ascii="宋体"/>
          <w:sz w:val="10"/>
        </w:rPr>
      </w:pPr>
      <w:r>
        <w:pict>
          <v:line id="_x0000_s1060" o:spid="_x0000_s1051" style="mso-height-relative:page;mso-position-horizontal-relative:page;mso-width-relative:page;mso-wrap-distance-bottom:0;mso-wrap-distance-top:0;position:absolute;z-index:-251651072" from="90pt,8.85pt" to="505.2pt,8.85pt" coordsize="21600,21600" stroked="t" strokecolor="black">
            <w10:wrap type="topAndBottom"/>
          </v:line>
        </w:pict>
      </w:r>
    </w:p>
    <w:p>
      <w:pPr>
        <w:pStyle w:val="BodyText"/>
        <w:spacing w:before="6"/>
        <w:rPr>
          <w:rFonts w:ascii="宋体"/>
          <w:sz w:val="7"/>
        </w:rPr>
      </w:pPr>
    </w:p>
    <w:p>
      <w:pPr>
        <w:pStyle w:val="ListParagraph"/>
        <w:numPr>
          <w:ilvl w:val="0"/>
          <w:numId w:val="1"/>
        </w:numPr>
        <w:tabs>
          <w:tab w:val="left" w:pos="281"/>
        </w:tabs>
        <w:spacing w:before="91" w:after="0" w:line="240" w:lineRule="auto"/>
        <w:ind w:left="280" w:right="0" w:hanging="161"/>
        <w:jc w:val="left"/>
        <w:rPr>
          <w:sz w:val="21"/>
        </w:rPr>
      </w:pPr>
      <w:r>
        <w:rPr>
          <w:sz w:val="21"/>
        </w:rPr>
        <w:t>用课文原句填空。（</w:t>
      </w:r>
      <w:r>
        <w:rPr>
          <w:rFonts w:ascii="Calibri" w:eastAsia="Calibri"/>
          <w:sz w:val="21"/>
        </w:rPr>
        <w:t>10</w:t>
      </w:r>
      <w:r>
        <w:rPr>
          <w:rFonts w:ascii="Calibri" w:eastAsia="Calibri"/>
          <w:spacing w:val="3"/>
          <w:sz w:val="21"/>
        </w:rPr>
        <w:t xml:space="preserve"> </w:t>
      </w:r>
      <w:r>
        <w:rPr>
          <w:sz w:val="21"/>
        </w:rPr>
        <w:t>分）</w:t>
      </w:r>
    </w:p>
    <w:p>
      <w:pPr>
        <w:pStyle w:val="ListParagraph"/>
        <w:numPr>
          <w:ilvl w:val="0"/>
          <w:numId w:val="4"/>
        </w:numPr>
        <w:tabs>
          <w:tab w:val="left" w:pos="649"/>
          <w:tab w:val="left" w:pos="1905"/>
        </w:tabs>
        <w:spacing w:before="202" w:after="0" w:line="240" w:lineRule="auto"/>
        <w:ind w:left="648" w:right="0" w:hanging="530"/>
        <w:jc w:val="left"/>
        <w:rPr>
          <w:sz w:val="21"/>
        </w:rPr>
      </w:pPr>
      <w:r>
        <w:rPr>
          <w:rFonts w:ascii="Times New Roman" w:eastAsia="Times New Roman"/>
          <w:w w:val="100"/>
          <w:sz w:val="21"/>
          <w:u w:val="single"/>
        </w:rPr>
        <w:t xml:space="preserve"> </w:t>
      </w:r>
      <w:r>
        <w:rPr>
          <w:rFonts w:ascii="Times New Roman" w:eastAsia="Times New Roman"/>
          <w:sz w:val="21"/>
          <w:u w:val="single"/>
        </w:rPr>
        <w:tab/>
      </w:r>
      <w:r>
        <w:rPr>
          <w:rFonts w:ascii="Times New Roman" w:eastAsia="Times New Roman"/>
          <w:sz w:val="21"/>
        </w:rPr>
        <w:t xml:space="preserve">  </w:t>
      </w:r>
      <w:r>
        <w:rPr>
          <w:sz w:val="21"/>
        </w:rPr>
        <w:t>，</w:t>
      </w:r>
      <w:r>
        <w:rPr>
          <w:rFonts w:ascii="楷体" w:eastAsia="楷体" w:hint="eastAsia"/>
          <w:sz w:val="21"/>
        </w:rPr>
        <w:t>志在千里</w:t>
      </w:r>
      <w:r>
        <w:rPr>
          <w:sz w:val="21"/>
        </w:rPr>
        <w:t>。（曹操《龟虽寿》）</w:t>
      </w:r>
    </w:p>
    <w:p>
      <w:pPr>
        <w:pStyle w:val="ListParagraph"/>
        <w:numPr>
          <w:ilvl w:val="0"/>
          <w:numId w:val="4"/>
        </w:numPr>
        <w:tabs>
          <w:tab w:val="left" w:pos="2011"/>
          <w:tab w:val="left" w:pos="2012"/>
        </w:tabs>
        <w:spacing w:before="196" w:after="0" w:line="240" w:lineRule="auto"/>
        <w:ind w:left="2011" w:right="0" w:hanging="1892"/>
        <w:jc w:val="left"/>
        <w:rPr>
          <w:sz w:val="21"/>
        </w:rPr>
      </w:pPr>
      <w:r>
        <w:pict>
          <v:line id="_x0000_s1061" o:spid="_x0000_s1052" style="mso-height-relative:page;mso-position-horizontal-relative:page;mso-width-relative:page;position:absolute;z-index:251666432" from="116.4pt,21.85pt" to="179.25pt,21.85pt" coordsize="21600,21600" stroked="t" strokecolor="black"/>
        </w:pict>
      </w:r>
      <w:r>
        <w:rPr>
          <w:sz w:val="21"/>
        </w:rPr>
        <w:t>，</w:t>
      </w:r>
      <w:r>
        <w:rPr>
          <w:rFonts w:ascii="楷体" w:eastAsia="楷体" w:hint="eastAsia"/>
          <w:sz w:val="21"/>
        </w:rPr>
        <w:t>归雁入胡天</w:t>
      </w:r>
      <w:r>
        <w:rPr>
          <w:sz w:val="21"/>
        </w:rPr>
        <w:t>。（王维《使至塞上》）</w:t>
      </w:r>
    </w:p>
    <w:p>
      <w:pPr>
        <w:pStyle w:val="ListParagraph"/>
        <w:numPr>
          <w:ilvl w:val="0"/>
          <w:numId w:val="4"/>
        </w:numPr>
        <w:tabs>
          <w:tab w:val="left" w:pos="649"/>
          <w:tab w:val="left" w:pos="3271"/>
        </w:tabs>
        <w:spacing w:before="202" w:after="0" w:line="240" w:lineRule="auto"/>
        <w:ind w:left="648" w:right="0" w:hanging="529"/>
        <w:jc w:val="left"/>
        <w:rPr>
          <w:sz w:val="21"/>
        </w:rPr>
      </w:pPr>
      <w:r>
        <w:pict>
          <v:line id="_x0000_s1062" o:spid="_x0000_s1053" style="mso-height-relative:page;mso-position-horizontal-relative:page;mso-width-relative:page;position:absolute;z-index:251667456" from="179.25pt,22.15pt" to="242.35pt,22.15pt" coordsize="21600,21600" stroked="t" strokecolor="black"/>
        </w:pict>
      </w:r>
      <w:r>
        <w:rPr>
          <w:rFonts w:ascii="楷体" w:eastAsia="楷体" w:hint="eastAsia"/>
          <w:sz w:val="21"/>
        </w:rPr>
        <w:t>馨香盈怀袖</w:t>
      </w:r>
      <w:r>
        <w:rPr>
          <w:sz w:val="21"/>
        </w:rPr>
        <w:t>，</w:t>
      </w:r>
      <w:r>
        <w:rPr>
          <w:sz w:val="21"/>
        </w:rPr>
        <w:tab/>
      </w:r>
      <w:r>
        <w:rPr>
          <w:sz w:val="21"/>
        </w:rPr>
        <w:t>。（《庭中有奇树》）</w:t>
      </w:r>
    </w:p>
    <w:p>
      <w:pPr>
        <w:pStyle w:val="ListParagraph"/>
        <w:numPr>
          <w:ilvl w:val="0"/>
          <w:numId w:val="4"/>
        </w:numPr>
        <w:tabs>
          <w:tab w:val="left" w:pos="1906"/>
          <w:tab w:val="left" w:pos="1907"/>
        </w:tabs>
        <w:spacing w:before="196" w:after="0" w:line="240" w:lineRule="auto"/>
        <w:ind w:left="1906" w:right="0" w:hanging="1787"/>
        <w:jc w:val="left"/>
        <w:rPr>
          <w:sz w:val="21"/>
        </w:rPr>
      </w:pPr>
      <w:r>
        <w:pict>
          <v:line id="_x0000_s1063" o:spid="_x0000_s1054" style="mso-height-relative:page;mso-position-horizontal-relative:page;mso-width-relative:page;position:absolute;z-index:251668480" from="116.4pt,21.85pt" to="179.25pt,21.85pt" coordsize="21600,21600" stroked="t" strokecolor="black"/>
        </w:pict>
      </w:r>
      <w:r>
        <w:rPr>
          <w:sz w:val="21"/>
        </w:rPr>
        <w:t>？</w:t>
      </w:r>
      <w:r>
        <w:rPr>
          <w:rFonts w:ascii="楷体" w:eastAsia="楷体" w:hint="eastAsia"/>
          <w:sz w:val="21"/>
        </w:rPr>
        <w:t>松柏有本性</w:t>
      </w:r>
      <w:r>
        <w:rPr>
          <w:sz w:val="21"/>
        </w:rPr>
        <w:t>。（刘桢《赠从弟</w:t>
      </w:r>
      <w:r>
        <w:rPr>
          <w:rFonts w:ascii="Calibri" w:eastAsia="Calibri"/>
          <w:sz w:val="21"/>
        </w:rPr>
        <w:t>(</w:t>
      </w:r>
      <w:r>
        <w:rPr>
          <w:sz w:val="21"/>
        </w:rPr>
        <w:t>其二</w:t>
      </w:r>
      <w:r>
        <w:rPr>
          <w:rFonts w:ascii="Calibri" w:eastAsia="Calibri"/>
          <w:sz w:val="21"/>
        </w:rPr>
        <w:t>)</w:t>
      </w:r>
      <w:r>
        <w:rPr>
          <w:sz w:val="21"/>
        </w:rPr>
        <w:t>》）</w:t>
      </w:r>
    </w:p>
    <w:p>
      <w:pPr>
        <w:pStyle w:val="ListParagraph"/>
        <w:numPr>
          <w:ilvl w:val="0"/>
          <w:numId w:val="4"/>
        </w:numPr>
        <w:tabs>
          <w:tab w:val="left" w:pos="649"/>
          <w:tab w:val="left" w:pos="3271"/>
        </w:tabs>
        <w:spacing w:before="201" w:after="0" w:line="240" w:lineRule="auto"/>
        <w:ind w:left="648" w:right="0" w:hanging="529"/>
        <w:jc w:val="left"/>
        <w:rPr>
          <w:sz w:val="21"/>
        </w:rPr>
      </w:pPr>
      <w:r>
        <w:pict>
          <v:line id="_x0000_s1064" o:spid="_x0000_s1055" style="mso-height-relative:page;mso-position-horizontal-relative:page;mso-width-relative:page;position:absolute;z-index:251669504" from="179.25pt,22.1pt" to="242.35pt,22.1pt" coordsize="21600,21600" stroked="t" strokecolor="black"/>
        </w:pict>
      </w:r>
      <w:r>
        <w:rPr>
          <w:rFonts w:ascii="楷体" w:eastAsia="楷体" w:hint="eastAsia"/>
          <w:sz w:val="21"/>
        </w:rPr>
        <w:t>东皋薄暮望</w:t>
      </w:r>
      <w:r>
        <w:rPr>
          <w:sz w:val="21"/>
        </w:rPr>
        <w:t>，</w:t>
      </w:r>
      <w:r>
        <w:rPr>
          <w:sz w:val="21"/>
        </w:rPr>
        <w:tab/>
      </w:r>
      <w:r>
        <w:rPr>
          <w:sz w:val="21"/>
        </w:rPr>
        <w:t>。（王绩《野望》）</w:t>
      </w:r>
    </w:p>
    <w:p>
      <w:pPr>
        <w:pStyle w:val="ListParagraph"/>
        <w:numPr>
          <w:ilvl w:val="0"/>
          <w:numId w:val="4"/>
        </w:numPr>
        <w:tabs>
          <w:tab w:val="left" w:pos="649"/>
          <w:tab w:val="left" w:pos="1905"/>
        </w:tabs>
        <w:spacing w:before="197" w:after="0" w:line="240" w:lineRule="auto"/>
        <w:ind w:left="648" w:right="0" w:hanging="529"/>
        <w:jc w:val="left"/>
        <w:rPr>
          <w:sz w:val="21"/>
        </w:rPr>
      </w:pPr>
      <w:r>
        <w:rPr>
          <w:rFonts w:ascii="Times New Roman" w:eastAsia="Times New Roman"/>
          <w:w w:val="100"/>
          <w:sz w:val="21"/>
          <w:u w:val="single"/>
        </w:rPr>
        <w:t xml:space="preserve"> </w:t>
      </w:r>
      <w:r>
        <w:rPr>
          <w:rFonts w:ascii="Times New Roman" w:eastAsia="Times New Roman"/>
          <w:sz w:val="21"/>
          <w:u w:val="single"/>
        </w:rPr>
        <w:tab/>
      </w:r>
      <w:r>
        <w:rPr>
          <w:rFonts w:ascii="Times New Roman" w:eastAsia="Times New Roman"/>
          <w:sz w:val="21"/>
        </w:rPr>
        <w:t xml:space="preserve">  </w:t>
      </w:r>
      <w:r>
        <w:rPr>
          <w:sz w:val="21"/>
        </w:rPr>
        <w:t>，</w:t>
      </w:r>
      <w:r>
        <w:rPr>
          <w:rFonts w:ascii="楷体" w:eastAsia="楷体" w:hint="eastAsia"/>
          <w:sz w:val="21"/>
        </w:rPr>
        <w:t>窥谷忘反</w:t>
      </w:r>
      <w:r>
        <w:rPr>
          <w:spacing w:val="-30"/>
          <w:sz w:val="21"/>
        </w:rPr>
        <w:t xml:space="preserve">。 </w:t>
      </w:r>
      <w:r>
        <w:rPr>
          <w:sz w:val="21"/>
        </w:rPr>
        <w:t>（吴均《与朱元思书》）</w:t>
      </w:r>
    </w:p>
    <w:p>
      <w:pPr>
        <w:pStyle w:val="ListParagraph"/>
        <w:numPr>
          <w:ilvl w:val="0"/>
          <w:numId w:val="4"/>
        </w:numPr>
        <w:tabs>
          <w:tab w:val="left" w:pos="649"/>
        </w:tabs>
        <w:spacing w:before="201" w:after="0" w:line="240" w:lineRule="auto"/>
        <w:ind w:left="648" w:right="0" w:hanging="529"/>
        <w:jc w:val="left"/>
        <w:rPr>
          <w:sz w:val="21"/>
        </w:rPr>
      </w:pPr>
      <w:r>
        <w:rPr>
          <w:sz w:val="21"/>
        </w:rPr>
        <w:t>同样是写“乡情”，崔颢在《黄鹤楼》中触景生情的诗句</w:t>
      </w:r>
    </w:p>
    <w:p>
      <w:pPr>
        <w:pStyle w:val="BodyText"/>
        <w:tabs>
          <w:tab w:val="left" w:pos="1799"/>
          <w:tab w:val="left" w:pos="3268"/>
        </w:tabs>
        <w:spacing w:before="197"/>
        <w:ind w:left="119"/>
        <w:rPr>
          <w:rFonts w:ascii="宋体" w:eastAsia="宋体" w:hint="eastAsia"/>
        </w:rPr>
      </w:pPr>
      <w:r>
        <w:rPr>
          <w:rFonts w:ascii="宋体" w:eastAsia="宋体" w:hint="eastAsia"/>
        </w:rPr>
        <w:t>是：</w:t>
      </w:r>
      <w:r>
        <w:rPr>
          <w:rFonts w:ascii="宋体" w:eastAsia="宋体" w:hint="eastAsia"/>
          <w:u w:val="single"/>
        </w:rPr>
        <w:t xml:space="preserve"> </w:t>
      </w:r>
      <w:r>
        <w:rPr>
          <w:rFonts w:ascii="宋体" w:eastAsia="宋体" w:hint="eastAsia"/>
          <w:u w:val="single"/>
        </w:rPr>
        <w:tab/>
      </w:r>
      <w:r>
        <w:rPr>
          <w:rFonts w:ascii="宋体" w:eastAsia="宋体" w:hint="eastAsia"/>
        </w:rPr>
        <w:t>？</w:t>
      </w:r>
      <w:r>
        <w:rPr>
          <w:rFonts w:ascii="宋体" w:eastAsia="宋体" w:hint="eastAsia"/>
          <w:u w:val="single"/>
        </w:rPr>
        <w:t xml:space="preserve"> </w:t>
      </w:r>
      <w:r>
        <w:rPr>
          <w:rFonts w:ascii="宋体" w:eastAsia="宋体" w:hint="eastAsia"/>
          <w:u w:val="single"/>
        </w:rPr>
        <w:tab/>
      </w:r>
      <w:r>
        <w:rPr>
          <w:rFonts w:ascii="宋体" w:eastAsia="宋体" w:hint="eastAsia"/>
        </w:rPr>
        <w:t>。李白在《渡荆门送别》中依依惜别、留恋不舍的诗句</w:t>
      </w:r>
    </w:p>
    <w:p>
      <w:pPr>
        <w:spacing w:after="0"/>
        <w:rPr>
          <w:rFonts w:ascii="宋体" w:eastAsia="宋体" w:hint="eastAsia"/>
        </w:rPr>
        <w:sectPr>
          <w:pgSz w:w="11900" w:h="16840"/>
          <w:pgMar w:top="1460" w:right="0" w:bottom="280" w:left="1680" w:header="720" w:footer="720" w:gutter="0"/>
          <w:cols w:space="720"/>
        </w:sectPr>
      </w:pPr>
    </w:p>
    <w:p>
      <w:pPr>
        <w:pStyle w:val="BodyText"/>
        <w:tabs>
          <w:tab w:val="left" w:pos="1799"/>
          <w:tab w:val="left" w:pos="3374"/>
        </w:tabs>
        <w:spacing w:before="57"/>
        <w:ind w:left="120"/>
        <w:rPr>
          <w:rFonts w:ascii="宋体" w:eastAsia="宋体" w:hint="eastAsia"/>
        </w:rPr>
      </w:pPr>
      <w:r>
        <w:rPr>
          <w:rFonts w:ascii="宋体" w:eastAsia="宋体" w:hint="eastAsia"/>
        </w:rPr>
        <w:t>是：</w:t>
      </w:r>
      <w:r>
        <w:rPr>
          <w:rFonts w:ascii="宋体" w:eastAsia="宋体" w:hint="eastAsia"/>
          <w:u w:val="single"/>
        </w:rPr>
        <w:t xml:space="preserve"> </w:t>
      </w:r>
      <w:r>
        <w:rPr>
          <w:rFonts w:ascii="宋体" w:eastAsia="宋体" w:hint="eastAsia"/>
          <w:u w:val="single"/>
        </w:rPr>
        <w:tab/>
      </w:r>
      <w:r>
        <w:rPr>
          <w:rFonts w:ascii="宋体" w:eastAsia="宋体" w:hint="eastAsia"/>
        </w:rPr>
        <w:t>，</w:t>
      </w:r>
      <w:r>
        <w:rPr>
          <w:rFonts w:ascii="宋体" w:eastAsia="宋体" w:hint="eastAsia"/>
          <w:u w:val="single"/>
        </w:rPr>
        <w:t xml:space="preserve"> </w:t>
      </w:r>
      <w:r>
        <w:rPr>
          <w:rFonts w:ascii="宋体" w:eastAsia="宋体" w:hint="eastAsia"/>
          <w:u w:val="single"/>
        </w:rPr>
        <w:tab/>
      </w:r>
      <w:r>
        <w:rPr>
          <w:rFonts w:ascii="宋体" w:eastAsia="宋体" w:hint="eastAsia"/>
        </w:rPr>
        <w:t xml:space="preserve">。 </w:t>
      </w:r>
    </w:p>
    <w:p>
      <w:pPr>
        <w:pStyle w:val="BodyText"/>
        <w:spacing w:before="9"/>
        <w:rPr>
          <w:rFonts w:ascii="宋体"/>
          <w:sz w:val="9"/>
        </w:rPr>
      </w:pPr>
    </w:p>
    <w:p>
      <w:pPr>
        <w:pStyle w:val="BodyText"/>
        <w:spacing w:before="72"/>
        <w:ind w:left="120" w:right="1793"/>
        <w:jc w:val="center"/>
        <w:rPr>
          <w:rFonts w:ascii="黑体" w:eastAsia="黑体" w:hint="eastAsia"/>
        </w:rPr>
      </w:pPr>
      <w:r>
        <w:rPr>
          <w:rFonts w:ascii="黑体" w:eastAsia="黑体" w:hint="eastAsia"/>
        </w:rPr>
        <w:t>二（57 分）</w:t>
      </w:r>
    </w:p>
    <w:p>
      <w:pPr>
        <w:pStyle w:val="BodyText"/>
        <w:spacing w:before="9"/>
        <w:rPr>
          <w:rFonts w:ascii="黑体"/>
          <w:sz w:val="15"/>
        </w:rPr>
      </w:pPr>
    </w:p>
    <w:p>
      <w:pPr>
        <w:pStyle w:val="BodyText"/>
        <w:ind w:left="120"/>
        <w:rPr>
          <w:rFonts w:ascii="Calibri" w:eastAsia="Calibri"/>
        </w:rPr>
      </w:pPr>
      <w:r>
        <w:rPr>
          <w:rFonts w:ascii="Calibri" w:eastAsia="Calibri"/>
        </w:rPr>
        <w:t>(</w:t>
      </w:r>
      <w:r>
        <w:rPr>
          <w:rFonts w:ascii="宋体" w:eastAsia="宋体" w:hint="eastAsia"/>
        </w:rPr>
        <w:t>一</w:t>
      </w:r>
      <w:r>
        <w:rPr>
          <w:rFonts w:ascii="Calibri" w:eastAsia="Calibri"/>
        </w:rPr>
        <w:t>)</w:t>
      </w:r>
      <w:r>
        <w:rPr>
          <w:rFonts w:ascii="宋体" w:eastAsia="宋体" w:hint="eastAsia"/>
        </w:rPr>
        <w:t xml:space="preserve">阅读下面这首唐诗，然后回答 </w:t>
      </w:r>
      <w:r>
        <w:rPr>
          <w:rFonts w:ascii="Calibri" w:eastAsia="Calibri"/>
        </w:rPr>
        <w:t xml:space="preserve">7-8 </w:t>
      </w:r>
      <w:r>
        <w:rPr>
          <w:rFonts w:ascii="宋体" w:eastAsia="宋体" w:hint="eastAsia"/>
        </w:rPr>
        <w:t xml:space="preserve">题。 </w:t>
      </w:r>
      <w:r>
        <w:rPr>
          <w:rFonts w:ascii="Calibri" w:eastAsia="Calibri"/>
        </w:rPr>
        <w:t xml:space="preserve">(6 </w:t>
      </w:r>
      <w:r>
        <w:rPr>
          <w:rFonts w:ascii="宋体" w:eastAsia="宋体" w:hint="eastAsia"/>
        </w:rPr>
        <w:t>分</w:t>
      </w:r>
      <w:r>
        <w:rPr>
          <w:rFonts w:ascii="Calibri" w:eastAsia="Calibri"/>
        </w:rPr>
        <w:t>)</w:t>
      </w:r>
    </w:p>
    <w:p>
      <w:pPr>
        <w:spacing w:before="187" w:line="420" w:lineRule="auto"/>
        <w:ind w:left="3693" w:right="5364" w:firstLine="0"/>
        <w:jc w:val="center"/>
        <w:rPr>
          <w:sz w:val="21"/>
        </w:rPr>
      </w:pPr>
      <w:r>
        <w:rPr>
          <w:sz w:val="21"/>
        </w:rPr>
        <w:t>湖口送友人</w:t>
      </w:r>
      <w:r>
        <w:rPr>
          <w:position w:val="11"/>
          <w:sz w:val="11"/>
        </w:rPr>
        <w:t xml:space="preserve">① </w:t>
      </w:r>
      <w:r>
        <w:rPr>
          <w:sz w:val="21"/>
        </w:rPr>
        <w:t>李频</w:t>
      </w:r>
    </w:p>
    <w:p>
      <w:pPr>
        <w:pStyle w:val="BodyText"/>
        <w:spacing w:line="263" w:lineRule="exact"/>
        <w:ind w:left="120" w:right="1790"/>
        <w:jc w:val="center"/>
      </w:pPr>
      <w:r>
        <w:t>中流</w:t>
      </w:r>
      <w:r>
        <w:rPr>
          <w:position w:val="11"/>
          <w:sz w:val="11"/>
        </w:rPr>
        <w:t>②</w:t>
      </w:r>
      <w:r>
        <w:t>欲暮见湘烟</w:t>
      </w:r>
      <w:r>
        <w:rPr>
          <w:position w:val="11"/>
          <w:sz w:val="11"/>
        </w:rPr>
        <w:t>③</w:t>
      </w:r>
      <w:r>
        <w:t>，岸苇无穷接楚田</w:t>
      </w:r>
      <w:r>
        <w:rPr>
          <w:position w:val="11"/>
          <w:sz w:val="11"/>
        </w:rPr>
        <w:t>④</w:t>
      </w:r>
      <w:r>
        <w:t>。</w:t>
      </w:r>
    </w:p>
    <w:p>
      <w:pPr>
        <w:pStyle w:val="BodyText"/>
        <w:spacing w:before="191" w:line="417" w:lineRule="auto"/>
        <w:ind w:left="2592" w:right="4208" w:hanging="55"/>
        <w:jc w:val="both"/>
      </w:pPr>
      <w:r>
        <w:t>去雁远冲云梦雪</w:t>
      </w:r>
      <w:r>
        <w:rPr>
          <w:position w:val="11"/>
          <w:sz w:val="11"/>
        </w:rPr>
        <w:t>⑤</w:t>
      </w:r>
      <w:r>
        <w:t>，离人独上洞庭船。凤波尽日依山转，星汉通霄向水悬。零落梅花过残腊，故园归去又新年。</w:t>
      </w:r>
    </w:p>
    <w:p>
      <w:pPr>
        <w:pStyle w:val="BodyText"/>
        <w:spacing w:line="420" w:lineRule="auto"/>
        <w:ind w:left="119" w:right="1790"/>
        <w:rPr>
          <w:rFonts w:ascii="宋体" w:eastAsia="宋体" w:hAnsi="宋体" w:hint="eastAsia"/>
        </w:rPr>
      </w:pPr>
      <w:r>
        <w:rPr>
          <w:rFonts w:ascii="宋体" w:eastAsia="宋体" w:hAnsi="宋体" w:hint="eastAsia"/>
        </w:rPr>
        <w:t>【注】</w:t>
      </w:r>
      <w:r>
        <w:rPr>
          <w:rFonts w:ascii="Calibri" w:eastAsia="Calibri" w:hAnsi="Calibri"/>
        </w:rPr>
        <w:t>①</w:t>
      </w:r>
      <w:r>
        <w:rPr>
          <w:rFonts w:ascii="宋体" w:eastAsia="宋体" w:hAnsi="宋体" w:hint="eastAsia"/>
        </w:rPr>
        <w:t>诗人在湘江入洞庭湖的渡口送别友人。湖，指洞庭湖。</w:t>
      </w:r>
      <w:r>
        <w:rPr>
          <w:rFonts w:ascii="Calibri" w:eastAsia="Calibri" w:hAnsi="Calibri"/>
        </w:rPr>
        <w:t>②</w:t>
      </w:r>
      <w:r>
        <w:t>中流</w:t>
      </w:r>
      <w:r>
        <w:rPr>
          <w:rFonts w:ascii="Calibri" w:eastAsia="Calibri" w:hAnsi="Calibri"/>
        </w:rPr>
        <w:t>:</w:t>
      </w:r>
      <w:r>
        <w:rPr>
          <w:rFonts w:ascii="宋体" w:eastAsia="宋体" w:hAnsi="宋体" w:hint="eastAsia"/>
        </w:rPr>
        <w:t>江心。</w:t>
      </w:r>
      <w:r>
        <w:rPr>
          <w:rFonts w:ascii="Calibri" w:eastAsia="Calibri" w:hAnsi="Calibri"/>
        </w:rPr>
        <w:t>③</w:t>
      </w:r>
      <w:r>
        <w:t>湘烟</w:t>
      </w:r>
      <w:r>
        <w:rPr>
          <w:rFonts w:ascii="Calibri" w:eastAsia="Calibri" w:hAnsi="Calibri"/>
        </w:rPr>
        <w:t>:</w:t>
      </w:r>
      <w:r>
        <w:rPr>
          <w:rFonts w:ascii="宋体" w:eastAsia="宋体" w:hAnsi="宋体" w:hint="eastAsia"/>
        </w:rPr>
        <w:t>雾霭。</w:t>
      </w:r>
      <w:r>
        <w:rPr>
          <w:rFonts w:ascii="Calibri" w:eastAsia="Calibri" w:hAnsi="Calibri"/>
        </w:rPr>
        <w:t>④</w:t>
      </w:r>
      <w:r>
        <w:t>楚田</w:t>
      </w:r>
      <w:r>
        <w:rPr>
          <w:rFonts w:ascii="Calibri" w:eastAsia="Calibri" w:hAnsi="Calibri"/>
        </w:rPr>
        <w:t>:</w:t>
      </w:r>
      <w:r>
        <w:rPr>
          <w:rFonts w:ascii="宋体" w:eastAsia="宋体" w:hAnsi="宋体" w:hint="eastAsia"/>
        </w:rPr>
        <w:t>田野。</w:t>
      </w:r>
      <w:r>
        <w:rPr>
          <w:rFonts w:ascii="Calibri" w:eastAsia="Calibri" w:hAnsi="Calibri"/>
        </w:rPr>
        <w:t>⑤</w:t>
      </w:r>
      <w:r>
        <w:t>云梦</w:t>
      </w:r>
      <w:r>
        <w:rPr>
          <w:rFonts w:ascii="Calibri" w:eastAsia="Calibri" w:hAnsi="Calibri"/>
        </w:rPr>
        <w:t>:</w:t>
      </w:r>
      <w:r>
        <w:rPr>
          <w:rFonts w:ascii="宋体" w:eastAsia="宋体" w:hAnsi="宋体" w:hint="eastAsia"/>
        </w:rPr>
        <w:t>是有名的大泽，在洞庭湖以北的湖南、湖北境内。</w:t>
      </w:r>
    </w:p>
    <w:p>
      <w:pPr>
        <w:pStyle w:val="ListParagraph"/>
        <w:numPr>
          <w:ilvl w:val="0"/>
          <w:numId w:val="1"/>
        </w:numPr>
        <w:tabs>
          <w:tab w:val="left" w:pos="281"/>
          <w:tab w:val="left" w:pos="3009"/>
          <w:tab w:val="left" w:pos="4884"/>
          <w:tab w:val="left" w:pos="6758"/>
        </w:tabs>
        <w:spacing w:before="0" w:after="0" w:line="263" w:lineRule="exact"/>
        <w:ind w:left="280" w:right="0" w:hanging="161"/>
        <w:jc w:val="left"/>
        <w:rPr>
          <w:sz w:val="21"/>
        </w:rPr>
      </w:pPr>
      <w:r>
        <w:rPr>
          <w:sz w:val="21"/>
        </w:rPr>
        <w:t>首联通过对</w:t>
      </w:r>
      <w:r>
        <w:rPr>
          <w:sz w:val="21"/>
          <w:u w:val="single"/>
        </w:rPr>
        <w:t xml:space="preserve"> </w:t>
      </w:r>
      <w:r>
        <w:rPr>
          <w:sz w:val="21"/>
          <w:u w:val="single"/>
        </w:rPr>
        <w:tab/>
      </w:r>
      <w:r>
        <w:rPr>
          <w:spacing w:val="-15"/>
          <w:sz w:val="21"/>
        </w:rPr>
        <w:t>、</w:t>
      </w:r>
      <w:r>
        <w:rPr>
          <w:spacing w:val="-15"/>
          <w:sz w:val="21"/>
          <w:u w:val="single"/>
        </w:rPr>
        <w:t xml:space="preserve"> </w:t>
      </w:r>
      <w:r>
        <w:rPr>
          <w:spacing w:val="-15"/>
          <w:sz w:val="21"/>
          <w:u w:val="single"/>
        </w:rPr>
        <w:tab/>
      </w:r>
      <w:r>
        <w:rPr>
          <w:spacing w:val="-18"/>
          <w:sz w:val="21"/>
        </w:rPr>
        <w:t>、</w:t>
      </w:r>
      <w:r>
        <w:rPr>
          <w:spacing w:val="-18"/>
          <w:sz w:val="21"/>
          <w:u w:val="single"/>
        </w:rPr>
        <w:t xml:space="preserve"> </w:t>
      </w:r>
      <w:r>
        <w:rPr>
          <w:spacing w:val="-18"/>
          <w:sz w:val="21"/>
          <w:u w:val="single"/>
        </w:rPr>
        <w:tab/>
      </w:r>
      <w:r>
        <w:rPr>
          <w:sz w:val="21"/>
        </w:rPr>
        <w:t>等物象的描写</w:t>
      </w:r>
      <w:r>
        <w:rPr>
          <w:spacing w:val="-16"/>
          <w:sz w:val="21"/>
        </w:rPr>
        <w:t>，</w:t>
      </w:r>
      <w:r>
        <w:rPr>
          <w:sz w:val="21"/>
        </w:rPr>
        <w:t>创</w:t>
      </w:r>
    </w:p>
    <w:p>
      <w:pPr>
        <w:pStyle w:val="BodyText"/>
        <w:spacing w:before="199"/>
        <w:ind w:left="120"/>
        <w:rPr>
          <w:rFonts w:ascii="Calibri" w:eastAsia="Calibri"/>
        </w:rPr>
      </w:pPr>
      <w:r>
        <w:rPr>
          <w:rFonts w:ascii="宋体" w:eastAsia="宋体" w:hint="eastAsia"/>
        </w:rPr>
        <w:t>设了送别的情景。</w:t>
      </w:r>
      <w:r>
        <w:rPr>
          <w:rFonts w:ascii="Calibri" w:eastAsia="Calibri"/>
        </w:rPr>
        <w:t xml:space="preserve">(3 </w:t>
      </w:r>
      <w:r>
        <w:rPr>
          <w:rFonts w:ascii="宋体" w:eastAsia="宋体" w:hint="eastAsia"/>
        </w:rPr>
        <w:t>分</w:t>
      </w:r>
      <w:r>
        <w:rPr>
          <w:rFonts w:ascii="Calibri" w:eastAsia="Calibri"/>
        </w:rPr>
        <w:t>)</w:t>
      </w:r>
    </w:p>
    <w:p>
      <w:pPr>
        <w:pStyle w:val="ListParagraph"/>
        <w:numPr>
          <w:ilvl w:val="0"/>
          <w:numId w:val="1"/>
        </w:numPr>
        <w:tabs>
          <w:tab w:val="left" w:pos="281"/>
        </w:tabs>
        <w:spacing w:before="196" w:after="0" w:line="240" w:lineRule="auto"/>
        <w:ind w:left="280" w:right="0" w:hanging="162"/>
        <w:jc w:val="left"/>
        <w:rPr>
          <w:rFonts w:ascii="Calibri" w:eastAsia="Calibri" w:hAnsi="Calibri"/>
          <w:sz w:val="21"/>
        </w:rPr>
      </w:pPr>
      <w:r>
        <w:rPr>
          <w:sz w:val="21"/>
        </w:rPr>
        <w:t>请赏析“离人独上洞庭船”中“独”字的妙处。</w:t>
      </w:r>
      <w:r>
        <w:rPr>
          <w:rFonts w:ascii="Calibri" w:eastAsia="Calibri" w:hAnsi="Calibri"/>
          <w:sz w:val="21"/>
        </w:rPr>
        <w:t>(3</w:t>
      </w:r>
      <w:r>
        <w:rPr>
          <w:rFonts w:ascii="Calibri" w:eastAsia="Calibri" w:hAnsi="Calibri"/>
          <w:spacing w:val="8"/>
          <w:sz w:val="21"/>
        </w:rPr>
        <w:t xml:space="preserve"> </w:t>
      </w:r>
      <w:r>
        <w:rPr>
          <w:sz w:val="21"/>
        </w:rPr>
        <w:t>分</w:t>
      </w:r>
      <w:r>
        <w:rPr>
          <w:rFonts w:ascii="Calibri" w:eastAsia="Calibri" w:hAnsi="Calibri"/>
          <w:sz w:val="21"/>
        </w:rPr>
        <w:t>)</w:t>
      </w:r>
    </w:p>
    <w:p>
      <w:pPr>
        <w:pStyle w:val="BodyText"/>
        <w:rPr>
          <w:rFonts w:ascii="Calibri"/>
          <w:sz w:val="20"/>
        </w:rPr>
      </w:pPr>
    </w:p>
    <w:p>
      <w:pPr>
        <w:pStyle w:val="BodyText"/>
        <w:spacing w:before="5"/>
        <w:rPr>
          <w:rFonts w:ascii="Calibri"/>
          <w:sz w:val="12"/>
        </w:rPr>
      </w:pPr>
      <w:r>
        <w:pict>
          <v:line id="_x0000_s1068" o:spid="_x0000_s1056" style="mso-height-relative:page;mso-position-horizontal-relative:page;mso-width-relative:page;mso-wrap-distance-bottom:0;mso-wrap-distance-top:0;position:absolute;z-index:-251645952" from="90pt,9.9pt" to="505.2pt,9.9pt" coordsize="21600,21600" stroked="t" strokecolor="black">
            <w10:wrap type="topAndBottom"/>
          </v:line>
        </w:pict>
      </w:r>
    </w:p>
    <w:p>
      <w:pPr>
        <w:pStyle w:val="BodyText"/>
        <w:rPr>
          <w:rFonts w:ascii="Calibri"/>
          <w:sz w:val="20"/>
        </w:rPr>
      </w:pPr>
    </w:p>
    <w:p>
      <w:pPr>
        <w:pStyle w:val="BodyText"/>
        <w:spacing w:before="3"/>
        <w:rPr>
          <w:rFonts w:ascii="Calibri"/>
          <w:sz w:val="11"/>
        </w:rPr>
      </w:pPr>
      <w:r>
        <w:pict>
          <v:line id="_x0000_s1069" o:spid="_x0000_s1057" style="mso-height-relative:page;mso-position-horizontal-relative:page;mso-width-relative:page;mso-wrap-distance-bottom:0;mso-wrap-distance-top:0;position:absolute;z-index:-251644928" from="90pt,9.2pt" to="505.2pt,9.2pt" coordsize="21600,21600" stroked="t" strokecolor="black">
            <w10:wrap type="topAndBottom"/>
          </v:line>
        </w:pict>
      </w:r>
    </w:p>
    <w:p>
      <w:pPr>
        <w:pStyle w:val="BodyText"/>
        <w:spacing w:before="3"/>
        <w:rPr>
          <w:rFonts w:ascii="Calibri"/>
          <w:sz w:val="8"/>
        </w:rPr>
      </w:pPr>
    </w:p>
    <w:p>
      <w:pPr>
        <w:pStyle w:val="BodyText"/>
        <w:spacing w:before="91"/>
        <w:ind w:left="120"/>
        <w:rPr>
          <w:rFonts w:ascii="Calibri" w:eastAsia="Calibri"/>
        </w:rPr>
      </w:pPr>
      <w:r>
        <w:rPr>
          <w:rFonts w:ascii="Calibri" w:eastAsia="Calibri"/>
        </w:rPr>
        <w:t>(</w:t>
      </w:r>
      <w:r>
        <w:rPr>
          <w:rFonts w:ascii="宋体" w:eastAsia="宋体" w:hint="eastAsia"/>
        </w:rPr>
        <w:t>二</w:t>
      </w:r>
      <w:r>
        <w:rPr>
          <w:rFonts w:ascii="Calibri" w:eastAsia="Calibri"/>
        </w:rPr>
        <w:t>)</w:t>
      </w:r>
      <w:r>
        <w:rPr>
          <w:rFonts w:ascii="宋体" w:eastAsia="宋体" w:hint="eastAsia"/>
        </w:rPr>
        <w:t>阅读下面的文言文片段</w:t>
      </w:r>
      <w:r>
        <w:rPr>
          <w:rFonts w:ascii="Calibri" w:eastAsia="Calibri"/>
        </w:rPr>
        <w:t>,</w:t>
      </w:r>
      <w:r>
        <w:rPr>
          <w:rFonts w:ascii="宋体" w:eastAsia="宋体" w:hint="eastAsia"/>
        </w:rPr>
        <w:t xml:space="preserve">完成 </w:t>
      </w:r>
      <w:r>
        <w:rPr>
          <w:rFonts w:ascii="Calibri" w:eastAsia="Calibri"/>
        </w:rPr>
        <w:t xml:space="preserve">9-13 </w:t>
      </w:r>
      <w:r>
        <w:rPr>
          <w:rFonts w:ascii="宋体" w:eastAsia="宋体" w:hint="eastAsia"/>
        </w:rPr>
        <w:t>题。</w:t>
      </w:r>
      <w:r>
        <w:rPr>
          <w:rFonts w:ascii="Calibri" w:eastAsia="Calibri"/>
        </w:rPr>
        <w:t xml:space="preserve">(16 </w:t>
      </w:r>
      <w:r>
        <w:rPr>
          <w:rFonts w:ascii="宋体" w:eastAsia="宋体" w:hint="eastAsia"/>
        </w:rPr>
        <w:t>分</w:t>
      </w:r>
      <w:r>
        <w:rPr>
          <w:rFonts w:ascii="Calibri" w:eastAsia="Calibri"/>
        </w:rPr>
        <w:t>)</w:t>
      </w:r>
    </w:p>
    <w:p>
      <w:pPr>
        <w:pStyle w:val="BodyText"/>
        <w:spacing w:before="187" w:line="412" w:lineRule="auto"/>
        <w:ind w:left="119" w:right="1790" w:firstLine="420"/>
        <w:jc w:val="both"/>
      </w:pPr>
      <w:r>
        <w:rPr>
          <w:spacing w:val="-7"/>
        </w:rPr>
        <w:t>杨伯仁，字安道，天性孝友</w:t>
      </w:r>
      <w:r>
        <w:rPr>
          <w:spacing w:val="-9"/>
          <w:position w:val="11"/>
          <w:sz w:val="11"/>
        </w:rPr>
        <w:t>①</w:t>
      </w:r>
      <w:r>
        <w:rPr>
          <w:spacing w:val="-7"/>
        </w:rPr>
        <w:t>，读书一过成诵。登皇统九年进士，第事亲</w:t>
      </w:r>
      <w:r>
        <w:rPr>
          <w:spacing w:val="-9"/>
          <w:position w:val="11"/>
          <w:sz w:val="11"/>
        </w:rPr>
        <w:t>②</w:t>
      </w:r>
      <w:r>
        <w:rPr>
          <w:spacing w:val="-8"/>
        </w:rPr>
        <w:t>，不求调。天</w:t>
      </w:r>
      <w:r>
        <w:rPr>
          <w:spacing w:val="-2"/>
        </w:rPr>
        <w:t>德二年,海陵</w:t>
      </w:r>
      <w:r>
        <w:rPr>
          <w:spacing w:val="-1"/>
          <w:position w:val="11"/>
          <w:sz w:val="11"/>
        </w:rPr>
        <w:t>③</w:t>
      </w:r>
      <w:r>
        <w:rPr>
          <w:spacing w:val="-5"/>
        </w:rPr>
        <w:t>尝夜召赋诗，未二鼓奏十咏</w:t>
      </w:r>
      <w:r>
        <w:rPr>
          <w:spacing w:val="-11"/>
          <w:position w:val="11"/>
          <w:sz w:val="11"/>
        </w:rPr>
        <w:t>④</w:t>
      </w:r>
      <w:r>
        <w:rPr>
          <w:spacing w:val="-9"/>
        </w:rPr>
        <w:t>，海陵喜，解衣赐之。丁父忧</w:t>
      </w:r>
      <w:r>
        <w:rPr>
          <w:spacing w:val="-11"/>
          <w:position w:val="11"/>
          <w:sz w:val="11"/>
        </w:rPr>
        <w:t>⑤</w:t>
      </w:r>
      <w:r>
        <w:rPr>
          <w:spacing w:val="-7"/>
        </w:rPr>
        <w:t>，起复，赐金带袭</w:t>
      </w:r>
      <w:r>
        <w:rPr>
          <w:spacing w:val="-10"/>
        </w:rPr>
        <w:t>衣，赐白金以奉母。进士吕忠翰廷试已在第一，未唱名</w:t>
      </w:r>
      <w:r>
        <w:rPr>
          <w:spacing w:val="-12"/>
          <w:position w:val="11"/>
          <w:sz w:val="11"/>
        </w:rPr>
        <w:t>⑥</w:t>
      </w:r>
      <w:r>
        <w:rPr>
          <w:spacing w:val="-4"/>
        </w:rPr>
        <w:t>，海陵以忠翰程文</w:t>
      </w:r>
      <w:r>
        <w:rPr>
          <w:spacing w:val="-1"/>
          <w:position w:val="11"/>
          <w:sz w:val="11"/>
        </w:rPr>
        <w:t>⑦</w:t>
      </w:r>
      <w:r>
        <w:rPr>
          <w:spacing w:val="-6"/>
        </w:rPr>
        <w:t>示伯仁，问其优</w:t>
      </w:r>
      <w:r>
        <w:rPr>
          <w:spacing w:val="-11"/>
        </w:rPr>
        <w:t>劣，伯仁对曰:“当在优等。”海陵曰:“此今试状元也。”伯仁自以知忠翰姓名在第一，遂</w:t>
      </w:r>
      <w:r>
        <w:rPr>
          <w:spacing w:val="-2"/>
        </w:rPr>
        <w:t>宿谏省，俟</w:t>
      </w:r>
      <w:r>
        <w:rPr>
          <w:spacing w:val="-2"/>
          <w:position w:val="11"/>
          <w:sz w:val="11"/>
        </w:rPr>
        <w:t>⑧</w:t>
      </w:r>
      <w:r>
        <w:rPr>
          <w:spacing w:val="-2"/>
        </w:rPr>
        <w:t>唱名乃出，海陵嘉其慎密。孟宗献发解第一，伯仁读其程文，称之“此人当成</w:t>
      </w:r>
      <w:r>
        <w:t>大名”。是岁，宗献府试、省试、廷试皆第一，号“孟四元”。</w:t>
      </w:r>
    </w:p>
    <w:p>
      <w:pPr>
        <w:pStyle w:val="BodyText"/>
        <w:spacing w:before="1"/>
        <w:ind w:right="1791"/>
        <w:jc w:val="right"/>
        <w:rPr>
          <w:rFonts w:ascii="Calibri" w:eastAsia="Calibri" w:hAnsi="Calibri"/>
        </w:rPr>
      </w:pPr>
      <w:r>
        <w:rPr>
          <w:rFonts w:ascii="Calibri" w:eastAsia="Calibri" w:hAnsi="Calibri"/>
        </w:rPr>
        <w:t>(</w:t>
      </w:r>
      <w:r>
        <w:rPr>
          <w:rFonts w:ascii="宋体" w:eastAsia="宋体" w:hAnsi="宋体" w:hint="eastAsia"/>
        </w:rPr>
        <w:t>节选自《金史</w:t>
      </w:r>
      <w:r>
        <w:rPr>
          <w:rFonts w:ascii="Calibri" w:eastAsia="Calibri" w:hAnsi="Calibri"/>
        </w:rPr>
        <w:t>·</w:t>
      </w:r>
      <w:r>
        <w:rPr>
          <w:rFonts w:ascii="宋体" w:eastAsia="宋体" w:hAnsi="宋体" w:hint="eastAsia"/>
        </w:rPr>
        <w:t>杨伯仁传》</w:t>
      </w:r>
      <w:r>
        <w:rPr>
          <w:rFonts w:ascii="Calibri" w:eastAsia="Calibri" w:hAnsi="Calibri"/>
        </w:rPr>
        <w:t>)</w:t>
      </w:r>
    </w:p>
    <w:p>
      <w:pPr>
        <w:pStyle w:val="BodyText"/>
        <w:spacing w:before="201"/>
        <w:ind w:left="119"/>
        <w:rPr>
          <w:rFonts w:ascii="宋体" w:eastAsia="宋体" w:hAnsi="宋体" w:hint="eastAsia"/>
        </w:rPr>
      </w:pPr>
      <w:r>
        <w:rPr>
          <w:rFonts w:ascii="宋体" w:eastAsia="宋体" w:hAnsi="宋体" w:hint="eastAsia"/>
        </w:rPr>
        <w:t>【注】</w:t>
      </w:r>
      <w:r>
        <w:rPr>
          <w:rFonts w:ascii="Calibri" w:eastAsia="Calibri" w:hAnsi="Calibri"/>
        </w:rPr>
        <w:t>①</w:t>
      </w:r>
      <w:r>
        <w:t>孝友</w:t>
      </w:r>
      <w:r>
        <w:rPr>
          <w:rFonts w:ascii="Calibri" w:eastAsia="Calibri" w:hAnsi="Calibri"/>
        </w:rPr>
        <w:t>:</w:t>
      </w:r>
      <w:r>
        <w:rPr>
          <w:rFonts w:ascii="宋体" w:eastAsia="宋体" w:hAnsi="宋体" w:hint="eastAsia"/>
        </w:rPr>
        <w:t>孝顺友爱。</w:t>
      </w:r>
      <w:r>
        <w:rPr>
          <w:rFonts w:ascii="Calibri" w:eastAsia="Calibri" w:hAnsi="Calibri"/>
        </w:rPr>
        <w:t>②</w:t>
      </w:r>
      <w:r>
        <w:t>第事亲</w:t>
      </w:r>
      <w:r>
        <w:rPr>
          <w:rFonts w:ascii="Calibri" w:eastAsia="Calibri" w:hAnsi="Calibri"/>
        </w:rPr>
        <w:t>:</w:t>
      </w:r>
      <w:r>
        <w:rPr>
          <w:rFonts w:ascii="宋体" w:eastAsia="宋体" w:hAnsi="宋体" w:hint="eastAsia"/>
        </w:rPr>
        <w:t>为了侍奉父亲。</w:t>
      </w:r>
      <w:r>
        <w:rPr>
          <w:rFonts w:ascii="Calibri" w:eastAsia="Calibri" w:hAnsi="Calibri"/>
        </w:rPr>
        <w:t>③</w:t>
      </w:r>
      <w:r>
        <w:t>海陵</w:t>
      </w:r>
      <w:r>
        <w:rPr>
          <w:rFonts w:ascii="Calibri" w:eastAsia="Calibri" w:hAnsi="Calibri"/>
        </w:rPr>
        <w:t>:</w:t>
      </w:r>
      <w:r>
        <w:rPr>
          <w:rFonts w:ascii="宋体" w:eastAsia="宋体" w:hAnsi="宋体" w:hint="eastAsia"/>
        </w:rPr>
        <w:t>即海陵王，金代第四位皇帝。</w:t>
      </w:r>
    </w:p>
    <w:p>
      <w:pPr>
        <w:pStyle w:val="BodyText"/>
        <w:spacing w:before="197"/>
        <w:ind w:right="1791"/>
        <w:jc w:val="right"/>
        <w:rPr>
          <w:rFonts w:ascii="宋体" w:eastAsia="宋体" w:hAnsi="宋体" w:hint="eastAsia"/>
        </w:rPr>
      </w:pPr>
      <w:r>
        <w:rPr>
          <w:rFonts w:ascii="Calibri" w:eastAsia="Calibri" w:hAnsi="Calibri"/>
        </w:rPr>
        <w:t>④</w:t>
      </w:r>
      <w:r>
        <w:t>十咏</w:t>
      </w:r>
      <w:r>
        <w:rPr>
          <w:rFonts w:ascii="Calibri" w:eastAsia="Calibri" w:hAnsi="Calibri"/>
        </w:rPr>
        <w:t>:</w:t>
      </w:r>
      <w:r>
        <w:rPr>
          <w:rFonts w:ascii="宋体" w:eastAsia="宋体" w:hAnsi="宋体" w:hint="eastAsia"/>
        </w:rPr>
        <w:t>十首诗。</w:t>
      </w:r>
      <w:r>
        <w:rPr>
          <w:rFonts w:ascii="Calibri" w:eastAsia="Calibri" w:hAnsi="Calibri"/>
        </w:rPr>
        <w:t>⑤</w:t>
      </w:r>
      <w:r>
        <w:t>丁父忧</w:t>
      </w:r>
      <w:r>
        <w:rPr>
          <w:rFonts w:ascii="Calibri" w:eastAsia="Calibri" w:hAnsi="Calibri"/>
        </w:rPr>
        <w:t>:</w:t>
      </w:r>
      <w:r>
        <w:rPr>
          <w:rFonts w:ascii="宋体" w:eastAsia="宋体" w:hAnsi="宋体" w:hint="eastAsia"/>
        </w:rPr>
        <w:t>遭逢父亲丧事。</w:t>
      </w:r>
      <w:r>
        <w:rPr>
          <w:rFonts w:ascii="Calibri" w:eastAsia="Calibri" w:hAnsi="Calibri"/>
        </w:rPr>
        <w:t>⑥</w:t>
      </w:r>
      <w:r>
        <w:t>唱名</w:t>
      </w:r>
      <w:r>
        <w:rPr>
          <w:rFonts w:ascii="Calibri" w:eastAsia="Calibri" w:hAnsi="Calibri"/>
        </w:rPr>
        <w:t>:</w:t>
      </w:r>
      <w:r>
        <w:rPr>
          <w:rFonts w:ascii="宋体" w:eastAsia="宋体" w:hAnsi="宋体" w:hint="eastAsia"/>
        </w:rPr>
        <w:t>宣布名字。</w:t>
      </w:r>
      <w:r>
        <w:rPr>
          <w:rFonts w:ascii="Calibri" w:eastAsia="Calibri" w:hAnsi="Calibri"/>
        </w:rPr>
        <w:t>⑦</w:t>
      </w:r>
      <w:r>
        <w:t>程文</w:t>
      </w:r>
      <w:r>
        <w:rPr>
          <w:rFonts w:ascii="Calibri" w:eastAsia="Calibri" w:hAnsi="Calibri"/>
        </w:rPr>
        <w:t>:</w:t>
      </w:r>
      <w:r>
        <w:rPr>
          <w:rFonts w:ascii="宋体" w:eastAsia="宋体" w:hAnsi="宋体" w:hint="eastAsia"/>
        </w:rPr>
        <w:t>科举考试时做的文</w:t>
      </w:r>
    </w:p>
    <w:p>
      <w:pPr>
        <w:pStyle w:val="BodyText"/>
        <w:spacing w:before="201"/>
        <w:ind w:left="119"/>
        <w:rPr>
          <w:rFonts w:ascii="宋体" w:eastAsia="宋体" w:hAnsi="宋体" w:hint="eastAsia"/>
        </w:rPr>
      </w:pPr>
      <w:r>
        <w:rPr>
          <w:rFonts w:ascii="宋体" w:eastAsia="宋体" w:hAnsi="宋体" w:hint="eastAsia"/>
        </w:rPr>
        <w:t>章。</w:t>
      </w:r>
      <w:r>
        <w:rPr>
          <w:rFonts w:ascii="Calibri" w:eastAsia="Calibri" w:hAnsi="Calibri"/>
        </w:rPr>
        <w:t>⑧</w:t>
      </w:r>
      <w:r>
        <w:t>俟</w:t>
      </w:r>
      <w:r>
        <w:rPr>
          <w:rFonts w:ascii="Calibri" w:eastAsia="Calibri" w:hAnsi="Calibri"/>
        </w:rPr>
        <w:t>:</w:t>
      </w:r>
      <w:r>
        <w:rPr>
          <w:rFonts w:ascii="宋体" w:eastAsia="宋体" w:hAnsi="宋体" w:hint="eastAsia"/>
        </w:rPr>
        <w:t>等待。</w:t>
      </w:r>
    </w:p>
    <w:p>
      <w:pPr>
        <w:pStyle w:val="ListParagraph"/>
        <w:numPr>
          <w:ilvl w:val="0"/>
          <w:numId w:val="1"/>
        </w:numPr>
        <w:tabs>
          <w:tab w:val="left" w:pos="439"/>
        </w:tabs>
        <w:spacing w:before="197" w:after="0" w:line="240" w:lineRule="auto"/>
        <w:ind w:left="438" w:right="0" w:hanging="320"/>
        <w:jc w:val="left"/>
        <w:rPr>
          <w:rFonts w:ascii="Calibri" w:eastAsia="Calibri" w:hAnsi="Calibri"/>
          <w:sz w:val="21"/>
        </w:rPr>
      </w:pPr>
      <w:r>
        <w:rPr>
          <w:sz w:val="21"/>
        </w:rPr>
        <w:t>用</w:t>
      </w:r>
      <w:r>
        <w:rPr>
          <w:rFonts w:ascii="Calibri" w:eastAsia="Calibri" w:hAnsi="Calibri"/>
          <w:sz w:val="21"/>
        </w:rPr>
        <w:t>“/”</w:t>
      </w:r>
      <w:r>
        <w:rPr>
          <w:sz w:val="21"/>
        </w:rPr>
        <w:t>划分下面句子的朗读节奏。</w:t>
      </w:r>
      <w:r>
        <w:rPr>
          <w:rFonts w:ascii="Calibri" w:eastAsia="Calibri" w:hAnsi="Calibri"/>
          <w:sz w:val="21"/>
        </w:rPr>
        <w:t>(</w:t>
      </w:r>
      <w:r>
        <w:rPr>
          <w:sz w:val="21"/>
        </w:rPr>
        <w:t>每句划一处</w:t>
      </w:r>
      <w:r>
        <w:rPr>
          <w:rFonts w:ascii="Calibri" w:eastAsia="Calibri" w:hAnsi="Calibri"/>
          <w:spacing w:val="-1"/>
          <w:sz w:val="21"/>
        </w:rPr>
        <w:t>) (</w:t>
      </w:r>
      <w:r>
        <w:rPr>
          <w:rFonts w:ascii="Calibri" w:eastAsia="Calibri" w:hAnsi="Calibri"/>
          <w:sz w:val="21"/>
        </w:rPr>
        <w:t>2</w:t>
      </w:r>
      <w:r>
        <w:rPr>
          <w:rFonts w:ascii="Calibri" w:eastAsia="Calibri" w:hAnsi="Calibri"/>
          <w:spacing w:val="4"/>
          <w:sz w:val="21"/>
        </w:rPr>
        <w:t xml:space="preserve"> </w:t>
      </w:r>
      <w:r>
        <w:rPr>
          <w:sz w:val="21"/>
        </w:rPr>
        <w:t>分</w:t>
      </w:r>
      <w:r>
        <w:rPr>
          <w:rFonts w:ascii="Calibri" w:eastAsia="Calibri" w:hAnsi="Calibri"/>
          <w:sz w:val="21"/>
        </w:rPr>
        <w:t>)</w:t>
      </w:r>
    </w:p>
    <w:p>
      <w:pPr>
        <w:pStyle w:val="BodyText"/>
        <w:tabs>
          <w:tab w:val="left" w:pos="4951"/>
        </w:tabs>
        <w:spacing w:before="201"/>
        <w:ind w:left="119"/>
      </w:pPr>
      <w:r>
        <w:rPr>
          <w:rFonts w:ascii="宋体" w:eastAsia="宋体" w:hint="eastAsia"/>
        </w:rPr>
        <w:t>（</w:t>
      </w:r>
      <w:r>
        <w:rPr>
          <w:rFonts w:ascii="Calibri" w:eastAsia="Calibri"/>
        </w:rPr>
        <w:t>1</w:t>
      </w:r>
      <w:r>
        <w:rPr>
          <w:rFonts w:ascii="宋体" w:eastAsia="宋体" w:hint="eastAsia"/>
        </w:rPr>
        <w:t>）</w:t>
      </w:r>
      <w:r>
        <w:t>进</w:t>
      </w:r>
      <w:r>
        <w:rPr>
          <w:spacing w:val="-2"/>
        </w:rPr>
        <w:t xml:space="preserve"> </w:t>
      </w:r>
      <w:r>
        <w:t>士</w:t>
      </w:r>
      <w:r>
        <w:rPr>
          <w:spacing w:val="-1"/>
        </w:rPr>
        <w:t xml:space="preserve"> </w:t>
      </w:r>
      <w:r>
        <w:t>吕</w:t>
      </w:r>
      <w:r>
        <w:rPr>
          <w:spacing w:val="-1"/>
        </w:rPr>
        <w:t xml:space="preserve"> </w:t>
      </w:r>
      <w:r>
        <w:t>忠</w:t>
      </w:r>
      <w:r>
        <w:rPr>
          <w:spacing w:val="-1"/>
        </w:rPr>
        <w:t xml:space="preserve"> </w:t>
      </w:r>
      <w:r>
        <w:t>翰</w:t>
      </w:r>
      <w:r>
        <w:rPr>
          <w:spacing w:val="-1"/>
        </w:rPr>
        <w:t xml:space="preserve"> </w:t>
      </w:r>
      <w:r>
        <w:t>廷</w:t>
      </w:r>
      <w:r>
        <w:rPr>
          <w:spacing w:val="-1"/>
        </w:rPr>
        <w:t xml:space="preserve"> </w:t>
      </w:r>
      <w:r>
        <w:t>试</w:t>
      </w:r>
      <w:r>
        <w:rPr>
          <w:spacing w:val="-1"/>
        </w:rPr>
        <w:t xml:space="preserve"> </w:t>
      </w:r>
      <w:r>
        <w:t>已</w:t>
      </w:r>
      <w:r>
        <w:rPr>
          <w:spacing w:val="-1"/>
        </w:rPr>
        <w:t xml:space="preserve"> </w:t>
      </w:r>
      <w:r>
        <w:t>在</w:t>
      </w:r>
      <w:r>
        <w:rPr>
          <w:spacing w:val="-1"/>
        </w:rPr>
        <w:t xml:space="preserve"> </w:t>
      </w:r>
      <w:r>
        <w:t>第</w:t>
      </w:r>
      <w:r>
        <w:rPr>
          <w:spacing w:val="-1"/>
        </w:rPr>
        <w:t xml:space="preserve"> </w:t>
      </w:r>
      <w:r>
        <w:t>一</w:t>
      </w:r>
      <w:r>
        <w:tab/>
      </w:r>
      <w:r>
        <w:rPr>
          <w:rFonts w:ascii="宋体" w:eastAsia="宋体" w:hint="eastAsia"/>
        </w:rPr>
        <w:t>（</w:t>
      </w:r>
      <w:r>
        <w:rPr>
          <w:rFonts w:ascii="Calibri" w:eastAsia="Calibri"/>
        </w:rPr>
        <w:t>2</w:t>
      </w:r>
      <w:r>
        <w:rPr>
          <w:rFonts w:ascii="宋体" w:eastAsia="宋体" w:hint="eastAsia"/>
        </w:rPr>
        <w:t>）</w:t>
      </w:r>
      <w:r>
        <w:t>赐</w:t>
      </w:r>
      <w:r>
        <w:rPr>
          <w:spacing w:val="-2"/>
        </w:rPr>
        <w:t xml:space="preserve"> </w:t>
      </w:r>
      <w:r>
        <w:t>金</w:t>
      </w:r>
      <w:r>
        <w:rPr>
          <w:spacing w:val="-1"/>
        </w:rPr>
        <w:t xml:space="preserve"> </w:t>
      </w:r>
      <w:r>
        <w:t>带</w:t>
      </w:r>
      <w:r>
        <w:rPr>
          <w:spacing w:val="-2"/>
        </w:rPr>
        <w:t xml:space="preserve"> </w:t>
      </w:r>
      <w:r>
        <w:t>袭</w:t>
      </w:r>
      <w:r>
        <w:rPr>
          <w:spacing w:val="-2"/>
        </w:rPr>
        <w:t xml:space="preserve"> </w:t>
      </w:r>
      <w:r>
        <w:t>衣</w:t>
      </w:r>
    </w:p>
    <w:p>
      <w:pPr>
        <w:pStyle w:val="ListParagraph"/>
        <w:numPr>
          <w:ilvl w:val="0"/>
          <w:numId w:val="1"/>
        </w:numPr>
        <w:tabs>
          <w:tab w:val="left" w:pos="546"/>
        </w:tabs>
        <w:spacing w:before="197" w:after="0" w:line="240" w:lineRule="auto"/>
        <w:ind w:left="545" w:right="0" w:hanging="427"/>
        <w:jc w:val="left"/>
        <w:rPr>
          <w:rFonts w:ascii="Calibri" w:eastAsia="Calibri"/>
          <w:sz w:val="21"/>
        </w:rPr>
      </w:pPr>
      <w:r>
        <w:rPr>
          <w:sz w:val="21"/>
        </w:rPr>
        <w:t>解释下列加点词的意思。</w:t>
      </w:r>
      <w:r>
        <w:rPr>
          <w:rFonts w:ascii="Calibri" w:eastAsia="Calibri"/>
          <w:sz w:val="21"/>
        </w:rPr>
        <w:t>(4</w:t>
      </w:r>
      <w:r>
        <w:rPr>
          <w:rFonts w:ascii="Calibri" w:eastAsia="Calibri"/>
          <w:spacing w:val="3"/>
          <w:sz w:val="21"/>
        </w:rPr>
        <w:t xml:space="preserve"> </w:t>
      </w:r>
      <w:r>
        <w:rPr>
          <w:sz w:val="21"/>
        </w:rPr>
        <w:t>分</w:t>
      </w:r>
      <w:r>
        <w:rPr>
          <w:rFonts w:ascii="Calibri" w:eastAsia="Calibri"/>
          <w:sz w:val="21"/>
        </w:rPr>
        <w:t>)</w:t>
      </w:r>
    </w:p>
    <w:p>
      <w:pPr>
        <w:spacing w:after="0" w:line="240" w:lineRule="auto"/>
        <w:jc w:val="left"/>
        <w:rPr>
          <w:rFonts w:ascii="Calibri" w:eastAsia="Calibri"/>
          <w:sz w:val="21"/>
        </w:rPr>
        <w:sectPr>
          <w:pgSz w:w="11900" w:h="16840"/>
          <w:pgMar w:top="1480" w:right="0" w:bottom="280" w:left="1680" w:header="720" w:footer="720" w:gutter="0"/>
          <w:cols w:space="720"/>
        </w:sectPr>
      </w:pPr>
    </w:p>
    <w:p>
      <w:pPr>
        <w:pStyle w:val="BodyText"/>
        <w:tabs>
          <w:tab w:val="left" w:pos="3796"/>
          <w:tab w:val="left" w:pos="4951"/>
          <w:tab w:val="left" w:pos="7996"/>
        </w:tabs>
        <w:spacing w:before="70"/>
        <w:ind w:left="120"/>
        <w:rPr>
          <w:rFonts w:ascii="Times New Roman" w:eastAsia="Times New Roman"/>
        </w:rPr>
      </w:pPr>
      <w:r>
        <w:rPr>
          <w:rFonts w:ascii="宋体" w:eastAsia="宋体" w:hint="eastAsia"/>
        </w:rPr>
        <w:t>（</w:t>
      </w:r>
      <w:r>
        <w:rPr>
          <w:rFonts w:ascii="Calibri" w:eastAsia="Calibri"/>
        </w:rPr>
        <w:t>1</w:t>
      </w:r>
      <w:r>
        <w:rPr>
          <w:rFonts w:ascii="宋体" w:eastAsia="宋体" w:hint="eastAsia"/>
        </w:rPr>
        <w:t>）</w:t>
      </w:r>
      <w:r>
        <w:t>海陵</w:t>
      </w:r>
      <w:r>
        <w:rPr>
          <w:spacing w:val="-149"/>
        </w:rPr>
        <w:t>尝</w:t>
      </w:r>
      <w:r>
        <w:rPr>
          <w:rFonts w:ascii="宋体" w:eastAsia="宋体" w:hint="eastAsia"/>
          <w:spacing w:val="-64"/>
          <w:position w:val="-7"/>
        </w:rPr>
        <w:t>．</w:t>
      </w:r>
      <w:r>
        <w:t>夜召赋诗</w:t>
      </w:r>
      <w:r>
        <w:rPr>
          <w:u w:val="single"/>
        </w:rPr>
        <w:t xml:space="preserve"> </w:t>
      </w:r>
      <w:r>
        <w:rPr>
          <w:u w:val="single"/>
        </w:rPr>
        <w:tab/>
      </w:r>
      <w:r>
        <w:tab/>
      </w:r>
      <w:r>
        <w:rPr>
          <w:rFonts w:ascii="宋体" w:eastAsia="宋体" w:hint="eastAsia"/>
          <w:spacing w:val="-2"/>
        </w:rPr>
        <w:t>（</w:t>
      </w:r>
      <w:r>
        <w:rPr>
          <w:rFonts w:ascii="Calibri" w:eastAsia="Calibri"/>
          <w:spacing w:val="-2"/>
        </w:rPr>
        <w:t>2</w:t>
      </w:r>
      <w:r>
        <w:rPr>
          <w:rFonts w:ascii="宋体" w:eastAsia="宋体" w:hint="eastAsia"/>
          <w:spacing w:val="-2"/>
        </w:rPr>
        <w:t>）</w:t>
      </w:r>
      <w:r>
        <w:rPr>
          <w:spacing w:val="-2"/>
        </w:rPr>
        <w:t>解</w:t>
      </w:r>
      <w:r>
        <w:rPr>
          <w:spacing w:val="-1"/>
        </w:rPr>
        <w:t>衣</w:t>
      </w:r>
      <w:r>
        <w:rPr>
          <w:spacing w:val="-149"/>
        </w:rPr>
        <w:t>赐</w:t>
      </w:r>
      <w:r>
        <w:rPr>
          <w:rFonts w:ascii="宋体" w:eastAsia="宋体" w:hint="eastAsia"/>
          <w:spacing w:val="-64"/>
          <w:position w:val="-7"/>
        </w:rPr>
        <w:t>．</w:t>
      </w:r>
      <w:r>
        <w:rPr>
          <w:spacing w:val="-3"/>
        </w:rPr>
        <w:t>之</w:t>
      </w:r>
      <w:r>
        <w:rPr>
          <w:rFonts w:ascii="Times New Roman" w:eastAsia="Times New Roman"/>
          <w:u w:val="single"/>
        </w:rPr>
        <w:t xml:space="preserve"> </w:t>
      </w:r>
      <w:r>
        <w:rPr>
          <w:rFonts w:ascii="Times New Roman" w:eastAsia="Times New Roman"/>
          <w:u w:val="single"/>
        </w:rPr>
        <w:tab/>
      </w:r>
    </w:p>
    <w:p>
      <w:pPr>
        <w:pStyle w:val="BodyText"/>
        <w:tabs>
          <w:tab w:val="left" w:pos="3796"/>
          <w:tab w:val="left" w:pos="4951"/>
          <w:tab w:val="left" w:pos="7996"/>
        </w:tabs>
        <w:spacing w:before="116"/>
        <w:ind w:left="120"/>
        <w:rPr>
          <w:rFonts w:ascii="Times New Roman" w:eastAsia="Times New Roman"/>
        </w:rPr>
      </w:pPr>
      <w:r>
        <w:rPr>
          <w:rFonts w:ascii="宋体" w:eastAsia="宋体" w:hint="eastAsia"/>
        </w:rPr>
        <w:t>（</w:t>
      </w:r>
      <w:r>
        <w:rPr>
          <w:rFonts w:ascii="Calibri" w:eastAsia="Calibri"/>
        </w:rPr>
        <w:t>3</w:t>
      </w:r>
      <w:r>
        <w:rPr>
          <w:rFonts w:ascii="宋体" w:eastAsia="宋体" w:hint="eastAsia"/>
        </w:rPr>
        <w:t>）</w:t>
      </w:r>
      <w:r>
        <w:t>海陵</w:t>
      </w:r>
      <w:r>
        <w:rPr>
          <w:spacing w:val="-149"/>
        </w:rPr>
        <w:t>嘉</w:t>
      </w:r>
      <w:r>
        <w:rPr>
          <w:rFonts w:ascii="宋体" w:eastAsia="宋体" w:hint="eastAsia"/>
          <w:spacing w:val="-64"/>
          <w:position w:val="-7"/>
        </w:rPr>
        <w:t>．</w:t>
      </w:r>
      <w:r>
        <w:t>其慎</w:t>
      </w:r>
      <w:r>
        <w:rPr>
          <w:spacing w:val="-3"/>
        </w:rPr>
        <w:t>密</w:t>
      </w:r>
      <w:r>
        <w:rPr>
          <w:spacing w:val="-3"/>
          <w:u w:val="single"/>
        </w:rPr>
        <w:t xml:space="preserve"> </w:t>
      </w:r>
      <w:r>
        <w:rPr>
          <w:spacing w:val="-3"/>
          <w:u w:val="single"/>
        </w:rPr>
        <w:tab/>
      </w:r>
      <w:r>
        <w:rPr>
          <w:spacing w:val="-3"/>
        </w:rPr>
        <w:tab/>
      </w:r>
      <w:r>
        <w:rPr>
          <w:rFonts w:ascii="宋体" w:eastAsia="宋体" w:hint="eastAsia"/>
          <w:spacing w:val="-2"/>
        </w:rPr>
        <w:t>（</w:t>
      </w:r>
      <w:r>
        <w:rPr>
          <w:rFonts w:ascii="Calibri" w:eastAsia="Calibri"/>
          <w:spacing w:val="-2"/>
        </w:rPr>
        <w:t>4</w:t>
      </w:r>
      <w:r>
        <w:rPr>
          <w:rFonts w:ascii="宋体" w:eastAsia="宋体" w:hint="eastAsia"/>
          <w:spacing w:val="-2"/>
        </w:rPr>
        <w:t>）</w:t>
      </w:r>
      <w:r>
        <w:rPr>
          <w:spacing w:val="-149"/>
        </w:rPr>
        <w:t>是</w:t>
      </w:r>
      <w:r>
        <w:rPr>
          <w:rFonts w:ascii="宋体" w:eastAsia="宋体" w:hint="eastAsia"/>
          <w:spacing w:val="-64"/>
          <w:position w:val="-7"/>
        </w:rPr>
        <w:t>．</w:t>
      </w:r>
      <w:r>
        <w:rPr>
          <w:spacing w:val="-1"/>
        </w:rPr>
        <w:t>岁</w:t>
      </w:r>
      <w:r>
        <w:rPr>
          <w:rFonts w:ascii="Times New Roman" w:eastAsia="Times New Roman"/>
          <w:spacing w:val="-1"/>
          <w:u w:val="single"/>
        </w:rPr>
        <w:t xml:space="preserve"> </w:t>
      </w:r>
      <w:r>
        <w:rPr>
          <w:rFonts w:ascii="Times New Roman" w:eastAsia="Times New Roman"/>
          <w:spacing w:val="-1"/>
          <w:u w:val="single"/>
        </w:rPr>
        <w:tab/>
      </w:r>
    </w:p>
    <w:p>
      <w:pPr>
        <w:pStyle w:val="ListParagraph"/>
        <w:numPr>
          <w:ilvl w:val="0"/>
          <w:numId w:val="1"/>
        </w:numPr>
        <w:tabs>
          <w:tab w:val="left" w:pos="546"/>
          <w:tab w:val="left" w:pos="3623"/>
          <w:tab w:val="left" w:pos="7326"/>
        </w:tabs>
        <w:spacing w:before="189" w:after="0" w:line="355" w:lineRule="auto"/>
        <w:ind w:left="119" w:right="2283" w:firstLine="0"/>
        <w:jc w:val="left"/>
        <w:rPr>
          <w:sz w:val="21"/>
        </w:rPr>
      </w:pPr>
      <w:r>
        <w:rPr>
          <w:sz w:val="21"/>
        </w:rPr>
        <w:t>下列“以”字与“赐白金以奉母”中“以”意义相同的一项是</w:t>
      </w:r>
      <w:r>
        <w:rPr>
          <w:rFonts w:ascii="Calibri" w:eastAsia="Calibri" w:hAnsi="Calibri"/>
          <w:sz w:val="21"/>
        </w:rPr>
        <w:t>(</w:t>
      </w:r>
      <w:r>
        <w:rPr>
          <w:rFonts w:ascii="Calibri" w:eastAsia="Calibri" w:hAnsi="Calibri"/>
          <w:sz w:val="21"/>
        </w:rPr>
        <w:tab/>
      </w:r>
      <w:r>
        <w:rPr>
          <w:rFonts w:ascii="Calibri" w:eastAsia="Calibri" w:hAnsi="Calibri"/>
          <w:sz w:val="21"/>
        </w:rPr>
        <w:t>)</w:t>
      </w:r>
      <w:r>
        <w:rPr>
          <w:rFonts w:ascii="Calibri" w:eastAsia="Calibri" w:hAnsi="Calibri"/>
          <w:spacing w:val="-1"/>
          <w:sz w:val="21"/>
        </w:rPr>
        <w:t xml:space="preserve"> </w:t>
      </w:r>
      <w:r>
        <w:rPr>
          <w:rFonts w:ascii="Calibri" w:eastAsia="Calibri" w:hAnsi="Calibri"/>
          <w:sz w:val="21"/>
        </w:rPr>
        <w:t>(2</w:t>
      </w:r>
      <w:r>
        <w:rPr>
          <w:rFonts w:ascii="Calibri" w:eastAsia="Calibri" w:hAnsi="Calibri"/>
          <w:spacing w:val="4"/>
          <w:sz w:val="21"/>
        </w:rPr>
        <w:t xml:space="preserve"> </w:t>
      </w:r>
      <w:r>
        <w:rPr>
          <w:sz w:val="21"/>
        </w:rPr>
        <w:t>分</w:t>
      </w:r>
      <w:r>
        <w:rPr>
          <w:rFonts w:ascii="Calibri" w:eastAsia="Calibri" w:hAnsi="Calibri"/>
          <w:spacing w:val="-15"/>
          <w:sz w:val="21"/>
        </w:rPr>
        <w:t xml:space="preserve">) </w:t>
      </w:r>
      <w:r>
        <w:rPr>
          <w:rFonts w:ascii="Calibri" w:eastAsia="Calibri" w:hAnsi="Calibri"/>
          <w:sz w:val="21"/>
        </w:rPr>
        <w:t>A</w:t>
      </w:r>
      <w:r>
        <w:rPr>
          <w:sz w:val="21"/>
        </w:rPr>
        <w:t>．公亦</w:t>
      </w:r>
      <w:r>
        <w:rPr>
          <w:spacing w:val="-149"/>
          <w:sz w:val="21"/>
        </w:rPr>
        <w:t>以</w:t>
      </w:r>
      <w:r>
        <w:rPr>
          <w:spacing w:val="-64"/>
          <w:position w:val="-7"/>
          <w:sz w:val="21"/>
        </w:rPr>
        <w:t>．</w:t>
      </w:r>
      <w:r>
        <w:rPr>
          <w:sz w:val="21"/>
        </w:rPr>
        <w:t>此自矜</w:t>
      </w:r>
      <w:r>
        <w:rPr>
          <w:rFonts w:ascii="Calibri" w:eastAsia="Calibri" w:hAnsi="Calibri"/>
          <w:sz w:val="21"/>
        </w:rPr>
        <w:t>(</w:t>
      </w:r>
      <w:r>
        <w:rPr>
          <w:sz w:val="21"/>
        </w:rPr>
        <w:t>《卖油翁》</w:t>
      </w:r>
      <w:r>
        <w:rPr>
          <w:rFonts w:ascii="Calibri" w:eastAsia="Calibri" w:hAnsi="Calibri"/>
          <w:sz w:val="21"/>
        </w:rPr>
        <w:t>)</w:t>
      </w:r>
      <w:r>
        <w:rPr>
          <w:rFonts w:ascii="Calibri" w:eastAsia="Calibri" w:hAnsi="Calibri"/>
          <w:sz w:val="21"/>
        </w:rPr>
        <w:tab/>
      </w:r>
      <w:r>
        <w:rPr>
          <w:rFonts w:ascii="Calibri" w:eastAsia="Calibri" w:hAnsi="Calibri"/>
          <w:sz w:val="21"/>
        </w:rPr>
        <w:t>B</w:t>
      </w:r>
      <w:r>
        <w:rPr>
          <w:sz w:val="21"/>
        </w:rPr>
        <w:t>．伯仁自</w:t>
      </w:r>
      <w:r>
        <w:rPr>
          <w:spacing w:val="-149"/>
          <w:sz w:val="21"/>
        </w:rPr>
        <w:t>以</w:t>
      </w:r>
      <w:r>
        <w:rPr>
          <w:spacing w:val="-64"/>
          <w:position w:val="-7"/>
          <w:sz w:val="21"/>
        </w:rPr>
        <w:t>．</w:t>
      </w:r>
      <w:r>
        <w:rPr>
          <w:sz w:val="21"/>
        </w:rPr>
        <w:t>知忠翰姓名在第一</w:t>
      </w:r>
    </w:p>
    <w:p>
      <w:pPr>
        <w:pStyle w:val="BodyText"/>
        <w:tabs>
          <w:tab w:val="left" w:pos="3614"/>
        </w:tabs>
        <w:spacing w:line="230" w:lineRule="auto"/>
        <w:ind w:left="119"/>
        <w:rPr>
          <w:rFonts w:ascii="Calibri" w:eastAsia="Calibri"/>
        </w:rPr>
      </w:pPr>
      <w:r>
        <w:pict>
          <v:line id="_x0000_s1078" o:spid="_x0000_s1058" style="mso-height-relative:page;mso-position-horizontal-relative:page;mso-width-relative:page;mso-wrap-distance-bottom:0;mso-wrap-distance-top:0;position:absolute;z-index:-251643904" from="90pt,202.35pt" to="505.2pt,202.35pt" coordsize="21600,21600" stroked="t" strokecolor="black">
            <w10:wrap type="topAndBottom"/>
          </v:line>
        </w:pict>
      </w:r>
      <w:r>
        <w:rPr>
          <w:rFonts w:ascii="Calibri" w:eastAsia="Calibri"/>
        </w:rPr>
        <w:t>C</w:t>
      </w:r>
      <w:r>
        <w:rPr>
          <w:rFonts w:ascii="宋体" w:eastAsia="宋体" w:hint="eastAsia"/>
        </w:rPr>
        <w:t>．不</w:t>
      </w:r>
      <w:r>
        <w:rPr>
          <w:rFonts w:ascii="宋体" w:eastAsia="宋体" w:hint="eastAsia"/>
          <w:spacing w:val="-149"/>
        </w:rPr>
        <w:t>以</w:t>
      </w:r>
      <w:r>
        <w:rPr>
          <w:rFonts w:ascii="宋体" w:eastAsia="宋体" w:hint="eastAsia"/>
          <w:spacing w:val="-64"/>
          <w:position w:val="-7"/>
        </w:rPr>
        <w:t>．</w:t>
      </w:r>
      <w:r>
        <w:rPr>
          <w:rFonts w:ascii="宋体" w:eastAsia="宋体" w:hint="eastAsia"/>
        </w:rPr>
        <w:t>疾也</w:t>
      </w:r>
      <w:r>
        <w:rPr>
          <w:rFonts w:ascii="Calibri" w:eastAsia="Calibri"/>
        </w:rPr>
        <w:t>(</w:t>
      </w:r>
      <w:r>
        <w:rPr>
          <w:rFonts w:ascii="宋体" w:eastAsia="宋体" w:hint="eastAsia"/>
        </w:rPr>
        <w:t>《三峡》</w:t>
      </w:r>
      <w:r>
        <w:rPr>
          <w:rFonts w:ascii="Calibri" w:eastAsia="Calibri"/>
        </w:rPr>
        <w:t>)</w:t>
      </w:r>
      <w:r>
        <w:rPr>
          <w:rFonts w:ascii="Calibri" w:eastAsia="Calibri"/>
        </w:rPr>
        <w:tab/>
      </w:r>
      <w:r>
        <w:rPr>
          <w:rFonts w:ascii="Calibri" w:eastAsia="Calibri"/>
        </w:rPr>
        <w:t>D</w:t>
      </w:r>
      <w:r>
        <w:rPr>
          <w:rFonts w:ascii="宋体" w:eastAsia="宋体" w:hint="eastAsia"/>
        </w:rPr>
        <w:t>．辄予五十金，</w:t>
      </w:r>
      <w:r>
        <w:rPr>
          <w:rFonts w:ascii="宋体" w:eastAsia="宋体" w:hint="eastAsia"/>
          <w:spacing w:val="-149"/>
        </w:rPr>
        <w:t>以</w:t>
      </w:r>
      <w:r>
        <w:rPr>
          <w:rFonts w:ascii="宋体" w:eastAsia="宋体" w:hint="eastAsia"/>
          <w:spacing w:val="-64"/>
          <w:position w:val="-7"/>
        </w:rPr>
        <w:t>．</w:t>
      </w:r>
      <w:r>
        <w:rPr>
          <w:rFonts w:ascii="宋体" w:eastAsia="宋体" w:hint="eastAsia"/>
        </w:rPr>
        <w:t>明不欺</w:t>
      </w:r>
      <w:r>
        <w:rPr>
          <w:rFonts w:ascii="Calibri" w:eastAsia="Calibri"/>
        </w:rPr>
        <w:t>(</w:t>
      </w:r>
      <w:r>
        <w:rPr>
          <w:rFonts w:ascii="宋体" w:eastAsia="宋体" w:hint="eastAsia"/>
        </w:rPr>
        <w:t>《商鞅立木》</w:t>
      </w:r>
      <w:r>
        <w:rPr>
          <w:rFonts w:ascii="Calibri" w:eastAsia="Calibri"/>
        </w:rPr>
        <w:t>)</w:t>
      </w:r>
    </w:p>
    <w:p>
      <w:pPr>
        <w:pStyle w:val="BodyText"/>
        <w:spacing w:before="7"/>
        <w:rPr>
          <w:rFonts w:ascii="Calibri"/>
          <w:sz w:val="15"/>
        </w:rPr>
      </w:pPr>
    </w:p>
    <w:p>
      <w:pPr>
        <w:pStyle w:val="BodyText"/>
        <w:spacing w:before="6"/>
        <w:rPr>
          <w:rFonts w:ascii="Calibri"/>
          <w:sz w:val="9"/>
        </w:rPr>
      </w:pPr>
    </w:p>
    <w:p>
      <w:pPr>
        <w:pStyle w:val="BodyText"/>
        <w:spacing w:before="71"/>
        <w:ind w:left="120"/>
        <w:rPr>
          <w:rFonts w:ascii="宋体" w:eastAsia="宋体" w:hint="eastAsia"/>
        </w:rPr>
      </w:pPr>
      <w:r>
        <w:rPr>
          <w:rFonts w:ascii="宋体" w:eastAsia="宋体" w:hint="eastAsia"/>
          <w:color w:val="1E1E1E"/>
        </w:rPr>
        <w:t xml:space="preserve">（三）阅读下面文章，完成 14-18 题。（17 分） </w:t>
      </w:r>
    </w:p>
    <w:p>
      <w:pPr>
        <w:pStyle w:val="BodyText"/>
        <w:spacing w:before="3"/>
        <w:rPr>
          <w:rFonts w:ascii="宋体"/>
          <w:sz w:val="16"/>
        </w:rPr>
      </w:pPr>
    </w:p>
    <w:p>
      <w:pPr>
        <w:spacing w:before="0"/>
        <w:ind w:left="120" w:right="1792" w:firstLine="0"/>
        <w:jc w:val="center"/>
        <w:rPr>
          <w:rFonts w:ascii="宋体" w:eastAsia="宋体" w:hint="eastAsia"/>
          <w:b/>
          <w:sz w:val="20"/>
        </w:rPr>
      </w:pPr>
      <w:r>
        <w:rPr>
          <w:rFonts w:ascii="宋体" w:eastAsia="宋体" w:hint="eastAsia"/>
          <w:b/>
          <w:color w:val="1E1E1E"/>
          <w:w w:val="105"/>
          <w:sz w:val="20"/>
        </w:rPr>
        <w:t>芦苇花的精魂</w:t>
      </w:r>
    </w:p>
    <w:p>
      <w:pPr>
        <w:pStyle w:val="BodyText"/>
        <w:spacing w:before="11"/>
        <w:rPr>
          <w:rFonts w:ascii="宋体"/>
          <w:b/>
          <w:sz w:val="15"/>
        </w:rPr>
      </w:pPr>
    </w:p>
    <w:p>
      <w:pPr>
        <w:pStyle w:val="BodyText"/>
        <w:ind w:left="120" w:right="1686"/>
        <w:jc w:val="center"/>
        <w:rPr>
          <w:rFonts w:ascii="宋体" w:eastAsia="宋体" w:hint="eastAsia"/>
        </w:rPr>
      </w:pPr>
      <w:r>
        <w:rPr>
          <w:color w:val="1E1E1E"/>
        </w:rPr>
        <w:t>扶云</w:t>
      </w:r>
      <w:r>
        <w:rPr>
          <w:rFonts w:ascii="宋体" w:eastAsia="宋体" w:hint="eastAsia"/>
          <w:color w:val="1E1E1E"/>
        </w:rPr>
        <w:t xml:space="preserve"> </w:t>
      </w:r>
    </w:p>
    <w:p>
      <w:pPr>
        <w:pStyle w:val="BodyText"/>
        <w:spacing w:before="9"/>
        <w:rPr>
          <w:rFonts w:ascii="宋体"/>
          <w:sz w:val="15"/>
        </w:rPr>
      </w:pPr>
    </w:p>
    <w:p>
      <w:pPr>
        <w:pStyle w:val="BodyText"/>
        <w:ind w:left="540"/>
      </w:pPr>
      <w:r>
        <w:rPr>
          <w:rFonts w:ascii="宋体" w:eastAsia="宋体" w:hAnsi="宋体" w:hint="eastAsia"/>
          <w:color w:val="1E1E1E"/>
        </w:rPr>
        <w:t>①</w:t>
      </w:r>
      <w:r>
        <w:rPr>
          <w:color w:val="1E1E1E"/>
        </w:rPr>
        <w:t>芦苇花随风飘逸，那一片片的风景，摇曳在家乡的冬春季节。</w:t>
      </w:r>
    </w:p>
    <w:p>
      <w:pPr>
        <w:pStyle w:val="BodyText"/>
        <w:spacing w:before="4"/>
        <w:rPr>
          <w:sz w:val="15"/>
        </w:rPr>
      </w:pPr>
    </w:p>
    <w:p>
      <w:pPr>
        <w:pStyle w:val="BodyText"/>
        <w:spacing w:line="417" w:lineRule="auto"/>
        <w:ind w:left="120" w:right="1906" w:firstLine="420"/>
        <w:jc w:val="both"/>
      </w:pPr>
      <w:r>
        <w:rPr>
          <w:rFonts w:ascii="宋体" w:eastAsia="宋体" w:hAnsi="宋体" w:hint="eastAsia"/>
          <w:color w:val="1E1E1E"/>
        </w:rPr>
        <w:t>②</w:t>
      </w:r>
      <w:r>
        <w:rPr>
          <w:color w:val="1E1E1E"/>
        </w:rPr>
        <w:t>我站在芦苇荡旁边，眼看、心感，总觉得芦苇花有一种说不清的精魂在那里飘拂。真的，很少有植物的花带给人这种感觉，即便是飒飒秋菊也要输给芦苇花。秋菊还是带有些艳的颜色，芦苇花的朴素与柔细像极了母亲，历经沧桑，还是那般亲切，她浑浊的老眼透溢出慈祥的光芒。</w:t>
      </w:r>
    </w:p>
    <w:p>
      <w:pPr>
        <w:pStyle w:val="BodyText"/>
        <w:spacing w:line="268" w:lineRule="exact"/>
        <w:ind w:left="540"/>
      </w:pPr>
      <w:r>
        <w:rPr>
          <w:rFonts w:ascii="宋体" w:eastAsia="宋体" w:hAnsi="宋体" w:hint="eastAsia"/>
          <w:color w:val="1E1E1E"/>
          <w:spacing w:val="-2"/>
        </w:rPr>
        <w:t>③</w:t>
      </w:r>
      <w:r>
        <w:rPr>
          <w:color w:val="1E1E1E"/>
          <w:spacing w:val="-2"/>
        </w:rPr>
        <w:t>芦苇花内里，最深邃的那份情感，魂系着芦苇荡的仁心雄魄。细想下去，天地造芦</w:t>
      </w:r>
    </w:p>
    <w:p>
      <w:pPr>
        <w:pStyle w:val="BodyText"/>
        <w:spacing w:before="9"/>
        <w:rPr>
          <w:sz w:val="15"/>
        </w:rPr>
      </w:pPr>
    </w:p>
    <w:p>
      <w:pPr>
        <w:pStyle w:val="BodyText"/>
        <w:ind w:left="120"/>
      </w:pPr>
      <w:r>
        <w:rPr>
          <w:color w:val="1E1E1E"/>
          <w:spacing w:val="-2"/>
        </w:rPr>
        <w:t>苇，这苇却不尽是干瘪，虽然它腹中空洞，</w:t>
      </w:r>
      <w:r>
        <w:rPr>
          <w:color w:val="1E1E1E"/>
          <w:spacing w:val="-2"/>
          <w:u w:val="single" w:color="1E1E1E"/>
        </w:rPr>
        <w:t>却诠释了“空也是富有”的极妙哲理。</w:t>
      </w:r>
      <w:r>
        <w:rPr>
          <w:color w:val="1E1E1E"/>
          <w:spacing w:val="-2"/>
        </w:rPr>
        <w:t>这也许</w:t>
      </w:r>
    </w:p>
    <w:p>
      <w:pPr>
        <w:pStyle w:val="BodyText"/>
        <w:spacing w:before="10"/>
        <w:rPr>
          <w:sz w:val="9"/>
        </w:rPr>
      </w:pPr>
    </w:p>
    <w:p>
      <w:pPr>
        <w:pStyle w:val="BodyText"/>
        <w:spacing w:before="72"/>
        <w:ind w:left="120"/>
      </w:pPr>
      <w:r>
        <w:rPr>
          <w:color w:val="1E1E1E"/>
        </w:rPr>
        <w:t>有些难懂，“空”与“有”本是相反的两极，怎么能搞在一起?但及待芦苇抽出了芦苇之</w:t>
      </w:r>
    </w:p>
    <w:p>
      <w:pPr>
        <w:pStyle w:val="BodyText"/>
        <w:spacing w:before="9"/>
        <w:rPr>
          <w:sz w:val="15"/>
        </w:rPr>
      </w:pPr>
    </w:p>
    <w:p>
      <w:pPr>
        <w:pStyle w:val="BodyText"/>
        <w:ind w:left="120"/>
      </w:pPr>
      <w:r>
        <w:rPr>
          <w:color w:val="1E1E1E"/>
        </w:rPr>
        <w:t>花，我才真正懂得芦苇的气质——心那般空，爱是这般厚。</w:t>
      </w:r>
    </w:p>
    <w:p>
      <w:pPr>
        <w:pStyle w:val="BodyText"/>
        <w:spacing w:before="4"/>
        <w:rPr>
          <w:sz w:val="15"/>
        </w:rPr>
      </w:pPr>
    </w:p>
    <w:p>
      <w:pPr>
        <w:pStyle w:val="BodyText"/>
        <w:ind w:left="540"/>
      </w:pPr>
      <w:r>
        <w:rPr>
          <w:rFonts w:ascii="宋体" w:eastAsia="宋体" w:hAnsi="宋体" w:hint="eastAsia"/>
          <w:color w:val="1E1E1E"/>
        </w:rPr>
        <w:t>④</w:t>
      </w:r>
      <w:r>
        <w:rPr>
          <w:color w:val="1E1E1E"/>
        </w:rPr>
        <w:t>芦苇的心间呀，盛着一片天，它怕这个天太空寂，慢慢捧出充满质感的芦苇花。这</w:t>
      </w:r>
    </w:p>
    <w:p>
      <w:pPr>
        <w:pStyle w:val="BodyText"/>
        <w:spacing w:before="9"/>
        <w:rPr>
          <w:sz w:val="15"/>
        </w:rPr>
      </w:pPr>
    </w:p>
    <w:p>
      <w:pPr>
        <w:pStyle w:val="BodyText"/>
        <w:ind w:left="120"/>
      </w:pPr>
      <w:r>
        <w:rPr>
          <w:color w:val="1E1E1E"/>
        </w:rPr>
        <w:t>花似人生的彻悟，在黄叶与绿叶中间绽放一种白发苍苍的弧度美。</w:t>
      </w:r>
    </w:p>
    <w:p>
      <w:pPr>
        <w:pStyle w:val="BodyText"/>
        <w:spacing w:before="4"/>
        <w:rPr>
          <w:sz w:val="15"/>
        </w:rPr>
      </w:pPr>
    </w:p>
    <w:p>
      <w:pPr>
        <w:pStyle w:val="BodyText"/>
        <w:spacing w:before="1"/>
        <w:ind w:left="540"/>
      </w:pPr>
      <w:r>
        <w:rPr>
          <w:rFonts w:ascii="宋体" w:eastAsia="宋体" w:hAnsi="宋体" w:hint="eastAsia"/>
          <w:color w:val="1E1E1E"/>
        </w:rPr>
        <w:t>⑤</w:t>
      </w:r>
      <w:r>
        <w:rPr>
          <w:color w:val="1E1E1E"/>
        </w:rPr>
        <w:t>我心中不由一惊，没有什么比这样的画面更让人感受到冬野之真味了……有什么植</w:t>
      </w:r>
    </w:p>
    <w:p>
      <w:pPr>
        <w:pStyle w:val="BodyText"/>
        <w:spacing w:before="9"/>
        <w:rPr>
          <w:sz w:val="15"/>
        </w:rPr>
      </w:pPr>
    </w:p>
    <w:p>
      <w:pPr>
        <w:pStyle w:val="BodyText"/>
        <w:ind w:left="119"/>
      </w:pPr>
      <w:r>
        <w:rPr>
          <w:color w:val="1E1E1E"/>
          <w:w w:val="100"/>
        </w:rPr>
        <w:t>物</w:t>
      </w:r>
    </w:p>
    <w:p>
      <w:pPr>
        <w:spacing w:after="0"/>
        <w:sectPr>
          <w:pgSz w:w="11900" w:h="16840"/>
          <w:pgMar w:top="1400" w:right="0" w:bottom="280" w:left="1680" w:header="720" w:footer="720" w:gutter="0"/>
          <w:cols w:space="720"/>
        </w:sectPr>
      </w:pPr>
    </w:p>
    <w:p>
      <w:pPr>
        <w:pStyle w:val="BodyText"/>
        <w:spacing w:before="57" w:line="417" w:lineRule="auto"/>
        <w:ind w:left="120" w:right="1803"/>
      </w:pPr>
      <w:r>
        <w:rPr>
          <w:color w:val="1E1E1E"/>
        </w:rPr>
        <w:t>能把毛茸茸的花，撑过一个又一个清冷的黄昏，与寒冬深情地去握手，你来说一说?请不要讲，潇潇冷雨打沧桑，呼呼寒风吹断肠。整个芦苇荡，已然跨越清冷，不知是芦苇花温暖了残阳，还是落日渲染了荻花美。</w:t>
      </w:r>
    </w:p>
    <w:p>
      <w:pPr>
        <w:pStyle w:val="BodyText"/>
        <w:spacing w:line="417" w:lineRule="auto"/>
        <w:ind w:left="120" w:right="1908" w:firstLine="420"/>
        <w:jc w:val="both"/>
      </w:pPr>
      <w:r>
        <w:rPr>
          <w:rFonts w:ascii="宋体" w:eastAsia="宋体" w:hAnsi="宋体" w:hint="eastAsia"/>
          <w:color w:val="1E1E1E"/>
        </w:rPr>
        <w:t>⑥</w:t>
      </w:r>
      <w:r>
        <w:rPr>
          <w:color w:val="1E1E1E"/>
        </w:rPr>
        <w:t>我想起一个女性朋友，在遭遇身体误诊、丈夫背叛、失去女儿的苦难后，她的心没有灰暗甚至死去，却用自己的爱去温暖一个又一个孤儿。她说，在爱中学会爱，自己很像一捧芦苇花。我听后，在泪眼模糊中，突然感到了芦苇花人性的甜美。</w:t>
      </w:r>
    </w:p>
    <w:p>
      <w:pPr>
        <w:pStyle w:val="BodyText"/>
        <w:ind w:left="540"/>
      </w:pPr>
      <w:r>
        <w:rPr>
          <w:rFonts w:ascii="宋体" w:eastAsia="宋体" w:hAnsi="宋体" w:hint="eastAsia"/>
          <w:color w:val="1E1E1E"/>
        </w:rPr>
        <w:t>⑦</w:t>
      </w:r>
      <w:r>
        <w:rPr>
          <w:color w:val="1E1E1E"/>
        </w:rPr>
        <w:t>这让我想起患渐冻症的武汉金银潭医院院长张定宇，他在抗击新冠肺炎疫情第一线</w:t>
      </w:r>
    </w:p>
    <w:p>
      <w:pPr>
        <w:pStyle w:val="BodyText"/>
        <w:spacing w:before="3"/>
        <w:rPr>
          <w:sz w:val="15"/>
        </w:rPr>
      </w:pPr>
    </w:p>
    <w:p>
      <w:pPr>
        <w:pStyle w:val="BodyText"/>
        <w:ind w:left="120"/>
      </w:pPr>
      <w:r>
        <w:rPr>
          <w:color w:val="1E1E1E"/>
          <w:w w:val="100"/>
        </w:rPr>
        <w:t>坚</w:t>
      </w:r>
    </w:p>
    <w:p>
      <w:pPr>
        <w:pStyle w:val="BodyText"/>
        <w:spacing w:before="9"/>
        <w:rPr>
          <w:sz w:val="15"/>
        </w:rPr>
      </w:pPr>
    </w:p>
    <w:p>
      <w:pPr>
        <w:pStyle w:val="BodyText"/>
        <w:spacing w:line="417" w:lineRule="auto"/>
        <w:ind w:left="120" w:right="1906"/>
        <w:jc w:val="both"/>
      </w:pPr>
      <w:r>
        <w:rPr>
          <w:color w:val="1E1E1E"/>
        </w:rPr>
        <w:t>守，同为医护人员的妻子感染了病毒被隔离治疗，他说：“我怕得哭了。”当时，分身乏术的张定宇不能陪在妻子身旁，有时一连三四天都看不上妻子一眼。谈到自己的渐冻症， 张定宇却没有半点害怕。但他说，在开车去看妻子的路上，自己害怕得哭了，心里怕失去她。所幸，妻子感染后已经康复。</w:t>
      </w:r>
    </w:p>
    <w:p>
      <w:pPr>
        <w:pStyle w:val="BodyText"/>
        <w:spacing w:line="417" w:lineRule="auto"/>
        <w:ind w:left="120" w:right="1906" w:firstLine="420"/>
      </w:pPr>
      <w:r>
        <w:rPr>
          <w:rFonts w:ascii="宋体" w:eastAsia="宋体" w:hAnsi="宋体" w:hint="eastAsia"/>
          <w:color w:val="1E1E1E"/>
        </w:rPr>
        <w:t>⑧</w:t>
      </w:r>
      <w:r>
        <w:rPr>
          <w:color w:val="1E1E1E"/>
        </w:rPr>
        <w:t xml:space="preserve">就像初春依然挺立的芦苇花一样，张定宇的双腿已开始萎缩，全身会慢慢失去知 </w:t>
      </w:r>
      <w:r>
        <w:rPr>
          <w:color w:val="1E1E1E"/>
          <w:spacing w:val="-2"/>
        </w:rPr>
        <w:t>觉。他对时间特别敏感，因自己的身体会渐渐被这种罕见的病魔“冻”住。他曾说，自己跑得更快，才能跑赢时间，一定把重要的事情做完；必须跑得更快，才能从病毒手里抢回</w:t>
      </w:r>
      <w:r>
        <w:rPr>
          <w:color w:val="1E1E1E"/>
        </w:rPr>
        <w:t>更多病人。</w:t>
      </w:r>
    </w:p>
    <w:p>
      <w:pPr>
        <w:pStyle w:val="BodyText"/>
        <w:spacing w:line="417" w:lineRule="auto"/>
        <w:ind w:left="120" w:right="1906" w:firstLine="420"/>
        <w:jc w:val="both"/>
      </w:pPr>
      <w:r>
        <w:rPr>
          <w:rFonts w:ascii="宋体" w:eastAsia="宋体" w:hAnsi="宋体" w:hint="eastAsia"/>
          <w:color w:val="1E1E1E"/>
        </w:rPr>
        <w:t>⑨</w:t>
      </w:r>
      <w:r>
        <w:rPr>
          <w:color w:val="1E1E1E"/>
        </w:rPr>
        <w:t>初春依然挺立的芦苇花，像张定宇一样，如同一面面旗帜，站在芦苇荡的那头遥遥照耀而来，拉出一片片暖意，一点点在我的心扉展开，似有一个声音在呢喃和诉说，一点一点地将生命的抗争用毛笔在天地间一笔一画地写着、写着，像慢镜头一样。每年三月烧芦苇做草木灰，触目即是的芦苇花颜将不复存在，过去的艰涩和荣光只有芦苇根知道。</w:t>
      </w:r>
    </w:p>
    <w:p>
      <w:pPr>
        <w:pStyle w:val="BodyText"/>
        <w:spacing w:line="417" w:lineRule="auto"/>
        <w:ind w:left="120" w:right="1908" w:firstLine="420"/>
      </w:pPr>
      <w:r>
        <w:rPr>
          <w:rFonts w:ascii="宋体" w:eastAsia="宋体" w:hAnsi="宋体" w:hint="eastAsia"/>
          <w:color w:val="1E1E1E"/>
          <w:spacing w:val="-2"/>
        </w:rPr>
        <w:t>⑩</w:t>
      </w:r>
      <w:r>
        <w:rPr>
          <w:color w:val="1E1E1E"/>
          <w:spacing w:val="-2"/>
        </w:rPr>
        <w:t>有人说，秋天芦苇花开了，就意味着生命光华铺射，那便是高峰闪现。内心质朴的</w:t>
      </w:r>
      <w:r>
        <w:rPr>
          <w:color w:val="1E1E1E"/>
        </w:rPr>
        <w:t>人们，一直把芦苇花装在心头，阳光不断透过指缝进入瞳孔，似乎新苇在眼前努力地生 长。</w:t>
      </w:r>
    </w:p>
    <w:p>
      <w:pPr>
        <w:pStyle w:val="BodyText"/>
        <w:spacing w:line="420" w:lineRule="auto"/>
        <w:ind w:left="120" w:right="1686" w:firstLine="5786"/>
        <w:rPr>
          <w:rFonts w:ascii="宋体" w:eastAsia="宋体" w:hAnsi="宋体" w:hint="eastAsia"/>
        </w:rPr>
      </w:pPr>
      <w:r>
        <w:rPr>
          <w:rFonts w:ascii="宋体" w:eastAsia="宋体" w:hAnsi="宋体" w:hint="eastAsia"/>
          <w:color w:val="1E1E1E"/>
        </w:rPr>
        <w:t xml:space="preserve">（选自《意林》，有删改） 14.文章以芦苇花贯穿全文，为何在第②段写到菊花?请简要分析。（3 分） </w:t>
      </w:r>
    </w:p>
    <w:p>
      <w:pPr>
        <w:pStyle w:val="BodyText"/>
        <w:spacing w:line="263" w:lineRule="exact"/>
        <w:ind w:left="120"/>
        <w:rPr>
          <w:rFonts w:ascii="宋体"/>
        </w:rPr>
      </w:pPr>
      <w:r>
        <w:rPr>
          <w:rFonts w:ascii="宋体"/>
          <w:color w:val="1E1E1E"/>
          <w:spacing w:val="-1"/>
          <w:w w:val="100"/>
          <w:u w:val="single" w:color="1E1E1E"/>
        </w:rPr>
        <w:t xml:space="preserve">                                                                               </w:t>
      </w:r>
      <w:r>
        <w:rPr>
          <w:rFonts w:ascii="宋体"/>
          <w:color w:val="1E1E1E"/>
          <w:spacing w:val="-1"/>
          <w:w w:val="100"/>
        </w:rPr>
        <w:t xml:space="preserve"> </w:t>
      </w:r>
      <w:r>
        <w:rPr>
          <w:rFonts w:ascii="宋体"/>
          <w:color w:val="1E1E1E"/>
          <w:spacing w:val="-2"/>
          <w:w w:val="100"/>
        </w:rPr>
        <w:t xml:space="preserve"> </w:t>
      </w:r>
      <w:r>
        <w:rPr>
          <w:rFonts w:ascii="宋体"/>
          <w:color w:val="1E1E1E"/>
          <w:w w:val="100"/>
        </w:rPr>
        <w:t xml:space="preserve"> </w:t>
      </w:r>
    </w:p>
    <w:p>
      <w:pPr>
        <w:pStyle w:val="BodyText"/>
        <w:spacing w:before="10"/>
        <w:rPr>
          <w:rFonts w:ascii="宋体"/>
          <w:sz w:val="9"/>
        </w:rPr>
      </w:pPr>
    </w:p>
    <w:p>
      <w:pPr>
        <w:pStyle w:val="BodyText"/>
        <w:spacing w:before="71"/>
        <w:ind w:left="120"/>
        <w:rPr>
          <w:rFonts w:ascii="宋体"/>
        </w:rPr>
      </w:pPr>
      <w:r>
        <w:rPr>
          <w:rFonts w:ascii="宋体"/>
          <w:color w:val="1E1E1E"/>
          <w:spacing w:val="-1"/>
          <w:w w:val="100"/>
          <w:u w:val="single" w:color="1E1E1E"/>
        </w:rPr>
        <w:t xml:space="preserve">                                                                               </w:t>
      </w:r>
      <w:r>
        <w:rPr>
          <w:rFonts w:ascii="宋体"/>
          <w:color w:val="1E1E1E"/>
          <w:spacing w:val="-1"/>
          <w:w w:val="100"/>
        </w:rPr>
        <w:t xml:space="preserve"> </w:t>
      </w:r>
      <w:r>
        <w:rPr>
          <w:rFonts w:ascii="宋体"/>
          <w:color w:val="1E1E1E"/>
          <w:spacing w:val="-2"/>
          <w:w w:val="100"/>
        </w:rPr>
        <w:t xml:space="preserve"> </w:t>
      </w:r>
      <w:r>
        <w:rPr>
          <w:rFonts w:ascii="宋体"/>
          <w:color w:val="1E1E1E"/>
          <w:w w:val="100"/>
        </w:rPr>
        <w:t xml:space="preserve"> </w:t>
      </w:r>
    </w:p>
    <w:p>
      <w:pPr>
        <w:pStyle w:val="BodyText"/>
        <w:spacing w:before="10"/>
        <w:rPr>
          <w:rFonts w:ascii="宋体"/>
          <w:sz w:val="9"/>
        </w:rPr>
      </w:pPr>
    </w:p>
    <w:p>
      <w:pPr>
        <w:pStyle w:val="ListParagraph"/>
        <w:numPr>
          <w:ilvl w:val="0"/>
          <w:numId w:val="5"/>
        </w:numPr>
        <w:tabs>
          <w:tab w:val="left" w:pos="437"/>
        </w:tabs>
        <w:spacing w:before="72" w:after="0" w:line="240" w:lineRule="auto"/>
        <w:ind w:left="436" w:right="0" w:hanging="317"/>
        <w:jc w:val="left"/>
        <w:rPr>
          <w:color w:val="1E1E1E"/>
          <w:sz w:val="19"/>
        </w:rPr>
      </w:pPr>
      <w:r>
        <w:rPr>
          <w:color w:val="1E1E1E"/>
          <w:sz w:val="21"/>
        </w:rPr>
        <w:t>作者为什么要把张定宇比作“初春依然挺立的芦苇花”，请结合文本分析。（4</w:t>
      </w:r>
      <w:r>
        <w:rPr>
          <w:color w:val="1E1E1E"/>
          <w:spacing w:val="-28"/>
          <w:sz w:val="21"/>
        </w:rPr>
        <w:t xml:space="preserve"> 分</w:t>
      </w:r>
      <w:r>
        <w:rPr>
          <w:color w:val="1E1E1E"/>
          <w:sz w:val="21"/>
        </w:rPr>
        <w:t xml:space="preserve">） </w:t>
      </w:r>
    </w:p>
    <w:p>
      <w:pPr>
        <w:pStyle w:val="BodyText"/>
        <w:spacing w:before="9"/>
        <w:rPr>
          <w:rFonts w:ascii="宋体"/>
          <w:sz w:val="15"/>
        </w:rPr>
      </w:pPr>
    </w:p>
    <w:p>
      <w:pPr>
        <w:pStyle w:val="BodyText"/>
        <w:ind w:left="119"/>
        <w:rPr>
          <w:rFonts w:ascii="宋体"/>
        </w:rPr>
      </w:pPr>
      <w:r>
        <w:rPr>
          <w:rFonts w:ascii="宋体"/>
          <w:color w:val="1E1E1E"/>
          <w:spacing w:val="-1"/>
          <w:w w:val="100"/>
          <w:u w:val="single" w:color="1E1E1E"/>
        </w:rPr>
        <w:t xml:space="preserve">                                                                               </w:t>
      </w:r>
      <w:r>
        <w:rPr>
          <w:rFonts w:ascii="宋体"/>
          <w:color w:val="1E1E1E"/>
          <w:spacing w:val="-1"/>
          <w:w w:val="100"/>
        </w:rPr>
        <w:t xml:space="preserve"> </w:t>
      </w:r>
      <w:r>
        <w:rPr>
          <w:rFonts w:ascii="宋体"/>
          <w:color w:val="1E1E1E"/>
          <w:spacing w:val="-2"/>
          <w:w w:val="100"/>
        </w:rPr>
        <w:t xml:space="preserve"> </w:t>
      </w:r>
      <w:r>
        <w:rPr>
          <w:rFonts w:ascii="宋体"/>
          <w:color w:val="1E1E1E"/>
          <w:w w:val="100"/>
        </w:rPr>
        <w:t xml:space="preserve"> </w:t>
      </w:r>
    </w:p>
    <w:p>
      <w:pPr>
        <w:pStyle w:val="BodyText"/>
        <w:spacing w:before="9"/>
        <w:rPr>
          <w:rFonts w:ascii="宋体"/>
          <w:sz w:val="9"/>
        </w:rPr>
      </w:pPr>
    </w:p>
    <w:p>
      <w:pPr>
        <w:pStyle w:val="BodyText"/>
        <w:spacing w:before="72"/>
        <w:ind w:left="120"/>
        <w:rPr>
          <w:rFonts w:ascii="宋体"/>
        </w:rPr>
      </w:pPr>
      <w:r>
        <w:rPr>
          <w:rFonts w:ascii="宋体"/>
          <w:color w:val="1E1E1E"/>
          <w:spacing w:val="-1"/>
          <w:w w:val="100"/>
          <w:u w:val="single" w:color="1E1E1E"/>
        </w:rPr>
        <w:t xml:space="preserve">                                                                               </w:t>
      </w:r>
      <w:r>
        <w:rPr>
          <w:rFonts w:ascii="宋体"/>
          <w:color w:val="1E1E1E"/>
          <w:spacing w:val="-1"/>
          <w:w w:val="100"/>
        </w:rPr>
        <w:t xml:space="preserve"> </w:t>
      </w:r>
      <w:r>
        <w:rPr>
          <w:rFonts w:ascii="宋体"/>
          <w:color w:val="1E1E1E"/>
          <w:spacing w:val="-2"/>
          <w:w w:val="100"/>
        </w:rPr>
        <w:t xml:space="preserve"> </w:t>
      </w:r>
      <w:r>
        <w:rPr>
          <w:rFonts w:ascii="宋体"/>
          <w:color w:val="1E1E1E"/>
          <w:w w:val="100"/>
        </w:rPr>
        <w:t xml:space="preserve"> </w:t>
      </w:r>
    </w:p>
    <w:p>
      <w:pPr>
        <w:spacing w:after="0"/>
        <w:rPr>
          <w:rFonts w:ascii="宋体"/>
        </w:rPr>
        <w:sectPr>
          <w:pgSz w:w="11900" w:h="16840"/>
          <w:pgMar w:top="1480" w:right="0" w:bottom="280" w:left="1680" w:header="720" w:footer="720" w:gutter="0"/>
          <w:cols w:space="720"/>
        </w:sectPr>
      </w:pPr>
    </w:p>
    <w:p>
      <w:pPr>
        <w:pStyle w:val="ListParagraph"/>
        <w:numPr>
          <w:ilvl w:val="0"/>
          <w:numId w:val="5"/>
        </w:numPr>
        <w:tabs>
          <w:tab w:val="left" w:pos="437"/>
        </w:tabs>
        <w:spacing w:before="57" w:after="0" w:line="240" w:lineRule="auto"/>
        <w:ind w:left="436" w:right="0" w:hanging="317"/>
        <w:jc w:val="left"/>
        <w:rPr>
          <w:color w:val="1E1E1E"/>
          <w:sz w:val="19"/>
        </w:rPr>
      </w:pPr>
      <w:r>
        <w:rPr>
          <w:color w:val="1E1E1E"/>
          <w:sz w:val="21"/>
        </w:rPr>
        <w:t>本文题为《芦苇花的精魂》，请简要概括芦苇花的“精魂”体现在哪些方面。(4</w:t>
      </w:r>
      <w:r>
        <w:rPr>
          <w:color w:val="1E1E1E"/>
          <w:spacing w:val="-19"/>
          <w:sz w:val="21"/>
        </w:rPr>
        <w:t xml:space="preserve"> 分) </w:t>
      </w:r>
    </w:p>
    <w:p>
      <w:pPr>
        <w:pStyle w:val="BodyText"/>
        <w:spacing w:before="4"/>
        <w:rPr>
          <w:rFonts w:ascii="宋体"/>
          <w:sz w:val="15"/>
        </w:rPr>
      </w:pPr>
    </w:p>
    <w:p>
      <w:pPr>
        <w:pStyle w:val="BodyText"/>
        <w:ind w:left="119"/>
        <w:rPr>
          <w:rFonts w:ascii="宋体"/>
        </w:rPr>
      </w:pPr>
      <w:r>
        <w:rPr>
          <w:rFonts w:ascii="宋体"/>
          <w:color w:val="1E1E1E"/>
          <w:spacing w:val="-1"/>
          <w:w w:val="100"/>
          <w:u w:val="single" w:color="1E1E1E"/>
        </w:rPr>
        <w:t xml:space="preserve">                                                                               </w:t>
      </w:r>
      <w:r>
        <w:rPr>
          <w:rFonts w:ascii="宋体"/>
          <w:color w:val="1E1E1E"/>
          <w:spacing w:val="-1"/>
          <w:w w:val="100"/>
        </w:rPr>
        <w:t xml:space="preserve"> </w:t>
      </w:r>
      <w:r>
        <w:rPr>
          <w:rFonts w:ascii="宋体"/>
          <w:color w:val="1E1E1E"/>
          <w:spacing w:val="-2"/>
          <w:w w:val="100"/>
        </w:rPr>
        <w:t xml:space="preserve"> </w:t>
      </w:r>
      <w:r>
        <w:rPr>
          <w:rFonts w:ascii="宋体"/>
          <w:color w:val="1E1E1E"/>
          <w:w w:val="100"/>
        </w:rPr>
        <w:t xml:space="preserve"> </w:t>
      </w:r>
    </w:p>
    <w:p>
      <w:pPr>
        <w:pStyle w:val="BodyText"/>
        <w:spacing w:before="2"/>
        <w:rPr>
          <w:rFonts w:ascii="宋体"/>
          <w:sz w:val="10"/>
        </w:rPr>
      </w:pPr>
    </w:p>
    <w:p>
      <w:pPr>
        <w:pStyle w:val="BodyText"/>
        <w:spacing w:before="71"/>
        <w:ind w:left="120"/>
        <w:rPr>
          <w:rFonts w:ascii="宋体"/>
        </w:rPr>
      </w:pPr>
      <w:r>
        <w:rPr>
          <w:rFonts w:ascii="宋体"/>
          <w:color w:val="1E1E1E"/>
          <w:spacing w:val="-1"/>
          <w:w w:val="100"/>
          <w:u w:val="single" w:color="1E1E1E"/>
        </w:rPr>
        <w:t xml:space="preserve">                                                                               </w:t>
      </w:r>
      <w:r>
        <w:rPr>
          <w:rFonts w:ascii="宋体"/>
          <w:color w:val="1E1E1E"/>
          <w:spacing w:val="-1"/>
          <w:w w:val="100"/>
        </w:rPr>
        <w:t xml:space="preserve"> </w:t>
      </w:r>
      <w:r>
        <w:rPr>
          <w:rFonts w:ascii="宋体"/>
          <w:color w:val="1E1E1E"/>
          <w:spacing w:val="-2"/>
          <w:w w:val="100"/>
        </w:rPr>
        <w:t xml:space="preserve"> </w:t>
      </w:r>
      <w:r>
        <w:rPr>
          <w:rFonts w:ascii="宋体"/>
          <w:color w:val="1E1E1E"/>
          <w:w w:val="100"/>
        </w:rPr>
        <w:t xml:space="preserve"> </w:t>
      </w:r>
    </w:p>
    <w:p>
      <w:pPr>
        <w:pStyle w:val="BodyText"/>
        <w:spacing w:before="10"/>
        <w:rPr>
          <w:rFonts w:ascii="宋体"/>
          <w:sz w:val="9"/>
        </w:rPr>
      </w:pPr>
    </w:p>
    <w:p>
      <w:pPr>
        <w:pStyle w:val="ListParagraph"/>
        <w:numPr>
          <w:ilvl w:val="0"/>
          <w:numId w:val="5"/>
        </w:numPr>
        <w:tabs>
          <w:tab w:val="left" w:pos="437"/>
        </w:tabs>
        <w:spacing w:before="72" w:after="0" w:line="417" w:lineRule="auto"/>
        <w:ind w:left="120" w:right="2013" w:firstLine="0"/>
        <w:jc w:val="left"/>
        <w:rPr>
          <w:color w:val="1E1E1E"/>
          <w:sz w:val="19"/>
        </w:rPr>
      </w:pPr>
      <w:r>
        <w:rPr>
          <w:color w:val="1E1E1E"/>
          <w:spacing w:val="-2"/>
          <w:sz w:val="21"/>
        </w:rPr>
        <w:t>芦苇花告诉我们“空也是富有”的哲理，虽然芦苇的腹中是空洞的，但它的爱是深厚</w:t>
      </w:r>
      <w:r>
        <w:rPr>
          <w:color w:val="1E1E1E"/>
          <w:sz w:val="21"/>
        </w:rPr>
        <w:t>的，他的精神是富有的。芦苇花这样的品质让你想起了谁？请你把他（她）的事迹写下来。（80</w:t>
      </w:r>
      <w:r>
        <w:rPr>
          <w:color w:val="1E1E1E"/>
          <w:spacing w:val="-15"/>
          <w:sz w:val="21"/>
        </w:rPr>
        <w:t xml:space="preserve"> 字左右</w:t>
      </w:r>
      <w:r>
        <w:rPr>
          <w:color w:val="1E1E1E"/>
          <w:sz w:val="21"/>
        </w:rPr>
        <w:t>）（6</w:t>
      </w:r>
      <w:r>
        <w:rPr>
          <w:color w:val="1E1E1E"/>
          <w:spacing w:val="-27"/>
          <w:sz w:val="21"/>
        </w:rPr>
        <w:t xml:space="preserve"> 分</w:t>
      </w:r>
      <w:r>
        <w:rPr>
          <w:color w:val="1E1E1E"/>
          <w:sz w:val="21"/>
        </w:rPr>
        <w:t xml:space="preserve">） </w:t>
      </w:r>
    </w:p>
    <w:p>
      <w:pPr>
        <w:pStyle w:val="BodyText"/>
        <w:spacing w:before="2"/>
        <w:ind w:left="120"/>
        <w:rPr>
          <w:rFonts w:ascii="宋体"/>
        </w:rPr>
      </w:pPr>
      <w:r>
        <w:rPr>
          <w:rFonts w:ascii="宋体"/>
          <w:color w:val="1E1E1E"/>
          <w:spacing w:val="-1"/>
          <w:w w:val="100"/>
          <w:u w:val="single" w:color="1E1E1E"/>
        </w:rPr>
        <w:t xml:space="preserve">                                                                               </w:t>
      </w:r>
      <w:r>
        <w:rPr>
          <w:rFonts w:ascii="宋体"/>
          <w:color w:val="1E1E1E"/>
          <w:spacing w:val="-1"/>
          <w:w w:val="100"/>
        </w:rPr>
        <w:t xml:space="preserve"> </w:t>
      </w:r>
      <w:r>
        <w:rPr>
          <w:rFonts w:ascii="宋体"/>
          <w:color w:val="1E1E1E"/>
          <w:spacing w:val="-2"/>
          <w:w w:val="100"/>
        </w:rPr>
        <w:t xml:space="preserve"> </w:t>
      </w:r>
      <w:r>
        <w:rPr>
          <w:rFonts w:ascii="宋体"/>
          <w:color w:val="1E1E1E"/>
          <w:w w:val="100"/>
        </w:rPr>
        <w:t xml:space="preserve"> </w:t>
      </w:r>
    </w:p>
    <w:p>
      <w:pPr>
        <w:pStyle w:val="BodyText"/>
        <w:spacing w:before="9"/>
        <w:rPr>
          <w:rFonts w:ascii="宋体"/>
          <w:sz w:val="9"/>
        </w:rPr>
      </w:pPr>
    </w:p>
    <w:p>
      <w:pPr>
        <w:pStyle w:val="BodyText"/>
        <w:spacing w:before="72"/>
        <w:ind w:left="120"/>
        <w:rPr>
          <w:rFonts w:ascii="宋体"/>
        </w:rPr>
      </w:pPr>
      <w:r>
        <w:rPr>
          <w:rFonts w:ascii="宋体"/>
          <w:color w:val="1E1E1E"/>
          <w:spacing w:val="-1"/>
          <w:w w:val="100"/>
          <w:u w:val="single" w:color="1E1E1E"/>
        </w:rPr>
        <w:t xml:space="preserve">                                                                               </w:t>
      </w:r>
      <w:r>
        <w:rPr>
          <w:rFonts w:ascii="宋体"/>
          <w:color w:val="1E1E1E"/>
          <w:spacing w:val="-1"/>
          <w:w w:val="100"/>
        </w:rPr>
        <w:t xml:space="preserve"> </w:t>
      </w:r>
      <w:r>
        <w:rPr>
          <w:rFonts w:ascii="宋体"/>
          <w:color w:val="1E1E1E"/>
          <w:spacing w:val="-2"/>
          <w:w w:val="100"/>
        </w:rPr>
        <w:t xml:space="preserve"> </w:t>
      </w:r>
      <w:r>
        <w:rPr>
          <w:rFonts w:ascii="宋体"/>
          <w:color w:val="1E1E1E"/>
          <w:w w:val="100"/>
        </w:rPr>
        <w:t xml:space="preserve"> </w:t>
      </w:r>
    </w:p>
    <w:p>
      <w:pPr>
        <w:pStyle w:val="BodyText"/>
        <w:spacing w:before="1"/>
        <w:rPr>
          <w:rFonts w:ascii="宋体"/>
          <w:sz w:val="10"/>
        </w:rPr>
      </w:pPr>
    </w:p>
    <w:p>
      <w:pPr>
        <w:pStyle w:val="BodyText"/>
        <w:spacing w:before="72"/>
        <w:ind w:left="120"/>
        <w:jc w:val="both"/>
        <w:rPr>
          <w:rFonts w:ascii="宋体" w:eastAsia="宋体" w:hint="eastAsia"/>
        </w:rPr>
      </w:pPr>
      <w:r>
        <w:rPr>
          <w:rFonts w:ascii="宋体" w:eastAsia="宋体" w:hint="eastAsia"/>
        </w:rPr>
        <w:t>（四）阅读下面文章，完成 18-21 题。（18 分）</w:t>
      </w:r>
    </w:p>
    <w:p>
      <w:pPr>
        <w:pStyle w:val="BodyText"/>
        <w:spacing w:before="11"/>
        <w:rPr>
          <w:rFonts w:ascii="宋体"/>
          <w:sz w:val="15"/>
        </w:rPr>
      </w:pPr>
    </w:p>
    <w:p>
      <w:pPr>
        <w:spacing w:before="0"/>
        <w:ind w:left="120" w:right="1792" w:firstLine="0"/>
        <w:jc w:val="center"/>
        <w:rPr>
          <w:rFonts w:ascii="宋体" w:eastAsia="宋体" w:hint="eastAsia"/>
          <w:b/>
          <w:sz w:val="20"/>
        </w:rPr>
      </w:pPr>
      <w:r>
        <w:rPr>
          <w:rFonts w:ascii="宋体" w:eastAsia="宋体" w:hint="eastAsia"/>
          <w:b/>
          <w:w w:val="105"/>
          <w:sz w:val="20"/>
        </w:rPr>
        <w:t>芬芳的腊梅花</w:t>
      </w:r>
    </w:p>
    <w:p>
      <w:pPr>
        <w:pStyle w:val="BodyText"/>
        <w:spacing w:before="2"/>
        <w:rPr>
          <w:rFonts w:ascii="宋体"/>
          <w:b/>
          <w:sz w:val="16"/>
        </w:rPr>
      </w:pPr>
    </w:p>
    <w:p>
      <w:pPr>
        <w:pStyle w:val="BodyText"/>
        <w:spacing w:before="1"/>
        <w:ind w:left="120" w:right="1793"/>
        <w:jc w:val="center"/>
        <w:rPr>
          <w:rFonts w:ascii="宋体" w:eastAsia="宋体" w:hint="eastAsia"/>
        </w:rPr>
      </w:pPr>
      <w:r>
        <w:rPr>
          <w:rFonts w:ascii="宋体" w:eastAsia="宋体" w:hint="eastAsia"/>
        </w:rPr>
        <w:t>秦湄毳</w:t>
      </w:r>
    </w:p>
    <w:p>
      <w:pPr>
        <w:pStyle w:val="BodyText"/>
        <w:spacing w:before="4"/>
        <w:rPr>
          <w:rFonts w:ascii="宋体"/>
          <w:sz w:val="15"/>
        </w:rPr>
      </w:pPr>
    </w:p>
    <w:p>
      <w:pPr>
        <w:pStyle w:val="BodyText"/>
        <w:spacing w:line="420" w:lineRule="auto"/>
        <w:ind w:left="120" w:right="1792" w:firstLine="420"/>
        <w:jc w:val="both"/>
      </w:pPr>
      <w:r>
        <w:rPr>
          <w:spacing w:val="-12"/>
        </w:rPr>
        <w:t>①天空飘着雪花，和雪花一同落在我手中的还有朵朵芬芳的蜡梅花——几个学生随信寄</w:t>
      </w:r>
      <w:r>
        <w:t>来的，我不禁带着微笑想起那群学生……</w:t>
      </w:r>
    </w:p>
    <w:p>
      <w:pPr>
        <w:pStyle w:val="BodyText"/>
        <w:spacing w:line="420" w:lineRule="auto"/>
        <w:ind w:left="119" w:right="1791" w:firstLine="420"/>
        <w:jc w:val="both"/>
      </w:pPr>
      <w:r>
        <w:rPr>
          <w:spacing w:val="-9"/>
        </w:rPr>
        <w:t>②秋风扫净落叶的时候，学校临时安排我接管初三的一个班，这个班里有几个出了名的</w:t>
      </w:r>
      <w:r>
        <w:t>“捣蛋鬼”。</w:t>
      </w:r>
    </w:p>
    <w:p>
      <w:pPr>
        <w:pStyle w:val="BodyText"/>
        <w:spacing w:line="417" w:lineRule="auto"/>
        <w:ind w:left="119" w:right="1790" w:firstLine="420"/>
        <w:jc w:val="both"/>
      </w:pPr>
      <w:r>
        <w:rPr>
          <w:spacing w:val="-9"/>
        </w:rPr>
        <w:t>③一进教室，我就看见靠门的小书桌边缘刻着一个“恨”字——而且右边多了一点，我</w:t>
      </w:r>
      <w:r>
        <w:rPr>
          <w:spacing w:val="-11"/>
        </w:rPr>
        <w:t>知道这是一群“恨错了”的孩子，我笑了，我微笑着说：“孩子们，我有一个难题，请帮助</w:t>
      </w:r>
      <w:r>
        <w:rPr>
          <w:spacing w:val="-13"/>
        </w:rPr>
        <w:t>我解决。”他们停住了嚷嚷，睁大眼睛望着我，眼神很丰富：有吃惊，有冷漠，有怀疑，有</w:t>
      </w:r>
      <w:r>
        <w:rPr>
          <w:spacing w:val="-7"/>
        </w:rPr>
        <w:t>猜测……这么多样的眼神一齐注视我，我也有些慌神、不由歪了一下身子，我掩饰地清着嗓</w:t>
      </w:r>
      <w:r>
        <w:rPr>
          <w:spacing w:val="-2"/>
        </w:rPr>
        <w:t xml:space="preserve">子说，“我做教师有一个致命的弱点，那就是我的咽炎愈来愈严重了。我今年 </w:t>
      </w:r>
      <w:r>
        <w:t>30</w:t>
      </w:r>
      <w:r>
        <w:rPr>
          <w:spacing w:val="-13"/>
        </w:rPr>
        <w:t xml:space="preserve"> 岁，可我</w:t>
      </w:r>
    </w:p>
    <w:p>
      <w:pPr>
        <w:pStyle w:val="BodyText"/>
        <w:ind w:left="119"/>
        <w:jc w:val="both"/>
      </w:pPr>
      <w:r>
        <w:rPr>
          <w:spacing w:val="-9"/>
        </w:rPr>
        <w:t xml:space="preserve">的声带却未老先衰，恐怕有 </w:t>
      </w:r>
      <w:r>
        <w:t>300</w:t>
      </w:r>
      <w:r>
        <w:rPr>
          <w:spacing w:val="-13"/>
        </w:rPr>
        <w:t xml:space="preserve"> 岁的年纪了。”听到这里他们中不少人笑了，有情不自禁笑</w:t>
      </w:r>
    </w:p>
    <w:p>
      <w:pPr>
        <w:pStyle w:val="BodyText"/>
        <w:spacing w:before="7"/>
        <w:rPr>
          <w:sz w:val="14"/>
        </w:rPr>
      </w:pPr>
    </w:p>
    <w:p>
      <w:pPr>
        <w:pStyle w:val="BodyText"/>
        <w:ind w:left="119"/>
      </w:pPr>
      <w:r>
        <w:t>的，也有故意大声呵呵的，但我发现他们的表情里没有恶意。我放心地笑了……</w:t>
      </w:r>
    </w:p>
    <w:p>
      <w:pPr>
        <w:pStyle w:val="BodyText"/>
        <w:spacing w:before="9"/>
        <w:rPr>
          <w:sz w:val="15"/>
        </w:rPr>
      </w:pPr>
    </w:p>
    <w:p>
      <w:pPr>
        <w:pStyle w:val="BodyText"/>
        <w:spacing w:line="417" w:lineRule="auto"/>
        <w:ind w:left="120" w:right="1790" w:firstLine="419"/>
        <w:jc w:val="both"/>
      </w:pPr>
      <w:r>
        <w:rPr>
          <w:spacing w:val="-9"/>
        </w:rPr>
        <w:t>④接下来的情形可想而知，他们卖力地献计献策，我一一点头说“试过了”。最后，他</w:t>
      </w:r>
      <w:r>
        <w:rPr>
          <w:spacing w:val="-10"/>
        </w:rPr>
        <w:t>们有些泄气，有的已开始“脖子扭扭屁股扭扭”，我想我得实施我的“底牌”方案了，否则这只能是疲软无效的“情感搭讪”。突然，我听见小胖说，“我知道一个方法，就是用蜡梅</w:t>
      </w:r>
      <w:r>
        <w:rPr>
          <w:spacing w:val="-19"/>
        </w:rPr>
        <w:t>花拌蜂蜜……”这就是我要等的那个孩子，他终于发话了，我早知道他是这个班的“七寸”。</w:t>
      </w:r>
      <w:r>
        <w:t>我说，“是吗？这个办法倒还没试过……”</w:t>
      </w:r>
    </w:p>
    <w:p>
      <w:pPr>
        <w:pStyle w:val="BodyText"/>
        <w:spacing w:line="266" w:lineRule="exact"/>
        <w:ind w:left="540"/>
      </w:pPr>
      <w:r>
        <w:t>⑤窗外，飘着雪花。</w:t>
      </w:r>
      <w:r>
        <w:rPr>
          <w:u w:val="single"/>
        </w:rPr>
        <w:t>我和小胖这些孩子的对话也像雪花一样落进彼此心里。</w:t>
      </w:r>
      <w:r>
        <w:t>显然，他们</w:t>
      </w:r>
    </w:p>
    <w:p>
      <w:pPr>
        <w:pStyle w:val="BodyText"/>
        <w:spacing w:before="2"/>
        <w:rPr>
          <w:sz w:val="10"/>
        </w:rPr>
      </w:pPr>
    </w:p>
    <w:p>
      <w:pPr>
        <w:pStyle w:val="BodyText"/>
        <w:spacing w:before="72"/>
        <w:ind w:left="120"/>
      </w:pPr>
      <w:r>
        <w:t>开始配合我“帮助”我了。</w:t>
      </w:r>
    </w:p>
    <w:p>
      <w:pPr>
        <w:pStyle w:val="BodyText"/>
        <w:spacing w:before="4"/>
        <w:rPr>
          <w:sz w:val="15"/>
        </w:rPr>
      </w:pPr>
    </w:p>
    <w:p>
      <w:pPr>
        <w:pStyle w:val="BodyText"/>
        <w:ind w:left="540"/>
      </w:pPr>
      <w:r>
        <w:t>⑥其实，我只需要他们的配合，并不指望他们的“药方”。事实上，他们在卖力地“帮</w:t>
      </w:r>
    </w:p>
    <w:p>
      <w:pPr>
        <w:spacing w:after="0"/>
        <w:sectPr>
          <w:pgSz w:w="11900" w:h="16840"/>
          <w:pgMar w:top="1480" w:right="0" w:bottom="280" w:left="1680" w:header="720" w:footer="720" w:gutter="0"/>
          <w:cols w:space="720"/>
        </w:sectPr>
      </w:pPr>
    </w:p>
    <w:p>
      <w:pPr>
        <w:pStyle w:val="BodyText"/>
        <w:spacing w:before="57"/>
        <w:ind w:left="120"/>
      </w:pPr>
      <w:r>
        <w:t>助”我，放弃了属于自己的玩乐时间，为我寻找新鲜的蜡梅花……</w:t>
      </w:r>
    </w:p>
    <w:p>
      <w:pPr>
        <w:pStyle w:val="BodyText"/>
        <w:spacing w:before="4"/>
        <w:rPr>
          <w:sz w:val="15"/>
        </w:rPr>
      </w:pPr>
    </w:p>
    <w:p>
      <w:pPr>
        <w:pStyle w:val="BodyText"/>
        <w:spacing w:line="420" w:lineRule="auto"/>
        <w:ind w:left="120" w:right="1686" w:firstLine="420"/>
      </w:pPr>
      <w:r>
        <w:t>⑦有一天，他们的“小神探”跑来给我说，“老师，小胖领着我们找到一片蜡梅树林， 我们摘了一些在家晾着呢，等干了给你拿来。”我呆了，想着他们可别“毁林”啊。</w:t>
      </w:r>
    </w:p>
    <w:p>
      <w:pPr>
        <w:pStyle w:val="BodyText"/>
        <w:spacing w:line="417" w:lineRule="auto"/>
        <w:ind w:left="120" w:right="1790" w:firstLine="420"/>
        <w:jc w:val="both"/>
      </w:pPr>
      <w:r>
        <w:rPr>
          <w:spacing w:val="-8"/>
        </w:rPr>
        <w:t>⑧我悄悄叫来小胖，谨慎地想着措辞，不想小胖挺“诡”，一听就明白了，大声大气地</w:t>
      </w:r>
      <w:r>
        <w:rPr>
          <w:spacing w:val="-13"/>
        </w:rPr>
        <w:t>说，“老师，那是一片没人管的废林子，正改建，快挖没了，再晚了就摘不到了”我将信将</w:t>
      </w:r>
      <w:r>
        <w:rPr>
          <w:spacing w:val="-17"/>
        </w:rPr>
        <w:t>疑拨通报社朋友的电话，他索性带我去实地考察，果然小胖的话属实。这是一片荒园，就“藏</w:t>
      </w:r>
      <w:r>
        <w:rPr>
          <w:spacing w:val="-12"/>
        </w:rPr>
        <w:t>匿”在学校附近，很像鲁迅笔下的“百草园”，本真的自然景色让我很动心，思忖着：哪天</w:t>
      </w:r>
      <w:r>
        <w:t>带学生来游一回。</w:t>
      </w:r>
    </w:p>
    <w:p>
      <w:pPr>
        <w:pStyle w:val="BodyText"/>
        <w:spacing w:line="417" w:lineRule="auto"/>
        <w:ind w:left="120" w:right="1787" w:firstLine="419"/>
        <w:jc w:val="both"/>
      </w:pPr>
      <w:r>
        <w:rPr>
          <w:spacing w:val="-10"/>
        </w:rPr>
        <w:t>⑨一个漫天飞雪的周末，我经过教室的时候，发现小胖正在门口小书桌上用橡皮泥仔细</w:t>
      </w:r>
      <w:r>
        <w:rPr>
          <w:spacing w:val="-12"/>
        </w:rPr>
        <w:t>地抹平那个“恨”字，然后在上面贴了一张心形贴纸，用力地按了按，并端端正正地写下一个“爱”字。我激动了，在班里宣布，“放学后踏雪访梅去！”小胖喊，“我带路给老师摘</w:t>
      </w:r>
      <w:r>
        <w:t>蜡梅花去！”</w:t>
      </w:r>
    </w:p>
    <w:p>
      <w:pPr>
        <w:pStyle w:val="BodyText"/>
        <w:spacing w:line="415" w:lineRule="auto"/>
        <w:ind w:left="120" w:right="1790" w:firstLine="419"/>
      </w:pPr>
      <w:r>
        <w:rPr>
          <w:spacing w:val="-11"/>
        </w:rPr>
        <w:t>⑩雪花、梅花、孩子们的笑脸、欢声，浩浩荡荡地欢腾着那片荒地，缕缕的芳香缠绕着</w:t>
      </w:r>
      <w:r>
        <w:rPr>
          <w:spacing w:val="-8"/>
        </w:rPr>
        <w:t>我的眼耳鼻喉，我快乐着孩子们的快乐。</w:t>
      </w:r>
      <w:r>
        <w:rPr>
          <w:spacing w:val="-9"/>
          <w:u w:val="single"/>
        </w:rPr>
        <w:t>那一刻，在我眼中，这群孩子就是一朵朵美丽的蜡</w:t>
      </w:r>
    </w:p>
    <w:p>
      <w:pPr>
        <w:pStyle w:val="BodyText"/>
        <w:ind w:left="120"/>
      </w:pPr>
      <w:r>
        <w:rPr>
          <w:u w:val="single"/>
        </w:rPr>
        <w:t>梅花</w:t>
      </w:r>
      <w:r>
        <w:t>——你闻不到他们的芳香，是因为你还没有走进他们的心里……</w:t>
      </w:r>
    </w:p>
    <w:p>
      <w:pPr>
        <w:pStyle w:val="BodyText"/>
        <w:spacing w:before="5"/>
        <w:rPr>
          <w:sz w:val="15"/>
        </w:rPr>
      </w:pPr>
    </w:p>
    <w:p>
      <w:pPr>
        <w:pStyle w:val="BodyText"/>
        <w:ind w:left="540"/>
      </w:pPr>
      <w:r>
        <w:rPr>
          <w:rFonts w:ascii="Cambria Math" w:eastAsia="Cambria Math" w:hAnsi="Cambria Math"/>
        </w:rPr>
        <w:t>⑪</w:t>
      </w:r>
      <w:r>
        <w:t>花香太浓了，弥漫在眼里，我禁不住落泪了，哦，这芬芳的花儿芬芳的孩子！</w:t>
      </w:r>
    </w:p>
    <w:p>
      <w:pPr>
        <w:pStyle w:val="BodyText"/>
        <w:spacing w:before="201"/>
        <w:ind w:left="540"/>
      </w:pPr>
      <w:r>
        <w:rPr>
          <w:rFonts w:ascii="Cambria Math" w:eastAsia="Cambria Math" w:hAnsi="Cambria Math"/>
        </w:rPr>
        <w:t>⑫</w:t>
      </w:r>
      <w:r>
        <w:t>今冬，又飘雪了。看着手中他们寄来的小小蜡梅花，我分明闻到他们心灵里散发的</w:t>
      </w:r>
    </w:p>
    <w:p>
      <w:pPr>
        <w:pStyle w:val="BodyText"/>
        <w:spacing w:before="197"/>
        <w:ind w:left="120"/>
      </w:pPr>
      <w:r>
        <w:t>香。我想说，此刻，我陶醉。</w:t>
      </w:r>
    </w:p>
    <w:p>
      <w:pPr>
        <w:pStyle w:val="BodyText"/>
        <w:spacing w:before="9"/>
        <w:rPr>
          <w:sz w:val="15"/>
        </w:rPr>
      </w:pPr>
    </w:p>
    <w:p>
      <w:pPr>
        <w:pStyle w:val="BodyText"/>
        <w:ind w:left="3753"/>
      </w:pPr>
      <w:r>
        <w:t>（选自《散文·海外版》2019 年第 4 期，有删改）</w:t>
      </w:r>
    </w:p>
    <w:p>
      <w:pPr>
        <w:pStyle w:val="BodyText"/>
        <w:spacing w:before="4"/>
        <w:rPr>
          <w:sz w:val="15"/>
        </w:rPr>
      </w:pPr>
    </w:p>
    <w:p>
      <w:pPr>
        <w:pStyle w:val="ListParagraph"/>
        <w:numPr>
          <w:ilvl w:val="0"/>
          <w:numId w:val="5"/>
        </w:numPr>
        <w:tabs>
          <w:tab w:val="left" w:pos="437"/>
        </w:tabs>
        <w:spacing w:before="0" w:after="0" w:line="240" w:lineRule="auto"/>
        <w:ind w:left="436" w:right="0" w:hanging="318"/>
        <w:jc w:val="left"/>
        <w:rPr>
          <w:sz w:val="19"/>
        </w:rPr>
      </w:pPr>
      <w:r>
        <w:rPr>
          <w:sz w:val="21"/>
        </w:rPr>
        <w:t>本文回忆了“我”与学生交往的几个片段，请在横线上补全相关内容。（2</w:t>
      </w:r>
      <w:r>
        <w:rPr>
          <w:spacing w:val="-28"/>
          <w:sz w:val="21"/>
        </w:rPr>
        <w:t xml:space="preserve"> 分</w:t>
      </w:r>
      <w:r>
        <w:rPr>
          <w:sz w:val="21"/>
        </w:rPr>
        <w:t xml:space="preserve">） </w:t>
      </w:r>
    </w:p>
    <w:p>
      <w:pPr>
        <w:pStyle w:val="BodyText"/>
        <w:spacing w:before="9"/>
        <w:rPr>
          <w:rFonts w:ascii="宋体"/>
          <w:sz w:val="15"/>
        </w:rPr>
      </w:pPr>
    </w:p>
    <w:p>
      <w:pPr>
        <w:pStyle w:val="BodyText"/>
        <w:ind w:left="120"/>
        <w:rPr>
          <w:rFonts w:ascii="宋体" w:eastAsia="宋体" w:hAnsi="宋体" w:hint="eastAsia"/>
        </w:rPr>
      </w:pPr>
      <w:r>
        <w:rPr>
          <w:rFonts w:ascii="宋体" w:eastAsia="宋体" w:hAnsi="宋体" w:hint="eastAsia"/>
        </w:rPr>
        <w:t>“我”自称患有咽炎，</w:t>
      </w:r>
      <w:r>
        <w:rPr>
          <w:rFonts w:ascii="宋体" w:eastAsia="宋体" w:hAnsi="宋体" w:hint="eastAsia"/>
          <w:spacing w:val="83"/>
          <w:u w:val="single"/>
        </w:rPr>
        <w:t xml:space="preserve"> </w:t>
      </w:r>
      <w:r>
        <w:rPr>
          <w:rFonts w:ascii="宋体" w:eastAsia="宋体" w:hAnsi="宋体" w:hint="eastAsia"/>
        </w:rPr>
        <w:t>→为了给“我”治“咽炎”，学生们寻</w:t>
      </w:r>
    </w:p>
    <w:p>
      <w:pPr>
        <w:pStyle w:val="BodyText"/>
        <w:spacing w:before="10"/>
        <w:rPr>
          <w:rFonts w:ascii="宋体"/>
          <w:sz w:val="9"/>
        </w:rPr>
      </w:pPr>
    </w:p>
    <w:p>
      <w:pPr>
        <w:pStyle w:val="BodyText"/>
        <w:spacing w:before="72"/>
        <w:ind w:left="120"/>
        <w:rPr>
          <w:rFonts w:ascii="宋体" w:eastAsia="宋体" w:hAnsi="宋体" w:hint="eastAsia"/>
        </w:rPr>
      </w:pPr>
      <w:r>
        <w:rPr>
          <w:rFonts w:ascii="宋体" w:eastAsia="宋体" w:hAnsi="宋体" w:hint="eastAsia"/>
        </w:rPr>
        <w:t>找蜡梅花→学生们的行为让“我”感动，</w:t>
      </w:r>
      <w:r>
        <w:rPr>
          <w:rFonts w:ascii="宋体" w:eastAsia="宋体" w:hAnsi="宋体" w:hint="eastAsia"/>
          <w:u w:val="single"/>
        </w:rPr>
        <w:t xml:space="preserve">                        </w:t>
      </w:r>
      <w:r>
        <w:rPr>
          <w:rFonts w:ascii="宋体" w:eastAsia="宋体" w:hAnsi="宋体" w:hint="eastAsia"/>
        </w:rPr>
        <w:t xml:space="preserve"> </w:t>
      </w:r>
    </w:p>
    <w:p>
      <w:pPr>
        <w:pStyle w:val="BodyText"/>
        <w:spacing w:before="1"/>
        <w:rPr>
          <w:rFonts w:ascii="宋体"/>
          <w:sz w:val="10"/>
        </w:rPr>
      </w:pPr>
    </w:p>
    <w:p>
      <w:pPr>
        <w:pStyle w:val="ListParagraph"/>
        <w:numPr>
          <w:ilvl w:val="0"/>
          <w:numId w:val="5"/>
        </w:numPr>
        <w:tabs>
          <w:tab w:val="left" w:pos="437"/>
        </w:tabs>
        <w:spacing w:before="72" w:after="0" w:line="240" w:lineRule="auto"/>
        <w:ind w:left="436" w:right="0" w:hanging="317"/>
        <w:jc w:val="left"/>
        <w:rPr>
          <w:sz w:val="19"/>
        </w:rPr>
      </w:pPr>
      <w:r>
        <w:rPr>
          <w:sz w:val="21"/>
        </w:rPr>
        <w:t>按要求回答问题。（6</w:t>
      </w:r>
      <w:r>
        <w:rPr>
          <w:spacing w:val="-28"/>
          <w:sz w:val="21"/>
        </w:rPr>
        <w:t xml:space="preserve"> 分</w:t>
      </w:r>
      <w:r>
        <w:rPr>
          <w:sz w:val="21"/>
        </w:rPr>
        <w:t xml:space="preserve">） </w:t>
      </w:r>
    </w:p>
    <w:p>
      <w:pPr>
        <w:pStyle w:val="BodyText"/>
        <w:spacing w:before="4"/>
        <w:rPr>
          <w:rFonts w:ascii="宋体"/>
          <w:sz w:val="15"/>
        </w:rPr>
      </w:pPr>
    </w:p>
    <w:p>
      <w:pPr>
        <w:pStyle w:val="ListParagraph"/>
        <w:numPr>
          <w:ilvl w:val="0"/>
          <w:numId w:val="6"/>
        </w:numPr>
        <w:tabs>
          <w:tab w:val="left" w:pos="648"/>
        </w:tabs>
        <w:spacing w:before="0" w:after="0" w:line="240" w:lineRule="auto"/>
        <w:ind w:left="647" w:right="0" w:hanging="528"/>
        <w:jc w:val="left"/>
        <w:rPr>
          <w:sz w:val="21"/>
        </w:rPr>
      </w:pPr>
      <w:r>
        <w:rPr>
          <w:sz w:val="21"/>
        </w:rPr>
        <w:t>从修辞手法角度赏析下面这句话。（3</w:t>
      </w:r>
      <w:r>
        <w:rPr>
          <w:spacing w:val="-28"/>
          <w:sz w:val="21"/>
        </w:rPr>
        <w:t xml:space="preserve"> 分</w:t>
      </w:r>
      <w:r>
        <w:rPr>
          <w:sz w:val="21"/>
        </w:rPr>
        <w:t xml:space="preserve">） </w:t>
      </w:r>
    </w:p>
    <w:p>
      <w:pPr>
        <w:pStyle w:val="BodyText"/>
        <w:spacing w:before="9"/>
        <w:rPr>
          <w:rFonts w:ascii="宋体"/>
          <w:sz w:val="15"/>
        </w:rPr>
      </w:pPr>
    </w:p>
    <w:p>
      <w:pPr>
        <w:pStyle w:val="BodyText"/>
        <w:ind w:left="544"/>
        <w:rPr>
          <w:rFonts w:ascii="宋体" w:eastAsia="宋体" w:hint="eastAsia"/>
        </w:rPr>
      </w:pPr>
      <w:r>
        <w:rPr>
          <w:rFonts w:ascii="宋体" w:eastAsia="宋体" w:hint="eastAsia"/>
        </w:rPr>
        <w:t>那一刻，在我眼中，这群孩子就是一朵朵美丽的蜡梅花。</w:t>
      </w:r>
    </w:p>
    <w:p>
      <w:pPr>
        <w:pStyle w:val="BodyText"/>
        <w:spacing w:before="4"/>
        <w:rPr>
          <w:rFonts w:ascii="宋体"/>
          <w:sz w:val="15"/>
        </w:rPr>
      </w:pPr>
    </w:p>
    <w:p>
      <w:pPr>
        <w:pStyle w:val="BodyText"/>
        <w:spacing w:before="1"/>
        <w:ind w:left="120"/>
        <w:rPr>
          <w:rFonts w:ascii="宋体"/>
        </w:rPr>
      </w:pPr>
      <w:r>
        <w:rPr>
          <w:rFonts w:ascii="宋体"/>
          <w:spacing w:val="-1"/>
          <w:w w:val="100"/>
          <w:u w:val="single"/>
        </w:rPr>
        <w:t xml:space="preserve">                                                                              </w:t>
      </w:r>
      <w:r>
        <w:rPr>
          <w:rFonts w:ascii="宋体"/>
          <w:spacing w:val="-2"/>
          <w:w w:val="100"/>
          <w:u w:val="single"/>
        </w:rPr>
        <w:t xml:space="preserve"> </w:t>
      </w:r>
      <w:r>
        <w:rPr>
          <w:rFonts w:ascii="宋体"/>
          <w:w w:val="100"/>
        </w:rPr>
        <w:t xml:space="preserve"> </w:t>
      </w:r>
    </w:p>
    <w:p>
      <w:pPr>
        <w:pStyle w:val="BodyText"/>
        <w:spacing w:before="1"/>
        <w:rPr>
          <w:rFonts w:ascii="宋体"/>
          <w:sz w:val="10"/>
        </w:rPr>
      </w:pPr>
    </w:p>
    <w:p>
      <w:pPr>
        <w:pStyle w:val="BodyText"/>
        <w:spacing w:before="72"/>
        <w:ind w:left="120"/>
        <w:rPr>
          <w:rFonts w:ascii="宋体"/>
        </w:rPr>
      </w:pPr>
      <w:r>
        <w:rPr>
          <w:rFonts w:ascii="宋体"/>
          <w:spacing w:val="-1"/>
          <w:w w:val="100"/>
          <w:u w:val="single"/>
        </w:rPr>
        <w:t xml:space="preserve">                                                                               </w:t>
      </w:r>
      <w:r>
        <w:rPr>
          <w:rFonts w:ascii="宋体"/>
          <w:spacing w:val="-1"/>
          <w:w w:val="100"/>
        </w:rPr>
        <w:t xml:space="preserve">                 </w:t>
      </w:r>
    </w:p>
    <w:p>
      <w:pPr>
        <w:pStyle w:val="BodyText"/>
        <w:spacing w:before="9"/>
        <w:rPr>
          <w:rFonts w:ascii="宋体"/>
          <w:sz w:val="9"/>
        </w:rPr>
      </w:pPr>
    </w:p>
    <w:p>
      <w:pPr>
        <w:pStyle w:val="ListParagraph"/>
        <w:numPr>
          <w:ilvl w:val="0"/>
          <w:numId w:val="6"/>
        </w:numPr>
        <w:tabs>
          <w:tab w:val="left" w:pos="648"/>
        </w:tabs>
        <w:spacing w:before="72" w:after="0" w:line="360" w:lineRule="auto"/>
        <w:ind w:left="119" w:right="3009" w:firstLine="0"/>
        <w:jc w:val="left"/>
        <w:rPr>
          <w:sz w:val="21"/>
        </w:rPr>
      </w:pPr>
      <w:r>
        <w:rPr>
          <w:sz w:val="21"/>
        </w:rPr>
        <w:t>朗读下面这句话时，“彼此”一词用重音朗读，请简析理由。（3</w:t>
      </w:r>
      <w:r>
        <w:rPr>
          <w:spacing w:val="-31"/>
          <w:sz w:val="21"/>
        </w:rPr>
        <w:t xml:space="preserve"> 分</w:t>
      </w:r>
      <w:r>
        <w:rPr>
          <w:sz w:val="21"/>
        </w:rPr>
        <w:t>） 我和小胖这些孩子的对话也像雪花一样落进</w:t>
      </w:r>
      <w:r>
        <w:rPr>
          <w:spacing w:val="-149"/>
          <w:sz w:val="21"/>
        </w:rPr>
        <w:t>彼</w:t>
      </w:r>
      <w:r>
        <w:rPr>
          <w:spacing w:val="-64"/>
          <w:position w:val="-7"/>
          <w:sz w:val="21"/>
        </w:rPr>
        <w:t>．</w:t>
      </w:r>
      <w:r>
        <w:rPr>
          <w:spacing w:val="-149"/>
          <w:sz w:val="21"/>
        </w:rPr>
        <w:t>此</w:t>
      </w:r>
      <w:r>
        <w:rPr>
          <w:spacing w:val="-64"/>
          <w:position w:val="-7"/>
          <w:sz w:val="21"/>
        </w:rPr>
        <w:t>．</w:t>
      </w:r>
      <w:r>
        <w:rPr>
          <w:sz w:val="21"/>
        </w:rPr>
        <w:t xml:space="preserve">心里。 </w:t>
      </w:r>
    </w:p>
    <w:p>
      <w:pPr>
        <w:pStyle w:val="BodyText"/>
        <w:spacing w:before="49"/>
        <w:ind w:left="120"/>
        <w:rPr>
          <w:rFonts w:ascii="宋体"/>
        </w:rPr>
      </w:pPr>
      <w:r>
        <w:rPr>
          <w:rFonts w:ascii="宋体"/>
          <w:spacing w:val="-1"/>
          <w:w w:val="100"/>
        </w:rPr>
        <w:t xml:space="preserve">                                                                              </w:t>
      </w:r>
      <w:r>
        <w:rPr>
          <w:rFonts w:ascii="宋体"/>
          <w:spacing w:val="-2"/>
          <w:w w:val="100"/>
        </w:rPr>
        <w:t xml:space="preserve"> </w:t>
      </w:r>
      <w:r>
        <w:rPr>
          <w:rFonts w:ascii="宋体"/>
          <w:w w:val="100"/>
        </w:rPr>
        <w:t xml:space="preserve"> </w:t>
      </w:r>
    </w:p>
    <w:p>
      <w:pPr>
        <w:spacing w:after="0"/>
        <w:rPr>
          <w:rFonts w:ascii="宋体"/>
        </w:rPr>
        <w:sectPr>
          <w:pgSz w:w="11900" w:h="16840"/>
          <w:pgMar w:top="1480" w:right="0" w:bottom="280" w:left="1680" w:header="720" w:footer="720" w:gutter="0"/>
          <w:cols w:space="720"/>
        </w:sectPr>
      </w:pPr>
    </w:p>
    <w:p>
      <w:pPr>
        <w:pStyle w:val="BodyText"/>
        <w:spacing w:before="57"/>
        <w:ind w:left="120"/>
        <w:rPr>
          <w:rFonts w:ascii="宋体"/>
        </w:rPr>
      </w:pPr>
      <w:r>
        <w:rPr>
          <w:rFonts w:ascii="宋体"/>
          <w:spacing w:val="-1"/>
          <w:w w:val="100"/>
          <w:u w:val="single"/>
        </w:rPr>
        <w:t xml:space="preserve">                                                                               </w:t>
      </w:r>
    </w:p>
    <w:p>
      <w:pPr>
        <w:pStyle w:val="BodyText"/>
        <w:spacing w:before="9"/>
        <w:rPr>
          <w:rFonts w:ascii="宋体"/>
          <w:sz w:val="9"/>
        </w:rPr>
      </w:pPr>
    </w:p>
    <w:p>
      <w:pPr>
        <w:pStyle w:val="ListParagraph"/>
        <w:numPr>
          <w:ilvl w:val="0"/>
          <w:numId w:val="5"/>
        </w:numPr>
        <w:tabs>
          <w:tab w:val="left" w:pos="437"/>
        </w:tabs>
        <w:spacing w:before="72" w:after="0" w:line="240" w:lineRule="auto"/>
        <w:ind w:left="436" w:right="0" w:hanging="317"/>
        <w:jc w:val="left"/>
        <w:rPr>
          <w:sz w:val="19"/>
        </w:rPr>
      </w:pPr>
      <w:r>
        <w:rPr>
          <w:sz w:val="21"/>
        </w:rPr>
        <w:t>结合全文内容分析，以“芬芳的蜡梅花”为题有哪些作用？（4</w:t>
      </w:r>
      <w:r>
        <w:rPr>
          <w:spacing w:val="-28"/>
          <w:sz w:val="21"/>
        </w:rPr>
        <w:t xml:space="preserve"> 分</w:t>
      </w:r>
      <w:r>
        <w:rPr>
          <w:sz w:val="21"/>
        </w:rPr>
        <w:t xml:space="preserve">） </w:t>
      </w:r>
    </w:p>
    <w:p>
      <w:pPr>
        <w:pStyle w:val="BodyText"/>
        <w:spacing w:before="9"/>
        <w:rPr>
          <w:rFonts w:ascii="宋体"/>
          <w:sz w:val="15"/>
        </w:rPr>
      </w:pPr>
    </w:p>
    <w:p>
      <w:pPr>
        <w:pStyle w:val="BodyText"/>
        <w:ind w:left="119"/>
        <w:rPr>
          <w:rFonts w:ascii="宋体"/>
        </w:rPr>
      </w:pPr>
      <w:r>
        <w:rPr>
          <w:rFonts w:ascii="宋体"/>
          <w:spacing w:val="-1"/>
          <w:w w:val="100"/>
          <w:u w:val="single"/>
        </w:rPr>
        <w:t xml:space="preserve">                                                                               </w:t>
      </w:r>
      <w:r>
        <w:rPr>
          <w:rFonts w:ascii="宋体"/>
          <w:spacing w:val="-1"/>
          <w:w w:val="100"/>
        </w:rPr>
        <w:t xml:space="preserve"> </w:t>
      </w:r>
      <w:r>
        <w:rPr>
          <w:rFonts w:ascii="宋体"/>
          <w:spacing w:val="-2"/>
          <w:w w:val="100"/>
        </w:rPr>
        <w:t xml:space="preserve"> </w:t>
      </w:r>
      <w:r>
        <w:rPr>
          <w:rFonts w:ascii="宋体"/>
          <w:w w:val="100"/>
        </w:rPr>
        <w:t xml:space="preserve"> </w:t>
      </w:r>
    </w:p>
    <w:p>
      <w:pPr>
        <w:pStyle w:val="BodyText"/>
        <w:spacing w:before="10"/>
        <w:rPr>
          <w:rFonts w:ascii="宋体"/>
          <w:sz w:val="9"/>
        </w:rPr>
      </w:pPr>
    </w:p>
    <w:p>
      <w:pPr>
        <w:pStyle w:val="BodyText"/>
        <w:spacing w:before="71" w:line="360" w:lineRule="auto"/>
        <w:ind w:left="120" w:right="1802"/>
        <w:jc w:val="both"/>
        <w:rPr>
          <w:rFonts w:ascii="宋体" w:eastAsia="宋体" w:hint="eastAsia"/>
        </w:rPr>
      </w:pPr>
      <w:r>
        <w:rPr>
          <w:rFonts w:ascii="宋体" w:eastAsia="宋体" w:hint="eastAsia"/>
          <w:spacing w:val="-1"/>
          <w:w w:val="100"/>
          <w:u w:val="single"/>
        </w:rPr>
        <w:t xml:space="preserve">                                                                               </w:t>
      </w:r>
      <w:r>
        <w:rPr>
          <w:rFonts w:ascii="宋体" w:eastAsia="宋体" w:hint="eastAsia"/>
          <w:spacing w:val="-1"/>
          <w:w w:val="100"/>
        </w:rPr>
        <w:t xml:space="preserve"> 21.</w:t>
      </w:r>
      <w:r>
        <w:rPr>
          <w:rFonts w:ascii="宋体" w:eastAsia="宋体" w:hint="eastAsia"/>
          <w:spacing w:val="-2"/>
          <w:w w:val="100"/>
        </w:rPr>
        <w:t>比较下列【甲】【乙】俩段文字在</w:t>
      </w:r>
      <w:r>
        <w:rPr>
          <w:rFonts w:ascii="宋体" w:eastAsia="宋体" w:hint="eastAsia"/>
          <w:spacing w:val="-149"/>
          <w:w w:val="100"/>
        </w:rPr>
        <w:t>表</w:t>
      </w:r>
      <w:r>
        <w:rPr>
          <w:rFonts w:ascii="宋体" w:eastAsia="宋体" w:hint="eastAsia"/>
          <w:spacing w:val="-64"/>
          <w:w w:val="100"/>
          <w:position w:val="-7"/>
        </w:rPr>
        <w:t>．</w:t>
      </w:r>
      <w:r>
        <w:rPr>
          <w:rFonts w:ascii="宋体" w:eastAsia="宋体" w:hint="eastAsia"/>
          <w:spacing w:val="-149"/>
          <w:w w:val="100"/>
        </w:rPr>
        <w:t>达</w:t>
      </w:r>
      <w:r>
        <w:rPr>
          <w:rFonts w:ascii="宋体" w:eastAsia="宋体" w:hint="eastAsia"/>
          <w:spacing w:val="-64"/>
          <w:w w:val="100"/>
          <w:position w:val="-7"/>
        </w:rPr>
        <w:t>．</w:t>
      </w:r>
      <w:r>
        <w:rPr>
          <w:rFonts w:ascii="宋体" w:eastAsia="宋体" w:hint="eastAsia"/>
          <w:spacing w:val="-149"/>
          <w:w w:val="100"/>
        </w:rPr>
        <w:t>方</w:t>
      </w:r>
      <w:r>
        <w:rPr>
          <w:rFonts w:ascii="宋体" w:eastAsia="宋体" w:hint="eastAsia"/>
          <w:spacing w:val="-64"/>
          <w:w w:val="100"/>
          <w:position w:val="-7"/>
        </w:rPr>
        <w:t>．</w:t>
      </w:r>
      <w:r>
        <w:rPr>
          <w:rFonts w:ascii="宋体" w:eastAsia="宋体" w:hint="eastAsia"/>
          <w:spacing w:val="-149"/>
          <w:w w:val="100"/>
        </w:rPr>
        <w:t>式</w:t>
      </w:r>
      <w:r>
        <w:rPr>
          <w:rFonts w:ascii="宋体" w:eastAsia="宋体" w:hint="eastAsia"/>
          <w:spacing w:val="-64"/>
          <w:w w:val="100"/>
          <w:position w:val="-7"/>
        </w:rPr>
        <w:t>．</w:t>
      </w:r>
      <w:r>
        <w:rPr>
          <w:rFonts w:ascii="宋体" w:eastAsia="宋体" w:hint="eastAsia"/>
          <w:spacing w:val="-2"/>
          <w:w w:val="100"/>
        </w:rPr>
        <w:t>及作用上的</w:t>
      </w:r>
      <w:r>
        <w:rPr>
          <w:rFonts w:ascii="宋体" w:eastAsia="宋体" w:hint="eastAsia"/>
          <w:spacing w:val="-149"/>
          <w:w w:val="100"/>
        </w:rPr>
        <w:t>不</w:t>
      </w:r>
      <w:r>
        <w:rPr>
          <w:rFonts w:ascii="宋体" w:eastAsia="宋体" w:hint="eastAsia"/>
          <w:spacing w:val="-64"/>
          <w:w w:val="100"/>
          <w:position w:val="-7"/>
        </w:rPr>
        <w:t>．</w:t>
      </w:r>
      <w:r>
        <w:rPr>
          <w:rFonts w:ascii="宋体" w:eastAsia="宋体" w:hint="eastAsia"/>
          <w:spacing w:val="-149"/>
          <w:w w:val="100"/>
        </w:rPr>
        <w:t>同</w:t>
      </w:r>
      <w:r>
        <w:rPr>
          <w:rFonts w:ascii="宋体" w:eastAsia="宋体" w:hint="eastAsia"/>
          <w:spacing w:val="-64"/>
          <w:w w:val="100"/>
          <w:position w:val="-7"/>
        </w:rPr>
        <w:t>．</w:t>
      </w:r>
      <w:r>
        <w:rPr>
          <w:rFonts w:ascii="宋体" w:eastAsia="宋体" w:hint="eastAsia"/>
          <w:spacing w:val="-2"/>
          <w:w w:val="100"/>
        </w:rPr>
        <w:t>。（</w:t>
      </w:r>
      <w:r>
        <w:rPr>
          <w:rFonts w:ascii="宋体" w:eastAsia="宋体" w:hint="eastAsia"/>
          <w:w w:val="100"/>
        </w:rPr>
        <w:t>6</w:t>
      </w:r>
      <w:r>
        <w:rPr>
          <w:rFonts w:ascii="宋体" w:eastAsia="宋体" w:hint="eastAsia"/>
          <w:spacing w:val="-54"/>
        </w:rPr>
        <w:t xml:space="preserve"> </w:t>
      </w:r>
      <w:r>
        <w:rPr>
          <w:rFonts w:ascii="宋体" w:eastAsia="宋体" w:hint="eastAsia"/>
          <w:spacing w:val="-2"/>
          <w:w w:val="100"/>
        </w:rPr>
        <w:t>分）</w:t>
      </w:r>
      <w:r>
        <w:rPr>
          <w:rFonts w:ascii="宋体" w:eastAsia="宋体" w:hint="eastAsia"/>
          <w:w w:val="100"/>
        </w:rPr>
        <w:t xml:space="preserve"> </w:t>
      </w:r>
    </w:p>
    <w:p>
      <w:pPr>
        <w:pStyle w:val="BodyText"/>
        <w:spacing w:before="49" w:line="417" w:lineRule="auto"/>
        <w:ind w:left="119" w:right="1793"/>
        <w:jc w:val="both"/>
        <w:rPr>
          <w:rFonts w:ascii="宋体" w:eastAsia="宋体" w:hAnsi="宋体" w:hint="eastAsia"/>
        </w:rPr>
      </w:pPr>
      <w:r>
        <w:rPr>
          <w:rFonts w:ascii="宋体" w:eastAsia="宋体" w:hAnsi="宋体" w:hint="eastAsia"/>
          <w:spacing w:val="-12"/>
        </w:rPr>
        <w:t>【甲】一个漫天飞雪的周末，我经过教室的时候，发现小胖正在门口小书桌上用橡皮泥仔细地抹平那个“恨”字，然后在上面贴了一张心形贴纸，用力地按了按，并端端正正地写下一</w:t>
      </w:r>
      <w:r>
        <w:rPr>
          <w:rFonts w:ascii="宋体" w:eastAsia="宋体" w:hAnsi="宋体" w:hint="eastAsia"/>
        </w:rPr>
        <w:t>个“爱”字。</w:t>
      </w:r>
    </w:p>
    <w:p>
      <w:pPr>
        <w:pStyle w:val="BodyText"/>
        <w:spacing w:before="2"/>
        <w:ind w:right="1686"/>
        <w:jc w:val="right"/>
        <w:rPr>
          <w:rFonts w:ascii="宋体" w:eastAsia="宋体" w:hint="eastAsia"/>
        </w:rPr>
      </w:pPr>
      <w:r>
        <w:rPr>
          <w:rFonts w:ascii="宋体" w:eastAsia="宋体" w:hint="eastAsia"/>
        </w:rPr>
        <w:t xml:space="preserve">（秦湄毳《芬芳的蜡梅花》） </w:t>
      </w:r>
    </w:p>
    <w:p>
      <w:pPr>
        <w:pStyle w:val="BodyText"/>
        <w:spacing w:before="4"/>
        <w:rPr>
          <w:rFonts w:ascii="宋体"/>
          <w:sz w:val="15"/>
        </w:rPr>
      </w:pPr>
    </w:p>
    <w:p>
      <w:pPr>
        <w:pStyle w:val="BodyText"/>
        <w:spacing w:before="1" w:line="417" w:lineRule="auto"/>
        <w:ind w:left="119" w:right="1790"/>
        <w:jc w:val="both"/>
        <w:rPr>
          <w:rFonts w:ascii="宋体" w:eastAsia="宋体" w:hAnsi="宋体" w:hint="eastAsia"/>
        </w:rPr>
      </w:pPr>
      <w:bookmarkStart w:id="0" w:name="_GoBack"/>
      <w:bookmarkEnd w:id="0"/>
      <w:r>
        <w:rPr>
          <w:rFonts w:ascii="宋体" w:eastAsia="宋体" w:hAnsi="宋体" w:hint="eastAsia"/>
          <w:spacing w:val="-10"/>
        </w:rPr>
        <w:t>【乙】有时我常常想：他的对于我的热心的希望……，小而言之，是为中国，就是希望中国</w:t>
      </w:r>
      <w:r>
        <w:rPr>
          <w:rFonts w:ascii="宋体" w:eastAsia="宋体" w:hAnsi="宋体" w:hint="eastAsia"/>
          <w:spacing w:val="-11"/>
        </w:rPr>
        <w:t>有新的医学；大而言之是为学术，就是希望新的医学传到中国去。他的性格在我的眼里和心</w:t>
      </w:r>
      <w:r>
        <w:rPr>
          <w:rFonts w:ascii="宋体" w:eastAsia="宋体" w:hAnsi="宋体" w:hint="eastAsia"/>
        </w:rPr>
        <w:t xml:space="preserve">里是伟大的，虽然他的姓名并不为许多人所知道。 </w:t>
      </w:r>
    </w:p>
    <w:p>
      <w:pPr>
        <w:pStyle w:val="BodyText"/>
        <w:spacing w:before="1"/>
        <w:ind w:right="1686"/>
        <w:jc w:val="right"/>
        <w:rPr>
          <w:rFonts w:ascii="宋体" w:eastAsia="宋体" w:hint="eastAsia"/>
        </w:rPr>
      </w:pPr>
      <w:r>
        <w:rPr>
          <w:rFonts w:ascii="宋体" w:eastAsia="宋体" w:hint="eastAsia"/>
          <w:w w:val="100"/>
        </w:rPr>
        <w:t xml:space="preserve">   </w:t>
      </w:r>
      <w:r>
        <w:rPr>
          <w:rFonts w:ascii="宋体" w:eastAsia="宋体" w:hint="eastAsia"/>
        </w:rPr>
        <w:t xml:space="preserve">（鲁迅《藤野先生》） </w:t>
      </w:r>
    </w:p>
    <w:p>
      <w:pPr>
        <w:pStyle w:val="BodyText"/>
        <w:spacing w:before="5"/>
        <w:rPr>
          <w:rFonts w:ascii="宋体"/>
          <w:sz w:val="15"/>
        </w:rPr>
      </w:pPr>
    </w:p>
    <w:p>
      <w:pPr>
        <w:pStyle w:val="BodyText"/>
        <w:ind w:left="119"/>
        <w:rPr>
          <w:rFonts w:ascii="宋体" w:eastAsia="宋体" w:hint="eastAsia"/>
        </w:rPr>
      </w:pPr>
      <w:r>
        <w:rPr>
          <w:rFonts w:ascii="宋体" w:eastAsia="宋体" w:hint="eastAsia"/>
        </w:rPr>
        <w:t>表达方式：</w:t>
      </w:r>
      <w:r>
        <w:rPr>
          <w:rFonts w:ascii="宋体" w:eastAsia="宋体" w:hint="eastAsia"/>
          <w:u w:val="single"/>
        </w:rPr>
        <w:t xml:space="preserve">                                                                     </w:t>
      </w:r>
      <w:r>
        <w:rPr>
          <w:rFonts w:ascii="宋体" w:eastAsia="宋体" w:hint="eastAsia"/>
        </w:rPr>
        <w:t xml:space="preserve">             </w:t>
      </w:r>
    </w:p>
    <w:p>
      <w:pPr>
        <w:pStyle w:val="BodyText"/>
        <w:spacing w:before="1"/>
        <w:rPr>
          <w:rFonts w:ascii="宋体"/>
          <w:sz w:val="10"/>
        </w:rPr>
      </w:pPr>
    </w:p>
    <w:p>
      <w:pPr>
        <w:pStyle w:val="BodyText"/>
        <w:spacing w:before="72"/>
        <w:ind w:left="120"/>
        <w:rPr>
          <w:rFonts w:ascii="宋体" w:eastAsia="宋体" w:hint="eastAsia"/>
        </w:rPr>
      </w:pPr>
      <w:r>
        <w:rPr>
          <w:rFonts w:ascii="宋体" w:eastAsia="宋体" w:hint="eastAsia"/>
        </w:rPr>
        <w:t>作用：</w:t>
      </w:r>
      <w:r>
        <w:rPr>
          <w:rFonts w:ascii="宋体" w:eastAsia="宋体" w:hint="eastAsia"/>
          <w:u w:val="single"/>
        </w:rPr>
        <w:t xml:space="preserve">                                                                         </w:t>
      </w:r>
      <w:r>
        <w:rPr>
          <w:rFonts w:ascii="宋体" w:eastAsia="宋体" w:hint="eastAsia"/>
        </w:rPr>
        <w:t xml:space="preserve">         </w:t>
      </w:r>
    </w:p>
    <w:p>
      <w:pPr>
        <w:pStyle w:val="BodyText"/>
        <w:spacing w:before="10"/>
        <w:rPr>
          <w:rFonts w:ascii="宋体"/>
          <w:sz w:val="9"/>
        </w:rPr>
      </w:pPr>
    </w:p>
    <w:p>
      <w:pPr>
        <w:pStyle w:val="BodyText"/>
        <w:spacing w:before="71"/>
        <w:ind w:left="120"/>
        <w:rPr>
          <w:rFonts w:ascii="宋体"/>
        </w:rPr>
      </w:pPr>
      <w:r>
        <w:rPr>
          <w:rFonts w:ascii="宋体"/>
          <w:spacing w:val="-1"/>
          <w:w w:val="100"/>
          <w:u w:val="single"/>
        </w:rPr>
        <w:t xml:space="preserve">                                                                               </w:t>
      </w:r>
      <w:r>
        <w:rPr>
          <w:rFonts w:ascii="宋体"/>
          <w:spacing w:val="-1"/>
          <w:w w:val="100"/>
        </w:rPr>
        <w:t xml:space="preserve">                 </w:t>
      </w:r>
    </w:p>
    <w:p>
      <w:pPr>
        <w:pStyle w:val="BodyText"/>
        <w:spacing w:before="2"/>
        <w:rPr>
          <w:rFonts w:ascii="宋体"/>
          <w:sz w:val="10"/>
        </w:rPr>
      </w:pPr>
    </w:p>
    <w:p>
      <w:pPr>
        <w:pStyle w:val="BodyText"/>
        <w:spacing w:before="71"/>
        <w:ind w:left="120"/>
        <w:rPr>
          <w:rFonts w:ascii="宋体"/>
        </w:rPr>
      </w:pPr>
      <w:r>
        <w:rPr>
          <w:rFonts w:ascii="宋体"/>
          <w:spacing w:val="-1"/>
          <w:w w:val="100"/>
          <w:u w:val="single"/>
        </w:rPr>
        <w:t xml:space="preserve">                                                                               </w:t>
      </w:r>
      <w:r>
        <w:rPr>
          <w:rFonts w:ascii="宋体"/>
          <w:spacing w:val="-1"/>
          <w:w w:val="100"/>
        </w:rPr>
        <w:t xml:space="preserve">                 </w:t>
      </w:r>
    </w:p>
    <w:p>
      <w:pPr>
        <w:pStyle w:val="BodyText"/>
        <w:spacing w:before="10"/>
        <w:rPr>
          <w:rFonts w:ascii="宋体"/>
          <w:sz w:val="9"/>
        </w:rPr>
      </w:pPr>
    </w:p>
    <w:p>
      <w:pPr>
        <w:pStyle w:val="BodyText"/>
        <w:spacing w:before="72"/>
        <w:ind w:left="2881"/>
        <w:rPr>
          <w:rFonts w:ascii="宋体" w:eastAsia="宋体" w:hint="eastAsia"/>
        </w:rPr>
      </w:pPr>
      <w:r>
        <w:rPr>
          <w:rFonts w:ascii="宋体" w:eastAsia="宋体" w:hint="eastAsia"/>
        </w:rPr>
        <w:t xml:space="preserve">三（65 分，其中含写字 5 分） </w:t>
      </w:r>
    </w:p>
    <w:p>
      <w:pPr>
        <w:pStyle w:val="BodyText"/>
        <w:spacing w:before="9"/>
        <w:rPr>
          <w:rFonts w:ascii="宋体"/>
          <w:sz w:val="15"/>
        </w:rPr>
      </w:pPr>
    </w:p>
    <w:p>
      <w:pPr>
        <w:pStyle w:val="BodyText"/>
        <w:ind w:left="120"/>
        <w:rPr>
          <w:rFonts w:ascii="宋体" w:eastAsia="宋体" w:hint="eastAsia"/>
        </w:rPr>
      </w:pPr>
      <w:r>
        <w:rPr>
          <w:rFonts w:ascii="宋体" w:eastAsia="宋体" w:hint="eastAsia"/>
        </w:rPr>
        <w:t xml:space="preserve">22. 阅读下面的文字，根据要求作文。 </w:t>
      </w:r>
    </w:p>
    <w:p>
      <w:pPr>
        <w:pStyle w:val="BodyText"/>
        <w:spacing w:before="4"/>
        <w:rPr>
          <w:rFonts w:ascii="宋体"/>
          <w:sz w:val="15"/>
        </w:rPr>
      </w:pPr>
    </w:p>
    <w:p>
      <w:pPr>
        <w:pStyle w:val="BodyText"/>
        <w:spacing w:line="417" w:lineRule="auto"/>
        <w:ind w:left="120" w:right="1790" w:firstLine="420"/>
        <w:jc w:val="both"/>
      </w:pPr>
      <w:r>
        <w:rPr>
          <w:spacing w:val="-9"/>
        </w:rPr>
        <w:t>都说距离产生美，可很多时候，距离拉开了，美就没有了。所以，缩短空间距离，特别</w:t>
      </w:r>
      <w:r>
        <w:rPr>
          <w:spacing w:val="-7"/>
        </w:rPr>
        <w:t>是缩短心理和情感的距离，努力靠近身边的景、物或人、事，我们就会发现这中间藏着人世</w:t>
      </w:r>
      <w:r>
        <w:rPr>
          <w:spacing w:val="-9"/>
        </w:rPr>
        <w:t>间最美的风景。这风景是美丽的自然，更是美好的人心、人性。让我们用心靠近，去发现最</w:t>
      </w:r>
      <w:r>
        <w:t>美的风景。</w:t>
      </w:r>
    </w:p>
    <w:p>
      <w:pPr>
        <w:pStyle w:val="BodyText"/>
        <w:spacing w:line="127" w:lineRule="auto"/>
        <w:ind w:left="540"/>
        <w:rPr>
          <w:rFonts w:ascii="宋体" w:eastAsia="宋体" w:hAnsi="宋体" w:hint="eastAsia"/>
        </w:rPr>
      </w:pPr>
      <w:r>
        <w:rPr>
          <w:rFonts w:ascii="宋体" w:eastAsia="宋体" w:hAnsi="宋体" w:hint="eastAsia"/>
          <w:spacing w:val="-76"/>
        </w:rPr>
        <w:t>请根</w:t>
      </w:r>
      <w:r>
        <w:rPr>
          <w:rFonts w:ascii="宋体" w:eastAsia="宋体" w:hAnsi="宋体" w:hint="eastAsia"/>
          <w:spacing w:val="-64"/>
          <w:position w:val="-7"/>
        </w:rPr>
        <w:t>．</w:t>
      </w:r>
      <w:r>
        <w:rPr>
          <w:rFonts w:ascii="宋体" w:eastAsia="宋体" w:hAnsi="宋体" w:hint="eastAsia"/>
          <w:spacing w:val="-149"/>
        </w:rPr>
        <w:t>据</w:t>
      </w:r>
      <w:r>
        <w:rPr>
          <w:rFonts w:ascii="宋体" w:eastAsia="宋体" w:hAnsi="宋体" w:hint="eastAsia"/>
          <w:spacing w:val="-64"/>
          <w:position w:val="-7"/>
        </w:rPr>
        <w:t>．</w:t>
      </w:r>
      <w:r>
        <w:rPr>
          <w:rFonts w:ascii="宋体" w:eastAsia="宋体" w:hAnsi="宋体" w:hint="eastAsia"/>
          <w:spacing w:val="-149"/>
        </w:rPr>
        <w:t>自</w:t>
      </w:r>
      <w:r>
        <w:rPr>
          <w:rFonts w:ascii="宋体" w:eastAsia="宋体" w:hAnsi="宋体" w:hint="eastAsia"/>
          <w:spacing w:val="-64"/>
          <w:position w:val="-7"/>
        </w:rPr>
        <w:t>．</w:t>
      </w:r>
      <w:r>
        <w:rPr>
          <w:rFonts w:ascii="宋体" w:eastAsia="宋体" w:hAnsi="宋体" w:hint="eastAsia"/>
          <w:spacing w:val="-149"/>
        </w:rPr>
        <w:t>己</w:t>
      </w:r>
      <w:r>
        <w:rPr>
          <w:rFonts w:ascii="宋体" w:eastAsia="宋体" w:hAnsi="宋体" w:hint="eastAsia"/>
          <w:spacing w:val="-64"/>
          <w:position w:val="-7"/>
        </w:rPr>
        <w:t>．</w:t>
      </w:r>
      <w:r>
        <w:rPr>
          <w:rFonts w:ascii="宋体" w:eastAsia="宋体" w:hAnsi="宋体" w:hint="eastAsia"/>
          <w:spacing w:val="-149"/>
        </w:rPr>
        <w:t>的</w:t>
      </w:r>
      <w:r>
        <w:rPr>
          <w:rFonts w:ascii="宋体" w:eastAsia="宋体" w:hAnsi="宋体" w:hint="eastAsia"/>
          <w:spacing w:val="-64"/>
          <w:position w:val="-7"/>
        </w:rPr>
        <w:t>．</w:t>
      </w:r>
      <w:r>
        <w:rPr>
          <w:rFonts w:ascii="宋体" w:eastAsia="宋体" w:hAnsi="宋体" w:hint="eastAsia"/>
          <w:spacing w:val="-149"/>
        </w:rPr>
        <w:t>生</w:t>
      </w:r>
      <w:r>
        <w:rPr>
          <w:rFonts w:ascii="宋体" w:eastAsia="宋体" w:hAnsi="宋体" w:hint="eastAsia"/>
          <w:spacing w:val="-64"/>
          <w:position w:val="-7"/>
        </w:rPr>
        <w:t>．</w:t>
      </w:r>
      <w:r>
        <w:rPr>
          <w:rFonts w:ascii="宋体" w:eastAsia="宋体" w:hAnsi="宋体" w:hint="eastAsia"/>
          <w:spacing w:val="-149"/>
        </w:rPr>
        <w:t>活</w:t>
      </w:r>
      <w:r>
        <w:rPr>
          <w:rFonts w:ascii="宋体" w:eastAsia="宋体" w:hAnsi="宋体" w:hint="eastAsia"/>
          <w:spacing w:val="-64"/>
          <w:position w:val="-7"/>
        </w:rPr>
        <w:t>．</w:t>
      </w:r>
      <w:r>
        <w:rPr>
          <w:rFonts w:ascii="宋体" w:eastAsia="宋体" w:hAnsi="宋体" w:hint="eastAsia"/>
          <w:spacing w:val="-149"/>
        </w:rPr>
        <w:t>经</w:t>
      </w:r>
      <w:r>
        <w:rPr>
          <w:rFonts w:ascii="宋体" w:eastAsia="宋体" w:hAnsi="宋体" w:hint="eastAsia"/>
          <w:spacing w:val="-64"/>
          <w:position w:val="-7"/>
        </w:rPr>
        <w:t>．</w:t>
      </w:r>
      <w:r>
        <w:rPr>
          <w:rFonts w:ascii="宋体" w:eastAsia="宋体" w:hAnsi="宋体" w:hint="eastAsia"/>
          <w:spacing w:val="-149"/>
        </w:rPr>
        <w:t>历</w:t>
      </w:r>
      <w:r>
        <w:rPr>
          <w:rFonts w:ascii="宋体" w:eastAsia="宋体" w:hAnsi="宋体" w:hint="eastAsia"/>
          <w:spacing w:val="-64"/>
          <w:position w:val="-7"/>
        </w:rPr>
        <w:t>．</w:t>
      </w:r>
      <w:r>
        <w:rPr>
          <w:rFonts w:ascii="宋体" w:eastAsia="宋体" w:hAnsi="宋体" w:hint="eastAsia"/>
          <w:spacing w:val="-149"/>
        </w:rPr>
        <w:t>和</w:t>
      </w:r>
      <w:r>
        <w:rPr>
          <w:rFonts w:ascii="宋体" w:eastAsia="宋体" w:hAnsi="宋体" w:hint="eastAsia"/>
          <w:spacing w:val="-64"/>
          <w:position w:val="-7"/>
        </w:rPr>
        <w:t>．</w:t>
      </w:r>
      <w:r>
        <w:rPr>
          <w:rFonts w:ascii="宋体" w:eastAsia="宋体" w:hAnsi="宋体" w:hint="eastAsia"/>
          <w:spacing w:val="-149"/>
        </w:rPr>
        <w:t>切</w:t>
      </w:r>
      <w:r>
        <w:rPr>
          <w:rFonts w:ascii="宋体" w:eastAsia="宋体" w:hAnsi="宋体" w:hint="eastAsia"/>
          <w:spacing w:val="-64"/>
          <w:position w:val="-7"/>
        </w:rPr>
        <w:t>．</w:t>
      </w:r>
      <w:r>
        <w:rPr>
          <w:rFonts w:ascii="宋体" w:eastAsia="宋体" w:hAnsi="宋体" w:hint="eastAsia"/>
          <w:spacing w:val="-149"/>
        </w:rPr>
        <w:t>身</w:t>
      </w:r>
      <w:r>
        <w:rPr>
          <w:rFonts w:ascii="宋体" w:eastAsia="宋体" w:hAnsi="宋体" w:hint="eastAsia"/>
          <w:spacing w:val="-64"/>
          <w:position w:val="-7"/>
        </w:rPr>
        <w:t>．</w:t>
      </w:r>
      <w:r>
        <w:rPr>
          <w:rFonts w:ascii="宋体" w:eastAsia="宋体" w:hAnsi="宋体" w:hint="eastAsia"/>
          <w:spacing w:val="-149"/>
        </w:rPr>
        <w:t>体</w:t>
      </w:r>
      <w:r>
        <w:rPr>
          <w:rFonts w:ascii="宋体" w:eastAsia="宋体" w:hAnsi="宋体" w:hint="eastAsia"/>
          <w:spacing w:val="-64"/>
          <w:position w:val="-7"/>
        </w:rPr>
        <w:t>．</w:t>
      </w:r>
      <w:r>
        <w:rPr>
          <w:rFonts w:ascii="宋体" w:eastAsia="宋体" w:hAnsi="宋体" w:hint="eastAsia"/>
          <w:spacing w:val="-149"/>
        </w:rPr>
        <w:t>验</w:t>
      </w:r>
      <w:r>
        <w:rPr>
          <w:rFonts w:ascii="宋体" w:eastAsia="宋体" w:hAnsi="宋体" w:hint="eastAsia"/>
          <w:spacing w:val="-33"/>
          <w:position w:val="-7"/>
        </w:rPr>
        <w:t>．</w:t>
      </w:r>
      <w:r>
        <w:rPr>
          <w:rFonts w:ascii="宋体" w:eastAsia="宋体" w:hAnsi="宋体" w:hint="eastAsia"/>
          <w:spacing w:val="-13"/>
        </w:rPr>
        <w:t>，以“</w:t>
      </w:r>
      <w:r>
        <w:rPr>
          <w:rFonts w:ascii="Microsoft JhengHei" w:eastAsia="Microsoft JhengHei" w:hAnsi="Microsoft JhengHei" w:hint="eastAsia"/>
          <w:b/>
          <w:spacing w:val="-2"/>
          <w:sz w:val="20"/>
        </w:rPr>
        <w:t>靠近，看见最美风景</w:t>
      </w:r>
      <w:r>
        <w:rPr>
          <w:rFonts w:ascii="宋体" w:eastAsia="宋体" w:hAnsi="宋体" w:hint="eastAsia"/>
          <w:spacing w:val="-12"/>
        </w:rPr>
        <w:t>”为题目，写一篇文章。</w:t>
      </w:r>
      <w:r>
        <w:rPr>
          <w:rFonts w:ascii="宋体" w:eastAsia="宋体" w:hAnsi="宋体" w:hint="eastAsia"/>
        </w:rPr>
        <w:t xml:space="preserve"> </w:t>
      </w:r>
    </w:p>
    <w:p>
      <w:pPr>
        <w:pStyle w:val="BodyText"/>
        <w:spacing w:before="238"/>
        <w:ind w:left="119"/>
        <w:rPr>
          <w:rFonts w:ascii="宋体" w:eastAsia="宋体" w:hint="eastAsia"/>
        </w:rPr>
      </w:pPr>
      <w:r>
        <w:rPr>
          <w:rFonts w:ascii="宋体" w:eastAsia="宋体" w:hint="eastAsia"/>
          <w:spacing w:val="-1"/>
          <w:w w:val="100"/>
        </w:rPr>
        <w:t xml:space="preserve">    </w:t>
      </w:r>
      <w:r>
        <w:rPr>
          <w:rFonts w:ascii="宋体" w:eastAsia="宋体" w:hint="eastAsia"/>
          <w:spacing w:val="-1"/>
        </w:rPr>
        <w:t>要求：（1）文体不限（诗歌、戏剧除外）；（2）内容具体，有真情实感；（3）字数</w:t>
      </w:r>
    </w:p>
    <w:p>
      <w:pPr>
        <w:pStyle w:val="BodyText"/>
        <w:spacing w:before="4"/>
        <w:rPr>
          <w:rFonts w:ascii="宋体"/>
          <w:sz w:val="15"/>
        </w:rPr>
      </w:pPr>
    </w:p>
    <w:p>
      <w:pPr>
        <w:pStyle w:val="BodyText"/>
        <w:ind w:left="119"/>
        <w:rPr>
          <w:rFonts w:ascii="宋体" w:eastAsia="宋体" w:hint="eastAsia"/>
        </w:rPr>
      </w:pPr>
      <w:r>
        <w:rPr>
          <w:rFonts w:ascii="宋体" w:eastAsia="宋体" w:hint="eastAsia"/>
        </w:rPr>
        <w:t xml:space="preserve">不少于 600；（5）文中不得出现真实的人名、校名等。 </w:t>
      </w:r>
    </w:p>
    <w:p>
      <w:pPr>
        <w:pStyle w:val="BodyText"/>
        <w:spacing w:before="1"/>
        <w:rPr>
          <w:rFonts w:ascii="宋体"/>
          <w:sz w:val="16"/>
        </w:rPr>
      </w:pPr>
    </w:p>
    <w:p>
      <w:pPr>
        <w:pStyle w:val="BodyText"/>
        <w:ind w:left="119"/>
        <w:rPr>
          <w:rFonts w:ascii="宋体"/>
        </w:rPr>
      </w:pPr>
      <w:r>
        <w:rPr>
          <w:rFonts w:ascii="宋体"/>
          <w:w w:val="100"/>
        </w:rPr>
        <w:t xml:space="preserve"> </w:t>
      </w:r>
    </w:p>
    <w:sectPr>
      <w:pgSz w:w="11900" w:h="16840"/>
      <w:pgMar w:top="1480" w:right="0" w:bottom="280" w:left="16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4019F" w:csb1="00000000"/>
  </w:font>
  <w:font w:name="楷体">
    <w:panose1 w:val="02010609060101010101"/>
    <w:charset w:val="86"/>
    <w:family w:val="modern"/>
    <w:pitch w:val="default"/>
    <w:sig w:usb0="800002BF" w:usb1="38CF7CFA" w:usb2="00000016" w:usb3="00000000" w:csb0="00040001" w:csb1="00000000"/>
  </w:font>
  <w:font w:name="Cambria Math">
    <w:panose1 w:val="02040503050406030204"/>
    <w:charset w:val="00"/>
    <w:family w:val="roman"/>
    <w:pitch w:val="default"/>
    <w:sig w:usb0="E00002FF" w:usb1="420024FF" w:usb2="00000000" w:usb3="00000000" w:csb0="2000019F" w:csb1="00000000"/>
  </w:font>
  <w:font w:name="Microsoft JhengHei">
    <w:panose1 w:val="020B0604030504040204"/>
    <w:charset w:val="88"/>
    <w:family w:val="swiss"/>
    <w:pitch w:val="default"/>
    <w:sig w:usb0="00000087" w:usb1="28AF4000" w:usb2="00000016" w:usb3="00000000" w:csb0="00100009"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B5E306ED"/>
    <w:multiLevelType w:val="multilevel"/>
    <w:tmpl w:val="B5E306ED"/>
    <w:lvl w:ilvl="0">
      <w:start w:val="15"/>
      <w:numFmt w:val="decimal"/>
      <w:lvlText w:val="%1."/>
      <w:lvlJc w:val="left"/>
      <w:pPr>
        <w:ind w:left="436" w:hanging="317"/>
        <w:jc w:val="left"/>
      </w:pPr>
      <w:rPr>
        <w:rFonts w:hint="default"/>
        <w:spacing w:val="-1"/>
        <w:w w:val="100"/>
        <w:lang w:val="zh-CN" w:eastAsia="zh-CN" w:bidi="zh-CN"/>
      </w:rPr>
    </w:lvl>
    <w:lvl w:ilvl="1">
      <w:start w:val="0"/>
      <w:numFmt w:val="bullet"/>
      <w:lvlText w:val="•"/>
      <w:lvlJc w:val="left"/>
      <w:pPr>
        <w:ind w:left="1418" w:hanging="317"/>
      </w:pPr>
      <w:rPr>
        <w:rFonts w:hint="default"/>
        <w:lang w:val="zh-CN" w:eastAsia="zh-CN" w:bidi="zh-CN"/>
      </w:rPr>
    </w:lvl>
    <w:lvl w:ilvl="2">
      <w:start w:val="0"/>
      <w:numFmt w:val="bullet"/>
      <w:lvlText w:val="•"/>
      <w:lvlJc w:val="left"/>
      <w:pPr>
        <w:ind w:left="2396" w:hanging="317"/>
      </w:pPr>
      <w:rPr>
        <w:rFonts w:hint="default"/>
        <w:lang w:val="zh-CN" w:eastAsia="zh-CN" w:bidi="zh-CN"/>
      </w:rPr>
    </w:lvl>
    <w:lvl w:ilvl="3">
      <w:start w:val="0"/>
      <w:numFmt w:val="bullet"/>
      <w:lvlText w:val="•"/>
      <w:lvlJc w:val="left"/>
      <w:pPr>
        <w:ind w:left="3374" w:hanging="317"/>
      </w:pPr>
      <w:rPr>
        <w:rFonts w:hint="default"/>
        <w:lang w:val="zh-CN" w:eastAsia="zh-CN" w:bidi="zh-CN"/>
      </w:rPr>
    </w:lvl>
    <w:lvl w:ilvl="4">
      <w:start w:val="0"/>
      <w:numFmt w:val="bullet"/>
      <w:lvlText w:val="•"/>
      <w:lvlJc w:val="left"/>
      <w:pPr>
        <w:ind w:left="4352" w:hanging="317"/>
      </w:pPr>
      <w:rPr>
        <w:rFonts w:hint="default"/>
        <w:lang w:val="zh-CN" w:eastAsia="zh-CN" w:bidi="zh-CN"/>
      </w:rPr>
    </w:lvl>
    <w:lvl w:ilvl="5">
      <w:start w:val="0"/>
      <w:numFmt w:val="bullet"/>
      <w:lvlText w:val="•"/>
      <w:lvlJc w:val="left"/>
      <w:pPr>
        <w:ind w:left="5330" w:hanging="317"/>
      </w:pPr>
      <w:rPr>
        <w:rFonts w:hint="default"/>
        <w:lang w:val="zh-CN" w:eastAsia="zh-CN" w:bidi="zh-CN"/>
      </w:rPr>
    </w:lvl>
    <w:lvl w:ilvl="6">
      <w:start w:val="0"/>
      <w:numFmt w:val="bullet"/>
      <w:lvlText w:val="•"/>
      <w:lvlJc w:val="left"/>
      <w:pPr>
        <w:ind w:left="6308" w:hanging="317"/>
      </w:pPr>
      <w:rPr>
        <w:rFonts w:hint="default"/>
        <w:lang w:val="zh-CN" w:eastAsia="zh-CN" w:bidi="zh-CN"/>
      </w:rPr>
    </w:lvl>
    <w:lvl w:ilvl="7">
      <w:start w:val="0"/>
      <w:numFmt w:val="bullet"/>
      <w:lvlText w:val="•"/>
      <w:lvlJc w:val="left"/>
      <w:pPr>
        <w:ind w:left="7286" w:hanging="317"/>
      </w:pPr>
      <w:rPr>
        <w:rFonts w:hint="default"/>
        <w:lang w:val="zh-CN" w:eastAsia="zh-CN" w:bidi="zh-CN"/>
      </w:rPr>
    </w:lvl>
    <w:lvl w:ilvl="8">
      <w:start w:val="0"/>
      <w:numFmt w:val="bullet"/>
      <w:lvlText w:val="•"/>
      <w:lvlJc w:val="left"/>
      <w:pPr>
        <w:ind w:left="8264" w:hanging="317"/>
      </w:pPr>
      <w:rPr>
        <w:rFonts w:hint="default"/>
        <w:lang w:val="zh-CN" w:eastAsia="zh-CN" w:bidi="zh-CN"/>
      </w:rPr>
    </w:lvl>
  </w:abstractNum>
  <w:abstractNum w:abstractNumId="1">
    <w:nsid w:val="BF205925"/>
    <w:multiLevelType w:val="multilevel"/>
    <w:tmpl w:val="BF205925"/>
    <w:lvl w:ilvl="0">
      <w:start w:val="1"/>
      <w:numFmt w:val="decimal"/>
      <w:lvlText w:val="（%1）"/>
      <w:lvlJc w:val="left"/>
      <w:pPr>
        <w:ind w:left="648" w:hanging="529"/>
        <w:jc w:val="left"/>
      </w:pPr>
      <w:rPr>
        <w:rFonts w:ascii="宋体" w:eastAsia="宋体" w:hAnsi="宋体" w:cs="宋体" w:hint="default"/>
        <w:spacing w:val="-2"/>
        <w:w w:val="100"/>
        <w:sz w:val="19"/>
        <w:szCs w:val="19"/>
        <w:lang w:val="zh-CN" w:eastAsia="zh-CN" w:bidi="zh-CN"/>
      </w:rPr>
    </w:lvl>
    <w:lvl w:ilvl="1">
      <w:start w:val="0"/>
      <w:numFmt w:val="bullet"/>
      <w:lvlText w:val="•"/>
      <w:lvlJc w:val="left"/>
      <w:pPr>
        <w:ind w:left="1598" w:hanging="529"/>
      </w:pPr>
      <w:rPr>
        <w:rFonts w:hint="default"/>
        <w:lang w:val="zh-CN" w:eastAsia="zh-CN" w:bidi="zh-CN"/>
      </w:rPr>
    </w:lvl>
    <w:lvl w:ilvl="2">
      <w:start w:val="0"/>
      <w:numFmt w:val="bullet"/>
      <w:lvlText w:val="•"/>
      <w:lvlJc w:val="left"/>
      <w:pPr>
        <w:ind w:left="2556" w:hanging="529"/>
      </w:pPr>
      <w:rPr>
        <w:rFonts w:hint="default"/>
        <w:lang w:val="zh-CN" w:eastAsia="zh-CN" w:bidi="zh-CN"/>
      </w:rPr>
    </w:lvl>
    <w:lvl w:ilvl="3">
      <w:start w:val="0"/>
      <w:numFmt w:val="bullet"/>
      <w:lvlText w:val="•"/>
      <w:lvlJc w:val="left"/>
      <w:pPr>
        <w:ind w:left="3514" w:hanging="529"/>
      </w:pPr>
      <w:rPr>
        <w:rFonts w:hint="default"/>
        <w:lang w:val="zh-CN" w:eastAsia="zh-CN" w:bidi="zh-CN"/>
      </w:rPr>
    </w:lvl>
    <w:lvl w:ilvl="4">
      <w:start w:val="0"/>
      <w:numFmt w:val="bullet"/>
      <w:lvlText w:val="•"/>
      <w:lvlJc w:val="left"/>
      <w:pPr>
        <w:ind w:left="4472" w:hanging="529"/>
      </w:pPr>
      <w:rPr>
        <w:rFonts w:hint="default"/>
        <w:lang w:val="zh-CN" w:eastAsia="zh-CN" w:bidi="zh-CN"/>
      </w:rPr>
    </w:lvl>
    <w:lvl w:ilvl="5">
      <w:start w:val="0"/>
      <w:numFmt w:val="bullet"/>
      <w:lvlText w:val="•"/>
      <w:lvlJc w:val="left"/>
      <w:pPr>
        <w:ind w:left="5430" w:hanging="529"/>
      </w:pPr>
      <w:rPr>
        <w:rFonts w:hint="default"/>
        <w:lang w:val="zh-CN" w:eastAsia="zh-CN" w:bidi="zh-CN"/>
      </w:rPr>
    </w:lvl>
    <w:lvl w:ilvl="6">
      <w:start w:val="0"/>
      <w:numFmt w:val="bullet"/>
      <w:lvlText w:val="•"/>
      <w:lvlJc w:val="left"/>
      <w:pPr>
        <w:ind w:left="6388" w:hanging="529"/>
      </w:pPr>
      <w:rPr>
        <w:rFonts w:hint="default"/>
        <w:lang w:val="zh-CN" w:eastAsia="zh-CN" w:bidi="zh-CN"/>
      </w:rPr>
    </w:lvl>
    <w:lvl w:ilvl="7">
      <w:start w:val="0"/>
      <w:numFmt w:val="bullet"/>
      <w:lvlText w:val="•"/>
      <w:lvlJc w:val="left"/>
      <w:pPr>
        <w:ind w:left="7346" w:hanging="529"/>
      </w:pPr>
      <w:rPr>
        <w:rFonts w:hint="default"/>
        <w:lang w:val="zh-CN" w:eastAsia="zh-CN" w:bidi="zh-CN"/>
      </w:rPr>
    </w:lvl>
    <w:lvl w:ilvl="8">
      <w:start w:val="0"/>
      <w:numFmt w:val="bullet"/>
      <w:lvlText w:val="•"/>
      <w:lvlJc w:val="left"/>
      <w:pPr>
        <w:ind w:left="8304" w:hanging="529"/>
      </w:pPr>
      <w:rPr>
        <w:rFonts w:hint="default"/>
        <w:lang w:val="zh-CN" w:eastAsia="zh-CN" w:bidi="zh-CN"/>
      </w:rPr>
    </w:lvl>
  </w:abstractNum>
  <w:abstractNum w:abstractNumId="2">
    <w:nsid w:val="CF092B84"/>
    <w:multiLevelType w:val="multilevel"/>
    <w:tmpl w:val="CF092B84"/>
    <w:lvl w:ilvl="0">
      <w:start w:val="1"/>
      <w:numFmt w:val="decimal"/>
      <w:lvlText w:val="（%1）"/>
      <w:lvlJc w:val="left"/>
      <w:pPr>
        <w:ind w:left="648" w:hanging="529"/>
        <w:jc w:val="left"/>
      </w:pPr>
      <w:rPr>
        <w:rFonts w:ascii="宋体" w:eastAsia="宋体" w:hAnsi="宋体" w:cs="宋体" w:hint="default"/>
        <w:spacing w:val="-2"/>
        <w:w w:val="100"/>
        <w:sz w:val="19"/>
        <w:szCs w:val="19"/>
        <w:lang w:val="zh-CN" w:eastAsia="zh-CN" w:bidi="zh-CN"/>
      </w:rPr>
    </w:lvl>
    <w:lvl w:ilvl="1">
      <w:start w:val="0"/>
      <w:numFmt w:val="bullet"/>
      <w:lvlText w:val="•"/>
      <w:lvlJc w:val="left"/>
      <w:pPr>
        <w:ind w:left="1598" w:hanging="529"/>
      </w:pPr>
      <w:rPr>
        <w:rFonts w:hint="default"/>
        <w:lang w:val="zh-CN" w:eastAsia="zh-CN" w:bidi="zh-CN"/>
      </w:rPr>
    </w:lvl>
    <w:lvl w:ilvl="2">
      <w:start w:val="0"/>
      <w:numFmt w:val="bullet"/>
      <w:lvlText w:val="•"/>
      <w:lvlJc w:val="left"/>
      <w:pPr>
        <w:ind w:left="2556" w:hanging="529"/>
      </w:pPr>
      <w:rPr>
        <w:rFonts w:hint="default"/>
        <w:lang w:val="zh-CN" w:eastAsia="zh-CN" w:bidi="zh-CN"/>
      </w:rPr>
    </w:lvl>
    <w:lvl w:ilvl="3">
      <w:start w:val="0"/>
      <w:numFmt w:val="bullet"/>
      <w:lvlText w:val="•"/>
      <w:lvlJc w:val="left"/>
      <w:pPr>
        <w:ind w:left="3514" w:hanging="529"/>
      </w:pPr>
      <w:rPr>
        <w:rFonts w:hint="default"/>
        <w:lang w:val="zh-CN" w:eastAsia="zh-CN" w:bidi="zh-CN"/>
      </w:rPr>
    </w:lvl>
    <w:lvl w:ilvl="4">
      <w:start w:val="0"/>
      <w:numFmt w:val="bullet"/>
      <w:lvlText w:val="•"/>
      <w:lvlJc w:val="left"/>
      <w:pPr>
        <w:ind w:left="4472" w:hanging="529"/>
      </w:pPr>
      <w:rPr>
        <w:rFonts w:hint="default"/>
        <w:lang w:val="zh-CN" w:eastAsia="zh-CN" w:bidi="zh-CN"/>
      </w:rPr>
    </w:lvl>
    <w:lvl w:ilvl="5">
      <w:start w:val="0"/>
      <w:numFmt w:val="bullet"/>
      <w:lvlText w:val="•"/>
      <w:lvlJc w:val="left"/>
      <w:pPr>
        <w:ind w:left="5430" w:hanging="529"/>
      </w:pPr>
      <w:rPr>
        <w:rFonts w:hint="default"/>
        <w:lang w:val="zh-CN" w:eastAsia="zh-CN" w:bidi="zh-CN"/>
      </w:rPr>
    </w:lvl>
    <w:lvl w:ilvl="6">
      <w:start w:val="0"/>
      <w:numFmt w:val="bullet"/>
      <w:lvlText w:val="•"/>
      <w:lvlJc w:val="left"/>
      <w:pPr>
        <w:ind w:left="6388" w:hanging="529"/>
      </w:pPr>
      <w:rPr>
        <w:rFonts w:hint="default"/>
        <w:lang w:val="zh-CN" w:eastAsia="zh-CN" w:bidi="zh-CN"/>
      </w:rPr>
    </w:lvl>
    <w:lvl w:ilvl="7">
      <w:start w:val="0"/>
      <w:numFmt w:val="bullet"/>
      <w:lvlText w:val="•"/>
      <w:lvlJc w:val="left"/>
      <w:pPr>
        <w:ind w:left="7346" w:hanging="529"/>
      </w:pPr>
      <w:rPr>
        <w:rFonts w:hint="default"/>
        <w:lang w:val="zh-CN" w:eastAsia="zh-CN" w:bidi="zh-CN"/>
      </w:rPr>
    </w:lvl>
    <w:lvl w:ilvl="8">
      <w:start w:val="0"/>
      <w:numFmt w:val="bullet"/>
      <w:lvlText w:val="•"/>
      <w:lvlJc w:val="left"/>
      <w:pPr>
        <w:ind w:left="8304" w:hanging="529"/>
      </w:pPr>
      <w:rPr>
        <w:rFonts w:hint="default"/>
        <w:lang w:val="zh-CN" w:eastAsia="zh-CN" w:bidi="zh-CN"/>
      </w:rPr>
    </w:lvl>
  </w:abstractNum>
  <w:abstractNum w:abstractNumId="3">
    <w:nsid w:val="0053208E"/>
    <w:multiLevelType w:val="multilevel"/>
    <w:tmpl w:val="0053208E"/>
    <w:lvl w:ilvl="0">
      <w:start w:val="1"/>
      <w:numFmt w:val="decimal"/>
      <w:lvlText w:val="%1."/>
      <w:lvlJc w:val="left"/>
      <w:pPr>
        <w:ind w:left="280" w:hanging="161"/>
        <w:jc w:val="left"/>
      </w:pPr>
      <w:rPr>
        <w:rFonts w:ascii="Calibri" w:eastAsia="Calibri" w:hAnsi="Calibri" w:cs="Calibri" w:hint="default"/>
        <w:spacing w:val="-1"/>
        <w:w w:val="100"/>
        <w:sz w:val="19"/>
        <w:szCs w:val="19"/>
        <w:lang w:val="zh-CN" w:eastAsia="zh-CN" w:bidi="zh-CN"/>
      </w:rPr>
    </w:lvl>
    <w:lvl w:ilvl="1">
      <w:start w:val="0"/>
      <w:numFmt w:val="bullet"/>
      <w:lvlText w:val="•"/>
      <w:lvlJc w:val="left"/>
      <w:pPr>
        <w:ind w:left="1274" w:hanging="161"/>
      </w:pPr>
      <w:rPr>
        <w:rFonts w:hint="default"/>
        <w:lang w:val="zh-CN" w:eastAsia="zh-CN" w:bidi="zh-CN"/>
      </w:rPr>
    </w:lvl>
    <w:lvl w:ilvl="2">
      <w:start w:val="0"/>
      <w:numFmt w:val="bullet"/>
      <w:lvlText w:val="•"/>
      <w:lvlJc w:val="left"/>
      <w:pPr>
        <w:ind w:left="2268" w:hanging="161"/>
      </w:pPr>
      <w:rPr>
        <w:rFonts w:hint="default"/>
        <w:lang w:val="zh-CN" w:eastAsia="zh-CN" w:bidi="zh-CN"/>
      </w:rPr>
    </w:lvl>
    <w:lvl w:ilvl="3">
      <w:start w:val="0"/>
      <w:numFmt w:val="bullet"/>
      <w:lvlText w:val="•"/>
      <w:lvlJc w:val="left"/>
      <w:pPr>
        <w:ind w:left="3262" w:hanging="161"/>
      </w:pPr>
      <w:rPr>
        <w:rFonts w:hint="default"/>
        <w:lang w:val="zh-CN" w:eastAsia="zh-CN" w:bidi="zh-CN"/>
      </w:rPr>
    </w:lvl>
    <w:lvl w:ilvl="4">
      <w:start w:val="0"/>
      <w:numFmt w:val="bullet"/>
      <w:lvlText w:val="•"/>
      <w:lvlJc w:val="left"/>
      <w:pPr>
        <w:ind w:left="4256" w:hanging="161"/>
      </w:pPr>
      <w:rPr>
        <w:rFonts w:hint="default"/>
        <w:lang w:val="zh-CN" w:eastAsia="zh-CN" w:bidi="zh-CN"/>
      </w:rPr>
    </w:lvl>
    <w:lvl w:ilvl="5">
      <w:start w:val="0"/>
      <w:numFmt w:val="bullet"/>
      <w:lvlText w:val="•"/>
      <w:lvlJc w:val="left"/>
      <w:pPr>
        <w:ind w:left="5250" w:hanging="161"/>
      </w:pPr>
      <w:rPr>
        <w:rFonts w:hint="default"/>
        <w:lang w:val="zh-CN" w:eastAsia="zh-CN" w:bidi="zh-CN"/>
      </w:rPr>
    </w:lvl>
    <w:lvl w:ilvl="6">
      <w:start w:val="0"/>
      <w:numFmt w:val="bullet"/>
      <w:lvlText w:val="•"/>
      <w:lvlJc w:val="left"/>
      <w:pPr>
        <w:ind w:left="6244" w:hanging="161"/>
      </w:pPr>
      <w:rPr>
        <w:rFonts w:hint="default"/>
        <w:lang w:val="zh-CN" w:eastAsia="zh-CN" w:bidi="zh-CN"/>
      </w:rPr>
    </w:lvl>
    <w:lvl w:ilvl="7">
      <w:start w:val="0"/>
      <w:numFmt w:val="bullet"/>
      <w:lvlText w:val="•"/>
      <w:lvlJc w:val="left"/>
      <w:pPr>
        <w:ind w:left="7238" w:hanging="161"/>
      </w:pPr>
      <w:rPr>
        <w:rFonts w:hint="default"/>
        <w:lang w:val="zh-CN" w:eastAsia="zh-CN" w:bidi="zh-CN"/>
      </w:rPr>
    </w:lvl>
    <w:lvl w:ilvl="8">
      <w:start w:val="0"/>
      <w:numFmt w:val="bullet"/>
      <w:lvlText w:val="•"/>
      <w:lvlJc w:val="left"/>
      <w:pPr>
        <w:ind w:left="8232" w:hanging="161"/>
      </w:pPr>
      <w:rPr>
        <w:rFonts w:hint="default"/>
        <w:lang w:val="zh-CN" w:eastAsia="zh-CN" w:bidi="zh-CN"/>
      </w:rPr>
    </w:lvl>
  </w:abstractNum>
  <w:abstractNum w:abstractNumId="4">
    <w:nsid w:val="03D62ECE"/>
    <w:multiLevelType w:val="multilevel"/>
    <w:tmpl w:val="03D62ECE"/>
    <w:lvl w:ilvl="0">
      <w:start w:val="1"/>
      <w:numFmt w:val="decimal"/>
      <w:lvlText w:val="（%1）"/>
      <w:lvlJc w:val="left"/>
      <w:pPr>
        <w:ind w:left="647" w:hanging="528"/>
        <w:jc w:val="left"/>
      </w:pPr>
      <w:rPr>
        <w:rFonts w:ascii="宋体" w:eastAsia="宋体" w:hAnsi="宋体" w:cs="宋体" w:hint="default"/>
        <w:spacing w:val="-54"/>
        <w:w w:val="100"/>
        <w:sz w:val="19"/>
        <w:szCs w:val="19"/>
        <w:lang w:val="zh-CN" w:eastAsia="zh-CN" w:bidi="zh-CN"/>
      </w:rPr>
    </w:lvl>
    <w:lvl w:ilvl="1">
      <w:start w:val="0"/>
      <w:numFmt w:val="bullet"/>
      <w:lvlText w:val="•"/>
      <w:lvlJc w:val="left"/>
      <w:pPr>
        <w:ind w:left="1598" w:hanging="528"/>
      </w:pPr>
      <w:rPr>
        <w:rFonts w:hint="default"/>
        <w:lang w:val="zh-CN" w:eastAsia="zh-CN" w:bidi="zh-CN"/>
      </w:rPr>
    </w:lvl>
    <w:lvl w:ilvl="2">
      <w:start w:val="0"/>
      <w:numFmt w:val="bullet"/>
      <w:lvlText w:val="•"/>
      <w:lvlJc w:val="left"/>
      <w:pPr>
        <w:ind w:left="2556" w:hanging="528"/>
      </w:pPr>
      <w:rPr>
        <w:rFonts w:hint="default"/>
        <w:lang w:val="zh-CN" w:eastAsia="zh-CN" w:bidi="zh-CN"/>
      </w:rPr>
    </w:lvl>
    <w:lvl w:ilvl="3">
      <w:start w:val="0"/>
      <w:numFmt w:val="bullet"/>
      <w:lvlText w:val="•"/>
      <w:lvlJc w:val="left"/>
      <w:pPr>
        <w:ind w:left="3514" w:hanging="528"/>
      </w:pPr>
      <w:rPr>
        <w:rFonts w:hint="default"/>
        <w:lang w:val="zh-CN" w:eastAsia="zh-CN" w:bidi="zh-CN"/>
      </w:rPr>
    </w:lvl>
    <w:lvl w:ilvl="4">
      <w:start w:val="0"/>
      <w:numFmt w:val="bullet"/>
      <w:lvlText w:val="•"/>
      <w:lvlJc w:val="left"/>
      <w:pPr>
        <w:ind w:left="4472" w:hanging="528"/>
      </w:pPr>
      <w:rPr>
        <w:rFonts w:hint="default"/>
        <w:lang w:val="zh-CN" w:eastAsia="zh-CN" w:bidi="zh-CN"/>
      </w:rPr>
    </w:lvl>
    <w:lvl w:ilvl="5">
      <w:start w:val="0"/>
      <w:numFmt w:val="bullet"/>
      <w:lvlText w:val="•"/>
      <w:lvlJc w:val="left"/>
      <w:pPr>
        <w:ind w:left="5430" w:hanging="528"/>
      </w:pPr>
      <w:rPr>
        <w:rFonts w:hint="default"/>
        <w:lang w:val="zh-CN" w:eastAsia="zh-CN" w:bidi="zh-CN"/>
      </w:rPr>
    </w:lvl>
    <w:lvl w:ilvl="6">
      <w:start w:val="0"/>
      <w:numFmt w:val="bullet"/>
      <w:lvlText w:val="•"/>
      <w:lvlJc w:val="left"/>
      <w:pPr>
        <w:ind w:left="6388" w:hanging="528"/>
      </w:pPr>
      <w:rPr>
        <w:rFonts w:hint="default"/>
        <w:lang w:val="zh-CN" w:eastAsia="zh-CN" w:bidi="zh-CN"/>
      </w:rPr>
    </w:lvl>
    <w:lvl w:ilvl="7">
      <w:start w:val="0"/>
      <w:numFmt w:val="bullet"/>
      <w:lvlText w:val="•"/>
      <w:lvlJc w:val="left"/>
      <w:pPr>
        <w:ind w:left="7346" w:hanging="528"/>
      </w:pPr>
      <w:rPr>
        <w:rFonts w:hint="default"/>
        <w:lang w:val="zh-CN" w:eastAsia="zh-CN" w:bidi="zh-CN"/>
      </w:rPr>
    </w:lvl>
    <w:lvl w:ilvl="8">
      <w:start w:val="0"/>
      <w:numFmt w:val="bullet"/>
      <w:lvlText w:val="•"/>
      <w:lvlJc w:val="left"/>
      <w:pPr>
        <w:ind w:left="8304" w:hanging="528"/>
      </w:pPr>
      <w:rPr>
        <w:rFonts w:hint="default"/>
        <w:lang w:val="zh-CN" w:eastAsia="zh-CN" w:bidi="zh-CN"/>
      </w:rPr>
    </w:lvl>
  </w:abstractNum>
  <w:abstractNum w:abstractNumId="5">
    <w:nsid w:val="59ADCABA"/>
    <w:multiLevelType w:val="multilevel"/>
    <w:tmpl w:val="59ADCABA"/>
    <w:lvl w:ilvl="0">
      <w:start w:val="1"/>
      <w:numFmt w:val="decimal"/>
      <w:lvlText w:val="（%1）"/>
      <w:lvlJc w:val="left"/>
      <w:pPr>
        <w:ind w:left="648" w:hanging="529"/>
        <w:jc w:val="left"/>
      </w:pPr>
      <w:rPr>
        <w:rFonts w:ascii="宋体" w:eastAsia="宋体" w:hAnsi="宋体" w:cs="宋体" w:hint="default"/>
        <w:spacing w:val="-2"/>
        <w:w w:val="100"/>
        <w:sz w:val="19"/>
        <w:szCs w:val="19"/>
        <w:lang w:val="zh-CN" w:eastAsia="zh-CN" w:bidi="zh-CN"/>
      </w:rPr>
    </w:lvl>
    <w:lvl w:ilvl="1">
      <w:start w:val="0"/>
      <w:numFmt w:val="bullet"/>
      <w:lvlText w:val="•"/>
      <w:lvlJc w:val="left"/>
      <w:pPr>
        <w:ind w:left="1598" w:hanging="529"/>
      </w:pPr>
      <w:rPr>
        <w:rFonts w:hint="default"/>
        <w:lang w:val="zh-CN" w:eastAsia="zh-CN" w:bidi="zh-CN"/>
      </w:rPr>
    </w:lvl>
    <w:lvl w:ilvl="2">
      <w:start w:val="0"/>
      <w:numFmt w:val="bullet"/>
      <w:lvlText w:val="•"/>
      <w:lvlJc w:val="left"/>
      <w:pPr>
        <w:ind w:left="2556" w:hanging="529"/>
      </w:pPr>
      <w:rPr>
        <w:rFonts w:hint="default"/>
        <w:lang w:val="zh-CN" w:eastAsia="zh-CN" w:bidi="zh-CN"/>
      </w:rPr>
    </w:lvl>
    <w:lvl w:ilvl="3">
      <w:start w:val="0"/>
      <w:numFmt w:val="bullet"/>
      <w:lvlText w:val="•"/>
      <w:lvlJc w:val="left"/>
      <w:pPr>
        <w:ind w:left="3514" w:hanging="529"/>
      </w:pPr>
      <w:rPr>
        <w:rFonts w:hint="default"/>
        <w:lang w:val="zh-CN" w:eastAsia="zh-CN" w:bidi="zh-CN"/>
      </w:rPr>
    </w:lvl>
    <w:lvl w:ilvl="4">
      <w:start w:val="0"/>
      <w:numFmt w:val="bullet"/>
      <w:lvlText w:val="•"/>
      <w:lvlJc w:val="left"/>
      <w:pPr>
        <w:ind w:left="4472" w:hanging="529"/>
      </w:pPr>
      <w:rPr>
        <w:rFonts w:hint="default"/>
        <w:lang w:val="zh-CN" w:eastAsia="zh-CN" w:bidi="zh-CN"/>
      </w:rPr>
    </w:lvl>
    <w:lvl w:ilvl="5">
      <w:start w:val="0"/>
      <w:numFmt w:val="bullet"/>
      <w:lvlText w:val="•"/>
      <w:lvlJc w:val="left"/>
      <w:pPr>
        <w:ind w:left="5430" w:hanging="529"/>
      </w:pPr>
      <w:rPr>
        <w:rFonts w:hint="default"/>
        <w:lang w:val="zh-CN" w:eastAsia="zh-CN" w:bidi="zh-CN"/>
      </w:rPr>
    </w:lvl>
    <w:lvl w:ilvl="6">
      <w:start w:val="0"/>
      <w:numFmt w:val="bullet"/>
      <w:lvlText w:val="•"/>
      <w:lvlJc w:val="left"/>
      <w:pPr>
        <w:ind w:left="6388" w:hanging="529"/>
      </w:pPr>
      <w:rPr>
        <w:rFonts w:hint="default"/>
        <w:lang w:val="zh-CN" w:eastAsia="zh-CN" w:bidi="zh-CN"/>
      </w:rPr>
    </w:lvl>
    <w:lvl w:ilvl="7">
      <w:start w:val="0"/>
      <w:numFmt w:val="bullet"/>
      <w:lvlText w:val="•"/>
      <w:lvlJc w:val="left"/>
      <w:pPr>
        <w:ind w:left="7346" w:hanging="529"/>
      </w:pPr>
      <w:rPr>
        <w:rFonts w:hint="default"/>
        <w:lang w:val="zh-CN" w:eastAsia="zh-CN" w:bidi="zh-CN"/>
      </w:rPr>
    </w:lvl>
    <w:lvl w:ilvl="8">
      <w:start w:val="0"/>
      <w:numFmt w:val="bullet"/>
      <w:lvlText w:val="•"/>
      <w:lvlJc w:val="left"/>
      <w:pPr>
        <w:ind w:left="8304" w:hanging="529"/>
      </w:pPr>
      <w:rPr>
        <w:rFonts w:hint="default"/>
        <w:lang w:val="zh-CN" w:eastAsia="zh-CN" w:bidi="zh-CN"/>
      </w:rPr>
    </w:lvl>
  </w:abstractNum>
  <w:num w:numId="1">
    <w:abstractNumId w:val="3"/>
  </w:num>
  <w:num w:numId="2">
    <w:abstractNumId w:val="2"/>
  </w:num>
  <w:num w:numId="3">
    <w:abstractNumId w:val="5"/>
  </w:num>
  <w:num w:numId="4">
    <w:abstractNumId w:val="1"/>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compat>
    <w:ulTrailSpace/>
    <w:shapeLayoutLikeWW8/>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22FD14B2"/>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1"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1"/>
    <w:lsdException w:name="Body Text" w:semiHidden="0" w:uiPriority="1" w:unhideWhenUsed="0"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1"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uiPriority w:val="1"/>
    <w:qFormat/>
    <w:pPr>
      <w:widowControl w:val="0"/>
      <w:autoSpaceDE w:val="0"/>
      <w:autoSpaceDN w:val="0"/>
      <w:spacing w:before="0" w:after="0" w:line="240" w:lineRule="auto"/>
      <w:ind w:left="0" w:right="0"/>
      <w:jc w:val="left"/>
    </w:pPr>
    <w:rPr>
      <w:rFonts w:ascii="楷体" w:eastAsia="楷体" w:hAnsi="楷体" w:cs="楷体"/>
      <w:sz w:val="22"/>
      <w:szCs w:val="22"/>
      <w:lang w:val="zh-CN" w:eastAsia="zh-CN" w:bidi="zh-CN"/>
    </w:rPr>
  </w:style>
  <w:style w:type="character" w:default="1" w:styleId="DefaultParagraphFont">
    <w:name w:val="Default Paragraph Font"/>
    <w:uiPriority w:val="1"/>
    <w:semiHidden/>
    <w:unhideWhenUsed/>
  </w:style>
  <w:style w:type="table" w:default="1" w:styleId="TableNormal">
    <w:name w:val="Normal Table"/>
    <w:semiHidden/>
    <w:tblPr>
      <w:tblCellMar>
        <w:top w:w="0" w:type="dxa"/>
        <w:left w:w="108" w:type="dxa"/>
        <w:bottom w:w="0" w:type="dxa"/>
        <w:right w:w="108" w:type="dxa"/>
      </w:tblCellMar>
    </w:tblPr>
  </w:style>
  <w:style w:type="paragraph" w:styleId="BodyText">
    <w:name w:val="Body Text"/>
    <w:basedOn w:val="Normal"/>
    <w:uiPriority w:val="1"/>
    <w:qFormat/>
    <w:rPr>
      <w:rFonts w:ascii="楷体" w:eastAsia="楷体" w:hAnsi="楷体" w:cs="楷体"/>
      <w:sz w:val="21"/>
      <w:szCs w:val="21"/>
      <w:lang w:val="zh-CN" w:eastAsia="zh-CN" w:bidi="zh-CN"/>
    </w:rPr>
  </w:style>
  <w:style w:type="table" w:customStyle="1" w:styleId="TableNormal0">
    <w:name w:val="Table Normal_0"/>
    <w:uiPriority w:val="2"/>
    <w:semiHidden/>
    <w:unhideWhenUsed/>
    <w:qFormat/>
    <w:tblPr>
      <w:tblCellMar>
        <w:top w:w="0" w:type="dxa"/>
        <w:left w:w="0" w:type="dxa"/>
        <w:bottom w:w="0" w:type="dxa"/>
        <w:right w:w="0" w:type="dxa"/>
      </w:tblCellMar>
    </w:tblPr>
  </w:style>
  <w:style w:type="paragraph" w:styleId="ListParagraph">
    <w:name w:val="List Paragraph"/>
    <w:basedOn w:val="Normal"/>
    <w:uiPriority w:val="1"/>
    <w:qFormat/>
    <w:pPr>
      <w:ind w:left="648" w:hanging="529"/>
    </w:pPr>
    <w:rPr>
      <w:rFonts w:ascii="宋体" w:eastAsia="宋体" w:hAnsi="宋体" w:cs="宋体"/>
      <w:lang w:val="zh-CN" w:eastAsia="zh-CN" w:bidi="zh-CN"/>
    </w:rPr>
  </w:style>
  <w:style w:type="paragraph" w:customStyle="1" w:styleId="TableParagraph">
    <w:name w:val="Table Paragraph"/>
    <w:basedOn w:val="Normal"/>
    <w:uiPriority w:val="1"/>
    <w:qFormat/>
    <w:rPr>
      <w:lang w:val="zh-CN" w:eastAsia="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30"/>
    <customShpInfo spid="_x0000_s1031"/>
    <customShpInfo spid="_x0000_s1032"/>
    <customShpInfo spid="_x0000_s1033"/>
    <customShpInfo spid="_x0000_s1034"/>
    <customShpInfo spid="_x0000_s1035"/>
    <customShpInfo spid="_x0000_s1029"/>
    <customShpInfo spid="_x0000_s1037"/>
    <customShpInfo spid="_x0000_s1038"/>
    <customShpInfo spid="_x0000_s1039"/>
    <customShpInfo spid="_x0000_s1040"/>
    <customShpInfo spid="_x0000_s1041"/>
    <customShpInfo spid="_x0000_s1042"/>
    <customShpInfo spid="_x0000_s1036"/>
    <customShpInfo spid="_x0000_s1044"/>
    <customShpInfo spid="_x0000_s1045"/>
    <customShpInfo spid="_x0000_s1046"/>
    <customShpInfo spid="_x0000_s1047"/>
    <customShpInfo spid="_x0000_s1048"/>
    <customShpInfo spid="_x0000_s1049"/>
    <customShpInfo spid="_x0000_s1043"/>
    <customShpInfo spid="_x0000_s1053"/>
    <customShpInfo spid="_x0000_s1054"/>
    <customShpInfo spid="_x0000_s1058"/>
    <customShpInfo spid="_x0000_s1059"/>
    <customShpInfo spid="_x0000_s1060"/>
    <customShpInfo spid="_x0000_s1061"/>
    <customShpInfo spid="_x0000_s1062"/>
    <customShpInfo spid="_x0000_s1063"/>
    <customShpInfo spid="_x0000_s1064"/>
    <customShpInfo spid="_x0000_s1068"/>
    <customShpInfo spid="_x0000_s1069"/>
    <customShpInfo spid="_x0000_s107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【试题】田家炳2020-2021学年上学期初二语文期中考试.docx</dc:title>
  <dc:creator>Administrator</dc:creator>
  <cp:lastModifiedBy>平常人</cp:lastModifiedBy>
  <cp:revision>0</cp:revision>
  <dcterms:created xsi:type="dcterms:W3CDTF">2020-11-09T13:08:00Z</dcterms:created>
  <dcterms:modified xsi:type="dcterms:W3CDTF">2020-11-09T13:10:48Z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