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0" w:name="_GoBack"/>
      <w:bookmarkEnd w:id="0"/>
      <w:r>
        <w:t xml:space="preserve"> </w:t>
      </w:r>
      <w:r>
        <w:rPr>
          <w:rFonts w:ascii="Times New Roman" w:eastAsia="Times New Roman"/>
        </w:rPr>
        <w:t>20</w:t>
      </w:r>
      <w:r>
        <w:rPr>
          <w:rFonts w:hint="eastAsia" w:ascii="Times New Roman"/>
          <w:lang w:val="en-US" w:eastAsia="zh-CN"/>
        </w:rPr>
        <w:t>20</w:t>
      </w:r>
      <w:r>
        <w:rPr>
          <w:rFonts w:ascii="Times New Roman" w:eastAsia="Times New Roman"/>
        </w:rPr>
        <w:t>-20</w:t>
      </w:r>
      <w:r>
        <w:rPr>
          <w:rFonts w:hint="eastAsia" w:ascii="Times New Roman"/>
          <w:lang w:val="en-US" w:eastAsia="zh-CN"/>
        </w:rPr>
        <w:t>21</w:t>
      </w:r>
      <w:r>
        <w:rPr>
          <w:rFonts w:ascii="Times New Roman" w:eastAsia="Times New Roman"/>
        </w:rPr>
        <w:t xml:space="preserve"> </w:t>
      </w:r>
      <w:r>
        <w:t>学年度第一学期</w:t>
      </w:r>
    </w:p>
    <w:p>
      <w:pPr>
        <w:spacing w:before="265"/>
        <w:ind w:left="2845" w:right="2844" w:firstLine="0"/>
        <w:jc w:val="center"/>
        <w:rPr>
          <w:rFonts w:hint="eastAsia"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t>小学六年级组英语学科期末检测参考试卷</w:t>
      </w:r>
    </w:p>
    <w:p>
      <w:pPr>
        <w:pStyle w:val="3"/>
        <w:rPr>
          <w:rFonts w:ascii="宋体"/>
          <w:b/>
          <w:sz w:val="28"/>
        </w:rPr>
      </w:pPr>
    </w:p>
    <w:p>
      <w:pPr>
        <w:pStyle w:val="3"/>
        <w:spacing w:before="12"/>
        <w:rPr>
          <w:rFonts w:ascii="宋体"/>
          <w:b/>
          <w:sz w:val="26"/>
        </w:rPr>
      </w:pPr>
    </w:p>
    <w:p>
      <w:pPr>
        <w:pStyle w:val="3"/>
        <w:ind w:left="160"/>
      </w:pPr>
      <w:r>
        <w:rPr>
          <w:rFonts w:hint="eastAsia" w:ascii="宋体" w:eastAsia="宋体"/>
        </w:rPr>
        <w:t xml:space="preserve">一、语音 </w:t>
      </w:r>
      <w:r>
        <w:t>10%</w:t>
      </w:r>
    </w:p>
    <w:p>
      <w:pPr>
        <w:pStyle w:val="3"/>
        <w:spacing w:before="3"/>
        <w:rPr>
          <w:sz w:val="17"/>
        </w:rPr>
      </w:pPr>
    </w:p>
    <w:p>
      <w:pPr>
        <w:pStyle w:val="9"/>
        <w:numPr>
          <w:ilvl w:val="0"/>
          <w:numId w:val="1"/>
        </w:numPr>
        <w:tabs>
          <w:tab w:val="left" w:pos="465"/>
        </w:tabs>
        <w:spacing w:before="0" w:after="0" w:line="240" w:lineRule="auto"/>
        <w:ind w:left="464" w:right="0" w:hanging="30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24"/>
          <w:sz w:val="21"/>
        </w:rPr>
        <w:t xml:space="preserve">从 </w:t>
      </w:r>
      <w:r>
        <w:rPr>
          <w:spacing w:val="-3"/>
          <w:sz w:val="21"/>
        </w:rPr>
        <w:t>A</w:t>
      </w:r>
      <w:r>
        <w:rPr>
          <w:spacing w:val="-2"/>
          <w:sz w:val="21"/>
        </w:rPr>
        <w:t xml:space="preserve">, </w:t>
      </w:r>
      <w:r>
        <w:rPr>
          <w:sz w:val="21"/>
        </w:rPr>
        <w:t>B</w:t>
      </w:r>
      <w:r>
        <w:rPr>
          <w:spacing w:val="-1"/>
          <w:sz w:val="21"/>
        </w:rPr>
        <w:t xml:space="preserve">, </w:t>
      </w:r>
      <w:r>
        <w:rPr>
          <w:sz w:val="21"/>
        </w:rPr>
        <w:t>C</w:t>
      </w:r>
      <w:r>
        <w:rPr>
          <w:spacing w:val="-1"/>
          <w:sz w:val="21"/>
        </w:rPr>
        <w:t xml:space="preserve"> </w:t>
      </w:r>
      <w:r>
        <w:rPr>
          <w:rFonts w:hint="eastAsia" w:ascii="宋体" w:eastAsia="宋体"/>
          <w:spacing w:val="-5"/>
          <w:sz w:val="21"/>
        </w:rPr>
        <w:t>选项中找出与所给单词划线部分读音相同的单词，将序号填入前括号内</w:t>
      </w:r>
    </w:p>
    <w:p>
      <w:pPr>
        <w:pStyle w:val="3"/>
        <w:spacing w:before="11"/>
        <w:rPr>
          <w:rFonts w:ascii="宋体"/>
          <w:sz w:val="16"/>
        </w:rPr>
      </w:pPr>
    </w:p>
    <w:tbl>
      <w:tblPr>
        <w:tblStyle w:val="6"/>
        <w:tblW w:w="0" w:type="auto"/>
        <w:tblInd w:w="1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2"/>
        <w:gridCol w:w="3138"/>
        <w:gridCol w:w="16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</w:trPr>
        <w:tc>
          <w:tcPr>
            <w:tcW w:w="1852" w:type="dxa"/>
          </w:tcPr>
          <w:p>
            <w:pPr>
              <w:pStyle w:val="10"/>
              <w:tabs>
                <w:tab w:val="left" w:pos="537"/>
              </w:tabs>
              <w:spacing w:before="0" w:line="234" w:lineRule="exact"/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1. </w:t>
            </w:r>
            <w:r>
              <w:rPr>
                <w:sz w:val="21"/>
                <w:u w:val="single"/>
              </w:rPr>
              <w:t>A</w:t>
            </w:r>
            <w:r>
              <w:rPr>
                <w:sz w:val="21"/>
              </w:rPr>
              <w:t>pril</w:t>
            </w:r>
          </w:p>
          <w:p>
            <w:pPr>
              <w:pStyle w:val="10"/>
              <w:spacing w:before="8"/>
              <w:rPr>
                <w:rFonts w:ascii="宋体"/>
                <w:sz w:val="17"/>
              </w:rPr>
            </w:pPr>
          </w:p>
          <w:p>
            <w:pPr>
              <w:pStyle w:val="10"/>
              <w:tabs>
                <w:tab w:val="left" w:pos="537"/>
              </w:tabs>
              <w:spacing w:before="0"/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) 2.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coll</w:t>
            </w:r>
            <w:r>
              <w:rPr>
                <w:sz w:val="21"/>
                <w:u w:val="single"/>
              </w:rPr>
              <w:t>e</w:t>
            </w:r>
            <w:r>
              <w:rPr>
                <w:sz w:val="21"/>
              </w:rPr>
              <w:t>ct</w:t>
            </w:r>
          </w:p>
          <w:p>
            <w:pPr>
              <w:pStyle w:val="10"/>
              <w:spacing w:before="9"/>
              <w:rPr>
                <w:rFonts w:ascii="宋体"/>
                <w:sz w:val="17"/>
              </w:rPr>
            </w:pPr>
          </w:p>
          <w:p>
            <w:pPr>
              <w:pStyle w:val="10"/>
              <w:tabs>
                <w:tab w:val="left" w:pos="537"/>
              </w:tabs>
              <w:spacing w:before="0" w:line="206" w:lineRule="exact"/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) 3.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dinner</w:t>
            </w:r>
          </w:p>
        </w:tc>
        <w:tc>
          <w:tcPr>
            <w:tcW w:w="3138" w:type="dxa"/>
          </w:tcPr>
          <w:p>
            <w:pPr>
              <w:pStyle w:val="10"/>
              <w:tabs>
                <w:tab w:val="left" w:pos="2399"/>
              </w:tabs>
              <w:spacing w:before="0" w:line="234" w:lineRule="exact"/>
              <w:ind w:left="719"/>
              <w:rPr>
                <w:sz w:val="21"/>
              </w:rPr>
            </w:pPr>
            <w:r>
              <w:rPr>
                <w:spacing w:val="-3"/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  <w:u w:val="single"/>
              </w:rPr>
              <w:t>a</w:t>
            </w:r>
            <w:r>
              <w:rPr>
                <w:sz w:val="21"/>
              </w:rPr>
              <w:t>fternoon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0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h</w:t>
            </w:r>
            <w:r>
              <w:rPr>
                <w:spacing w:val="-4"/>
                <w:sz w:val="21"/>
                <w:u w:val="single"/>
              </w:rPr>
              <w:t>a</w:t>
            </w:r>
            <w:r>
              <w:rPr>
                <w:spacing w:val="-4"/>
                <w:sz w:val="21"/>
              </w:rPr>
              <w:t>ve</w:t>
            </w:r>
          </w:p>
          <w:p>
            <w:pPr>
              <w:pStyle w:val="10"/>
              <w:spacing w:before="8"/>
              <w:rPr>
                <w:rFonts w:ascii="宋体"/>
                <w:sz w:val="17"/>
              </w:rPr>
            </w:pPr>
          </w:p>
          <w:p>
            <w:pPr>
              <w:pStyle w:val="10"/>
              <w:tabs>
                <w:tab w:val="left" w:pos="1559"/>
              </w:tabs>
              <w:spacing w:before="0"/>
              <w:ind w:left="299"/>
              <w:rPr>
                <w:sz w:val="21"/>
              </w:rPr>
            </w:pPr>
            <w:r>
              <w:rPr>
                <w:spacing w:val="-3"/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s</w:t>
            </w:r>
            <w:r>
              <w:rPr>
                <w:sz w:val="21"/>
                <w:u w:val="single"/>
              </w:rPr>
              <w:t>e</w:t>
            </w:r>
            <w:r>
              <w:rPr>
                <w:sz w:val="21"/>
              </w:rPr>
              <w:t>cond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  <w:u w:val="single"/>
              </w:rPr>
              <w:t>e</w:t>
            </w:r>
            <w:r>
              <w:rPr>
                <w:sz w:val="21"/>
              </w:rPr>
              <w:t>vening</w:t>
            </w:r>
          </w:p>
          <w:p>
            <w:pPr>
              <w:pStyle w:val="10"/>
              <w:spacing w:before="9"/>
              <w:rPr>
                <w:rFonts w:ascii="宋体"/>
                <w:sz w:val="17"/>
              </w:rPr>
            </w:pPr>
          </w:p>
          <w:p>
            <w:pPr>
              <w:pStyle w:val="10"/>
              <w:tabs>
                <w:tab w:val="left" w:pos="1979"/>
              </w:tabs>
              <w:spacing w:before="0" w:line="206" w:lineRule="exact"/>
              <w:ind w:left="299"/>
              <w:rPr>
                <w:sz w:val="21"/>
              </w:rPr>
            </w:pPr>
            <w:r>
              <w:rPr>
                <w:spacing w:val="-3"/>
                <w:sz w:val="21"/>
              </w:rPr>
              <w:t>A.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kind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>time</w:t>
            </w:r>
          </w:p>
        </w:tc>
        <w:tc>
          <w:tcPr>
            <w:tcW w:w="1652" w:type="dxa"/>
          </w:tcPr>
          <w:p>
            <w:pPr>
              <w:pStyle w:val="10"/>
              <w:spacing w:before="0" w:line="234" w:lineRule="exact"/>
              <w:ind w:left="942"/>
              <w:rPr>
                <w:sz w:val="21"/>
              </w:rPr>
            </w:pPr>
            <w:r>
              <w:rPr>
                <w:sz w:val="21"/>
              </w:rPr>
              <w:t>C. b</w:t>
            </w:r>
            <w:r>
              <w:rPr>
                <w:sz w:val="21"/>
                <w:u w:val="single"/>
              </w:rPr>
              <w:t>a</w:t>
            </w:r>
            <w:r>
              <w:rPr>
                <w:sz w:val="21"/>
              </w:rPr>
              <w:t>by</w:t>
            </w:r>
          </w:p>
          <w:p>
            <w:pPr>
              <w:pStyle w:val="10"/>
              <w:spacing w:before="8"/>
              <w:rPr>
                <w:rFonts w:ascii="宋体"/>
                <w:sz w:val="17"/>
              </w:rPr>
            </w:pPr>
          </w:p>
          <w:p>
            <w:pPr>
              <w:pStyle w:val="10"/>
              <w:spacing w:before="0"/>
              <w:ind w:left="102"/>
              <w:rPr>
                <w:sz w:val="21"/>
              </w:rPr>
            </w:pPr>
            <w:r>
              <w:rPr>
                <w:sz w:val="21"/>
              </w:rPr>
              <w:t>C. m</w:t>
            </w:r>
            <w:r>
              <w:rPr>
                <w:sz w:val="21"/>
                <w:u w:val="single"/>
              </w:rPr>
              <w:t>e</w:t>
            </w:r>
          </w:p>
          <w:p>
            <w:pPr>
              <w:pStyle w:val="10"/>
              <w:spacing w:before="9"/>
              <w:rPr>
                <w:rFonts w:ascii="宋体"/>
                <w:sz w:val="17"/>
              </w:rPr>
            </w:pPr>
          </w:p>
          <w:p>
            <w:pPr>
              <w:pStyle w:val="10"/>
              <w:spacing w:before="0" w:line="206" w:lineRule="exact"/>
              <w:ind w:left="522"/>
              <w:rPr>
                <w:sz w:val="21"/>
              </w:rPr>
            </w:pPr>
            <w:r>
              <w:rPr>
                <w:sz w:val="21"/>
              </w:rPr>
              <w:t>C. kid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852" w:type="dxa"/>
          </w:tcPr>
          <w:p>
            <w:pPr>
              <w:pStyle w:val="10"/>
              <w:spacing w:before="11"/>
              <w:rPr>
                <w:rFonts w:ascii="宋体"/>
                <w:sz w:val="18"/>
              </w:rPr>
            </w:pPr>
          </w:p>
          <w:p>
            <w:pPr>
              <w:pStyle w:val="10"/>
              <w:tabs>
                <w:tab w:val="left" w:pos="537"/>
              </w:tabs>
              <w:spacing w:before="1"/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4. </w:t>
            </w:r>
            <w:r>
              <w:rPr>
                <w:sz w:val="21"/>
                <w:u w:val="single"/>
              </w:rPr>
              <w:t>O</w:t>
            </w:r>
            <w:r>
              <w:rPr>
                <w:sz w:val="21"/>
              </w:rPr>
              <w:t>ctober</w:t>
            </w:r>
          </w:p>
        </w:tc>
        <w:tc>
          <w:tcPr>
            <w:tcW w:w="3138" w:type="dxa"/>
          </w:tcPr>
          <w:p>
            <w:pPr>
              <w:pStyle w:val="10"/>
              <w:spacing w:before="0" w:line="20" w:lineRule="exact"/>
              <w:ind w:left="655"/>
              <w:rPr>
                <w:rFonts w:ascii="宋体"/>
                <w:sz w:val="2"/>
              </w:rPr>
            </w:pPr>
            <w:r>
              <w:rPr>
                <w:rFonts w:ascii="宋体"/>
                <w:sz w:val="2"/>
              </w:rPr>
              <mc:AlternateContent>
                <mc:Choice Requires="wpg">
                  <w:drawing>
                    <wp:inline distT="0" distB="0" distL="114300" distR="114300">
                      <wp:extent cx="38100" cy="7620"/>
                      <wp:effectExtent l="0" t="0" r="0" b="0"/>
                      <wp:docPr id="5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" cy="7620"/>
                                <a:chOff x="0" y="0"/>
                                <a:chExt cx="60" cy="12"/>
                              </a:xfrm>
                            </wpg:grpSpPr>
                            <wps:wsp>
                              <wps:cNvPr id="4" name="矩形 3"/>
                              <wps:cNvSpPr/>
                              <wps:spPr>
                                <a:xfrm>
                                  <a:off x="0" y="0"/>
                                  <a:ext cx="60" cy="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upright="1"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组合 2" o:spid="_x0000_s1026" o:spt="203" style="height:0.6pt;width:3pt;" coordsize="60,12" o:gfxdata="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B1DkafRAAAAAQEAAA8AAAAAAAAAAQAgAAAAIgAAAGRycy9kb3ducmV2Lnht&#10;bFBLAQIUABQAAAAIAIdO4kDqxyfpAAIAAHgEAAAOAAAAAAAAAAEAIAAAACABAABkcnMvZTJvRG9j&#10;LnhtbFBLBQYAAAAABgAGAFkBAACSBQAAAAA=&#10;">
                      <o:lock v:ext="edit" aspectratio="f"/>
                      <v:rect id="矩形 3" o:spid="_x0000_s1026" o:spt="1" style="position:absolute;left:0;top:0;height:12;width:60;" fillcolor="#000000" filled="t" stroked="f" coordsize="21600,21600" o:gfxdata="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WLcLvQAA&#10;ANoAAAAPAAAAAAAAAAEAIAAAACIAAABkcnMvZG93bnJldi54bWxQSwECFAAUAAAACACHTuJAMy8F&#10;njsAAAA5AAAAEAAAAAAAAAABACAAAAAMAQAAZHJzL3NoYXBleG1sLnhtbFBLBQYAAAAABgAGAFsB&#10;AAC2AwAAAAA=&#10;">
                        <v:fill on="t" focussize="0,0"/>
                        <v:stroke on="f"/>
                        <v:imagedata o:title=""/>
                        <o:lock v:ext="edit" aspectratio="f"/>
                      </v:rect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pStyle w:val="10"/>
              <w:spacing w:before="4"/>
              <w:rPr>
                <w:rFonts w:ascii="宋体"/>
                <w:sz w:val="17"/>
              </w:rPr>
            </w:pPr>
          </w:p>
          <w:p>
            <w:pPr>
              <w:pStyle w:val="10"/>
              <w:tabs>
                <w:tab w:val="left" w:pos="1979"/>
              </w:tabs>
              <w:spacing w:before="0"/>
              <w:ind w:left="299"/>
              <w:rPr>
                <w:sz w:val="21"/>
              </w:rPr>
            </w:pPr>
            <w:r>
              <w:rPr>
                <w:spacing w:val="-3"/>
                <w:sz w:val="21"/>
              </w:rPr>
              <w:t>A.</w:t>
            </w:r>
            <w:r>
              <w:rPr>
                <w:sz w:val="21"/>
              </w:rPr>
              <w:t xml:space="preserve"> st</w:t>
            </w:r>
            <w:r>
              <w:rPr>
                <w:sz w:val="21"/>
                <w:u w:val="single"/>
              </w:rPr>
              <w:t>o</w:t>
            </w:r>
            <w:r>
              <w:rPr>
                <w:sz w:val="21"/>
              </w:rPr>
              <w:t>p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cl</w:t>
            </w:r>
            <w:r>
              <w:rPr>
                <w:spacing w:val="-3"/>
                <w:sz w:val="21"/>
                <w:u w:val="single"/>
              </w:rPr>
              <w:t>o</w:t>
            </w:r>
            <w:r>
              <w:rPr>
                <w:spacing w:val="-3"/>
                <w:sz w:val="21"/>
              </w:rPr>
              <w:t>se</w:t>
            </w:r>
          </w:p>
        </w:tc>
        <w:tc>
          <w:tcPr>
            <w:tcW w:w="1652" w:type="dxa"/>
          </w:tcPr>
          <w:p>
            <w:pPr>
              <w:pStyle w:val="10"/>
              <w:spacing w:before="11"/>
              <w:rPr>
                <w:rFonts w:ascii="宋体"/>
                <w:sz w:val="18"/>
              </w:rPr>
            </w:pPr>
          </w:p>
          <w:p>
            <w:pPr>
              <w:pStyle w:val="10"/>
              <w:spacing w:before="1"/>
              <w:ind w:left="522"/>
              <w:rPr>
                <w:sz w:val="21"/>
              </w:rPr>
            </w:pPr>
            <w:r>
              <w:rPr>
                <w:sz w:val="21"/>
              </w:rPr>
              <w:t>C. l</w:t>
            </w:r>
            <w:r>
              <w:rPr>
                <w:sz w:val="21"/>
                <w:u w:val="single"/>
              </w:rPr>
              <w:t>o</w:t>
            </w:r>
            <w:r>
              <w:rPr>
                <w:sz w:val="21"/>
              </w:rPr>
              <w:t>ve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1852" w:type="dxa"/>
          </w:tcPr>
          <w:p>
            <w:pPr>
              <w:pStyle w:val="10"/>
              <w:tabs>
                <w:tab w:val="left" w:pos="537"/>
              </w:tabs>
              <w:spacing w:line="222" w:lineRule="exact"/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) 5.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l</w:t>
            </w:r>
            <w:r>
              <w:rPr>
                <w:sz w:val="21"/>
                <w:u w:val="single"/>
              </w:rPr>
              <w:t>u</w:t>
            </w:r>
            <w:r>
              <w:rPr>
                <w:sz w:val="21"/>
              </w:rPr>
              <w:t>nch</w:t>
            </w:r>
          </w:p>
        </w:tc>
        <w:tc>
          <w:tcPr>
            <w:tcW w:w="3138" w:type="dxa"/>
          </w:tcPr>
          <w:p>
            <w:pPr>
              <w:pStyle w:val="10"/>
              <w:tabs>
                <w:tab w:val="left" w:pos="1979"/>
              </w:tabs>
              <w:spacing w:line="222" w:lineRule="exact"/>
              <w:ind w:left="299"/>
              <w:rPr>
                <w:sz w:val="21"/>
              </w:rPr>
            </w:pPr>
            <w:r>
              <w:rPr>
                <w:spacing w:val="-3"/>
                <w:sz w:val="21"/>
              </w:rPr>
              <w:t>A.</w:t>
            </w:r>
            <w:r>
              <w:rPr>
                <w:sz w:val="21"/>
              </w:rPr>
              <w:t xml:space="preserve"> J</w:t>
            </w:r>
            <w:r>
              <w:rPr>
                <w:sz w:val="21"/>
                <w:u w:val="single"/>
              </w:rPr>
              <w:t>u</w:t>
            </w:r>
            <w:r>
              <w:rPr>
                <w:sz w:val="21"/>
              </w:rPr>
              <w:t>ly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B.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>h</w:t>
            </w:r>
            <w:r>
              <w:rPr>
                <w:sz w:val="21"/>
                <w:u w:val="single"/>
              </w:rPr>
              <w:t>u</w:t>
            </w:r>
            <w:r>
              <w:rPr>
                <w:sz w:val="21"/>
              </w:rPr>
              <w:t>ngry</w:t>
            </w:r>
          </w:p>
        </w:tc>
        <w:tc>
          <w:tcPr>
            <w:tcW w:w="1652" w:type="dxa"/>
          </w:tcPr>
          <w:p>
            <w:pPr>
              <w:pStyle w:val="10"/>
              <w:spacing w:line="222" w:lineRule="exact"/>
              <w:ind w:left="522"/>
              <w:rPr>
                <w:sz w:val="21"/>
              </w:rPr>
            </w:pPr>
            <w:r>
              <w:rPr>
                <w:sz w:val="21"/>
              </w:rPr>
              <w:t>C. aut</w:t>
            </w:r>
            <w:r>
              <w:rPr>
                <w:sz w:val="21"/>
                <w:u w:val="single"/>
              </w:rPr>
              <w:t>u</w:t>
            </w:r>
            <w:r>
              <w:rPr>
                <w:sz w:val="21"/>
              </w:rPr>
              <w:t>mn</w:t>
            </w:r>
          </w:p>
        </w:tc>
      </w:tr>
    </w:tbl>
    <w:p>
      <w:pPr>
        <w:pStyle w:val="3"/>
        <w:spacing w:before="11"/>
        <w:rPr>
          <w:rFonts w:ascii="宋体"/>
          <w:sz w:val="16"/>
        </w:rPr>
      </w:pPr>
    </w:p>
    <w:p>
      <w:pPr>
        <w:pStyle w:val="9"/>
        <w:numPr>
          <w:ilvl w:val="0"/>
          <w:numId w:val="1"/>
        </w:numPr>
        <w:tabs>
          <w:tab w:val="left" w:pos="461"/>
        </w:tabs>
        <w:spacing w:before="0" w:after="0" w:line="240" w:lineRule="auto"/>
        <w:ind w:left="460" w:right="0" w:hanging="300"/>
        <w:jc w:val="left"/>
        <w:rPr>
          <w:sz w:val="21"/>
        </w:rPr>
      </w:pPr>
      <w:r>
        <w:rPr>
          <w:rFonts w:hint="eastAsia" w:ascii="宋体" w:hAnsi="宋体" w:eastAsia="宋体"/>
          <w:spacing w:val="-5"/>
          <w:sz w:val="21"/>
        </w:rPr>
        <w:t>判断下列每组单词的划线部分读音是否相同，相同的话</w:t>
      </w:r>
      <w:r>
        <w:rPr>
          <w:spacing w:val="-4"/>
          <w:sz w:val="21"/>
        </w:rPr>
        <w:t>“√”</w:t>
      </w:r>
      <w:r>
        <w:rPr>
          <w:rFonts w:hint="eastAsia" w:ascii="宋体" w:hAnsi="宋体" w:eastAsia="宋体"/>
          <w:spacing w:val="-3"/>
          <w:sz w:val="21"/>
        </w:rPr>
        <w:t>，不同的画</w:t>
      </w:r>
      <w:r>
        <w:rPr>
          <w:spacing w:val="-3"/>
          <w:sz w:val="21"/>
        </w:rPr>
        <w:t>“×”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1352"/>
          <w:tab w:val="left" w:pos="2072"/>
          <w:tab w:val="left" w:pos="2559"/>
          <w:tab w:val="left" w:pos="3941"/>
          <w:tab w:val="left" w:pos="4897"/>
          <w:tab w:val="left" w:pos="5645"/>
          <w:tab w:val="left" w:pos="6133"/>
        </w:tabs>
        <w:ind w:left="160"/>
      </w:pPr>
      <w:r>
        <w:t>1.</w:t>
      </w:r>
      <w:r>
        <w:rPr>
          <w:spacing w:val="-2"/>
        </w:rPr>
        <w:t xml:space="preserve"> </w:t>
      </w:r>
      <w:r>
        <w:t>br</w:t>
      </w:r>
      <w:r>
        <w:rPr>
          <w:u w:val="single"/>
        </w:rPr>
        <w:t>ea</w:t>
      </w:r>
      <w:r>
        <w:t>kfast</w:t>
      </w:r>
      <w:r>
        <w:tab/>
      </w:r>
      <w:r>
        <w:t>cr</w:t>
      </w:r>
      <w:r>
        <w:rPr>
          <w:u w:val="single"/>
        </w:rPr>
        <w:t>ea</w:t>
      </w:r>
      <w:r>
        <w:t>m</w:t>
      </w:r>
      <w:r>
        <w:tab/>
      </w:r>
      <w:r>
        <w:t>(</w:t>
      </w:r>
      <w:r>
        <w:tab/>
      </w:r>
      <w:r>
        <w:t>)</w:t>
      </w:r>
      <w:r>
        <w:tab/>
      </w:r>
      <w:r>
        <w:t>2.</w:t>
      </w:r>
      <w:r>
        <w:rPr>
          <w:spacing w:val="-2"/>
        </w:rPr>
        <w:t xml:space="preserve"> </w:t>
      </w:r>
      <w:r>
        <w:t>lab</w:t>
      </w:r>
      <w:r>
        <w:rPr>
          <w:u w:val="single"/>
        </w:rPr>
        <w:t>our</w:t>
      </w:r>
      <w:r>
        <w:tab/>
      </w:r>
      <w:r>
        <w:t>col</w:t>
      </w:r>
      <w:r>
        <w:rPr>
          <w:u w:val="single"/>
        </w:rPr>
        <w:t>our</w:t>
      </w:r>
      <w:r>
        <w:tab/>
      </w:r>
      <w:r>
        <w:t>(</w:t>
      </w:r>
      <w:r>
        <w:tab/>
      </w:r>
      <w:r>
        <w:t>)</w:t>
      </w:r>
    </w:p>
    <w:p>
      <w:pPr>
        <w:pStyle w:val="3"/>
        <w:spacing w:before="7"/>
        <w:rPr>
          <w:sz w:val="19"/>
        </w:rPr>
      </w:pPr>
    </w:p>
    <w:p>
      <w:pPr>
        <w:pStyle w:val="3"/>
        <w:tabs>
          <w:tab w:val="left" w:pos="1148"/>
          <w:tab w:val="left" w:pos="1899"/>
          <w:tab w:val="left" w:pos="2387"/>
          <w:tab w:val="left" w:pos="4361"/>
          <w:tab w:val="left" w:pos="5145"/>
          <w:tab w:val="left" w:pos="5773"/>
          <w:tab w:val="left" w:pos="6261"/>
        </w:tabs>
        <w:spacing w:before="1"/>
        <w:ind w:left="160"/>
      </w:pPr>
      <w:r>
        <w:t>3.</w:t>
      </w:r>
      <w:r>
        <w:rPr>
          <w:spacing w:val="-3"/>
        </w:rPr>
        <w:t xml:space="preserve"> </w:t>
      </w:r>
      <w:r>
        <w:t>yell</w:t>
      </w:r>
      <w:r>
        <w:rPr>
          <w:u w:val="single"/>
        </w:rPr>
        <w:t>ow</w:t>
      </w:r>
      <w:r>
        <w:tab/>
      </w:r>
      <w:r>
        <w:t>br</w:t>
      </w:r>
      <w:r>
        <w:rPr>
          <w:u w:val="single"/>
        </w:rPr>
        <w:t>ow</w:t>
      </w:r>
      <w:r>
        <w:t>n</w:t>
      </w:r>
      <w:r>
        <w:tab/>
      </w:r>
      <w:r>
        <w:t>(</w:t>
      </w:r>
      <w:r>
        <w:tab/>
      </w:r>
      <w:r>
        <w:t>)</w:t>
      </w:r>
      <w:r>
        <w:tab/>
      </w:r>
      <w:r>
        <w:t>4.</w:t>
      </w:r>
      <w:r>
        <w:rPr>
          <w:spacing w:val="-2"/>
        </w:rPr>
        <w:t xml:space="preserve"> </w:t>
      </w:r>
      <w:r>
        <w:t>y</w:t>
      </w:r>
      <w:r>
        <w:rPr>
          <w:u w:val="single"/>
        </w:rPr>
        <w:t>ear</w:t>
      </w:r>
      <w:r>
        <w:tab/>
      </w:r>
      <w:r>
        <w:t>l</w:t>
      </w:r>
      <w:r>
        <w:rPr>
          <w:u w:val="single"/>
        </w:rPr>
        <w:t>ear</w:t>
      </w:r>
      <w:r>
        <w:t>n</w:t>
      </w:r>
      <w:r>
        <w:tab/>
      </w:r>
      <w:r>
        <w:t>(</w:t>
      </w:r>
      <w:r>
        <w:tab/>
      </w:r>
      <w:r>
        <w:t>)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1108"/>
          <w:tab w:val="left" w:pos="1583"/>
          <w:tab w:val="left" w:pos="2071"/>
        </w:tabs>
        <w:ind w:left="160"/>
      </w:pPr>
      <w:r>
        <w:t>5.</w:t>
      </w:r>
      <w:r>
        <w:rPr>
          <w:spacing w:val="-1"/>
        </w:rPr>
        <w:t xml:space="preserve"> </w:t>
      </w:r>
      <w:r>
        <w:t>w</w:t>
      </w:r>
      <w:r>
        <w:rPr>
          <w:u w:val="single"/>
        </w:rPr>
        <w:t>ou</w:t>
      </w:r>
      <w:r>
        <w:t>ld</w:t>
      </w:r>
      <w:r>
        <w:tab/>
      </w:r>
      <w:r>
        <w:rPr>
          <w:u w:val="single"/>
        </w:rPr>
        <w:t>ou</w:t>
      </w:r>
      <w:r>
        <w:t>t</w:t>
      </w:r>
      <w:r>
        <w:tab/>
      </w:r>
      <w:r>
        <w:t>(</w:t>
      </w:r>
      <w:r>
        <w:tab/>
      </w:r>
      <w:r>
        <w:t>)</w:t>
      </w:r>
    </w:p>
    <w:p>
      <w:pPr>
        <w:pStyle w:val="3"/>
        <w:rPr>
          <w:sz w:val="12"/>
        </w:rPr>
      </w:pPr>
    </w:p>
    <w:p>
      <w:pPr>
        <w:pStyle w:val="3"/>
        <w:spacing w:before="79"/>
        <w:ind w:left="160"/>
      </w:pPr>
      <w:r>
        <w:rPr>
          <w:rFonts w:hint="eastAsia" w:ascii="宋体" w:eastAsia="宋体"/>
        </w:rPr>
        <w:t xml:space="preserve">二、词汇 </w:t>
      </w:r>
      <w:r>
        <w:t>15%</w:t>
      </w:r>
    </w:p>
    <w:p>
      <w:pPr>
        <w:pStyle w:val="3"/>
        <w:spacing w:before="3"/>
        <w:rPr>
          <w:sz w:val="17"/>
        </w:rPr>
      </w:pPr>
    </w:p>
    <w:p>
      <w:pPr>
        <w:pStyle w:val="9"/>
        <w:numPr>
          <w:ilvl w:val="0"/>
          <w:numId w:val="2"/>
        </w:numPr>
        <w:tabs>
          <w:tab w:val="left" w:pos="465"/>
        </w:tabs>
        <w:spacing w:before="0" w:after="0" w:line="240" w:lineRule="auto"/>
        <w:ind w:left="464" w:right="0" w:hanging="30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从右栏中选出与左栏单词相匹配的英文释义，将序号填入题前括号内</w:t>
      </w:r>
    </w:p>
    <w:p>
      <w:pPr>
        <w:pStyle w:val="3"/>
        <w:spacing w:before="4"/>
        <w:rPr>
          <w:rFonts w:ascii="宋体"/>
          <w:sz w:val="16"/>
        </w:rPr>
      </w:pPr>
    </w:p>
    <w:p>
      <w:pPr>
        <w:pStyle w:val="3"/>
        <w:tabs>
          <w:tab w:val="left" w:pos="647"/>
          <w:tab w:val="left" w:pos="2260"/>
        </w:tabs>
        <w:ind w:left="160"/>
      </w:pPr>
      <w:r>
        <w:t>(</w:t>
      </w:r>
      <w:r>
        <w:tab/>
      </w:r>
      <w:r>
        <w:t>) 1.</w:t>
      </w:r>
      <w:r>
        <w:rPr>
          <w:spacing w:val="-2"/>
        </w:rPr>
        <w:t xml:space="preserve"> </w:t>
      </w:r>
      <w:r>
        <w:t>spring</w:t>
      </w:r>
      <w:r>
        <w:tab/>
      </w:r>
      <w:r>
        <w:rPr>
          <w:spacing w:val="-3"/>
        </w:rPr>
        <w:t xml:space="preserve">A. </w:t>
      </w:r>
      <w:r>
        <w:t>to go somewhere on</w:t>
      </w:r>
      <w:r>
        <w:rPr>
          <w:spacing w:val="0"/>
        </w:rPr>
        <w:t xml:space="preserve"> </w:t>
      </w:r>
      <w:r>
        <w:t>foot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  <w:tab w:val="left" w:pos="2260"/>
        </w:tabs>
        <w:spacing w:line="465" w:lineRule="auto"/>
        <w:ind w:left="160" w:right="4164"/>
      </w:pPr>
      <w:r>
        <w:t>(</w:t>
      </w:r>
      <w:r>
        <w:tab/>
      </w:r>
      <w:r>
        <w:t>) 2.</w:t>
      </w:r>
      <w:r>
        <w:rPr>
          <w:spacing w:val="-2"/>
        </w:rPr>
        <w:t xml:space="preserve"> </w:t>
      </w:r>
      <w:r>
        <w:t>walk</w:t>
      </w:r>
      <w:r>
        <w:tab/>
      </w:r>
      <w:r>
        <w:t>B. an activity that you enjoy doing in your free</w:t>
      </w:r>
      <w:r>
        <w:rPr>
          <w:spacing w:val="-28"/>
        </w:rPr>
        <w:t xml:space="preserve"> </w:t>
      </w:r>
      <w:r>
        <w:t>time (</w:t>
      </w:r>
      <w:r>
        <w:tab/>
      </w:r>
      <w:r>
        <w:t>)</w:t>
      </w:r>
      <w:r>
        <w:rPr>
          <w:spacing w:val="0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hobby</w:t>
      </w:r>
      <w:r>
        <w:tab/>
      </w:r>
      <w:r>
        <w:t>C. the first season of the</w:t>
      </w:r>
      <w:r>
        <w:rPr>
          <w:spacing w:val="-1"/>
        </w:rPr>
        <w:t xml:space="preserve"> </w:t>
      </w:r>
      <w:r>
        <w:t>year</w:t>
      </w:r>
    </w:p>
    <w:p>
      <w:pPr>
        <w:pStyle w:val="3"/>
        <w:tabs>
          <w:tab w:val="left" w:pos="647"/>
          <w:tab w:val="left" w:pos="2260"/>
        </w:tabs>
        <w:spacing w:line="465" w:lineRule="auto"/>
        <w:ind w:left="160" w:right="4770"/>
      </w:pPr>
      <w:r>
        <w:t>(</w:t>
      </w:r>
      <w:r>
        <w:tab/>
      </w:r>
      <w:r>
        <w:t>) 4.</w:t>
      </w:r>
      <w:r>
        <w:rPr>
          <w:spacing w:val="-2"/>
        </w:rPr>
        <w:t xml:space="preserve"> </w:t>
      </w:r>
      <w:r>
        <w:t>March</w:t>
      </w:r>
      <w:r>
        <w:tab/>
      </w:r>
      <w:r>
        <w:t xml:space="preserve">D. a woman who performs on TV or in </w:t>
      </w:r>
      <w:r>
        <w:rPr>
          <w:spacing w:val="-3"/>
        </w:rPr>
        <w:t xml:space="preserve">films </w:t>
      </w:r>
      <w:r>
        <w:t>(</w:t>
      </w:r>
      <w:r>
        <w:tab/>
      </w:r>
      <w:r>
        <w:t>)</w:t>
      </w:r>
      <w:r>
        <w:rPr>
          <w:spacing w:val="-1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actress</w:t>
      </w:r>
      <w:r>
        <w:tab/>
      </w:r>
      <w:r>
        <w:t>E. the third month of the</w:t>
      </w:r>
      <w:r>
        <w:rPr>
          <w:spacing w:val="-7"/>
        </w:rPr>
        <w:t xml:space="preserve"> </w:t>
      </w:r>
      <w:r>
        <w:t>year</w:t>
      </w:r>
    </w:p>
    <w:p>
      <w:pPr>
        <w:pStyle w:val="9"/>
        <w:numPr>
          <w:ilvl w:val="0"/>
          <w:numId w:val="2"/>
        </w:numPr>
        <w:tabs>
          <w:tab w:val="left" w:pos="461"/>
        </w:tabs>
        <w:spacing w:before="0" w:after="0" w:line="258" w:lineRule="exact"/>
        <w:ind w:left="460" w:right="0" w:hanging="300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用所给单词的适当形式填空</w:t>
      </w:r>
    </w:p>
    <w:p>
      <w:pPr>
        <w:pStyle w:val="3"/>
        <w:spacing w:before="3"/>
        <w:rPr>
          <w:rFonts w:ascii="宋体"/>
          <w:sz w:val="16"/>
        </w:rPr>
      </w:pPr>
    </w:p>
    <w:p>
      <w:pPr>
        <w:pStyle w:val="9"/>
        <w:numPr>
          <w:ilvl w:val="0"/>
          <w:numId w:val="3"/>
        </w:numPr>
        <w:tabs>
          <w:tab w:val="left" w:pos="368"/>
          <w:tab w:val="left" w:pos="2685"/>
        </w:tabs>
        <w:spacing w:before="1" w:after="0" w:line="240" w:lineRule="auto"/>
        <w:ind w:left="367" w:right="0" w:hanging="207"/>
        <w:jc w:val="left"/>
        <w:rPr>
          <w:sz w:val="21"/>
        </w:rPr>
      </w:pPr>
      <w:r>
        <w:rPr>
          <w:sz w:val="21"/>
        </w:rPr>
        <w:t>The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 xml:space="preserve">(child) water the </w:t>
      </w:r>
      <w:r>
        <w:rPr>
          <w:spacing w:val="-3"/>
          <w:sz w:val="21"/>
        </w:rPr>
        <w:t xml:space="preserve">flowers </w:t>
      </w:r>
      <w:r>
        <w:rPr>
          <w:sz w:val="21"/>
        </w:rPr>
        <w:t>every</w:t>
      </w:r>
      <w:r>
        <w:rPr>
          <w:spacing w:val="-11"/>
          <w:sz w:val="21"/>
        </w:rPr>
        <w:t xml:space="preserve"> </w:t>
      </w:r>
      <w:r>
        <w:rPr>
          <w:sz w:val="21"/>
        </w:rPr>
        <w:t>week.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3"/>
        </w:numPr>
        <w:tabs>
          <w:tab w:val="left" w:pos="372"/>
          <w:tab w:val="left" w:pos="3571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Summer</w:t>
      </w:r>
      <w:r>
        <w:rPr>
          <w:spacing w:val="-1"/>
          <w:sz w:val="21"/>
        </w:rPr>
        <w:t xml:space="preserve"> </w:t>
      </w:r>
      <w:r>
        <w:rPr>
          <w:sz w:val="21"/>
        </w:rPr>
        <w:t>is</w:t>
      </w:r>
      <w:r>
        <w:rPr>
          <w:spacing w:val="-5"/>
          <w:sz w:val="21"/>
        </w:rPr>
        <w:t xml:space="preserve"> </w:t>
      </w:r>
      <w:r>
        <w:rPr>
          <w:sz w:val="21"/>
        </w:rPr>
        <w:t>the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(hot) season in a</w:t>
      </w:r>
      <w:r>
        <w:rPr>
          <w:spacing w:val="3"/>
          <w:sz w:val="21"/>
        </w:rPr>
        <w:t xml:space="preserve"> </w:t>
      </w:r>
      <w:r>
        <w:rPr>
          <w:spacing w:val="-4"/>
          <w:sz w:val="21"/>
        </w:rPr>
        <w:t>year.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3"/>
        </w:numPr>
        <w:tabs>
          <w:tab w:val="left" w:pos="372"/>
          <w:tab w:val="left" w:pos="3619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Please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pass </w:t>
      </w:r>
      <w:r>
        <w:rPr>
          <w:spacing w:val="-3"/>
          <w:sz w:val="21"/>
        </w:rPr>
        <w:t>me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sz w:val="21"/>
        </w:rPr>
        <w:t>(five) dictionary on the</w:t>
      </w:r>
      <w:r>
        <w:rPr>
          <w:spacing w:val="-10"/>
          <w:sz w:val="21"/>
        </w:rPr>
        <w:t xml:space="preserve"> </w:t>
      </w:r>
      <w:r>
        <w:rPr>
          <w:sz w:val="21"/>
        </w:rPr>
        <w:t>right.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3"/>
        </w:numPr>
        <w:tabs>
          <w:tab w:val="left" w:pos="364"/>
          <w:tab w:val="left" w:pos="2813"/>
        </w:tabs>
        <w:spacing w:before="0" w:after="0" w:line="240" w:lineRule="auto"/>
        <w:ind w:left="363" w:right="0" w:hanging="203"/>
        <w:jc w:val="left"/>
        <w:rPr>
          <w:sz w:val="21"/>
        </w:rPr>
      </w:pPr>
      <w:r>
        <w:rPr>
          <w:sz w:val="21"/>
        </w:rPr>
        <w:t>What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(colour) flowers they</w:t>
      </w:r>
      <w:r>
        <w:rPr>
          <w:spacing w:val="-11"/>
          <w:sz w:val="21"/>
        </w:rPr>
        <w:t xml:space="preserve"> </w:t>
      </w:r>
      <w:r>
        <w:rPr>
          <w:sz w:val="21"/>
        </w:rPr>
        <w:t>are!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3"/>
        </w:numPr>
        <w:tabs>
          <w:tab w:val="left" w:pos="360"/>
          <w:tab w:val="left" w:pos="4231"/>
          <w:tab w:val="left" w:pos="7842"/>
        </w:tabs>
        <w:spacing w:before="0" w:after="0" w:line="240" w:lineRule="auto"/>
        <w:ind w:left="359" w:right="0" w:hanging="199"/>
        <w:jc w:val="left"/>
        <w:rPr>
          <w:sz w:val="21"/>
        </w:rPr>
      </w:pPr>
      <w:r>
        <w:rPr>
          <w:spacing w:val="-3"/>
          <w:sz w:val="21"/>
        </w:rPr>
        <w:t xml:space="preserve">A: </w:t>
      </w:r>
      <w:r>
        <w:rPr>
          <w:sz w:val="21"/>
        </w:rPr>
        <w:t xml:space="preserve">What do </w:t>
      </w:r>
      <w:r>
        <w:rPr>
          <w:spacing w:val="-3"/>
          <w:sz w:val="21"/>
        </w:rPr>
        <w:t xml:space="preserve">you </w:t>
      </w:r>
      <w:r>
        <w:rPr>
          <w:sz w:val="21"/>
        </w:rPr>
        <w:t>think of</w:t>
      </w:r>
      <w:r>
        <w:rPr>
          <w:spacing w:val="5"/>
          <w:sz w:val="21"/>
        </w:rPr>
        <w:t xml:space="preserve"> </w:t>
      </w:r>
      <w:r>
        <w:rPr>
          <w:sz w:val="21"/>
        </w:rPr>
        <w:t>his</w:t>
      </w:r>
      <w:r>
        <w:rPr>
          <w:spacing w:val="-2"/>
          <w:sz w:val="21"/>
        </w:rPr>
        <w:t xml:space="preserve"> </w:t>
      </w:r>
      <w:r>
        <w:rPr>
          <w:sz w:val="21"/>
        </w:rPr>
        <w:t>performance?</w:t>
      </w:r>
      <w:r>
        <w:rPr>
          <w:sz w:val="21"/>
        </w:rPr>
        <w:tab/>
      </w:r>
      <w:r>
        <w:rPr>
          <w:sz w:val="21"/>
        </w:rPr>
        <w:t>B: Oh, no</w:t>
      </w:r>
      <w:r>
        <w:rPr>
          <w:spacing w:val="-6"/>
          <w:sz w:val="21"/>
        </w:rPr>
        <w:t xml:space="preserve"> </w:t>
      </w:r>
      <w:r>
        <w:rPr>
          <w:sz w:val="21"/>
        </w:rPr>
        <w:t>one</w:t>
      </w:r>
      <w:r>
        <w:rPr>
          <w:spacing w:val="-1"/>
          <w:sz w:val="21"/>
        </w:rPr>
        <w:t xml:space="preserve"> </w:t>
      </w:r>
      <w:r>
        <w:rPr>
          <w:sz w:val="21"/>
        </w:rPr>
        <w:t>does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(good).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2"/>
        </w:numPr>
        <w:tabs>
          <w:tab w:val="left" w:pos="457"/>
        </w:tabs>
        <w:spacing w:before="0" w:after="0" w:line="240" w:lineRule="auto"/>
        <w:ind w:left="456" w:right="0" w:hanging="296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用所给动词的适当形式填空</w:t>
      </w:r>
    </w:p>
    <w:p>
      <w:pPr>
        <w:pStyle w:val="3"/>
        <w:spacing w:before="4"/>
        <w:rPr>
          <w:rFonts w:ascii="宋体"/>
          <w:sz w:val="16"/>
        </w:rPr>
      </w:pPr>
    </w:p>
    <w:p>
      <w:pPr>
        <w:pStyle w:val="9"/>
        <w:numPr>
          <w:ilvl w:val="0"/>
          <w:numId w:val="4"/>
        </w:numPr>
        <w:tabs>
          <w:tab w:val="left" w:pos="372"/>
          <w:tab w:val="left" w:pos="3091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pacing w:val="-3"/>
          <w:sz w:val="21"/>
        </w:rPr>
        <w:t>He</w:t>
      </w:r>
      <w:r>
        <w:rPr>
          <w:spacing w:val="1"/>
          <w:sz w:val="21"/>
        </w:rPr>
        <w:t xml:space="preserve"> </w:t>
      </w:r>
      <w:r>
        <w:rPr>
          <w:sz w:val="21"/>
        </w:rPr>
        <w:t>often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(walk) to school.</w:t>
      </w:r>
    </w:p>
    <w:p>
      <w:pPr>
        <w:spacing w:after="0" w:line="240" w:lineRule="auto"/>
        <w:jc w:val="left"/>
        <w:rPr>
          <w:sz w:val="21"/>
        </w:rPr>
        <w:sectPr>
          <w:type w:val="continuous"/>
          <w:pgSz w:w="11910" w:h="16840"/>
          <w:pgMar w:top="1420" w:right="560" w:bottom="280" w:left="560" w:header="852" w:footer="72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372"/>
          <w:tab w:val="left" w:pos="3643"/>
        </w:tabs>
        <w:spacing w:before="83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Can they</w:t>
      </w:r>
      <w:r>
        <w:rPr>
          <w:spacing w:val="-8"/>
          <w:sz w:val="21"/>
        </w:rPr>
        <w:t xml:space="preserve"> </w:t>
      </w:r>
      <w:r>
        <w:rPr>
          <w:sz w:val="21"/>
        </w:rPr>
        <w:t>finish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(write) these</w:t>
      </w:r>
      <w:r>
        <w:rPr>
          <w:spacing w:val="-4"/>
          <w:sz w:val="21"/>
        </w:rPr>
        <w:t xml:space="preserve"> </w:t>
      </w:r>
      <w:r>
        <w:rPr>
          <w:sz w:val="21"/>
        </w:rPr>
        <w:t>words?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4"/>
        </w:numPr>
        <w:tabs>
          <w:tab w:val="left" w:pos="372"/>
          <w:tab w:val="left" w:pos="3152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Mr</w:t>
      </w:r>
      <w:r>
        <w:rPr>
          <w:spacing w:val="-1"/>
          <w:sz w:val="21"/>
        </w:rPr>
        <w:t xml:space="preserve"> </w:t>
      </w:r>
      <w:r>
        <w:rPr>
          <w:spacing w:val="-5"/>
          <w:sz w:val="21"/>
        </w:rPr>
        <w:t>Wang</w:t>
      </w:r>
      <w:r>
        <w:rPr>
          <w:spacing w:val="-5"/>
          <w:sz w:val="21"/>
          <w:u w:val="single"/>
        </w:rPr>
        <w:t xml:space="preserve"> </w:t>
      </w:r>
      <w:r>
        <w:rPr>
          <w:spacing w:val="-5"/>
          <w:sz w:val="21"/>
          <w:u w:val="single"/>
        </w:rPr>
        <w:tab/>
      </w:r>
      <w:r>
        <w:rPr>
          <w:sz w:val="21"/>
        </w:rPr>
        <w:t>(draw) pictures</w:t>
      </w:r>
      <w:r>
        <w:rPr>
          <w:spacing w:val="-4"/>
          <w:sz w:val="21"/>
        </w:rPr>
        <w:t xml:space="preserve"> </w:t>
      </w:r>
      <w:r>
        <w:rPr>
          <w:spacing w:val="-5"/>
          <w:sz w:val="21"/>
        </w:rPr>
        <w:t>now.</w:t>
      </w:r>
    </w:p>
    <w:p>
      <w:pPr>
        <w:pStyle w:val="3"/>
        <w:spacing w:before="7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top="1420" w:right="560" w:bottom="280" w:left="560" w:header="852" w:footer="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364"/>
        </w:tabs>
        <w:spacing w:before="93" w:after="0" w:line="240" w:lineRule="auto"/>
        <w:ind w:left="363" w:right="0" w:hanging="203"/>
        <w:jc w:val="left"/>
        <w:rPr>
          <w:sz w:val="21"/>
        </w:rPr>
      </w:pPr>
      <w:r>
        <w:rPr>
          <w:spacing w:val="-9"/>
          <w:sz w:val="21"/>
        </w:rPr>
        <w:t>You</w:t>
      </w:r>
      <w:r>
        <w:rPr>
          <w:spacing w:val="0"/>
          <w:sz w:val="21"/>
        </w:rPr>
        <w:t xml:space="preserve"> </w:t>
      </w:r>
      <w:r>
        <w:rPr>
          <w:sz w:val="21"/>
        </w:rPr>
        <w:t>must</w:t>
      </w:r>
    </w:p>
    <w:p>
      <w:pPr>
        <w:pStyle w:val="3"/>
        <w:spacing w:line="20" w:lineRule="exact"/>
        <w:ind w:left="1209" w:right="-60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1202690" cy="5715"/>
                <wp:effectExtent l="0" t="0" r="0" b="0"/>
                <wp:docPr id="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2690" cy="5715"/>
                          <a:chOff x="0" y="0"/>
                          <a:chExt cx="1894" cy="9"/>
                        </a:xfrm>
                      </wpg:grpSpPr>
                      <wps:wsp>
                        <wps:cNvPr id="6" name="直线 5"/>
                        <wps:cNvSpPr/>
                        <wps:spPr>
                          <a:xfrm>
                            <a:off x="0" y="4"/>
                            <a:ext cx="1894" cy="0"/>
                          </a:xfrm>
                          <a:prstGeom prst="line">
                            <a:avLst/>
                          </a:prstGeom>
                          <a:ln w="538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4" o:spid="_x0000_s1026" o:spt="203" style="height:0.45pt;width:94.7pt;" coordsize="1894,9" o:gfxdata="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CsAts1AAAAAIBAAAPAAAAAAAAAAEAIAAA&#10;ACIAAABkcnMvZG93bnJldi54bWxQSwECFAAUAAAACACHTuJAXRCYAkkCAAD9BAAADgAAAAAAAAAB&#10;ACAAAAAjAQAAZHJzL2Uyb0RvYy54bWxQSwUGAAAAAAYABgBZAQAA3gUAAAAA&#10;">
                <o:lock v:ext="edit" aspectratio="f"/>
                <v:line id="直线 5" o:spid="_x0000_s1026" o:spt="20" style="position:absolute;left:0;top:4;height:0;width:1894;" filled="f" stroked="t" coordsize="21600,21600" o:gfxdata="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++cp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2401574803149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3"/>
        <w:spacing w:before="10"/>
        <w:rPr>
          <w:sz w:val="17"/>
        </w:rPr>
      </w:pPr>
    </w:p>
    <w:p>
      <w:pPr>
        <w:pStyle w:val="9"/>
        <w:numPr>
          <w:ilvl w:val="0"/>
          <w:numId w:val="4"/>
        </w:numPr>
        <w:tabs>
          <w:tab w:val="left" w:pos="364"/>
        </w:tabs>
        <w:spacing w:before="1" w:after="0" w:line="240" w:lineRule="auto"/>
        <w:ind w:left="363" w:right="0" w:hanging="203"/>
        <w:jc w:val="left"/>
        <w:rPr>
          <w:sz w:val="21"/>
        </w:rPr>
      </w:pPr>
      <w:r>
        <w:rPr>
          <w:spacing w:val="-9"/>
          <w:sz w:val="21"/>
        </w:rPr>
        <w:t xml:space="preserve">We </w:t>
      </w:r>
      <w:r>
        <w:rPr>
          <w:sz w:val="21"/>
        </w:rPr>
        <w:t>should do everything we can</w:t>
      </w:r>
    </w:p>
    <w:p>
      <w:pPr>
        <w:pStyle w:val="3"/>
        <w:spacing w:before="93"/>
        <w:ind w:left="11"/>
      </w:pPr>
      <w:r>
        <w:br w:type="column"/>
      </w:r>
      <w:r>
        <w:t>(clean) your face first.</w:t>
      </w:r>
    </w:p>
    <w:p>
      <w:pPr>
        <w:pStyle w:val="3"/>
        <w:rPr>
          <w:sz w:val="20"/>
        </w:rPr>
      </w:pPr>
    </w:p>
    <w:p>
      <w:pPr>
        <w:pStyle w:val="3"/>
        <w:spacing w:before="10"/>
        <w:rPr>
          <w:sz w:val="19"/>
        </w:rPr>
      </w:pPr>
    </w:p>
    <w:p>
      <w:pPr>
        <w:pStyle w:val="3"/>
        <w:spacing w:line="20" w:lineRule="exact"/>
        <w:ind w:left="4" w:right="-84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1202690" cy="5715"/>
                <wp:effectExtent l="0" t="0" r="0" b="0"/>
                <wp:docPr id="10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2690" cy="5715"/>
                          <a:chOff x="0" y="0"/>
                          <a:chExt cx="1894" cy="9"/>
                        </a:xfrm>
                      </wpg:grpSpPr>
                      <wps:wsp>
                        <wps:cNvPr id="8" name="直线 7"/>
                        <wps:cNvSpPr/>
                        <wps:spPr>
                          <a:xfrm>
                            <a:off x="0" y="4"/>
                            <a:ext cx="1894" cy="0"/>
                          </a:xfrm>
                          <a:prstGeom prst="line">
                            <a:avLst/>
                          </a:prstGeom>
                          <a:ln w="538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6" o:spid="_x0000_s1026" o:spt="203" style="height:0.45pt;width:94.7pt;" coordsize="1894,9" o:gfxdata="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rALbNQAAAACAQAADwAAAAAAAAABACAA&#10;AAAiAAAAZHJzL2Rvd25yZXYueG1sUEsBAhQAFAAAAAgAh07iQKXheI5KAgAA/gQAAA4AAAAAAAAA&#10;AQAgAAAAIwEAAGRycy9lMm9Eb2MueG1sUEsFBgAAAAAGAAYAWQEAAN8FAAAAAA==&#10;">
                <o:lock v:ext="edit" aspectratio="f"/>
                <v:line id="直线 7" o:spid="_x0000_s1026" o:spt="20" style="position:absolute;left:0;top:4;height:0;width:1894;" filled="f" stroked="t" coordsize="21600,21600" o:gfxdata="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0KNbAtwAAANoAAAAP&#10;AAAAAAAAAAEAIAAAACIAAABkcnMvZG93bnJldi54bWxQSwECFAAUAAAACACHTuJAMy8FnjsAAAA5&#10;AAAAEAAAAAAAAAABACAAAAAGAQAAZHJzL3NoYXBleG1sLnhtbFBLBQYAAAAABgAGAFsBAACwAwAA&#10;AAA=&#10;">
                  <v:fill on="f" focussize="0,0"/>
                  <v:stroke weight="0.424015748031496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3"/>
        <w:rPr>
          <w:sz w:val="22"/>
        </w:rPr>
      </w:pPr>
      <w:r>
        <w:br w:type="column"/>
      </w:r>
    </w:p>
    <w:p>
      <w:pPr>
        <w:pStyle w:val="3"/>
        <w:spacing w:before="8"/>
        <w:rPr>
          <w:sz w:val="26"/>
        </w:rPr>
      </w:pPr>
    </w:p>
    <w:p>
      <w:pPr>
        <w:pStyle w:val="3"/>
        <w:spacing w:before="1"/>
        <w:ind w:left="38"/>
      </w:pPr>
      <w:r>
        <w:t>(stop) the sand on windy days.</w:t>
      </w:r>
    </w:p>
    <w:p>
      <w:pPr>
        <w:spacing w:after="0"/>
        <w:sectPr>
          <w:type w:val="continuous"/>
          <w:pgSz w:w="11910" w:h="16840"/>
          <w:pgMar w:top="1420" w:right="560" w:bottom="280" w:left="560" w:header="720" w:footer="720" w:gutter="0"/>
          <w:cols w:equalWidth="0" w:num="3">
            <w:col w:w="3107" w:space="40"/>
            <w:col w:w="1878" w:space="39"/>
            <w:col w:w="5726"/>
          </w:cols>
        </w:sectPr>
      </w:pPr>
    </w:p>
    <w:p>
      <w:pPr>
        <w:pStyle w:val="3"/>
        <w:rPr>
          <w:sz w:val="12"/>
        </w:rPr>
      </w:pPr>
    </w:p>
    <w:p>
      <w:pPr>
        <w:pStyle w:val="3"/>
        <w:tabs>
          <w:tab w:val="left" w:pos="647"/>
          <w:tab w:val="left" w:pos="3171"/>
          <w:tab w:val="left" w:pos="4382"/>
        </w:tabs>
        <w:spacing w:before="79" w:line="427" w:lineRule="auto"/>
        <w:ind w:left="160" w:right="5351"/>
      </w:pPr>
      <w:r>
        <w:rPr>
          <w:rFonts w:hint="eastAsia" w:ascii="宋体" w:eastAsia="宋体"/>
        </w:rPr>
        <w:t>三、</w:t>
      </w:r>
      <w:r>
        <w:rPr>
          <w:rFonts w:hint="eastAsia" w:ascii="宋体" w:eastAsia="宋体"/>
          <w:spacing w:val="-5"/>
        </w:rPr>
        <w:t>单</w:t>
      </w:r>
      <w:r>
        <w:rPr>
          <w:rFonts w:hint="eastAsia" w:ascii="宋体" w:eastAsia="宋体"/>
        </w:rPr>
        <w:t>项</w:t>
      </w:r>
      <w:r>
        <w:rPr>
          <w:rFonts w:hint="eastAsia" w:ascii="宋体" w:eastAsia="宋体"/>
          <w:spacing w:val="-5"/>
        </w:rPr>
        <w:t>选</w:t>
      </w:r>
      <w:r>
        <w:rPr>
          <w:rFonts w:hint="eastAsia" w:ascii="宋体" w:eastAsia="宋体"/>
        </w:rPr>
        <w:t>择</w:t>
      </w:r>
      <w:r>
        <w:rPr>
          <w:rFonts w:hint="eastAsia" w:ascii="宋体" w:eastAsia="宋体"/>
          <w:spacing w:val="-5"/>
        </w:rPr>
        <w:t>，</w:t>
      </w:r>
      <w:r>
        <w:rPr>
          <w:rFonts w:hint="eastAsia" w:ascii="宋体" w:eastAsia="宋体"/>
        </w:rPr>
        <w:t>将</w:t>
      </w:r>
      <w:r>
        <w:rPr>
          <w:rFonts w:hint="eastAsia" w:ascii="宋体" w:eastAsia="宋体"/>
          <w:spacing w:val="-5"/>
        </w:rPr>
        <w:t>正</w:t>
      </w:r>
      <w:r>
        <w:rPr>
          <w:rFonts w:hint="eastAsia" w:ascii="宋体" w:eastAsia="宋体"/>
        </w:rPr>
        <w:t>确</w:t>
      </w:r>
      <w:r>
        <w:rPr>
          <w:rFonts w:hint="eastAsia" w:ascii="宋体" w:eastAsia="宋体"/>
          <w:spacing w:val="-5"/>
        </w:rPr>
        <w:t>答</w:t>
      </w:r>
      <w:r>
        <w:rPr>
          <w:rFonts w:hint="eastAsia" w:ascii="宋体" w:eastAsia="宋体"/>
        </w:rPr>
        <w:t>案</w:t>
      </w:r>
      <w:r>
        <w:rPr>
          <w:rFonts w:hint="eastAsia" w:ascii="宋体" w:eastAsia="宋体"/>
          <w:spacing w:val="-5"/>
        </w:rPr>
        <w:t>的</w:t>
      </w:r>
      <w:r>
        <w:rPr>
          <w:rFonts w:hint="eastAsia" w:ascii="宋体" w:eastAsia="宋体"/>
        </w:rPr>
        <w:t>序</w:t>
      </w:r>
      <w:r>
        <w:rPr>
          <w:rFonts w:hint="eastAsia" w:ascii="宋体" w:eastAsia="宋体"/>
          <w:spacing w:val="-5"/>
        </w:rPr>
        <w:t>号</w:t>
      </w:r>
      <w:r>
        <w:rPr>
          <w:rFonts w:hint="eastAsia" w:ascii="宋体" w:eastAsia="宋体"/>
        </w:rPr>
        <w:t>填</w:t>
      </w:r>
      <w:r>
        <w:rPr>
          <w:rFonts w:hint="eastAsia" w:ascii="宋体" w:eastAsia="宋体"/>
          <w:spacing w:val="-5"/>
        </w:rPr>
        <w:t>入</w:t>
      </w:r>
      <w:r>
        <w:rPr>
          <w:rFonts w:hint="eastAsia" w:ascii="宋体" w:eastAsia="宋体"/>
        </w:rPr>
        <w:t>题</w:t>
      </w:r>
      <w:r>
        <w:rPr>
          <w:rFonts w:hint="eastAsia" w:ascii="宋体" w:eastAsia="宋体"/>
          <w:spacing w:val="-5"/>
        </w:rPr>
        <w:t>前</w:t>
      </w:r>
      <w:r>
        <w:rPr>
          <w:rFonts w:hint="eastAsia" w:ascii="宋体" w:eastAsia="宋体"/>
        </w:rPr>
        <w:t>的括</w:t>
      </w:r>
      <w:r>
        <w:rPr>
          <w:rFonts w:hint="eastAsia" w:ascii="宋体" w:eastAsia="宋体"/>
          <w:spacing w:val="-5"/>
        </w:rPr>
        <w:t>号</w:t>
      </w:r>
      <w:r>
        <w:rPr>
          <w:rFonts w:hint="eastAsia" w:ascii="宋体" w:eastAsia="宋体"/>
        </w:rPr>
        <w:t>内</w:t>
      </w:r>
      <w:r>
        <w:rPr>
          <w:rFonts w:hint="eastAsia" w:ascii="宋体" w:eastAsia="宋体"/>
          <w:spacing w:val="-18"/>
        </w:rPr>
        <w:t xml:space="preserve"> </w:t>
      </w:r>
      <w:r>
        <w:t>20% (</w:t>
      </w:r>
      <w:r>
        <w:tab/>
      </w:r>
      <w:r>
        <w:t xml:space="preserve">) 1. </w:t>
      </w:r>
      <w:r>
        <w:rPr>
          <w:spacing w:val="-9"/>
        </w:rPr>
        <w:t>We</w:t>
      </w:r>
      <w:r>
        <w:rPr>
          <w:spacing w:val="-8"/>
        </w:rPr>
        <w:t xml:space="preserve"> </w:t>
      </w:r>
      <w:r>
        <w:t>have</w:t>
      </w:r>
      <w:r>
        <w:rPr>
          <w:spacing w:val="-3"/>
        </w:rPr>
        <w:t xml:space="preserve"> </w:t>
      </w:r>
      <w:r>
        <w:t>classes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8:00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17:00.</w:t>
      </w:r>
    </w:p>
    <w:p>
      <w:pPr>
        <w:pStyle w:val="9"/>
        <w:numPr>
          <w:ilvl w:val="1"/>
          <w:numId w:val="4"/>
        </w:numPr>
        <w:tabs>
          <w:tab w:val="left" w:pos="647"/>
          <w:tab w:val="left" w:pos="833"/>
          <w:tab w:val="left" w:pos="2260"/>
          <w:tab w:val="left" w:pos="3452"/>
          <w:tab w:val="left" w:pos="4361"/>
          <w:tab w:val="left" w:pos="6041"/>
        </w:tabs>
        <w:spacing w:before="37" w:after="0" w:line="465" w:lineRule="auto"/>
        <w:ind w:left="160" w:right="3757" w:firstLine="420"/>
        <w:jc w:val="left"/>
        <w:rPr>
          <w:sz w:val="21"/>
        </w:rPr>
      </w:pPr>
      <w:r>
        <w:rPr>
          <w:sz w:val="21"/>
        </w:rPr>
        <w:t>at;</w:t>
      </w:r>
      <w:r>
        <w:rPr>
          <w:spacing w:val="3"/>
          <w:sz w:val="21"/>
        </w:rPr>
        <w:t xml:space="preserve"> </w:t>
      </w:r>
      <w:r>
        <w:rPr>
          <w:sz w:val="21"/>
        </w:rPr>
        <w:t>at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3"/>
          <w:sz w:val="21"/>
        </w:rPr>
        <w:t xml:space="preserve"> </w:t>
      </w:r>
      <w:r>
        <w:rPr>
          <w:sz w:val="21"/>
        </w:rPr>
        <w:t>about;</w:t>
      </w:r>
      <w:r>
        <w:rPr>
          <w:spacing w:val="-1"/>
          <w:sz w:val="21"/>
        </w:rPr>
        <w:t xml:space="preserve"> </w:t>
      </w:r>
      <w:r>
        <w:rPr>
          <w:sz w:val="21"/>
        </w:rPr>
        <w:t>about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z w:val="21"/>
        </w:rPr>
        <w:t>from;</w:t>
      </w:r>
      <w:r>
        <w:rPr>
          <w:spacing w:val="-1"/>
          <w:sz w:val="21"/>
        </w:rPr>
        <w:t xml:space="preserve"> </w:t>
      </w:r>
      <w:r>
        <w:rPr>
          <w:sz w:val="21"/>
        </w:rPr>
        <w:t>to</w:t>
      </w:r>
      <w:r>
        <w:rPr>
          <w:sz w:val="21"/>
        </w:rPr>
        <w:tab/>
      </w:r>
      <w:r>
        <w:rPr>
          <w:sz w:val="21"/>
        </w:rPr>
        <w:t>D. about; at (</w:t>
      </w:r>
      <w:r>
        <w:rPr>
          <w:sz w:val="21"/>
        </w:rPr>
        <w:tab/>
      </w:r>
      <w:r>
        <w:rPr>
          <w:sz w:val="21"/>
        </w:rPr>
        <w:t>) 2. Look!</w:t>
      </w:r>
      <w:r>
        <w:rPr>
          <w:spacing w:val="-7"/>
          <w:sz w:val="21"/>
        </w:rPr>
        <w:t xml:space="preserve"> </w:t>
      </w:r>
      <w:r>
        <w:rPr>
          <w:sz w:val="21"/>
        </w:rPr>
        <w:t>Our teachers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kites.</w:t>
      </w:r>
    </w:p>
    <w:p>
      <w:pPr>
        <w:pStyle w:val="3"/>
        <w:tabs>
          <w:tab w:val="left" w:pos="647"/>
          <w:tab w:val="left" w:pos="2260"/>
          <w:tab w:val="left" w:pos="4361"/>
          <w:tab w:val="left" w:pos="6041"/>
          <w:tab w:val="left" w:pos="6099"/>
        </w:tabs>
        <w:spacing w:line="465" w:lineRule="auto"/>
        <w:ind w:left="160" w:right="3986" w:firstLine="420"/>
      </w:pPr>
      <w:r>
        <w:rPr>
          <w:spacing w:val="-3"/>
        </w:rPr>
        <w:t>A.</w:t>
      </w:r>
      <w:r>
        <w:rPr>
          <w:spacing w:val="2"/>
        </w:rPr>
        <w:t xml:space="preserve"> </w:t>
      </w:r>
      <w:r>
        <w:t>fly</w:t>
      </w:r>
      <w:r>
        <w:tab/>
      </w:r>
      <w:r>
        <w:t>B.</w:t>
      </w:r>
      <w:r>
        <w:rPr>
          <w:spacing w:val="-2"/>
        </w:rPr>
        <w:t xml:space="preserve"> </w:t>
      </w:r>
      <w:r>
        <w:t>flies</w:t>
      </w:r>
      <w:r>
        <w:tab/>
      </w:r>
      <w:r>
        <w:t>C.</w:t>
      </w:r>
      <w:r>
        <w:rPr>
          <w:spacing w:val="-3"/>
        </w:rPr>
        <w:t xml:space="preserve"> </w:t>
      </w:r>
      <w:r>
        <w:t>are flying</w:t>
      </w:r>
      <w:r>
        <w:tab/>
      </w:r>
      <w:r>
        <w:t>D. flying (</w:t>
      </w:r>
      <w:r>
        <w:tab/>
      </w:r>
      <w:r>
        <w:t xml:space="preserve">) 3. </w:t>
      </w:r>
      <w:r>
        <w:rPr>
          <w:spacing w:val="-3"/>
        </w:rPr>
        <w:t xml:space="preserve">A: </w:t>
      </w:r>
      <w:r>
        <w:rPr>
          <w:spacing w:val="-4"/>
        </w:rPr>
        <w:t xml:space="preserve">Would </w:t>
      </w:r>
      <w:r>
        <w:t xml:space="preserve">you like to </w:t>
      </w:r>
      <w:r>
        <w:rPr>
          <w:spacing w:val="-3"/>
        </w:rPr>
        <w:t xml:space="preserve">go </w:t>
      </w:r>
      <w:r>
        <w:t>with us?    B:</w:t>
      </w:r>
      <w:r>
        <w:rPr>
          <w:spacing w:val="-10"/>
        </w:rPr>
        <w:t xml:space="preserve"> </w:t>
      </w:r>
      <w:r>
        <w:rPr>
          <w:spacing w:val="-4"/>
        </w:rPr>
        <w:t>Certainly,</w:t>
      </w:r>
      <w:r>
        <w:t xml:space="preserve"> I’d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>
      <w:pPr>
        <w:pStyle w:val="3"/>
        <w:tabs>
          <w:tab w:val="left" w:pos="647"/>
          <w:tab w:val="left" w:pos="2260"/>
          <w:tab w:val="left" w:pos="4361"/>
          <w:tab w:val="left" w:pos="5080"/>
          <w:tab w:val="left" w:pos="6041"/>
        </w:tabs>
        <w:spacing w:line="465" w:lineRule="auto"/>
        <w:ind w:left="160" w:right="3906" w:firstLine="420"/>
      </w:pPr>
      <w:r>
        <w:rPr>
          <w:spacing w:val="-3"/>
        </w:rPr>
        <w:t xml:space="preserve">A. </w:t>
      </w:r>
      <w:r>
        <w:t>like</w:t>
      </w:r>
      <w:r>
        <w:rPr>
          <w:spacing w:val="5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do</w:t>
      </w:r>
      <w:r>
        <w:tab/>
      </w:r>
      <w:r>
        <w:t>B.</w:t>
      </w:r>
      <w:r>
        <w:rPr>
          <w:spacing w:val="-2"/>
        </w:rPr>
        <w:t xml:space="preserve"> </w:t>
      </w:r>
      <w:r>
        <w:t>like</w:t>
      </w:r>
      <w:r>
        <w:rPr>
          <w:spacing w:val="-3"/>
        </w:rPr>
        <w:t xml:space="preserve"> </w:t>
      </w:r>
      <w:r>
        <w:t>doing</w:t>
      </w:r>
      <w:r>
        <w:tab/>
      </w:r>
      <w:r>
        <w:t>C.</w:t>
      </w:r>
      <w:r>
        <w:rPr>
          <w:spacing w:val="-3"/>
        </w:rPr>
        <w:t xml:space="preserve"> </w:t>
      </w:r>
      <w:r>
        <w:t>like</w:t>
      </w:r>
      <w:r>
        <w:tab/>
      </w:r>
      <w:r>
        <w:tab/>
      </w:r>
      <w:r>
        <w:t>D. love to (</w:t>
      </w:r>
      <w:r>
        <w:tab/>
      </w:r>
      <w:r>
        <w:t xml:space="preserve">) 4. </w:t>
      </w:r>
      <w:r>
        <w:rPr>
          <w:spacing w:val="-4"/>
        </w:rPr>
        <w:t xml:space="preserve">Tomorrow </w:t>
      </w:r>
      <w:r>
        <w:t xml:space="preserve">is </w:t>
      </w:r>
      <w:r>
        <w:rPr>
          <w:spacing w:val="-4"/>
        </w:rPr>
        <w:t xml:space="preserve">Mary’s birthday. </w:t>
      </w:r>
      <w:r>
        <w:t>I</w:t>
      </w:r>
      <w:r>
        <w:rPr>
          <w:spacing w:val="35"/>
        </w:rPr>
        <w:t xml:space="preserve"> </w:t>
      </w:r>
      <w:r>
        <w:t>want</w:t>
      </w:r>
      <w:r>
        <w:rPr>
          <w:spacing w:val="5"/>
        </w:rPr>
        <w:t xml:space="preserve"> </w:t>
      </w:r>
      <w:r>
        <w:t>to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>
      <w:pPr>
        <w:pStyle w:val="3"/>
        <w:tabs>
          <w:tab w:val="left" w:pos="4361"/>
        </w:tabs>
        <w:spacing w:line="241" w:lineRule="exact"/>
        <w:ind w:left="580"/>
      </w:pPr>
      <w:r>
        <w:rPr>
          <w:spacing w:val="-3"/>
        </w:rPr>
        <w:t xml:space="preserve">A. </w:t>
      </w:r>
      <w:r>
        <w:t>go to</w:t>
      </w:r>
      <w:r>
        <w:rPr>
          <w:spacing w:val="6"/>
        </w:rPr>
        <w:t xml:space="preserve"> </w:t>
      </w:r>
      <w:r>
        <w:t>her</w:t>
      </w:r>
      <w:r>
        <w:rPr>
          <w:spacing w:val="-3"/>
        </w:rPr>
        <w:t xml:space="preserve"> </w:t>
      </w:r>
      <w:r>
        <w:t>party</w:t>
      </w:r>
      <w:r>
        <w:tab/>
      </w:r>
      <w:r>
        <w:t>B. come to her home for the</w:t>
      </w:r>
      <w:r>
        <w:rPr>
          <w:spacing w:val="-7"/>
        </w:rPr>
        <w:t xml:space="preserve"> </w:t>
      </w:r>
      <w:r>
        <w:t>party</w:t>
      </w:r>
    </w:p>
    <w:p>
      <w:pPr>
        <w:pStyle w:val="3"/>
        <w:spacing w:before="6"/>
        <w:rPr>
          <w:sz w:val="19"/>
        </w:rPr>
      </w:pPr>
    </w:p>
    <w:p>
      <w:pPr>
        <w:pStyle w:val="3"/>
        <w:tabs>
          <w:tab w:val="left" w:pos="647"/>
          <w:tab w:val="left" w:pos="3287"/>
          <w:tab w:val="left" w:pos="4361"/>
          <w:tab w:val="left" w:pos="4778"/>
        </w:tabs>
        <w:spacing w:before="1" w:line="465" w:lineRule="auto"/>
        <w:ind w:left="160" w:right="3660" w:firstLine="420"/>
      </w:pPr>
      <w:r>
        <w:t>C. give her</w:t>
      </w:r>
      <w:r>
        <w:rPr>
          <w:spacing w:val="-6"/>
        </w:rPr>
        <w:t xml:space="preserve"> </w:t>
      </w:r>
      <w:r>
        <w:t>some gifts</w:t>
      </w:r>
      <w:r>
        <w:tab/>
      </w:r>
      <w:r>
        <w:tab/>
      </w:r>
      <w:r>
        <w:t>D. All of the other three are</w:t>
      </w:r>
      <w:r>
        <w:rPr>
          <w:spacing w:val="-27"/>
        </w:rPr>
        <w:t xml:space="preserve"> </w:t>
      </w:r>
      <w:r>
        <w:t>right (</w:t>
      </w:r>
      <w:r>
        <w:tab/>
      </w:r>
      <w:r>
        <w:t>) 5. Spring</w:t>
      </w:r>
      <w:r>
        <w:rPr>
          <w:spacing w:val="-3"/>
        </w:rPr>
        <w:t xml:space="preserve"> </w:t>
      </w:r>
      <w:r>
        <w:t>Festival</w:t>
      </w:r>
      <w:r>
        <w:rPr>
          <w:spacing w:val="-4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January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February.</w:t>
      </w:r>
    </w:p>
    <w:p>
      <w:pPr>
        <w:pStyle w:val="3"/>
        <w:tabs>
          <w:tab w:val="left" w:pos="647"/>
          <w:tab w:val="left" w:pos="2260"/>
          <w:tab w:val="left" w:pos="2613"/>
          <w:tab w:val="left" w:pos="4361"/>
          <w:tab w:val="left" w:pos="6041"/>
        </w:tabs>
        <w:spacing w:line="465" w:lineRule="auto"/>
        <w:ind w:left="160" w:right="3862" w:firstLine="420"/>
      </w:pPr>
      <w:r>
        <w:rPr>
          <w:spacing w:val="-3"/>
        </w:rPr>
        <w:t>A.</w:t>
      </w:r>
      <w:r>
        <w:t xml:space="preserve"> in;</w:t>
      </w:r>
      <w:r>
        <w:rPr>
          <w:spacing w:val="1"/>
        </w:rPr>
        <w:t xml:space="preserve"> </w:t>
      </w:r>
      <w:r>
        <w:t>or</w:t>
      </w:r>
      <w:r>
        <w:tab/>
      </w:r>
      <w:r>
        <w:t>B.</w:t>
      </w:r>
      <w:r>
        <w:rPr>
          <w:spacing w:val="-1"/>
        </w:rPr>
        <w:t xml:space="preserve"> </w:t>
      </w:r>
      <w:r>
        <w:t>in;</w:t>
      </w:r>
      <w:r>
        <w:rPr>
          <w:spacing w:val="-3"/>
        </w:rPr>
        <w:t xml:space="preserve"> </w:t>
      </w:r>
      <w:r>
        <w:t>and</w:t>
      </w:r>
      <w:r>
        <w:tab/>
      </w:r>
      <w:r>
        <w:t>C.</w:t>
      </w:r>
      <w:r>
        <w:rPr>
          <w:spacing w:val="-2"/>
        </w:rPr>
        <w:t xml:space="preserve"> </w:t>
      </w:r>
      <w:r>
        <w:t>on; or</w:t>
      </w:r>
      <w:r>
        <w:tab/>
      </w:r>
      <w:r>
        <w:t>D. on; and (</w:t>
      </w:r>
      <w:r>
        <w:tab/>
      </w:r>
      <w:r>
        <w:t>) 6.</w:t>
      </w:r>
      <w:r>
        <w:rPr>
          <w:spacing w:val="-4"/>
        </w:rPr>
        <w:t xml:space="preserve"> </w:t>
      </w:r>
      <w:r>
        <w:t>There</w:t>
      </w:r>
      <w:r>
        <w:rPr>
          <w:spacing w:val="-3"/>
        </w:rPr>
        <w:t xml:space="preserve"> </w:t>
      </w:r>
      <w:r>
        <w:t>are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days in</w:t>
      </w:r>
      <w:r>
        <w:rPr>
          <w:spacing w:val="0"/>
        </w:rPr>
        <w:t xml:space="preserve"> </w:t>
      </w:r>
      <w:r>
        <w:rPr>
          <w:spacing w:val="-4"/>
        </w:rPr>
        <w:t>February.</w:t>
      </w:r>
    </w:p>
    <w:p>
      <w:pPr>
        <w:pStyle w:val="3"/>
        <w:tabs>
          <w:tab w:val="left" w:pos="2260"/>
          <w:tab w:val="left" w:pos="4361"/>
          <w:tab w:val="left" w:pos="6041"/>
        </w:tabs>
        <w:spacing w:line="241" w:lineRule="exact"/>
        <w:ind w:left="580"/>
      </w:pPr>
      <w:r>
        <w:rPr>
          <w:spacing w:val="-3"/>
        </w:rPr>
        <w:t>A.</w:t>
      </w:r>
      <w:r>
        <w:rPr>
          <w:spacing w:val="-1"/>
        </w:rPr>
        <w:t xml:space="preserve"> </w:t>
      </w:r>
      <w:r>
        <w:t>28</w:t>
      </w:r>
      <w:r>
        <w:tab/>
      </w:r>
      <w:r>
        <w:t>B.</w:t>
      </w:r>
      <w:r>
        <w:rPr>
          <w:spacing w:val="-1"/>
        </w:rPr>
        <w:t xml:space="preserve"> </w:t>
      </w:r>
      <w:r>
        <w:t>29</w:t>
      </w:r>
      <w:r>
        <w:tab/>
      </w:r>
      <w:r>
        <w:t>C. 28</w:t>
      </w:r>
      <w:r>
        <w:rPr>
          <w:spacing w:val="-4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29</w:t>
      </w:r>
      <w:r>
        <w:tab/>
      </w:r>
      <w:r>
        <w:t>D. 28 or</w:t>
      </w:r>
      <w:r>
        <w:rPr>
          <w:spacing w:val="-9"/>
        </w:rPr>
        <w:t xml:space="preserve"> </w:t>
      </w:r>
      <w:r>
        <w:t>29</w:t>
      </w:r>
    </w:p>
    <w:p>
      <w:pPr>
        <w:pStyle w:val="3"/>
        <w:spacing w:before="7"/>
        <w:rPr>
          <w:sz w:val="19"/>
        </w:rPr>
      </w:pPr>
    </w:p>
    <w:p>
      <w:pPr>
        <w:pStyle w:val="3"/>
        <w:tabs>
          <w:tab w:val="left" w:pos="647"/>
          <w:tab w:val="left" w:pos="4149"/>
          <w:tab w:val="left" w:pos="5723"/>
        </w:tabs>
        <w:ind w:left="160"/>
      </w:pPr>
      <w:r>
        <w:t>(</w:t>
      </w:r>
      <w:r>
        <w:tab/>
      </w:r>
      <w:r>
        <w:t xml:space="preserve">) 7. </w:t>
      </w:r>
      <w:r>
        <w:rPr>
          <w:spacing w:val="-3"/>
        </w:rPr>
        <w:t xml:space="preserve">A: </w:t>
      </w:r>
      <w:r>
        <w:t xml:space="preserve">When is </w:t>
      </w:r>
      <w:r>
        <w:rPr>
          <w:spacing w:val="-3"/>
        </w:rPr>
        <w:t>Tree</w:t>
      </w:r>
      <w:r>
        <w:rPr>
          <w:spacing w:val="-20"/>
        </w:rPr>
        <w:t xml:space="preserve"> </w:t>
      </w:r>
      <w:r>
        <w:t>Planting</w:t>
      </w:r>
      <w:r>
        <w:rPr>
          <w:spacing w:val="-2"/>
        </w:rPr>
        <w:t xml:space="preserve"> </w:t>
      </w:r>
      <w:r>
        <w:t>Day?</w:t>
      </w:r>
      <w:r>
        <w:tab/>
      </w:r>
      <w:r>
        <w:t>B:</w:t>
      </w:r>
      <w:r>
        <w:rPr>
          <w:spacing w:val="-3"/>
        </w:rPr>
        <w:t xml:space="preserve"> </w:t>
      </w:r>
      <w:r>
        <w:rPr>
          <w:spacing w:val="-4"/>
        </w:rPr>
        <w:t>It’s</w:t>
      </w:r>
      <w:r>
        <w:rPr>
          <w:spacing w:val="1"/>
        </w:rPr>
        <w:t xml:space="preserve"> </w:t>
      </w:r>
      <w:r>
        <w:t>on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  <w:tab w:val="left" w:pos="1766"/>
          <w:tab w:val="left" w:pos="2260"/>
          <w:tab w:val="left" w:pos="4361"/>
          <w:tab w:val="left" w:pos="6041"/>
        </w:tabs>
        <w:spacing w:before="1" w:line="465" w:lineRule="auto"/>
        <w:ind w:left="160" w:right="3680" w:firstLine="420"/>
      </w:pPr>
      <w:r>
        <w:rPr>
          <w:spacing w:val="-3"/>
        </w:rPr>
        <w:t>A.</w:t>
      </w:r>
      <w:r>
        <w:rPr>
          <w:spacing w:val="-1"/>
        </w:rPr>
        <w:t xml:space="preserve"> </w:t>
      </w:r>
      <w:r>
        <w:t>March</w:t>
      </w:r>
      <w:r>
        <w:rPr>
          <w:spacing w:val="1"/>
        </w:rPr>
        <w:t xml:space="preserve"> </w:t>
      </w:r>
      <w:r>
        <w:t>12</w:t>
      </w:r>
      <w:r>
        <w:rPr>
          <w:vertAlign w:val="superscript"/>
        </w:rPr>
        <w:t>th</w:t>
      </w:r>
      <w:r>
        <w:rPr>
          <w:vertAlign w:val="baseline"/>
        </w:rPr>
        <w:tab/>
      </w:r>
      <w:r>
        <w:rPr>
          <w:vertAlign w:val="baseline"/>
        </w:rPr>
        <w:tab/>
      </w:r>
      <w:r>
        <w:rPr>
          <w:vertAlign w:val="baseline"/>
        </w:rPr>
        <w:t xml:space="preserve">B. </w:t>
      </w:r>
      <w:r>
        <w:rPr>
          <w:spacing w:val="-3"/>
          <w:vertAlign w:val="baseline"/>
        </w:rPr>
        <w:t>March</w:t>
      </w:r>
      <w:r>
        <w:rPr>
          <w:spacing w:val="2"/>
          <w:vertAlign w:val="baseline"/>
        </w:rPr>
        <w:t xml:space="preserve"> </w:t>
      </w:r>
      <w:r>
        <w:rPr>
          <w:vertAlign w:val="baseline"/>
        </w:rPr>
        <w:t>20</w:t>
      </w:r>
      <w:r>
        <w:rPr>
          <w:vertAlign w:val="superscript"/>
        </w:rPr>
        <w:t>th</w:t>
      </w:r>
      <w:r>
        <w:rPr>
          <w:vertAlign w:val="baseline"/>
        </w:rPr>
        <w:tab/>
      </w:r>
      <w:r>
        <w:rPr>
          <w:vertAlign w:val="baseline"/>
        </w:rPr>
        <w:t>C.</w:t>
      </w:r>
      <w:r>
        <w:rPr>
          <w:spacing w:val="-14"/>
          <w:vertAlign w:val="baseline"/>
        </w:rPr>
        <w:t xml:space="preserve"> </w:t>
      </w:r>
      <w:r>
        <w:rPr>
          <w:vertAlign w:val="baseline"/>
        </w:rPr>
        <w:t>April</w:t>
      </w:r>
      <w:r>
        <w:rPr>
          <w:spacing w:val="-4"/>
          <w:vertAlign w:val="baseline"/>
        </w:rPr>
        <w:t xml:space="preserve"> </w:t>
      </w:r>
      <w:r>
        <w:rPr>
          <w:vertAlign w:val="baseline"/>
        </w:rPr>
        <w:t>12</w:t>
      </w:r>
      <w:r>
        <w:rPr>
          <w:vertAlign w:val="superscript"/>
        </w:rPr>
        <w:t>th</w:t>
      </w:r>
      <w:r>
        <w:rPr>
          <w:vertAlign w:val="baseline"/>
        </w:rPr>
        <w:tab/>
      </w:r>
      <w:r>
        <w:rPr>
          <w:vertAlign w:val="baseline"/>
        </w:rPr>
        <w:t>D. April</w:t>
      </w:r>
      <w:r>
        <w:rPr>
          <w:spacing w:val="-17"/>
          <w:vertAlign w:val="baseline"/>
        </w:rPr>
        <w:t xml:space="preserve"> </w:t>
      </w:r>
      <w:r>
        <w:rPr>
          <w:vertAlign w:val="baseline"/>
        </w:rPr>
        <w:t>20</w:t>
      </w:r>
      <w:r>
        <w:rPr>
          <w:vertAlign w:val="superscript"/>
        </w:rPr>
        <w:t>th</w:t>
      </w:r>
      <w:r>
        <w:rPr>
          <w:vertAlign w:val="baseline"/>
        </w:rPr>
        <w:t xml:space="preserve"> (</w:t>
      </w:r>
      <w:r>
        <w:rPr>
          <w:vertAlign w:val="baseline"/>
        </w:rPr>
        <w:tab/>
      </w:r>
      <w:r>
        <w:rPr>
          <w:vertAlign w:val="baseline"/>
        </w:rPr>
        <w:t>)</w:t>
      </w:r>
      <w:r>
        <w:rPr>
          <w:spacing w:val="1"/>
          <w:vertAlign w:val="baseline"/>
        </w:rPr>
        <w:t xml:space="preserve"> </w:t>
      </w:r>
      <w:r>
        <w:rPr>
          <w:vertAlign w:val="baseline"/>
        </w:rPr>
        <w:t>8.</w:t>
      </w:r>
      <w:r>
        <w:rPr>
          <w:u w:val="single"/>
          <w:vertAlign w:val="baseline"/>
        </w:rPr>
        <w:t xml:space="preserve"> </w:t>
      </w:r>
      <w:r>
        <w:rPr>
          <w:u w:val="single"/>
          <w:vertAlign w:val="baseline"/>
        </w:rPr>
        <w:tab/>
      </w:r>
      <w:r>
        <w:rPr>
          <w:vertAlign w:val="baseline"/>
        </w:rPr>
        <w:t>comes before May but after</w:t>
      </w:r>
      <w:r>
        <w:rPr>
          <w:spacing w:val="-14"/>
          <w:vertAlign w:val="baseline"/>
        </w:rPr>
        <w:t xml:space="preserve"> </w:t>
      </w:r>
      <w:r>
        <w:rPr>
          <w:vertAlign w:val="baseline"/>
        </w:rPr>
        <w:t>March.</w:t>
      </w:r>
    </w:p>
    <w:p>
      <w:pPr>
        <w:pStyle w:val="3"/>
        <w:tabs>
          <w:tab w:val="left" w:pos="647"/>
          <w:tab w:val="left" w:pos="2260"/>
          <w:tab w:val="left" w:pos="3883"/>
          <w:tab w:val="left" w:pos="4361"/>
          <w:tab w:val="left" w:pos="6041"/>
        </w:tabs>
        <w:spacing w:line="465" w:lineRule="auto"/>
        <w:ind w:left="160" w:right="3830" w:firstLine="420"/>
      </w:pPr>
      <w:r>
        <w:rPr>
          <w:spacing w:val="-3"/>
        </w:rPr>
        <w:t>A.</w:t>
      </w:r>
      <w:r>
        <w:rPr>
          <w:spacing w:val="2"/>
        </w:rPr>
        <w:t xml:space="preserve"> </w:t>
      </w:r>
      <w:r>
        <w:t>June</w:t>
      </w:r>
      <w:r>
        <w:tab/>
      </w:r>
      <w:r>
        <w:t>B.</w:t>
      </w:r>
      <w:r>
        <w:rPr>
          <w:spacing w:val="-14"/>
        </w:rPr>
        <w:t xml:space="preserve"> </w:t>
      </w:r>
      <w:r>
        <w:t>April</w:t>
      </w:r>
      <w:r>
        <w:tab/>
      </w:r>
      <w:r>
        <w:tab/>
      </w:r>
      <w:r>
        <w:t>C.</w:t>
      </w:r>
      <w:r>
        <w:rPr>
          <w:spacing w:val="-1"/>
        </w:rPr>
        <w:t xml:space="preserve"> </w:t>
      </w:r>
      <w:r>
        <w:t>February</w:t>
      </w:r>
      <w:r>
        <w:tab/>
      </w:r>
      <w:r>
        <w:t>D. January (</w:t>
      </w:r>
      <w:r>
        <w:tab/>
      </w:r>
      <w:r>
        <w:t>) 9. A driver should</w:t>
      </w:r>
      <w:r>
        <w:rPr>
          <w:spacing w:val="-25"/>
        </w:rPr>
        <w:t xml:space="preserve"> </w:t>
      </w:r>
      <w:r>
        <w:t>obey</w:t>
      </w:r>
      <w:r>
        <w:rPr>
          <w:spacing w:val="-7"/>
        </w:rPr>
        <w:t xml:space="preserve"> </w:t>
      </w:r>
      <w:r>
        <w:t>the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rules.</w:t>
      </w:r>
    </w:p>
    <w:p>
      <w:pPr>
        <w:pStyle w:val="3"/>
        <w:tabs>
          <w:tab w:val="left" w:pos="647"/>
          <w:tab w:val="left" w:pos="2260"/>
          <w:tab w:val="left" w:pos="3871"/>
          <w:tab w:val="left" w:pos="4361"/>
          <w:tab w:val="left" w:pos="6041"/>
        </w:tabs>
        <w:spacing w:line="465" w:lineRule="auto"/>
        <w:ind w:left="160" w:right="3934" w:firstLine="420"/>
      </w:pPr>
      <w:r>
        <w:rPr>
          <w:spacing w:val="-3"/>
        </w:rPr>
        <w:t xml:space="preserve">A. </w:t>
      </w:r>
      <w:r>
        <w:t>traffic</w:t>
      </w:r>
      <w:r>
        <w:tab/>
      </w:r>
      <w:r>
        <w:t>B.</w:t>
      </w:r>
      <w:r>
        <w:rPr>
          <w:spacing w:val="-2"/>
        </w:rPr>
        <w:t xml:space="preserve"> </w:t>
      </w:r>
      <w:r>
        <w:t>home</w:t>
      </w:r>
      <w:r>
        <w:tab/>
      </w:r>
      <w:r>
        <w:tab/>
      </w:r>
      <w:r>
        <w:t>C.</w:t>
      </w:r>
      <w:r>
        <w:rPr>
          <w:spacing w:val="-3"/>
        </w:rPr>
        <w:t xml:space="preserve"> </w:t>
      </w:r>
      <w:r>
        <w:t>class</w:t>
      </w:r>
      <w:r>
        <w:tab/>
      </w:r>
      <w:r>
        <w:t>D. school (</w:t>
      </w:r>
      <w:r>
        <w:tab/>
      </w:r>
      <w:r>
        <w:t>) 10. The students</w:t>
      </w:r>
      <w:r>
        <w:rPr>
          <w:spacing w:val="-13"/>
        </w:rPr>
        <w:t xml:space="preserve"> </w:t>
      </w:r>
      <w:r>
        <w:t>have</w:t>
      </w:r>
      <w:r>
        <w:rPr>
          <w:spacing w:val="0"/>
        </w:rPr>
        <w:t xml:space="preserve"> </w:t>
      </w:r>
      <w:r>
        <w:t>their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holidays in July and</w:t>
      </w:r>
      <w:r>
        <w:rPr>
          <w:spacing w:val="-19"/>
        </w:rPr>
        <w:t xml:space="preserve"> </w:t>
      </w:r>
      <w:r>
        <w:t>August.</w:t>
      </w:r>
    </w:p>
    <w:p>
      <w:pPr>
        <w:pStyle w:val="3"/>
        <w:tabs>
          <w:tab w:val="left" w:pos="2260"/>
          <w:tab w:val="left" w:pos="4361"/>
          <w:tab w:val="left" w:pos="6041"/>
        </w:tabs>
        <w:spacing w:line="241" w:lineRule="exact"/>
        <w:ind w:left="580"/>
      </w:pPr>
      <w:r>
        <w:rPr>
          <w:spacing w:val="-3"/>
        </w:rPr>
        <w:t>A.</w:t>
      </w:r>
      <w:r>
        <w:rPr>
          <w:spacing w:val="-1"/>
        </w:rPr>
        <w:t xml:space="preserve"> </w:t>
      </w:r>
      <w:r>
        <w:t>summer</w:t>
      </w:r>
      <w:r>
        <w:tab/>
      </w:r>
      <w:r>
        <w:t>B.</w:t>
      </w:r>
      <w:r>
        <w:rPr>
          <w:spacing w:val="-2"/>
        </w:rPr>
        <w:t xml:space="preserve"> </w:t>
      </w:r>
      <w:r>
        <w:t>spring</w:t>
      </w:r>
      <w:r>
        <w:tab/>
      </w:r>
      <w:r>
        <w:t>C.</w:t>
      </w:r>
      <w:r>
        <w:rPr>
          <w:spacing w:val="-3"/>
        </w:rPr>
        <w:t xml:space="preserve"> </w:t>
      </w:r>
      <w:r>
        <w:t>winter</w:t>
      </w:r>
      <w:r>
        <w:tab/>
      </w:r>
      <w:r>
        <w:t>D.</w:t>
      </w:r>
      <w:r>
        <w:rPr>
          <w:spacing w:val="-2"/>
        </w:rPr>
        <w:t xml:space="preserve"> </w:t>
      </w:r>
      <w:r>
        <w:t>autumn</w:t>
      </w:r>
    </w:p>
    <w:p>
      <w:pPr>
        <w:pStyle w:val="3"/>
        <w:spacing w:before="6"/>
        <w:rPr>
          <w:sz w:val="19"/>
        </w:rPr>
      </w:pPr>
    </w:p>
    <w:p>
      <w:pPr>
        <w:pStyle w:val="3"/>
        <w:tabs>
          <w:tab w:val="left" w:pos="647"/>
          <w:tab w:val="left" w:pos="6246"/>
          <w:tab w:val="left" w:pos="7824"/>
        </w:tabs>
        <w:ind w:left="160"/>
      </w:pPr>
      <w:r>
        <w:t>(</w:t>
      </w:r>
      <w:r>
        <w:tab/>
      </w:r>
      <w:r>
        <w:t xml:space="preserve">) 11. </w:t>
      </w:r>
      <w:r>
        <w:rPr>
          <w:spacing w:val="-4"/>
        </w:rPr>
        <w:t xml:space="preserve">Today </w:t>
      </w:r>
      <w:r>
        <w:t xml:space="preserve">is the first day of the </w:t>
      </w:r>
      <w:r>
        <w:rPr>
          <w:spacing w:val="-4"/>
        </w:rPr>
        <w:t xml:space="preserve">year. </w:t>
      </w:r>
      <w:r>
        <w:rPr>
          <w:spacing w:val="-9"/>
        </w:rPr>
        <w:t xml:space="preserve">We </w:t>
      </w:r>
      <w:r>
        <w:t>call</w:t>
      </w:r>
      <w:r>
        <w:rPr>
          <w:spacing w:val="-10"/>
        </w:rPr>
        <w:t xml:space="preserve"> </w:t>
      </w:r>
      <w:r>
        <w:t>this</w:t>
      </w:r>
      <w:r>
        <w:rPr>
          <w:spacing w:val="0"/>
        </w:rPr>
        <w:t xml:space="preserve"> </w:t>
      </w:r>
      <w:r>
        <w:t>month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It</w:t>
      </w:r>
      <w:r>
        <w:rPr>
          <w:spacing w:val="-3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the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month.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  <w:tab w:val="left" w:pos="2260"/>
          <w:tab w:val="left" w:pos="4361"/>
          <w:tab w:val="left" w:pos="5282"/>
          <w:tab w:val="left" w:pos="6041"/>
        </w:tabs>
        <w:spacing w:line="465" w:lineRule="auto"/>
        <w:ind w:left="160" w:right="2779" w:firstLine="420"/>
      </w:pPr>
      <w:r>
        <w:rPr>
          <w:spacing w:val="-3"/>
        </w:rPr>
        <w:t>A.</w:t>
      </w:r>
      <w:r>
        <w:rPr>
          <w:spacing w:val="-2"/>
        </w:rPr>
        <w:t xml:space="preserve"> </w:t>
      </w:r>
      <w:r>
        <w:t>January; first</w:t>
      </w:r>
      <w:r>
        <w:tab/>
      </w:r>
      <w:r>
        <w:t>B.</w:t>
      </w:r>
      <w:r>
        <w:rPr>
          <w:spacing w:val="-4"/>
        </w:rPr>
        <w:t xml:space="preserve"> </w:t>
      </w:r>
      <w:r>
        <w:t>December;</w:t>
      </w:r>
      <w:r>
        <w:rPr>
          <w:spacing w:val="-6"/>
        </w:rPr>
        <w:t xml:space="preserve"> </w:t>
      </w:r>
      <w:r>
        <w:t>twelfth</w:t>
      </w:r>
      <w:r>
        <w:tab/>
      </w:r>
      <w:r>
        <w:t>C.</w:t>
      </w:r>
      <w:r>
        <w:rPr>
          <w:spacing w:val="-3"/>
        </w:rPr>
        <w:t xml:space="preserve"> </w:t>
      </w:r>
      <w:r>
        <w:t>March;</w:t>
      </w:r>
      <w:r>
        <w:rPr>
          <w:spacing w:val="-1"/>
        </w:rPr>
        <w:t xml:space="preserve"> </w:t>
      </w:r>
      <w:r>
        <w:t>third</w:t>
      </w:r>
      <w:r>
        <w:tab/>
      </w:r>
      <w:r>
        <w:t>D. November; eleventh (</w:t>
      </w:r>
      <w:r>
        <w:tab/>
      </w:r>
      <w:r>
        <w:t>) 12. Spring is coming. The weather</w:t>
      </w:r>
      <w:r>
        <w:rPr>
          <w:spacing w:val="-18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getting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tabs>
          <w:tab w:val="left" w:pos="4361"/>
        </w:tabs>
        <w:spacing w:line="241" w:lineRule="exact"/>
        <w:ind w:left="580"/>
      </w:pPr>
      <w:r>
        <w:rPr>
          <w:spacing w:val="-3"/>
        </w:rPr>
        <w:t xml:space="preserve">A. </w:t>
      </w:r>
      <w:r>
        <w:t>cooler</w:t>
      </w:r>
      <w:r>
        <w:rPr>
          <w:spacing w:val="0"/>
        </w:rPr>
        <w:t xml:space="preserve"> </w:t>
      </w:r>
      <w:r>
        <w:t>and</w:t>
      </w:r>
      <w:r>
        <w:rPr>
          <w:spacing w:val="0"/>
        </w:rPr>
        <w:t xml:space="preserve"> </w:t>
      </w:r>
      <w:r>
        <w:t>cooler</w:t>
      </w:r>
      <w:r>
        <w:tab/>
      </w:r>
      <w:r>
        <w:t>B. colder and</w:t>
      </w:r>
      <w:r>
        <w:rPr>
          <w:spacing w:val="-2"/>
        </w:rPr>
        <w:t xml:space="preserve"> </w:t>
      </w:r>
      <w:r>
        <w:t>colder</w:t>
      </w:r>
    </w:p>
    <w:p>
      <w:pPr>
        <w:spacing w:after="0" w:line="241" w:lineRule="exact"/>
        <w:sectPr>
          <w:type w:val="continuous"/>
          <w:pgSz w:w="11910" w:h="16840"/>
          <w:pgMar w:top="1420" w:right="560" w:bottom="280" w:left="560" w:header="720" w:footer="720" w:gutter="0"/>
          <w:cols w:space="720" w:num="1"/>
        </w:sectPr>
      </w:pPr>
    </w:p>
    <w:p>
      <w:pPr>
        <w:pStyle w:val="3"/>
        <w:tabs>
          <w:tab w:val="left" w:pos="647"/>
          <w:tab w:val="left" w:pos="3941"/>
          <w:tab w:val="left" w:pos="4845"/>
        </w:tabs>
        <w:spacing w:before="83" w:line="465" w:lineRule="auto"/>
        <w:ind w:left="160" w:right="4894" w:firstLine="420"/>
      </w:pPr>
      <w:r>
        <w:t>C. hotter</w:t>
      </w:r>
      <w:r>
        <w:rPr>
          <w:spacing w:val="-6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hotter</w:t>
      </w:r>
      <w:r>
        <w:tab/>
      </w:r>
      <w:r>
        <w:t>D. warmer and warmer (</w:t>
      </w:r>
      <w:r>
        <w:tab/>
      </w:r>
      <w:r>
        <w:t xml:space="preserve">) 13. </w:t>
      </w:r>
      <w:r>
        <w:rPr>
          <w:spacing w:val="-9"/>
        </w:rPr>
        <w:t xml:space="preserve">We </w:t>
      </w:r>
      <w:r>
        <w:t>can’t leave our</w:t>
      </w:r>
      <w:r>
        <w:rPr>
          <w:spacing w:val="-5"/>
        </w:rPr>
        <w:t xml:space="preserve"> </w:t>
      </w:r>
      <w:r>
        <w:t>grandparents</w:t>
      </w:r>
      <w:r>
        <w:rPr>
          <w:spacing w:val="-4"/>
        </w:rPr>
        <w:t xml:space="preserve"> </w:t>
      </w:r>
      <w:r>
        <w:t>by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tabs>
          <w:tab w:val="left" w:pos="647"/>
          <w:tab w:val="left" w:pos="2260"/>
          <w:tab w:val="left" w:pos="4361"/>
          <w:tab w:val="left" w:pos="4562"/>
          <w:tab w:val="left" w:pos="6041"/>
        </w:tabs>
        <w:spacing w:line="465" w:lineRule="auto"/>
        <w:ind w:left="160" w:right="4101" w:firstLine="420"/>
      </w:pPr>
      <w:r>
        <w:rPr>
          <w:spacing w:val="-3"/>
        </w:rPr>
        <w:t>A.</w:t>
      </w:r>
      <w:r>
        <w:rPr>
          <w:spacing w:val="2"/>
        </w:rPr>
        <w:t xml:space="preserve"> </w:t>
      </w:r>
      <w:r>
        <w:t>they</w:t>
      </w:r>
      <w:r>
        <w:tab/>
      </w:r>
      <w:r>
        <w:t>B.</w:t>
      </w:r>
      <w:r>
        <w:rPr>
          <w:spacing w:val="-1"/>
        </w:rPr>
        <w:t xml:space="preserve"> </w:t>
      </w:r>
      <w:r>
        <w:t>them</w:t>
      </w:r>
      <w:r>
        <w:tab/>
      </w:r>
      <w:r>
        <w:t>C.</w:t>
      </w:r>
      <w:r>
        <w:rPr>
          <w:spacing w:val="-2"/>
        </w:rPr>
        <w:t xml:space="preserve"> </w:t>
      </w:r>
      <w:r>
        <w:t>themselves</w:t>
      </w:r>
      <w:r>
        <w:tab/>
      </w:r>
      <w:r>
        <w:t>D. their (</w:t>
      </w:r>
      <w:r>
        <w:tab/>
      </w:r>
      <w:r>
        <w:t>) 14. Thanksgiving Day is on</w:t>
      </w:r>
      <w:r>
        <w:rPr>
          <w:spacing w:val="-17"/>
        </w:rPr>
        <w:t xml:space="preserve"> </w:t>
      </w:r>
      <w:r>
        <w:t>the</w:t>
      </w:r>
      <w:r>
        <w:rPr>
          <w:spacing w:val="0"/>
        </w:rPr>
        <w:t xml:space="preserve"> </w:t>
      </w:r>
      <w:r>
        <w:t>4th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of</w:t>
      </w:r>
      <w:r>
        <w:rPr>
          <w:spacing w:val="-4"/>
        </w:rPr>
        <w:t xml:space="preserve"> </w:t>
      </w:r>
      <w:r>
        <w:rPr>
          <w:spacing w:val="-3"/>
        </w:rPr>
        <w:t>November.</w:t>
      </w:r>
    </w:p>
    <w:p>
      <w:pPr>
        <w:pStyle w:val="3"/>
        <w:tabs>
          <w:tab w:val="left" w:pos="647"/>
          <w:tab w:val="left" w:pos="2260"/>
          <w:tab w:val="left" w:pos="4361"/>
          <w:tab w:val="left" w:pos="4652"/>
          <w:tab w:val="left" w:pos="6041"/>
        </w:tabs>
        <w:spacing w:line="465" w:lineRule="auto"/>
        <w:ind w:left="160" w:right="3694" w:firstLine="420"/>
      </w:pPr>
      <w:r>
        <w:rPr>
          <w:spacing w:val="-3"/>
        </w:rPr>
        <w:t>A.</w:t>
      </w:r>
      <w:r>
        <w:rPr>
          <w:spacing w:val="0"/>
        </w:rPr>
        <w:t xml:space="preserve"> </w:t>
      </w:r>
      <w:r>
        <w:t>Sunday</w:t>
      </w:r>
      <w:r>
        <w:tab/>
      </w:r>
      <w:r>
        <w:t>B.</w:t>
      </w:r>
      <w:r>
        <w:rPr>
          <w:spacing w:val="-1"/>
        </w:rPr>
        <w:t xml:space="preserve"> </w:t>
      </w:r>
      <w:r>
        <w:t>Friday</w:t>
      </w:r>
      <w:r>
        <w:tab/>
      </w:r>
      <w:r>
        <w:t>C.</w:t>
      </w:r>
      <w:r>
        <w:rPr>
          <w:spacing w:val="-2"/>
        </w:rPr>
        <w:t xml:space="preserve"> </w:t>
      </w:r>
      <w:r>
        <w:t>Saturday</w:t>
      </w:r>
      <w:r>
        <w:tab/>
      </w:r>
      <w:r>
        <w:t>D. Thursday (</w:t>
      </w:r>
      <w:r>
        <w:tab/>
      </w:r>
      <w:r>
        <w:t xml:space="preserve">) 15. The </w:t>
      </w:r>
      <w:r>
        <w:rPr>
          <w:spacing w:val="-3"/>
        </w:rPr>
        <w:t xml:space="preserve">farmers </w:t>
      </w:r>
      <w:r>
        <w:t>are busy</w:t>
      </w:r>
      <w:r>
        <w:rPr>
          <w:spacing w:val="2"/>
        </w:rPr>
        <w:t xml:space="preserve"> </w:t>
      </w:r>
      <w:r>
        <w:t>cutting</w:t>
      </w:r>
      <w:r>
        <w:rPr>
          <w:spacing w:val="-1"/>
        </w:rPr>
        <w:t xml:space="preserve"> </w:t>
      </w:r>
      <w:r>
        <w:t>rice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>
      <w:pPr>
        <w:pStyle w:val="3"/>
        <w:tabs>
          <w:tab w:val="left" w:pos="4361"/>
        </w:tabs>
        <w:spacing w:line="241" w:lineRule="exact"/>
        <w:ind w:left="580"/>
      </w:pPr>
      <w:r>
        <w:rPr>
          <w:spacing w:val="-3"/>
        </w:rPr>
        <w:t xml:space="preserve">A. </w:t>
      </w:r>
      <w:r>
        <w:t>in</w:t>
      </w:r>
      <w:r>
        <w:rPr>
          <w:spacing w:val="2"/>
        </w:rPr>
        <w:t xml:space="preserve"> </w:t>
      </w:r>
      <w:r>
        <w:t>Spring</w:t>
      </w:r>
      <w:r>
        <w:rPr>
          <w:spacing w:val="-3"/>
        </w:rPr>
        <w:t xml:space="preserve"> </w:t>
      </w:r>
      <w:r>
        <w:t>Festival</w:t>
      </w:r>
      <w:r>
        <w:tab/>
      </w:r>
      <w:r>
        <w:t>B. in the middle of</w:t>
      </w:r>
      <w:r>
        <w:rPr>
          <w:spacing w:val="-3"/>
        </w:rPr>
        <w:t xml:space="preserve"> March</w:t>
      </w:r>
    </w:p>
    <w:p>
      <w:pPr>
        <w:pStyle w:val="3"/>
        <w:spacing w:before="6"/>
        <w:rPr>
          <w:sz w:val="19"/>
        </w:rPr>
      </w:pPr>
    </w:p>
    <w:p>
      <w:pPr>
        <w:pStyle w:val="3"/>
        <w:tabs>
          <w:tab w:val="left" w:pos="647"/>
          <w:tab w:val="left" w:pos="4361"/>
        </w:tabs>
        <w:spacing w:line="465" w:lineRule="auto"/>
        <w:ind w:left="160" w:right="4395" w:firstLine="420"/>
      </w:pPr>
      <w:r>
        <w:t>C. in early</w:t>
      </w:r>
      <w:r>
        <w:rPr>
          <w:spacing w:val="-7"/>
        </w:rPr>
        <w:t xml:space="preserve"> </w:t>
      </w:r>
      <w:r>
        <w:t>spring</w:t>
      </w:r>
      <w:r>
        <w:tab/>
      </w:r>
      <w:r>
        <w:t>D. at the end of October (</w:t>
      </w:r>
      <w:r>
        <w:tab/>
      </w:r>
      <w:r>
        <w:t>) 16. Which of the following isn’t “Farming</w:t>
      </w:r>
      <w:r>
        <w:rPr>
          <w:spacing w:val="-21"/>
        </w:rPr>
        <w:t xml:space="preserve"> </w:t>
      </w:r>
      <w:r>
        <w:t>work”?</w:t>
      </w:r>
    </w:p>
    <w:p>
      <w:pPr>
        <w:pStyle w:val="3"/>
        <w:tabs>
          <w:tab w:val="left" w:pos="4361"/>
        </w:tabs>
        <w:spacing w:line="241" w:lineRule="exact"/>
        <w:ind w:left="580"/>
      </w:pPr>
      <w:r>
        <w:rPr>
          <w:spacing w:val="-3"/>
        </w:rPr>
        <w:t>A.</w:t>
      </w:r>
      <w:r>
        <w:rPr>
          <w:spacing w:val="-1"/>
        </w:rPr>
        <w:t xml:space="preserve"> </w:t>
      </w:r>
      <w:r>
        <w:t>Planting</w:t>
      </w:r>
      <w:r>
        <w:rPr>
          <w:spacing w:val="-2"/>
        </w:rPr>
        <w:t xml:space="preserve"> </w:t>
      </w:r>
      <w:r>
        <w:t>crops.</w:t>
      </w:r>
      <w:r>
        <w:tab/>
      </w:r>
      <w:r>
        <w:t>B. Feeding the</w:t>
      </w:r>
      <w:r>
        <w:rPr>
          <w:spacing w:val="-8"/>
        </w:rPr>
        <w:t xml:space="preserve"> </w:t>
      </w:r>
      <w:r>
        <w:t>pets.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  <w:tab w:val="left" w:pos="3940"/>
          <w:tab w:val="left" w:pos="4361"/>
        </w:tabs>
        <w:spacing w:line="465" w:lineRule="auto"/>
        <w:ind w:left="160" w:right="4429" w:firstLine="420"/>
      </w:pPr>
      <w:r>
        <w:t>C. Cutting</w:t>
      </w:r>
      <w:r>
        <w:rPr>
          <w:spacing w:val="-6"/>
        </w:rPr>
        <w:t xml:space="preserve"> </w:t>
      </w:r>
      <w:r>
        <w:t>rice.</w:t>
      </w:r>
      <w:r>
        <w:tab/>
      </w:r>
      <w:r>
        <w:tab/>
      </w:r>
      <w:r>
        <w:t>D. Growing vegetables. (</w:t>
      </w:r>
      <w:r>
        <w:tab/>
      </w:r>
      <w:r>
        <w:t xml:space="preserve">) 17. </w:t>
      </w:r>
      <w:r>
        <w:rPr>
          <w:spacing w:val="-9"/>
        </w:rPr>
        <w:t xml:space="preserve">You </w:t>
      </w:r>
      <w:r>
        <w:t>must</w:t>
      </w:r>
      <w:r>
        <w:rPr>
          <w:spacing w:val="1"/>
        </w:rPr>
        <w:t xml:space="preserve"> </w:t>
      </w:r>
      <w:r>
        <w:t>look</w:t>
      </w:r>
      <w:r>
        <w:rPr>
          <w:spacing w:val="-3"/>
        </w:rPr>
        <w:t xml:space="preserve"> </w:t>
      </w:r>
      <w:r>
        <w:t>carefully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you cross the</w:t>
      </w:r>
      <w:r>
        <w:rPr>
          <w:spacing w:val="-3"/>
        </w:rPr>
        <w:t xml:space="preserve"> </w:t>
      </w:r>
      <w:r>
        <w:t>road.</w:t>
      </w:r>
    </w:p>
    <w:p>
      <w:pPr>
        <w:pStyle w:val="3"/>
        <w:tabs>
          <w:tab w:val="left" w:pos="2260"/>
          <w:tab w:val="left" w:pos="4361"/>
          <w:tab w:val="left" w:pos="6041"/>
        </w:tabs>
        <w:spacing w:line="241" w:lineRule="exact"/>
        <w:ind w:left="580"/>
      </w:pPr>
      <w:r>
        <w:rPr>
          <w:spacing w:val="-3"/>
        </w:rPr>
        <w:t>A.</w:t>
      </w:r>
      <w:r>
        <w:rPr>
          <w:spacing w:val="-1"/>
        </w:rPr>
        <w:t xml:space="preserve"> </w:t>
      </w:r>
      <w:r>
        <w:t>before</w:t>
      </w:r>
      <w:r>
        <w:tab/>
      </w:r>
      <w:r>
        <w:t>B.</w:t>
      </w:r>
      <w:r>
        <w:rPr>
          <w:spacing w:val="-3"/>
        </w:rPr>
        <w:t xml:space="preserve"> </w:t>
      </w:r>
      <w:r>
        <w:t>after</w:t>
      </w:r>
      <w:r>
        <w:tab/>
      </w:r>
      <w:r>
        <w:t>C.</w:t>
      </w:r>
      <w:r>
        <w:rPr>
          <w:spacing w:val="-2"/>
        </w:rPr>
        <w:t xml:space="preserve"> </w:t>
      </w:r>
      <w:r>
        <w:t>and</w:t>
      </w:r>
      <w:r>
        <w:tab/>
      </w:r>
      <w:r>
        <w:t>D.</w:t>
      </w:r>
      <w:r>
        <w:rPr>
          <w:spacing w:val="-2"/>
        </w:rPr>
        <w:t xml:space="preserve"> </w:t>
      </w:r>
      <w:r>
        <w:t>but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  <w:tab w:val="left" w:pos="3487"/>
          <w:tab w:val="left" w:pos="8370"/>
        </w:tabs>
        <w:ind w:left="160"/>
      </w:pPr>
      <w:r>
        <w:t>(</w:t>
      </w:r>
      <w:r>
        <w:tab/>
      </w:r>
      <w:r>
        <w:t xml:space="preserve">) 18. </w:t>
      </w:r>
      <w:r>
        <w:rPr>
          <w:spacing w:val="-4"/>
        </w:rPr>
        <w:t>Mike’s</w:t>
      </w:r>
      <w:r>
        <w:rPr>
          <w:spacing w:val="0"/>
        </w:rPr>
        <w:t xml:space="preserve"> </w:t>
      </w:r>
      <w:r>
        <w:t>aunt</w:t>
      </w:r>
      <w:r>
        <w:rPr>
          <w:spacing w:val="0"/>
        </w:rPr>
        <w:t xml:space="preserve"> </w:t>
      </w:r>
      <w:r>
        <w:t>works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a doctor in a hospital. Mike </w:t>
      </w:r>
      <w:r>
        <w:rPr>
          <w:spacing w:val="-3"/>
        </w:rPr>
        <w:t xml:space="preserve">wants </w:t>
      </w:r>
      <w:r>
        <w:t>to be</w:t>
      </w:r>
      <w:r>
        <w:rPr>
          <w:spacing w:val="-4"/>
        </w:rPr>
        <w:t xml:space="preserve"> </w:t>
      </w:r>
      <w:r>
        <w:t>a</w:t>
      </w:r>
      <w:r>
        <w:rPr>
          <w:spacing w:val="0"/>
        </w:rPr>
        <w:t xml:space="preserve"> </w:t>
      </w:r>
      <w:r>
        <w:t>doctor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his</w:t>
      </w:r>
      <w:r>
        <w:rPr>
          <w:spacing w:val="-4"/>
        </w:rPr>
        <w:t xml:space="preserve"> </w:t>
      </w:r>
      <w:r>
        <w:t>aunt.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  <w:tab w:val="left" w:pos="2680"/>
          <w:tab w:val="left" w:pos="5201"/>
          <w:tab w:val="left" w:pos="5291"/>
          <w:tab w:val="left" w:pos="6332"/>
          <w:tab w:val="left" w:pos="6882"/>
        </w:tabs>
        <w:spacing w:before="1" w:line="465" w:lineRule="auto"/>
        <w:ind w:left="160" w:right="3185" w:firstLine="420"/>
      </w:pPr>
      <w:r>
        <w:rPr>
          <w:spacing w:val="-3"/>
        </w:rPr>
        <w:t>A.</w:t>
      </w:r>
      <w:r>
        <w:rPr>
          <w:spacing w:val="-2"/>
        </w:rPr>
        <w:t xml:space="preserve"> </w:t>
      </w:r>
      <w:r>
        <w:t>as; like</w:t>
      </w:r>
      <w:r>
        <w:tab/>
      </w:r>
      <w:r>
        <w:t>B.</w:t>
      </w:r>
      <w:r>
        <w:rPr>
          <w:spacing w:val="-2"/>
        </w:rPr>
        <w:t xml:space="preserve"> </w:t>
      </w:r>
      <w:r>
        <w:t>like;</w:t>
      </w:r>
      <w:r>
        <w:rPr>
          <w:spacing w:val="-4"/>
        </w:rPr>
        <w:t xml:space="preserve"> </w:t>
      </w:r>
      <w:r>
        <w:t>as</w:t>
      </w:r>
      <w:r>
        <w:tab/>
      </w:r>
      <w:r>
        <w:t>C.</w:t>
      </w:r>
      <w:r>
        <w:rPr>
          <w:spacing w:val="-3"/>
        </w:rPr>
        <w:t xml:space="preserve"> </w:t>
      </w:r>
      <w:r>
        <w:t>like;</w:t>
      </w:r>
      <w:r>
        <w:rPr>
          <w:spacing w:val="-1"/>
        </w:rPr>
        <w:t xml:space="preserve"> </w:t>
      </w:r>
      <w:r>
        <w:t>like</w:t>
      </w:r>
      <w:r>
        <w:tab/>
      </w:r>
      <w:r>
        <w:tab/>
      </w:r>
      <w:r>
        <w:t>D. as; as (</w:t>
      </w:r>
      <w:r>
        <w:tab/>
      </w:r>
      <w:r>
        <w:t xml:space="preserve">) 19. </w:t>
      </w:r>
      <w:r>
        <w:rPr>
          <w:spacing w:val="-3"/>
        </w:rPr>
        <w:t xml:space="preserve">A: </w:t>
      </w:r>
      <w:r>
        <w:t xml:space="preserve">What shouldn’t </w:t>
      </w:r>
      <w:r>
        <w:rPr>
          <w:spacing w:val="-3"/>
        </w:rPr>
        <w:t xml:space="preserve">we </w:t>
      </w:r>
      <w:r>
        <w:t>do in the</w:t>
      </w:r>
      <w:r>
        <w:rPr>
          <w:spacing w:val="-15"/>
        </w:rPr>
        <w:t xml:space="preserve"> </w:t>
      </w:r>
      <w:r>
        <w:t>reading</w:t>
      </w:r>
      <w:r>
        <w:rPr>
          <w:spacing w:val="-4"/>
        </w:rPr>
        <w:t xml:space="preserve"> </w:t>
      </w:r>
      <w:r>
        <w:t>room?</w:t>
      </w:r>
      <w:r>
        <w:tab/>
      </w:r>
      <w:r>
        <w:tab/>
      </w:r>
      <w:r>
        <w:t>B:</w:t>
      </w:r>
      <w:r>
        <w:rPr>
          <w:spacing w:val="-4"/>
        </w:rPr>
        <w:t xml:space="preserve"> 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pStyle w:val="3"/>
        <w:tabs>
          <w:tab w:val="left" w:pos="4361"/>
        </w:tabs>
        <w:spacing w:line="241" w:lineRule="exact"/>
        <w:ind w:left="580"/>
      </w:pPr>
      <w:r>
        <w:rPr>
          <w:spacing w:val="-3"/>
        </w:rPr>
        <w:t xml:space="preserve">A. </w:t>
      </w:r>
      <w:r>
        <w:t>Don’t</w:t>
      </w:r>
      <w:r>
        <w:rPr>
          <w:spacing w:val="0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noise.</w:t>
      </w:r>
      <w:r>
        <w:tab/>
      </w:r>
      <w:r>
        <w:t xml:space="preserve">B. </w:t>
      </w:r>
      <w:r>
        <w:rPr>
          <w:spacing w:val="-6"/>
        </w:rPr>
        <w:t xml:space="preserve">Talk </w:t>
      </w:r>
      <w:r>
        <w:t>with others</w:t>
      </w:r>
      <w:r>
        <w:rPr>
          <w:spacing w:val="-1"/>
        </w:rPr>
        <w:t xml:space="preserve"> </w:t>
      </w:r>
      <w:r>
        <w:rPr>
          <w:spacing w:val="-5"/>
        </w:rPr>
        <w:t>loudly.</w:t>
      </w:r>
    </w:p>
    <w:p>
      <w:pPr>
        <w:pStyle w:val="3"/>
        <w:spacing w:before="7"/>
        <w:rPr>
          <w:sz w:val="19"/>
        </w:rPr>
      </w:pPr>
    </w:p>
    <w:p>
      <w:pPr>
        <w:pStyle w:val="9"/>
        <w:numPr>
          <w:ilvl w:val="0"/>
          <w:numId w:val="5"/>
        </w:numPr>
        <w:tabs>
          <w:tab w:val="left" w:pos="825"/>
          <w:tab w:val="left" w:pos="4361"/>
        </w:tabs>
        <w:spacing w:before="1" w:after="0" w:line="240" w:lineRule="auto"/>
        <w:ind w:left="824" w:right="0" w:hanging="244"/>
        <w:jc w:val="left"/>
        <w:rPr>
          <w:sz w:val="21"/>
        </w:rPr>
      </w:pPr>
      <w:r>
        <w:rPr>
          <w:sz w:val="21"/>
        </w:rPr>
        <w:t>Be</w:t>
      </w:r>
      <w:r>
        <w:rPr>
          <w:spacing w:val="-1"/>
          <w:sz w:val="21"/>
        </w:rPr>
        <w:t xml:space="preserve"> </w:t>
      </w:r>
      <w:r>
        <w:rPr>
          <w:sz w:val="21"/>
        </w:rPr>
        <w:t>quiet.</w:t>
      </w:r>
      <w:r>
        <w:rPr>
          <w:sz w:val="21"/>
        </w:rPr>
        <w:tab/>
      </w:r>
      <w:r>
        <w:rPr>
          <w:sz w:val="21"/>
        </w:rPr>
        <w:t>D. Obey the</w:t>
      </w:r>
      <w:r>
        <w:rPr>
          <w:spacing w:val="-8"/>
          <w:sz w:val="21"/>
        </w:rPr>
        <w:t xml:space="preserve"> </w:t>
      </w:r>
      <w:r>
        <w:rPr>
          <w:sz w:val="21"/>
        </w:rPr>
        <w:t>rules.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  <w:tab w:val="left" w:pos="6626"/>
        </w:tabs>
        <w:spacing w:after="19" w:line="465" w:lineRule="auto"/>
        <w:ind w:left="160" w:right="200"/>
      </w:pPr>
      <w:r>
        <w:t>(</w:t>
      </w:r>
      <w:r>
        <w:tab/>
      </w:r>
      <w:r>
        <w:t>)20. During the Mid-autumn Festival, Chinese</w:t>
      </w:r>
      <w:r>
        <w:rPr>
          <w:spacing w:val="23"/>
        </w:rPr>
        <w:t xml:space="preserve"> </w:t>
      </w:r>
      <w:r>
        <w:t>people</w:t>
      </w:r>
      <w:r>
        <w:rPr>
          <w:spacing w:val="20"/>
        </w:rPr>
        <w:t xml:space="preserve"> </w:t>
      </w:r>
      <w:r>
        <w:t>have</w:t>
      </w:r>
      <w:r>
        <w:rPr>
          <w:u w:val="single"/>
        </w:rPr>
        <w:tab/>
      </w:r>
      <w:r>
        <w:t>that carry their wishes to the family members they</w:t>
      </w:r>
      <w:r>
        <w:rPr>
          <w:spacing w:val="-7"/>
        </w:rPr>
        <w:t xml:space="preserve"> </w:t>
      </w:r>
      <w:r>
        <w:t>love.</w:t>
      </w:r>
    </w:p>
    <w:p>
      <w:pPr>
        <w:tabs>
          <w:tab w:val="left" w:pos="2776"/>
          <w:tab w:val="left" w:pos="5425"/>
          <w:tab w:val="left" w:pos="7933"/>
        </w:tabs>
        <w:spacing w:line="240" w:lineRule="auto"/>
        <w:ind w:left="385" w:right="0" w:firstLine="0"/>
        <w:rPr>
          <w:sz w:val="20"/>
        </w:rPr>
      </w:pPr>
      <w:r>
        <w:rPr>
          <w:position w:val="9"/>
          <w:sz w:val="20"/>
        </w:rPr>
        <w:drawing>
          <wp:inline distT="0" distB="0" distL="0" distR="0">
            <wp:extent cx="1217295" cy="845185"/>
            <wp:effectExtent l="0" t="0" r="0" b="0"/>
            <wp:docPr id="9" name="image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3.jpeg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14" cy="845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9"/>
          <w:sz w:val="20"/>
        </w:rPr>
        <w:tab/>
      </w:r>
      <w:r>
        <w:rPr>
          <w:position w:val="14"/>
          <w:sz w:val="20"/>
        </w:rPr>
        <w:drawing>
          <wp:inline distT="0" distB="0" distL="0" distR="0">
            <wp:extent cx="1217930" cy="808990"/>
            <wp:effectExtent l="0" t="0" r="0" b="0"/>
            <wp:docPr id="11" name="image4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4.jpeg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291" cy="809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14"/>
          <w:sz w:val="20"/>
        </w:rPr>
        <w:tab/>
      </w:r>
      <w:r>
        <w:rPr>
          <w:position w:val="3"/>
          <w:sz w:val="20"/>
        </w:rPr>
        <w:drawing>
          <wp:inline distT="0" distB="0" distL="0" distR="0">
            <wp:extent cx="1235710" cy="892175"/>
            <wp:effectExtent l="0" t="0" r="0" b="0"/>
            <wp:docPr id="13" name="image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5.jpeg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775" cy="892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3"/>
          <w:sz w:val="20"/>
        </w:rPr>
        <w:tab/>
      </w:r>
      <w:r>
        <w:rPr>
          <w:sz w:val="20"/>
        </w:rPr>
        <w:drawing>
          <wp:inline distT="0" distB="0" distL="0" distR="0">
            <wp:extent cx="1233805" cy="925830"/>
            <wp:effectExtent l="0" t="0" r="0" b="0"/>
            <wp:docPr id="15" name="image6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6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4307" cy="926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spacing w:before="10"/>
        <w:rPr>
          <w:sz w:val="30"/>
        </w:rPr>
      </w:pPr>
    </w:p>
    <w:p>
      <w:pPr>
        <w:pStyle w:val="9"/>
        <w:numPr>
          <w:ilvl w:val="1"/>
          <w:numId w:val="5"/>
        </w:numPr>
        <w:tabs>
          <w:tab w:val="left" w:pos="3521"/>
          <w:tab w:val="left" w:pos="3522"/>
          <w:tab w:val="left" w:pos="6461"/>
          <w:tab w:val="left" w:pos="8982"/>
        </w:tabs>
        <w:spacing w:before="0" w:after="0" w:line="240" w:lineRule="auto"/>
        <w:ind w:left="3521" w:right="0" w:hanging="2521"/>
        <w:jc w:val="left"/>
        <w:rPr>
          <w:sz w:val="21"/>
        </w:rPr>
      </w:pPr>
      <w:r>
        <w:rPr>
          <w:sz w:val="21"/>
        </w:rPr>
        <w:t>B.</w:t>
      </w:r>
      <w:r>
        <w:rPr>
          <w:sz w:val="21"/>
        </w:rPr>
        <w:tab/>
      </w:r>
      <w:r>
        <w:rPr>
          <w:sz w:val="21"/>
        </w:rPr>
        <w:t>C</w:t>
      </w:r>
      <w:r>
        <w:rPr>
          <w:b/>
          <w:sz w:val="21"/>
        </w:rPr>
        <w:t>.</w:t>
      </w:r>
      <w:r>
        <w:rPr>
          <w:b/>
          <w:sz w:val="21"/>
        </w:rPr>
        <w:tab/>
      </w:r>
      <w:r>
        <w:rPr>
          <w:sz w:val="21"/>
        </w:rPr>
        <w:t>D.</w:t>
      </w:r>
    </w:p>
    <w:p>
      <w:pPr>
        <w:pStyle w:val="3"/>
        <w:spacing w:before="9"/>
        <w:rPr>
          <w:sz w:val="18"/>
        </w:rPr>
      </w:pPr>
    </w:p>
    <w:p>
      <w:pPr>
        <w:pStyle w:val="3"/>
        <w:spacing w:before="1"/>
        <w:ind w:left="160"/>
      </w:pPr>
      <w:r>
        <w:rPr>
          <w:rFonts w:hint="eastAsia" w:ascii="宋体" w:eastAsia="宋体"/>
        </w:rPr>
        <w:t xml:space="preserve">四、按要求改写句子，每空填写一词 </w:t>
      </w:r>
      <w:r>
        <w:t>7%</w:t>
      </w:r>
    </w:p>
    <w:p>
      <w:pPr>
        <w:pStyle w:val="3"/>
        <w:spacing w:before="3"/>
        <w:rPr>
          <w:sz w:val="17"/>
        </w:rPr>
      </w:pPr>
    </w:p>
    <w:p>
      <w:pPr>
        <w:pStyle w:val="9"/>
        <w:numPr>
          <w:ilvl w:val="0"/>
          <w:numId w:val="6"/>
        </w:numPr>
        <w:tabs>
          <w:tab w:val="left" w:pos="368"/>
        </w:tabs>
        <w:spacing w:before="0" w:after="0" w:line="240" w:lineRule="auto"/>
        <w:ind w:left="367" w:right="0" w:hanging="207"/>
        <w:jc w:val="left"/>
        <w:rPr>
          <w:sz w:val="21"/>
        </w:rPr>
      </w:pPr>
      <w:r>
        <w:rPr>
          <w:sz w:val="21"/>
        </w:rPr>
        <w:t>The</w:t>
      </w:r>
      <w:r>
        <w:rPr>
          <w:spacing w:val="0"/>
          <w:sz w:val="21"/>
        </w:rPr>
        <w:t xml:space="preserve"> </w:t>
      </w:r>
      <w:r>
        <w:rPr>
          <w:sz w:val="21"/>
        </w:rPr>
        <w:t>boy</w:t>
      </w:r>
      <w:r>
        <w:rPr>
          <w:spacing w:val="-7"/>
          <w:sz w:val="21"/>
        </w:rPr>
        <w:t xml:space="preserve"> </w:t>
      </w:r>
      <w:r>
        <w:rPr>
          <w:sz w:val="21"/>
        </w:rPr>
        <w:t>often</w:t>
      </w:r>
      <w:r>
        <w:rPr>
          <w:spacing w:val="0"/>
          <w:sz w:val="21"/>
        </w:rPr>
        <w:t xml:space="preserve"> </w:t>
      </w:r>
      <w:r>
        <w:rPr>
          <w:sz w:val="21"/>
        </w:rPr>
        <w:t>flies</w:t>
      </w:r>
      <w:r>
        <w:rPr>
          <w:spacing w:val="-4"/>
          <w:sz w:val="21"/>
        </w:rPr>
        <w:t xml:space="preserve"> </w:t>
      </w:r>
      <w:r>
        <w:rPr>
          <w:sz w:val="21"/>
        </w:rPr>
        <w:t>the</w:t>
      </w:r>
      <w:r>
        <w:rPr>
          <w:spacing w:val="0"/>
          <w:sz w:val="21"/>
        </w:rPr>
        <w:t xml:space="preserve"> </w:t>
      </w:r>
      <w:r>
        <w:rPr>
          <w:sz w:val="21"/>
        </w:rPr>
        <w:t>kite</w:t>
      </w:r>
      <w:r>
        <w:rPr>
          <w:spacing w:val="-3"/>
          <w:sz w:val="21"/>
        </w:rPr>
        <w:t xml:space="preserve"> </w:t>
      </w:r>
      <w:r>
        <w:rPr>
          <w:sz w:val="21"/>
        </w:rPr>
        <w:t>on</w:t>
      </w:r>
      <w:r>
        <w:rPr>
          <w:spacing w:val="0"/>
          <w:sz w:val="21"/>
        </w:rPr>
        <w:t xml:space="preserve"> </w:t>
      </w:r>
      <w:r>
        <w:rPr>
          <w:spacing w:val="-4"/>
          <w:sz w:val="21"/>
        </w:rPr>
        <w:t>Sunday</w:t>
      </w:r>
      <w:r>
        <w:rPr>
          <w:spacing w:val="-1"/>
          <w:sz w:val="21"/>
        </w:rPr>
        <w:t>. (</w:t>
      </w:r>
      <w:r>
        <w:rPr>
          <w:rFonts w:hint="eastAsia" w:ascii="宋体" w:eastAsia="宋体"/>
          <w:spacing w:val="-4"/>
          <w:sz w:val="21"/>
        </w:rPr>
        <w:t>改为一般疑问句</w:t>
      </w:r>
      <w:r>
        <w:rPr>
          <w:sz w:val="21"/>
        </w:rPr>
        <w:t>)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2101"/>
          <w:tab w:val="left" w:pos="5199"/>
        </w:tabs>
        <w:ind w:left="16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the</w:t>
      </w:r>
      <w:r>
        <w:rPr>
          <w:spacing w:val="-2"/>
        </w:rPr>
        <w:t xml:space="preserve"> </w:t>
      </w:r>
      <w:r>
        <w:t>boy</w:t>
      </w:r>
      <w:r>
        <w:rPr>
          <w:spacing w:val="-6"/>
        </w:rPr>
        <w:t xml:space="preserve"> </w:t>
      </w:r>
      <w:r>
        <w:t>often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the </w:t>
      </w:r>
      <w:r>
        <w:rPr>
          <w:spacing w:val="-3"/>
        </w:rPr>
        <w:t xml:space="preserve">kite </w:t>
      </w:r>
      <w:r>
        <w:t>on</w:t>
      </w:r>
      <w:r>
        <w:rPr>
          <w:spacing w:val="5"/>
        </w:rPr>
        <w:t xml:space="preserve"> </w:t>
      </w:r>
      <w:r>
        <w:t>Sunday?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6"/>
        </w:numPr>
        <w:tabs>
          <w:tab w:val="left" w:pos="368"/>
        </w:tabs>
        <w:spacing w:before="0" w:after="0" w:line="240" w:lineRule="auto"/>
        <w:ind w:left="367" w:right="0" w:hanging="207"/>
        <w:jc w:val="left"/>
        <w:rPr>
          <w:sz w:val="21"/>
        </w:rPr>
      </w:pPr>
      <w:r>
        <w:rPr>
          <w:sz w:val="21"/>
        </w:rPr>
        <w:t>There</w:t>
      </w:r>
      <w:r>
        <w:rPr>
          <w:spacing w:val="-3"/>
          <w:sz w:val="21"/>
        </w:rPr>
        <w:t xml:space="preserve"> </w:t>
      </w:r>
      <w:r>
        <w:rPr>
          <w:sz w:val="21"/>
        </w:rPr>
        <w:t>are</w:t>
      </w:r>
      <w:r>
        <w:rPr>
          <w:spacing w:val="1"/>
          <w:sz w:val="21"/>
        </w:rPr>
        <w:t xml:space="preserve"> </w:t>
      </w:r>
      <w:r>
        <w:rPr>
          <w:sz w:val="21"/>
          <w:u w:val="single"/>
        </w:rPr>
        <w:t>twelve</w:t>
      </w:r>
      <w:r>
        <w:rPr>
          <w:spacing w:val="0"/>
          <w:sz w:val="21"/>
        </w:rPr>
        <w:t xml:space="preserve"> </w:t>
      </w:r>
      <w:r>
        <w:rPr>
          <w:sz w:val="21"/>
        </w:rPr>
        <w:t>months in</w:t>
      </w:r>
      <w:r>
        <w:rPr>
          <w:spacing w:val="-3"/>
          <w:sz w:val="21"/>
        </w:rPr>
        <w:t xml:space="preserve"> </w:t>
      </w:r>
      <w:r>
        <w:rPr>
          <w:sz w:val="21"/>
        </w:rPr>
        <w:t>a</w:t>
      </w:r>
      <w:r>
        <w:rPr>
          <w:spacing w:val="0"/>
          <w:sz w:val="21"/>
        </w:rPr>
        <w:t xml:space="preserve"> </w:t>
      </w:r>
      <w:r>
        <w:rPr>
          <w:spacing w:val="-4"/>
          <w:sz w:val="21"/>
        </w:rPr>
        <w:t>year</w:t>
      </w:r>
      <w:r>
        <w:rPr>
          <w:spacing w:val="-2"/>
          <w:sz w:val="21"/>
        </w:rPr>
        <w:t>. (</w:t>
      </w:r>
      <w:r>
        <w:rPr>
          <w:rFonts w:hint="eastAsia" w:ascii="宋体" w:eastAsia="宋体"/>
          <w:spacing w:val="-4"/>
          <w:sz w:val="21"/>
        </w:rPr>
        <w:t>就划线部分进行提问</w:t>
      </w:r>
      <w:r>
        <w:rPr>
          <w:sz w:val="21"/>
        </w:rPr>
        <w:t>)</w:t>
      </w:r>
    </w:p>
    <w:p>
      <w:pPr>
        <w:spacing w:after="0" w:line="240" w:lineRule="auto"/>
        <w:jc w:val="left"/>
        <w:rPr>
          <w:sz w:val="21"/>
        </w:rPr>
        <w:sectPr>
          <w:pgSz w:w="11910" w:h="16840"/>
          <w:pgMar w:top="1420" w:right="560" w:bottom="280" w:left="560" w:header="852" w:footer="0" w:gutter="0"/>
          <w:cols w:space="720" w:num="1"/>
        </w:sectPr>
      </w:pPr>
    </w:p>
    <w:p>
      <w:pPr>
        <w:pStyle w:val="3"/>
        <w:tabs>
          <w:tab w:val="left" w:pos="5984"/>
        </w:tabs>
        <w:spacing w:before="83"/>
        <w:ind w:left="16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are there in a</w:t>
      </w:r>
      <w:r>
        <w:rPr>
          <w:spacing w:val="-1"/>
        </w:rPr>
        <w:t xml:space="preserve"> </w:t>
      </w:r>
      <w:r>
        <w:t>year?</w:t>
      </w:r>
    </w:p>
    <w:p>
      <w:pPr>
        <w:pStyle w:val="3"/>
        <w:spacing w:before="9"/>
        <w:rPr>
          <w:sz w:val="18"/>
        </w:rPr>
      </w:pPr>
    </w:p>
    <w:p>
      <w:pPr>
        <w:pStyle w:val="9"/>
        <w:numPr>
          <w:ilvl w:val="0"/>
          <w:numId w:val="6"/>
        </w:numPr>
        <w:tabs>
          <w:tab w:val="left" w:pos="372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pacing w:val="-3"/>
          <w:sz w:val="21"/>
        </w:rPr>
        <w:t>He</w:t>
      </w:r>
      <w:r>
        <w:rPr>
          <w:spacing w:val="0"/>
          <w:sz w:val="21"/>
        </w:rPr>
        <w:t xml:space="preserve"> </w:t>
      </w:r>
      <w:r>
        <w:rPr>
          <w:sz w:val="21"/>
        </w:rPr>
        <w:t>also</w:t>
      </w:r>
      <w:r>
        <w:rPr>
          <w:spacing w:val="0"/>
          <w:sz w:val="21"/>
        </w:rPr>
        <w:t xml:space="preserve"> </w:t>
      </w:r>
      <w:r>
        <w:rPr>
          <w:sz w:val="21"/>
        </w:rPr>
        <w:t>likes</w:t>
      </w:r>
      <w:r>
        <w:rPr>
          <w:spacing w:val="-4"/>
          <w:sz w:val="21"/>
        </w:rPr>
        <w:t xml:space="preserve"> </w:t>
      </w:r>
      <w:r>
        <w:rPr>
          <w:sz w:val="21"/>
        </w:rPr>
        <w:t>swimming</w:t>
      </w:r>
      <w:r>
        <w:rPr>
          <w:spacing w:val="0"/>
          <w:sz w:val="21"/>
        </w:rPr>
        <w:t>. (</w:t>
      </w:r>
      <w:r>
        <w:rPr>
          <w:rFonts w:hint="eastAsia" w:ascii="宋体" w:eastAsia="宋体"/>
          <w:spacing w:val="-4"/>
          <w:sz w:val="21"/>
        </w:rPr>
        <w:t>改为同义句</w:t>
      </w:r>
      <w:r>
        <w:rPr>
          <w:sz w:val="21"/>
        </w:rPr>
        <w:t>)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2397"/>
          <w:tab w:val="left" w:pos="5285"/>
        </w:tabs>
        <w:ind w:left="160"/>
      </w:pPr>
      <w:r>
        <w:rPr>
          <w:spacing w:val="-3"/>
        </w:rPr>
        <w:t>He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swimming,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6"/>
        </w:numPr>
        <w:tabs>
          <w:tab w:val="left" w:pos="368"/>
        </w:tabs>
        <w:spacing w:before="0" w:after="0" w:line="240" w:lineRule="auto"/>
        <w:ind w:left="367" w:right="0" w:hanging="207"/>
        <w:jc w:val="left"/>
        <w:rPr>
          <w:sz w:val="21"/>
        </w:rPr>
      </w:pPr>
      <w:r>
        <w:rPr>
          <w:sz w:val="21"/>
        </w:rPr>
        <w:t>They</w:t>
      </w:r>
      <w:r>
        <w:rPr>
          <w:spacing w:val="-7"/>
          <w:sz w:val="21"/>
        </w:rPr>
        <w:t xml:space="preserve"> </w:t>
      </w:r>
      <w:r>
        <w:rPr>
          <w:sz w:val="21"/>
        </w:rPr>
        <w:t>study</w:t>
      </w:r>
      <w:r>
        <w:rPr>
          <w:spacing w:val="-7"/>
          <w:sz w:val="21"/>
        </w:rPr>
        <w:t xml:space="preserve"> </w:t>
      </w:r>
      <w:r>
        <w:rPr>
          <w:sz w:val="21"/>
        </w:rPr>
        <w:t>birds in</w:t>
      </w:r>
      <w:r>
        <w:rPr>
          <w:spacing w:val="0"/>
          <w:sz w:val="21"/>
        </w:rPr>
        <w:t xml:space="preserve"> </w:t>
      </w:r>
      <w:r>
        <w:rPr>
          <w:sz w:val="21"/>
        </w:rPr>
        <w:t>the</w:t>
      </w:r>
      <w:r>
        <w:rPr>
          <w:spacing w:val="-3"/>
          <w:sz w:val="21"/>
        </w:rPr>
        <w:t xml:space="preserve"> </w:t>
      </w:r>
      <w:r>
        <w:rPr>
          <w:sz w:val="21"/>
        </w:rPr>
        <w:t>evening</w:t>
      </w:r>
      <w:r>
        <w:rPr>
          <w:spacing w:val="-1"/>
          <w:sz w:val="21"/>
        </w:rPr>
        <w:t>. (</w:t>
      </w:r>
      <w:r>
        <w:rPr>
          <w:rFonts w:hint="eastAsia" w:ascii="宋体" w:eastAsia="宋体"/>
          <w:spacing w:val="-27"/>
          <w:sz w:val="21"/>
        </w:rPr>
        <w:t xml:space="preserve">用 </w:t>
      </w:r>
      <w:r>
        <w:rPr>
          <w:sz w:val="21"/>
        </w:rPr>
        <w:t>now</w:t>
      </w:r>
      <w:r>
        <w:rPr>
          <w:spacing w:val="-6"/>
          <w:sz w:val="21"/>
        </w:rPr>
        <w:t xml:space="preserve"> </w:t>
      </w:r>
      <w:r>
        <w:rPr>
          <w:rFonts w:hint="eastAsia" w:ascii="宋体" w:eastAsia="宋体"/>
          <w:spacing w:val="-2"/>
          <w:sz w:val="21"/>
        </w:rPr>
        <w:t>改写</w:t>
      </w:r>
      <w:r>
        <w:rPr>
          <w:sz w:val="21"/>
        </w:rPr>
        <w:t>)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6467"/>
        </w:tabs>
        <w:ind w:left="160"/>
      </w:pPr>
      <w:r>
        <w:t>They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>now.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6"/>
        </w:numPr>
        <w:tabs>
          <w:tab w:val="left" w:pos="372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Mary</w:t>
      </w:r>
      <w:r>
        <w:rPr>
          <w:spacing w:val="-7"/>
          <w:sz w:val="21"/>
        </w:rPr>
        <w:t xml:space="preserve"> </w:t>
      </w:r>
      <w:r>
        <w:rPr>
          <w:sz w:val="21"/>
        </w:rPr>
        <w:t>is doing</w:t>
      </w:r>
      <w:r>
        <w:rPr>
          <w:spacing w:val="-7"/>
          <w:sz w:val="21"/>
        </w:rPr>
        <w:t xml:space="preserve"> </w:t>
      </w:r>
      <w:r>
        <w:rPr>
          <w:sz w:val="21"/>
        </w:rPr>
        <w:t>her homework</w:t>
      </w:r>
      <w:r>
        <w:rPr>
          <w:spacing w:val="-7"/>
          <w:sz w:val="21"/>
        </w:rPr>
        <w:t xml:space="preserve"> </w:t>
      </w:r>
      <w:r>
        <w:rPr>
          <w:spacing w:val="-4"/>
          <w:sz w:val="21"/>
        </w:rPr>
        <w:t>carefully</w:t>
      </w:r>
      <w:r>
        <w:rPr>
          <w:sz w:val="21"/>
        </w:rPr>
        <w:t>. (</w:t>
      </w:r>
      <w:r>
        <w:rPr>
          <w:rFonts w:hint="eastAsia" w:ascii="宋体" w:eastAsia="宋体"/>
          <w:spacing w:val="-1"/>
          <w:sz w:val="21"/>
        </w:rPr>
        <w:t>改为感叹句</w:t>
      </w:r>
      <w:r>
        <w:rPr>
          <w:sz w:val="21"/>
        </w:rPr>
        <w:t>)</w:t>
      </w:r>
    </w:p>
    <w:p>
      <w:pPr>
        <w:pStyle w:val="3"/>
        <w:spacing w:before="1"/>
        <w:rPr>
          <w:sz w:val="18"/>
        </w:rPr>
      </w:pPr>
    </w:p>
    <w:p>
      <w:pPr>
        <w:pStyle w:val="3"/>
        <w:tabs>
          <w:tab w:val="left" w:pos="4041"/>
          <w:tab w:val="left" w:pos="8431"/>
        </w:tabs>
        <w:spacing w:before="1"/>
        <w:ind w:left="16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Mary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her</w:t>
      </w:r>
      <w:r>
        <w:rPr>
          <w:spacing w:val="-1"/>
        </w:rPr>
        <w:t xml:space="preserve"> </w:t>
      </w:r>
      <w:r>
        <w:t>homework!</w:t>
      </w:r>
    </w:p>
    <w:p>
      <w:pPr>
        <w:pStyle w:val="3"/>
        <w:spacing w:before="9"/>
        <w:rPr>
          <w:sz w:val="18"/>
        </w:rPr>
      </w:pPr>
    </w:p>
    <w:p>
      <w:pPr>
        <w:pStyle w:val="3"/>
        <w:ind w:left="160"/>
      </w:pPr>
      <w:r>
        <w:rPr>
          <w:rFonts w:hint="eastAsia" w:ascii="宋体" w:eastAsia="宋体"/>
        </w:rPr>
        <w:t>五、将方框内的单词填写在适当的位置，将对话补充完整（有两个单词是多余的）</w:t>
      </w:r>
      <w:r>
        <w:t>10%</w:t>
      </w:r>
    </w:p>
    <w:p>
      <w:pPr>
        <w:pStyle w:val="3"/>
        <w:spacing w:before="8"/>
        <w:rPr>
          <w:sz w:val="14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429260</wp:posOffset>
                </wp:positionH>
                <wp:positionV relativeFrom="paragraph">
                  <wp:posOffset>132080</wp:posOffset>
                </wp:positionV>
                <wp:extent cx="5229225" cy="558165"/>
                <wp:effectExtent l="0" t="0" r="9525" b="13335"/>
                <wp:wrapTopAndBottom/>
                <wp:docPr id="3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9225" cy="558165"/>
                          <a:chOff x="677" y="209"/>
                          <a:chExt cx="8235" cy="879"/>
                        </a:xfrm>
                      </wpg:grpSpPr>
                      <wps:wsp>
                        <wps:cNvPr id="1" name="矩形 9"/>
                        <wps:cNvSpPr/>
                        <wps:spPr>
                          <a:xfrm>
                            <a:off x="684" y="216"/>
                            <a:ext cx="8220" cy="8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>
                        <wps:cNvPr id="2" name="文本框 10"/>
                        <wps:cNvSpPr txBox="1"/>
                        <wps:spPr>
                          <a:xfrm>
                            <a:off x="684" y="216"/>
                            <a:ext cx="8220" cy="86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8" w:line="240" w:lineRule="auto"/>
                                <w:rPr>
                                  <w:sz w:val="23"/>
                                </w:rPr>
                              </w:pPr>
                            </w:p>
                            <w:p>
                              <w:pPr>
                                <w:tabs>
                                  <w:tab w:val="left" w:pos="1825"/>
                                  <w:tab w:val="left" w:pos="3085"/>
                                  <w:tab w:val="left" w:pos="4346"/>
                                  <w:tab w:val="left" w:pos="5606"/>
                                  <w:tab w:val="left" w:pos="6866"/>
                                </w:tabs>
                                <w:spacing w:before="0"/>
                                <w:ind w:left="145" w:right="0" w:firstLine="0"/>
                                <w:jc w:val="left"/>
                                <w:rPr>
                                  <w:rFonts w:ascii="Arial" w:hAnsi="Arial"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>star-shaped</w:t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>show</w:t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>some</w:t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>Thanks</w:t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>kind</w:t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ab/>
                              </w:r>
                              <w:r>
                                <w:rPr>
                                  <w:rFonts w:ascii="Arial" w:hAnsi="Arial"/>
                                  <w:sz w:val="21"/>
                                </w:rPr>
                                <w:t>don’t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33.8pt;margin-top:10.4pt;height:43.95pt;width:411.75pt;mso-position-horizontal-relative:page;mso-wrap-distance-bottom:0pt;mso-wrap-distance-top:0pt;z-index:251659264;mso-width-relative:page;mso-height-relative:page;" coordorigin="677,209" coordsize="8235,879" o:gfxdata="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">
                <o:lock v:ext="edit" aspectratio="f"/>
                <v:rect id="矩形 9" o:spid="_x0000_s1026" o:spt="1" style="position:absolute;left:684;top:216;height:864;width:8220;" fillcolor="#FFFFFF" filled="t" stroked="f" coordsize="21600,21600" o:gfxdata="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9MfiK5AAAA2g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</v:rect>
                <v:shape id="文本框 10" o:spid="_x0000_s1026" o:spt="202" type="#_x0000_t202" style="position:absolute;left:684;top:216;height:864;width:8220;" filled="f" stroked="t" coordsize="21600,21600" o:gfxdata="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MLCr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8" w:line="240" w:lineRule="auto"/>
                          <w:rPr>
                            <w:sz w:val="23"/>
                          </w:rPr>
                        </w:pPr>
                      </w:p>
                      <w:p>
                        <w:pPr>
                          <w:tabs>
                            <w:tab w:val="left" w:pos="1825"/>
                            <w:tab w:val="left" w:pos="3085"/>
                            <w:tab w:val="left" w:pos="4346"/>
                            <w:tab w:val="left" w:pos="5606"/>
                            <w:tab w:val="left" w:pos="6866"/>
                          </w:tabs>
                          <w:spacing w:before="0"/>
                          <w:ind w:left="145" w:right="0" w:firstLine="0"/>
                          <w:jc w:val="left"/>
                          <w:rPr>
                            <w:rFonts w:ascii="Arial" w:hAnsi="Arial"/>
                            <w:sz w:val="21"/>
                          </w:rPr>
                        </w:pPr>
                        <w:r>
                          <w:rPr>
                            <w:rFonts w:ascii="Arial" w:hAnsi="Arial"/>
                            <w:sz w:val="21"/>
                          </w:rPr>
                          <w:t>star-shaped</w:t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>show</w:t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>some</w:t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>Thanks</w:t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>kind</w:t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ab/>
                        </w:r>
                        <w:r>
                          <w:rPr>
                            <w:rFonts w:ascii="Arial" w:hAnsi="Arial"/>
                            <w:sz w:val="21"/>
                          </w:rPr>
                          <w:t>don’t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spacing w:before="10"/>
        <w:rPr>
          <w:sz w:val="17"/>
        </w:rPr>
      </w:pPr>
    </w:p>
    <w:p>
      <w:pPr>
        <w:pStyle w:val="3"/>
        <w:tabs>
          <w:tab w:val="left" w:pos="2974"/>
          <w:tab w:val="left" w:pos="3274"/>
        </w:tabs>
        <w:spacing w:line="465" w:lineRule="auto"/>
        <w:ind w:left="160" w:right="5022"/>
      </w:pPr>
      <w:r>
        <w:t>Mum:</w:t>
      </w:r>
      <w:r>
        <w:rPr>
          <w:spacing w:val="-8"/>
        </w:rPr>
        <w:t xml:space="preserve"> </w:t>
      </w:r>
      <w:r>
        <w:t>What</w:t>
      </w:r>
      <w:r>
        <w:rPr>
          <w:spacing w:val="0"/>
        </w:rPr>
        <w:t xml:space="preserve"> </w:t>
      </w:r>
      <w:r>
        <w:t>1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of cake would you like, Lisa? Lisa:</w:t>
      </w:r>
      <w:r>
        <w:rPr>
          <w:spacing w:val="-5"/>
        </w:rPr>
        <w:t xml:space="preserve"> </w:t>
      </w:r>
      <w:r>
        <w:t>I’d</w:t>
      </w:r>
      <w:r>
        <w:rPr>
          <w:spacing w:val="0"/>
        </w:rPr>
        <w:t xml:space="preserve"> </w:t>
      </w:r>
      <w:r>
        <w:t>2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a chocolate</w:t>
      </w:r>
      <w:r>
        <w:rPr>
          <w:spacing w:val="-7"/>
        </w:rPr>
        <w:t xml:space="preserve"> </w:t>
      </w:r>
      <w:r>
        <w:t>cake.</w:t>
      </w:r>
    </w:p>
    <w:p>
      <w:pPr>
        <w:pStyle w:val="3"/>
        <w:tabs>
          <w:tab w:val="left" w:pos="3854"/>
          <w:tab w:val="left" w:pos="6547"/>
        </w:tabs>
        <w:spacing w:line="465" w:lineRule="auto"/>
        <w:ind w:left="160" w:right="3755"/>
      </w:pPr>
      <w:r>
        <w:t xml:space="preserve">Mum: What shape </w:t>
      </w:r>
      <w:r>
        <w:rPr>
          <w:spacing w:val="-3"/>
        </w:rPr>
        <w:t xml:space="preserve">would </w:t>
      </w:r>
      <w:r>
        <w:t>you like? How about</w:t>
      </w:r>
      <w:r>
        <w:rPr>
          <w:spacing w:val="-6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3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cake? Lisa: </w:t>
      </w:r>
      <w:r>
        <w:rPr>
          <w:spacing w:val="-4"/>
        </w:rPr>
        <w:t xml:space="preserve">Well, </w:t>
      </w:r>
      <w:r>
        <w:t>Mum.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4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 xml:space="preserve">like </w:t>
      </w:r>
      <w:r>
        <w:t>that heart-shaped</w:t>
      </w:r>
      <w:r>
        <w:rPr>
          <w:spacing w:val="-3"/>
        </w:rPr>
        <w:t xml:space="preserve"> </w:t>
      </w:r>
      <w:r>
        <w:t>cake.</w:t>
      </w:r>
    </w:p>
    <w:p>
      <w:pPr>
        <w:pStyle w:val="3"/>
        <w:tabs>
          <w:tab w:val="left" w:pos="4858"/>
        </w:tabs>
        <w:spacing w:line="241" w:lineRule="exact"/>
        <w:ind w:left="160"/>
      </w:pPr>
      <w:r>
        <w:t xml:space="preserve">Mum: </w:t>
      </w:r>
      <w:r>
        <w:rPr>
          <w:spacing w:val="-3"/>
        </w:rPr>
        <w:t xml:space="preserve">That’s </w:t>
      </w:r>
      <w:r>
        <w:t>wonderful! It</w:t>
      </w:r>
      <w:r>
        <w:rPr>
          <w:spacing w:val="-9"/>
        </w:rPr>
        <w:t xml:space="preserve"> </w:t>
      </w:r>
      <w:r>
        <w:t>can</w:t>
      </w:r>
      <w:r>
        <w:rPr>
          <w:spacing w:val="3"/>
        </w:rPr>
        <w:t xml:space="preserve"> </w:t>
      </w:r>
      <w:r>
        <w:t>5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our </w:t>
      </w:r>
      <w:r>
        <w:rPr>
          <w:spacing w:val="-3"/>
        </w:rPr>
        <w:t xml:space="preserve">love </w:t>
      </w:r>
      <w:r>
        <w:t>for</w:t>
      </w:r>
      <w:r>
        <w:rPr>
          <w:spacing w:val="3"/>
        </w:rPr>
        <w:t xml:space="preserve"> </w:t>
      </w:r>
      <w:r>
        <w:t>you.</w:t>
      </w:r>
    </w:p>
    <w:p>
      <w:pPr>
        <w:pStyle w:val="3"/>
        <w:spacing w:before="7"/>
        <w:rPr>
          <w:sz w:val="19"/>
        </w:rPr>
      </w:pPr>
    </w:p>
    <w:p>
      <w:pPr>
        <w:pStyle w:val="3"/>
        <w:tabs>
          <w:tab w:val="left" w:pos="4838"/>
        </w:tabs>
        <w:spacing w:line="465" w:lineRule="auto"/>
        <w:ind w:left="160" w:right="3290"/>
      </w:pPr>
      <w:r>
        <w:t>Lisa: Thank you, Mum! It</w:t>
      </w:r>
      <w:r>
        <w:rPr>
          <w:spacing w:val="-18"/>
        </w:rPr>
        <w:t xml:space="preserve"> </w:t>
      </w:r>
      <w:r>
        <w:t>can</w:t>
      </w:r>
      <w:r>
        <w:rPr>
          <w:spacing w:val="0"/>
        </w:rPr>
        <w:t xml:space="preserve"> </w:t>
      </w:r>
      <w:r>
        <w:t>6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show my love for you and Dad. Mum: Good</w:t>
      </w:r>
      <w:r>
        <w:rPr>
          <w:spacing w:val="-3"/>
        </w:rPr>
        <w:t xml:space="preserve"> </w:t>
      </w:r>
      <w:r>
        <w:t>girl!</w:t>
      </w:r>
    </w:p>
    <w:p>
      <w:pPr>
        <w:pStyle w:val="3"/>
        <w:tabs>
          <w:tab w:val="left" w:pos="2632"/>
          <w:tab w:val="left" w:pos="3974"/>
          <w:tab w:val="left" w:pos="4154"/>
          <w:tab w:val="left" w:pos="6835"/>
        </w:tabs>
        <w:spacing w:line="460" w:lineRule="auto"/>
        <w:ind w:left="160" w:right="3476"/>
      </w:pPr>
      <w:r>
        <w:t>Lisa: Mum, can I</w:t>
      </w:r>
      <w:r>
        <w:rPr>
          <w:spacing w:val="-8"/>
        </w:rPr>
        <w:t xml:space="preserve"> </w:t>
      </w:r>
      <w:r>
        <w:t>have</w:t>
      </w:r>
      <w:r>
        <w:rPr>
          <w:spacing w:val="-1"/>
        </w:rPr>
        <w:t xml:space="preserve"> </w:t>
      </w:r>
      <w:r>
        <w:t>7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ice cream and some </w:t>
      </w:r>
      <w:r>
        <w:rPr>
          <w:spacing w:val="-5"/>
        </w:rPr>
        <w:t xml:space="preserve">jelly, </w:t>
      </w:r>
      <w:r>
        <w:t xml:space="preserve">please? Mum: Sure. </w:t>
      </w:r>
      <w:r>
        <w:rPr>
          <w:spacing w:val="-3"/>
        </w:rPr>
        <w:t>And</w:t>
      </w:r>
      <w:r>
        <w:rPr>
          <w:spacing w:val="-13"/>
        </w:rPr>
        <w:t xml:space="preserve"> </w:t>
      </w:r>
      <w:r>
        <w:t>I’ll</w:t>
      </w:r>
      <w:r>
        <w:rPr>
          <w:spacing w:val="-1"/>
        </w:rPr>
        <w:t xml:space="preserve"> </w:t>
      </w:r>
      <w:r>
        <w:t>8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"/>
        </w:rPr>
        <w:t xml:space="preserve">some </w:t>
      </w:r>
      <w:r>
        <w:t>candy and fruit pies for you, too. Lisa</w:t>
      </w:r>
      <w:r>
        <w:rPr>
          <w:spacing w:val="-2"/>
        </w:rPr>
        <w:t xml:space="preserve">: </w:t>
      </w:r>
      <w:r>
        <w:t>9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3"/>
        </w:rPr>
        <w:t xml:space="preserve">Mum! </w:t>
      </w:r>
      <w:r>
        <w:t>I’ll have a</w:t>
      </w:r>
      <w:r>
        <w:rPr>
          <w:spacing w:val="-2"/>
        </w:rPr>
        <w:t xml:space="preserve"> </w:t>
      </w:r>
      <w:r>
        <w:t>great</w:t>
      </w:r>
      <w:r>
        <w:rPr>
          <w:spacing w:val="0"/>
        </w:rPr>
        <w:t xml:space="preserve"> </w:t>
      </w:r>
      <w:r>
        <w:t>10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4"/>
        </w:rPr>
        <w:t xml:space="preserve">party. </w:t>
      </w:r>
      <w:r>
        <w:rPr>
          <w:rFonts w:hint="eastAsia" w:ascii="宋体" w:hAnsi="宋体" w:eastAsia="宋体"/>
          <w:spacing w:val="-8"/>
        </w:rPr>
        <w:t xml:space="preserve">六、根据所给的情景完成下列句子，每空填写一词 </w:t>
      </w:r>
      <w:r>
        <w:t>8%</w:t>
      </w:r>
    </w:p>
    <w:p>
      <w:pPr>
        <w:pStyle w:val="9"/>
        <w:numPr>
          <w:ilvl w:val="0"/>
          <w:numId w:val="7"/>
        </w:numPr>
        <w:tabs>
          <w:tab w:val="left" w:pos="425"/>
        </w:tabs>
        <w:spacing w:before="0" w:after="0" w:line="224" w:lineRule="exact"/>
        <w:ind w:left="424" w:right="0" w:hanging="26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你想告诉汤姆你的朋友们在九月十日庆祝教师节，你可以这样说：</w:t>
      </w:r>
    </w:p>
    <w:p>
      <w:pPr>
        <w:pStyle w:val="3"/>
        <w:spacing w:before="3"/>
        <w:rPr>
          <w:rFonts w:ascii="宋体"/>
          <w:sz w:val="16"/>
        </w:rPr>
      </w:pPr>
    </w:p>
    <w:p>
      <w:pPr>
        <w:pStyle w:val="3"/>
        <w:tabs>
          <w:tab w:val="left" w:pos="4308"/>
          <w:tab w:val="left" w:pos="6914"/>
        </w:tabs>
        <w:spacing w:before="1"/>
        <w:ind w:left="580"/>
      </w:pPr>
      <w:r>
        <w:t>My</w:t>
      </w:r>
      <w:r>
        <w:rPr>
          <w:spacing w:val="-5"/>
        </w:rPr>
        <w:t xml:space="preserve"> </w:t>
      </w:r>
      <w:r>
        <w:t>friends</w:t>
      </w:r>
      <w:r>
        <w:rPr>
          <w:spacing w:val="-5"/>
        </w:rPr>
        <w:t xml:space="preserve"> </w:t>
      </w:r>
      <w:r>
        <w:t>celebrate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Day</w:t>
      </w:r>
      <w:r>
        <w:rPr>
          <w:spacing w:val="-3"/>
        </w:rPr>
        <w:t xml:space="preserve"> </w:t>
      </w:r>
      <w:r>
        <w:t>on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10</w:t>
      </w:r>
      <w:r>
        <w:rPr>
          <w:vertAlign w:val="superscript"/>
        </w:rPr>
        <w:t>th</w:t>
      </w:r>
      <w:r>
        <w:rPr>
          <w:vertAlign w:val="baseline"/>
        </w:rPr>
        <w:t>.</w:t>
      </w:r>
    </w:p>
    <w:p>
      <w:pPr>
        <w:pStyle w:val="9"/>
        <w:numPr>
          <w:ilvl w:val="0"/>
          <w:numId w:val="7"/>
        </w:numPr>
        <w:tabs>
          <w:tab w:val="left" w:pos="425"/>
        </w:tabs>
        <w:spacing w:before="216" w:after="0" w:line="240" w:lineRule="auto"/>
        <w:ind w:left="424" w:right="0" w:hanging="26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你想知道杨明父亲的兴趣爱好是什么，你可以这样问：</w:t>
      </w:r>
    </w:p>
    <w:p>
      <w:pPr>
        <w:pStyle w:val="3"/>
        <w:spacing w:before="4"/>
        <w:rPr>
          <w:rFonts w:ascii="宋体"/>
          <w:sz w:val="16"/>
        </w:rPr>
      </w:pPr>
    </w:p>
    <w:p>
      <w:pPr>
        <w:pStyle w:val="3"/>
        <w:tabs>
          <w:tab w:val="left" w:pos="2521"/>
          <w:tab w:val="left" w:pos="5349"/>
        </w:tabs>
        <w:ind w:left="58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your</w:t>
      </w:r>
      <w:r>
        <w:rPr>
          <w:spacing w:val="-3"/>
        </w:rPr>
        <w:t xml:space="preserve"> </w:t>
      </w:r>
      <w:r>
        <w:rPr>
          <w:spacing w:val="-4"/>
        </w:rPr>
        <w:t>dad’s</w:t>
      </w:r>
      <w:r>
        <w:rPr>
          <w:spacing w:val="-4"/>
          <w:u w:val="single"/>
        </w:rPr>
        <w:t xml:space="preserve"> </w:t>
      </w:r>
      <w:r>
        <w:rPr>
          <w:spacing w:val="-4"/>
          <w:u w:val="single"/>
        </w:rPr>
        <w:tab/>
      </w:r>
      <w:r>
        <w:t xml:space="preserve">, </w:t>
      </w:r>
      <w:r>
        <w:rPr>
          <w:spacing w:val="-8"/>
        </w:rPr>
        <w:t>Yang</w:t>
      </w:r>
      <w:r>
        <w:rPr>
          <w:spacing w:val="-13"/>
        </w:rPr>
        <w:t xml:space="preserve"> </w:t>
      </w:r>
      <w:r>
        <w:t>Ming?</w:t>
      </w:r>
    </w:p>
    <w:p>
      <w:pPr>
        <w:pStyle w:val="3"/>
        <w:spacing w:before="10"/>
        <w:rPr>
          <w:sz w:val="18"/>
        </w:rPr>
      </w:pPr>
    </w:p>
    <w:p>
      <w:pPr>
        <w:pStyle w:val="3"/>
        <w:ind w:left="580"/>
        <w:rPr>
          <w:rFonts w:hint="eastAsia" w:ascii="宋体" w:eastAsia="宋体"/>
        </w:rPr>
      </w:pPr>
      <w:r>
        <w:rPr>
          <w:rFonts w:hint="eastAsia" w:ascii="宋体" w:eastAsia="宋体"/>
        </w:rPr>
        <w:t>杨明的父亲喜欢种花，杨明可以这样说：</w:t>
      </w:r>
    </w:p>
    <w:p>
      <w:pPr>
        <w:pStyle w:val="3"/>
        <w:spacing w:before="4"/>
        <w:rPr>
          <w:rFonts w:ascii="宋体"/>
          <w:sz w:val="16"/>
        </w:rPr>
      </w:pPr>
    </w:p>
    <w:p>
      <w:pPr>
        <w:pStyle w:val="3"/>
        <w:tabs>
          <w:tab w:val="left" w:pos="5158"/>
        </w:tabs>
        <w:ind w:left="580"/>
      </w:pPr>
      <w:r>
        <w:rPr>
          <w:spacing w:val="-3"/>
        </w:rPr>
        <w:t>He</w:t>
      </w:r>
      <w:r>
        <w:rPr>
          <w:spacing w:val="0"/>
        </w:rPr>
        <w:t xml:space="preserve"> </w:t>
      </w:r>
      <w:r>
        <w:t>likes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spacing w:before="9"/>
        <w:rPr>
          <w:sz w:val="18"/>
        </w:rPr>
      </w:pPr>
    </w:p>
    <w:p>
      <w:pPr>
        <w:pStyle w:val="9"/>
        <w:numPr>
          <w:ilvl w:val="0"/>
          <w:numId w:val="7"/>
        </w:numPr>
        <w:tabs>
          <w:tab w:val="left" w:pos="425"/>
        </w:tabs>
        <w:spacing w:before="1" w:after="0" w:line="240" w:lineRule="auto"/>
        <w:ind w:left="424" w:right="0" w:hanging="26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你想知道高伟星期六做什么，你可以这样问：</w:t>
      </w:r>
    </w:p>
    <w:p>
      <w:pPr>
        <w:spacing w:after="0" w:line="240" w:lineRule="auto"/>
        <w:jc w:val="left"/>
        <w:rPr>
          <w:rFonts w:hint="eastAsia" w:ascii="宋体" w:eastAsia="宋体"/>
          <w:sz w:val="21"/>
        </w:rPr>
        <w:sectPr>
          <w:pgSz w:w="11910" w:h="16840"/>
          <w:pgMar w:top="1420" w:right="560" w:bottom="280" w:left="560" w:header="852" w:footer="0" w:gutter="0"/>
          <w:cols w:space="720" w:num="1"/>
        </w:sectPr>
      </w:pPr>
    </w:p>
    <w:p>
      <w:pPr>
        <w:pStyle w:val="3"/>
        <w:tabs>
          <w:tab w:val="left" w:pos="3657"/>
          <w:tab w:val="left" w:pos="5814"/>
        </w:tabs>
        <w:spacing w:before="83"/>
        <w:ind w:left="580"/>
      </w:pPr>
      <w:r>
        <w:t>What</w:t>
      </w:r>
      <w:r>
        <w:rPr>
          <w:spacing w:val="-4"/>
        </w:rPr>
        <w:t xml:space="preserve"> </w:t>
      </w:r>
      <w:r>
        <w:t>do</w:t>
      </w:r>
      <w:r>
        <w:rPr>
          <w:spacing w:val="0"/>
        </w:rPr>
        <w:t xml:space="preserve"> </w:t>
      </w:r>
      <w:r>
        <w:t>you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spacing w:val="-3"/>
        </w:rPr>
        <w:t>Gao</w:t>
      </w:r>
      <w:r>
        <w:rPr>
          <w:spacing w:val="-9"/>
        </w:rPr>
        <w:t xml:space="preserve"> </w:t>
      </w:r>
      <w:r>
        <w:rPr>
          <w:spacing w:val="-5"/>
        </w:rPr>
        <w:t>Wei?</w:t>
      </w:r>
    </w:p>
    <w:p>
      <w:pPr>
        <w:pStyle w:val="3"/>
        <w:spacing w:before="9"/>
        <w:rPr>
          <w:sz w:val="18"/>
        </w:rPr>
      </w:pPr>
    </w:p>
    <w:p>
      <w:pPr>
        <w:pStyle w:val="3"/>
        <w:ind w:left="580"/>
        <w:rPr>
          <w:rFonts w:hint="eastAsia" w:ascii="宋体" w:eastAsia="宋体"/>
        </w:rPr>
      </w:pPr>
      <w:r>
        <w:rPr>
          <w:rFonts w:hint="eastAsia" w:ascii="宋体" w:eastAsia="宋体"/>
        </w:rPr>
        <w:t>高伟在星期六经常去看电影，他可以这样回答：</w:t>
      </w:r>
    </w:p>
    <w:p>
      <w:pPr>
        <w:pStyle w:val="3"/>
        <w:spacing w:before="4"/>
        <w:rPr>
          <w:rFonts w:ascii="宋体"/>
          <w:sz w:val="16"/>
        </w:rPr>
      </w:pPr>
    </w:p>
    <w:p>
      <w:pPr>
        <w:pStyle w:val="3"/>
        <w:tabs>
          <w:tab w:val="left" w:pos="2641"/>
          <w:tab w:val="left" w:pos="5621"/>
        </w:tabs>
        <w:ind w:left="580"/>
      </w:pPr>
      <w:r>
        <w:t>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go and</w:t>
      </w:r>
      <w:r>
        <w:rPr>
          <w:spacing w:val="-6"/>
        </w:rPr>
        <w:t xml:space="preserve"> </w:t>
      </w:r>
      <w:r>
        <w:t>see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7"/>
        </w:numPr>
        <w:tabs>
          <w:tab w:val="left" w:pos="425"/>
        </w:tabs>
        <w:spacing w:before="0" w:after="0" w:line="240" w:lineRule="auto"/>
        <w:ind w:left="424" w:right="0" w:hanging="26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你想告诉凯特冬天是一个白色的季节，你和朋友总是在冬天堆许多雪人，你可以这样说：</w:t>
      </w:r>
    </w:p>
    <w:p>
      <w:pPr>
        <w:pStyle w:val="3"/>
        <w:spacing w:before="4"/>
        <w:rPr>
          <w:rFonts w:ascii="宋体"/>
          <w:sz w:val="16"/>
        </w:rPr>
      </w:pPr>
    </w:p>
    <w:p>
      <w:pPr>
        <w:pStyle w:val="3"/>
        <w:tabs>
          <w:tab w:val="left" w:pos="2521"/>
          <w:tab w:val="left" w:pos="5573"/>
          <w:tab w:val="left" w:pos="9920"/>
        </w:tabs>
        <w:ind w:left="58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is</w:t>
      </w:r>
      <w:r>
        <w:rPr>
          <w:spacing w:val="33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t>white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 My friends and</w:t>
      </w:r>
      <w:r>
        <w:rPr>
          <w:spacing w:val="-23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always</w:t>
      </w:r>
      <w:r>
        <w:rPr>
          <w:u w:val="single"/>
        </w:rPr>
        <w:tab/>
      </w:r>
      <w:r>
        <w:t>a lot</w:t>
      </w:r>
      <w:r>
        <w:rPr>
          <w:spacing w:val="15"/>
        </w:rPr>
        <w:t xml:space="preserve"> </w:t>
      </w:r>
      <w:r>
        <w:t>of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2055"/>
        </w:tabs>
        <w:ind w:left="160"/>
      </w:pP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7"/>
        </w:numPr>
        <w:tabs>
          <w:tab w:val="left" w:pos="425"/>
        </w:tabs>
        <w:spacing w:before="0" w:after="0" w:line="240" w:lineRule="auto"/>
        <w:ind w:left="424" w:right="0" w:hanging="26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你想告诉朋友在春天人们可以到处看到绿树绿草，你可以这样说：</w:t>
      </w:r>
    </w:p>
    <w:p>
      <w:pPr>
        <w:pStyle w:val="3"/>
        <w:spacing w:before="3"/>
        <w:rPr>
          <w:rFonts w:ascii="宋体"/>
          <w:sz w:val="16"/>
        </w:rPr>
      </w:pPr>
    </w:p>
    <w:p>
      <w:pPr>
        <w:pStyle w:val="3"/>
        <w:tabs>
          <w:tab w:val="left" w:pos="2699"/>
          <w:tab w:val="left" w:pos="6539"/>
        </w:tabs>
        <w:spacing w:before="1"/>
        <w:ind w:left="580"/>
      </w:pPr>
      <w:r>
        <w:t>In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people can</w:t>
      </w:r>
      <w:r>
        <w:rPr>
          <w:spacing w:val="-4"/>
        </w:rPr>
        <w:t xml:space="preserve"> </w:t>
      </w:r>
      <w:r>
        <w:t>see</w:t>
      </w:r>
      <w:r>
        <w:rPr>
          <w:spacing w:val="1"/>
        </w:rPr>
        <w:t xml:space="preserve"> </w:t>
      </w:r>
      <w:r>
        <w:rPr>
          <w:spacing w:val="-3"/>
        </w:rPr>
        <w:t>green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>and green grass</w:t>
      </w:r>
      <w:r>
        <w:rPr>
          <w:spacing w:val="0"/>
        </w:rPr>
        <w:t xml:space="preserve"> </w:t>
      </w:r>
      <w:r>
        <w:t>everywhere.</w:t>
      </w:r>
    </w:p>
    <w:p>
      <w:pPr>
        <w:pStyle w:val="3"/>
        <w:spacing w:before="9"/>
        <w:rPr>
          <w:sz w:val="18"/>
        </w:rPr>
      </w:pPr>
    </w:p>
    <w:p>
      <w:pPr>
        <w:pStyle w:val="3"/>
        <w:ind w:left="160"/>
      </w:pPr>
      <w:r>
        <w:rPr>
          <w:rFonts w:hint="eastAsia" w:ascii="宋体" w:eastAsia="宋体"/>
        </w:rPr>
        <w:t xml:space="preserve">七、完形填空，将正确答案的序号填入题前括号内 </w:t>
      </w:r>
      <w:r>
        <w:t>10%</w:t>
      </w:r>
    </w:p>
    <w:p>
      <w:pPr>
        <w:pStyle w:val="3"/>
        <w:spacing w:before="3"/>
        <w:rPr>
          <w:sz w:val="18"/>
        </w:rPr>
      </w:pPr>
    </w:p>
    <w:p>
      <w:pPr>
        <w:pStyle w:val="3"/>
        <w:tabs>
          <w:tab w:val="left" w:pos="1033"/>
          <w:tab w:val="left" w:pos="3282"/>
          <w:tab w:val="left" w:pos="6471"/>
          <w:tab w:val="left" w:pos="8780"/>
          <w:tab w:val="left" w:pos="10144"/>
        </w:tabs>
        <w:spacing w:line="465" w:lineRule="auto"/>
        <w:ind w:left="160" w:right="200" w:firstLine="420"/>
      </w:pPr>
      <w:r>
        <w:t xml:space="preserve">Chris is 12 </w:t>
      </w:r>
      <w:r>
        <w:rPr>
          <w:spacing w:val="-3"/>
        </w:rPr>
        <w:t xml:space="preserve">years </w:t>
      </w:r>
      <w:r>
        <w:t>old.</w:t>
      </w:r>
      <w:r>
        <w:rPr>
          <w:spacing w:val="0"/>
        </w:rPr>
        <w:t xml:space="preserve"> </w:t>
      </w:r>
      <w:r>
        <w:rPr>
          <w:spacing w:val="-3"/>
        </w:rPr>
        <w:t xml:space="preserve">He </w:t>
      </w:r>
      <w:r>
        <w:rPr>
          <w:spacing w:val="-3"/>
          <w:u w:val="single"/>
        </w:rPr>
        <w:t xml:space="preserve">   </w:t>
      </w:r>
      <w:r>
        <w:rPr>
          <w:spacing w:val="20"/>
          <w:u w:val="single"/>
        </w:rPr>
        <w:t xml:space="preserve"> </w:t>
      </w:r>
      <w:r>
        <w:t>1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in a village in England. The school in his village is not</w:t>
      </w:r>
      <w:r>
        <w:rPr>
          <w:spacing w:val="-23"/>
        </w:rPr>
        <w:t xml:space="preserve"> </w:t>
      </w:r>
      <w:r>
        <w:t xml:space="preserve">far </w:t>
      </w:r>
      <w:r>
        <w:rPr>
          <w:u w:val="single"/>
        </w:rPr>
        <w:t xml:space="preserve">   </w:t>
      </w:r>
      <w:r>
        <w:rPr>
          <w:spacing w:val="0"/>
          <w:u w:val="single"/>
        </w:rPr>
        <w:t xml:space="preserve"> </w:t>
      </w:r>
      <w:r>
        <w:t>2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his home, so Chris often </w:t>
      </w:r>
      <w:r>
        <w:rPr>
          <w:spacing w:val="-3"/>
        </w:rPr>
        <w:t xml:space="preserve">goes </w:t>
      </w:r>
      <w:r>
        <w:t>to school on foot. Chris usually gets up at about 7:00 in the morning. It is not</w:t>
      </w:r>
      <w:r>
        <w:rPr>
          <w:u w:val="single"/>
        </w:rPr>
        <w:t xml:space="preserve">  </w:t>
      </w:r>
      <w:r>
        <w:t>3</w:t>
      </w:r>
      <w:r>
        <w:rPr>
          <w:u w:val="single"/>
        </w:rPr>
        <w:t xml:space="preserve">  </w:t>
      </w:r>
      <w:r>
        <w:t xml:space="preserve">. So he has a quick breakfast. </w:t>
      </w:r>
      <w:r>
        <w:rPr>
          <w:spacing w:val="-3"/>
        </w:rPr>
        <w:t xml:space="preserve">He </w:t>
      </w:r>
      <w:r>
        <w:rPr>
          <w:spacing w:val="-3"/>
          <w:u w:val="single"/>
        </w:rPr>
        <w:t xml:space="preserve">   </w:t>
      </w:r>
      <w:r>
        <w:rPr>
          <w:spacing w:val="15"/>
          <w:u w:val="single"/>
        </w:rPr>
        <w:t xml:space="preserve"> </w:t>
      </w:r>
      <w:r>
        <w:t>4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"/>
        </w:rPr>
        <w:t xml:space="preserve">for </w:t>
      </w:r>
      <w:r>
        <w:t>school at about 7:50. It takes him about 10 minutes</w:t>
      </w:r>
      <w:r>
        <w:rPr>
          <w:spacing w:val="-16"/>
        </w:rPr>
        <w:t xml:space="preserve"> </w:t>
      </w:r>
      <w:r>
        <w:t xml:space="preserve">to </w:t>
      </w:r>
      <w:r>
        <w:rPr>
          <w:u w:val="single"/>
        </w:rPr>
        <w:t xml:space="preserve">   </w:t>
      </w:r>
      <w:r>
        <w:rPr>
          <w:spacing w:val="0"/>
          <w:u w:val="single"/>
        </w:rPr>
        <w:t xml:space="preserve"> </w:t>
      </w:r>
      <w:r>
        <w:t>5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to school. </w:t>
      </w:r>
      <w:r>
        <w:rPr>
          <w:spacing w:val="-3"/>
        </w:rPr>
        <w:t xml:space="preserve">He </w:t>
      </w:r>
      <w:r>
        <w:t>gets to school at</w:t>
      </w:r>
      <w:r>
        <w:rPr>
          <w:spacing w:val="-6"/>
        </w:rPr>
        <w:t xml:space="preserve"> </w:t>
      </w:r>
      <w:r>
        <w:t>about</w:t>
      </w:r>
      <w:r>
        <w:rPr>
          <w:spacing w:val="50"/>
          <w:u w:val="single"/>
        </w:rPr>
        <w:t xml:space="preserve"> </w:t>
      </w:r>
      <w:r>
        <w:t>6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  <w:r>
        <w:t xml:space="preserve"> o’clock.</w:t>
      </w:r>
      <w:r>
        <w:rPr>
          <w:spacing w:val="-3"/>
        </w:rPr>
        <w:t xml:space="preserve"> </w:t>
      </w:r>
      <w:r>
        <w:t>Sometimes</w:t>
      </w:r>
      <w:r>
        <w:rPr>
          <w:spacing w:val="-1"/>
        </w:rPr>
        <w:t xml:space="preserve"> </w:t>
      </w:r>
      <w:r>
        <w:t>Chris</w:t>
      </w:r>
      <w:r>
        <w:rPr>
          <w:spacing w:val="-1"/>
        </w:rPr>
        <w:t xml:space="preserve"> </w:t>
      </w:r>
      <w:r>
        <w:t>rides</w:t>
      </w:r>
      <w:r>
        <w:rPr>
          <w:spacing w:val="-5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bike to</w:t>
      </w:r>
      <w:r>
        <w:rPr>
          <w:spacing w:val="-4"/>
        </w:rPr>
        <w:t xml:space="preserve"> </w:t>
      </w:r>
      <w:r>
        <w:t>school.</w:t>
      </w:r>
      <w:r>
        <w:rPr>
          <w:spacing w:val="-3"/>
        </w:rPr>
        <w:t xml:space="preserve"> </w:t>
      </w:r>
      <w:r>
        <w:t>School</w:t>
      </w:r>
      <w:r>
        <w:rPr>
          <w:spacing w:val="-5"/>
        </w:rPr>
        <w:t xml:space="preserve"> </w:t>
      </w:r>
      <w:r>
        <w:t>starts</w:t>
      </w:r>
      <w:r>
        <w:rPr>
          <w:spacing w:val="-5"/>
        </w:rPr>
        <w:t xml:space="preserve"> </w:t>
      </w:r>
      <w:r>
        <w:t>at</w:t>
      </w:r>
      <w:r>
        <w:rPr>
          <w:spacing w:val="-5"/>
        </w:rPr>
        <w:t xml:space="preserve"> </w:t>
      </w:r>
      <w:r>
        <w:t>8:10.</w:t>
      </w:r>
      <w:r>
        <w:rPr>
          <w:spacing w:val="-3"/>
        </w:rPr>
        <w:t xml:space="preserve"> </w:t>
      </w:r>
      <w:r>
        <w:t>His</w:t>
      </w:r>
      <w:r>
        <w:rPr>
          <w:spacing w:val="-1"/>
        </w:rPr>
        <w:t xml:space="preserve"> </w:t>
      </w:r>
      <w:r>
        <w:t>favorite</w:t>
      </w:r>
      <w:r>
        <w:rPr>
          <w:spacing w:val="-4"/>
        </w:rPr>
        <w:t xml:space="preserve"> </w:t>
      </w:r>
      <w:r>
        <w:t>subject</w:t>
      </w:r>
      <w:r>
        <w:rPr>
          <w:spacing w:val="-5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math.</w:t>
      </w:r>
      <w:r>
        <w:rPr>
          <w:spacing w:val="-3"/>
        </w:rPr>
        <w:t xml:space="preserve"> He</w:t>
      </w:r>
      <w:r>
        <w:t xml:space="preserve"> thinks</w:t>
      </w:r>
      <w:r>
        <w:rPr>
          <w:spacing w:val="-5"/>
        </w:rPr>
        <w:t xml:space="preserve"> </w:t>
      </w:r>
      <w:r>
        <w:t>numbers</w:t>
      </w:r>
      <w:r>
        <w:rPr>
          <w:spacing w:val="-5"/>
        </w:rPr>
        <w:t xml:space="preserve"> </w:t>
      </w:r>
      <w:r>
        <w:t>are</w:t>
      </w:r>
    </w:p>
    <w:p>
      <w:pPr>
        <w:pStyle w:val="3"/>
        <w:spacing w:line="240" w:lineRule="exact"/>
        <w:ind w:left="160"/>
      </w:pPr>
      <w:r>
        <w:rPr>
          <w:w w:val="100"/>
          <w:u w:val="single"/>
        </w:rPr>
        <w:t xml:space="preserve"> </w:t>
      </w:r>
      <w:r>
        <w:rPr>
          <w:u w:val="single"/>
        </w:rPr>
        <w:t xml:space="preserve">   </w:t>
      </w:r>
      <w:r>
        <w:t>7</w:t>
      </w:r>
      <w:r>
        <w:rPr>
          <w:u w:val="single"/>
        </w:rPr>
        <w:t xml:space="preserve"> </w:t>
      </w:r>
      <w:r>
        <w:t>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9628"/>
        </w:tabs>
        <w:spacing w:line="465" w:lineRule="auto"/>
        <w:ind w:left="160" w:right="493" w:firstLine="420"/>
      </w:pPr>
      <w:r>
        <w:t xml:space="preserve">Chris has a </w:t>
      </w:r>
      <w:r>
        <w:rPr>
          <w:u w:val="single"/>
        </w:rPr>
        <w:t xml:space="preserve">    </w:t>
      </w:r>
      <w:r>
        <w:t>8</w:t>
      </w:r>
      <w:r>
        <w:rPr>
          <w:u w:val="single"/>
        </w:rPr>
        <w:t xml:space="preserve">    </w:t>
      </w:r>
      <w:r>
        <w:t xml:space="preserve">. </w:t>
      </w:r>
      <w:r>
        <w:rPr>
          <w:spacing w:val="-3"/>
        </w:rPr>
        <w:t xml:space="preserve">He </w:t>
      </w:r>
      <w:r>
        <w:t xml:space="preserve">hopes to </w:t>
      </w:r>
      <w:r>
        <w:rPr>
          <w:spacing w:val="-3"/>
        </w:rPr>
        <w:t xml:space="preserve">go </w:t>
      </w:r>
      <w:r>
        <w:t xml:space="preserve">to a big city like London some </w:t>
      </w:r>
      <w:r>
        <w:rPr>
          <w:spacing w:val="-6"/>
        </w:rPr>
        <w:t xml:space="preserve">day. </w:t>
      </w:r>
      <w:r>
        <w:t xml:space="preserve">So he can take the </w:t>
      </w:r>
      <w:r>
        <w:rPr>
          <w:spacing w:val="-5"/>
        </w:rPr>
        <w:t>subway.</w:t>
      </w:r>
      <w:r>
        <w:rPr>
          <w:spacing w:val="10"/>
        </w:rPr>
        <w:t xml:space="preserve"> </w:t>
      </w:r>
      <w:r>
        <w:t xml:space="preserve">“I </w:t>
      </w:r>
      <w:r>
        <w:rPr>
          <w:u w:val="single"/>
        </w:rPr>
        <w:t xml:space="preserve">   </w:t>
      </w:r>
      <w:r>
        <w:rPr>
          <w:spacing w:val="8"/>
          <w:u w:val="single"/>
        </w:rPr>
        <w:t xml:space="preserve"> </w:t>
      </w:r>
      <w:r>
        <w:t>9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take the </w:t>
      </w:r>
      <w:r>
        <w:rPr>
          <w:spacing w:val="-4"/>
        </w:rPr>
        <w:t xml:space="preserve">subway. </w:t>
      </w:r>
      <w:r>
        <w:t>It must be a lot fun,” he</w:t>
      </w:r>
      <w:r>
        <w:rPr>
          <w:spacing w:val="1"/>
        </w:rPr>
        <w:t xml:space="preserve"> </w:t>
      </w:r>
      <w:r>
        <w:t>says.</w:t>
      </w:r>
    </w:p>
    <w:p>
      <w:pPr>
        <w:pStyle w:val="3"/>
        <w:spacing w:line="241" w:lineRule="exact"/>
        <w:ind w:left="580"/>
      </w:pPr>
      <w:r>
        <w:t>Can his dream</w:t>
      </w:r>
      <w:r>
        <w:rPr>
          <w:u w:val="single"/>
        </w:rPr>
        <w:t xml:space="preserve"> </w:t>
      </w:r>
      <w:r>
        <w:t>10</w:t>
      </w:r>
      <w:r>
        <w:rPr>
          <w:u w:val="single"/>
        </w:rPr>
        <w:t xml:space="preserve"> </w:t>
      </w:r>
      <w:r>
        <w:t>? “Sure, it can,” says Chris.</w:t>
      </w:r>
    </w:p>
    <w:p>
      <w:pPr>
        <w:pStyle w:val="3"/>
        <w:spacing w:before="4"/>
        <w:rPr>
          <w:sz w:val="20"/>
        </w:rPr>
      </w:pPr>
    </w:p>
    <w:tbl>
      <w:tblPr>
        <w:tblStyle w:val="6"/>
        <w:tblW w:w="0" w:type="auto"/>
        <w:tblInd w:w="1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1"/>
        <w:gridCol w:w="1480"/>
        <w:gridCol w:w="1674"/>
        <w:gridCol w:w="14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spacing w:before="0" w:line="234" w:lineRule="exact"/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1.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>lives</w:t>
            </w:r>
          </w:p>
        </w:tc>
        <w:tc>
          <w:tcPr>
            <w:tcW w:w="1480" w:type="dxa"/>
          </w:tcPr>
          <w:p>
            <w:pPr>
              <w:pStyle w:val="10"/>
              <w:spacing w:before="0" w:line="234" w:lineRule="exact"/>
              <w:ind w:left="310"/>
              <w:rPr>
                <w:sz w:val="21"/>
              </w:rPr>
            </w:pPr>
            <w:r>
              <w:rPr>
                <w:sz w:val="21"/>
              </w:rPr>
              <w:t>B. works</w:t>
            </w:r>
          </w:p>
        </w:tc>
        <w:tc>
          <w:tcPr>
            <w:tcW w:w="1674" w:type="dxa"/>
          </w:tcPr>
          <w:p>
            <w:pPr>
              <w:pStyle w:val="10"/>
              <w:spacing w:before="0" w:line="234" w:lineRule="exact"/>
              <w:ind w:left="510"/>
              <w:rPr>
                <w:sz w:val="21"/>
              </w:rPr>
            </w:pPr>
            <w:r>
              <w:rPr>
                <w:sz w:val="21"/>
              </w:rPr>
              <w:t>C. teaches</w:t>
            </w:r>
          </w:p>
        </w:tc>
        <w:tc>
          <w:tcPr>
            <w:tcW w:w="1403" w:type="dxa"/>
          </w:tcPr>
          <w:p>
            <w:pPr>
              <w:pStyle w:val="10"/>
              <w:spacing w:before="0" w:line="234" w:lineRule="exact"/>
              <w:ind w:left="517"/>
              <w:rPr>
                <w:sz w:val="21"/>
              </w:rPr>
            </w:pPr>
            <w:r>
              <w:rPr>
                <w:sz w:val="21"/>
              </w:rPr>
              <w:t>D. plays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2.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on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in</w:t>
            </w:r>
          </w:p>
        </w:tc>
        <w:tc>
          <w:tcPr>
            <w:tcW w:w="1674" w:type="dxa"/>
          </w:tcPr>
          <w:p>
            <w:pPr>
              <w:pStyle w:val="10"/>
              <w:ind w:left="510"/>
              <w:rPr>
                <w:sz w:val="21"/>
              </w:rPr>
            </w:pPr>
            <w:r>
              <w:rPr>
                <w:sz w:val="21"/>
              </w:rPr>
              <w:t>C. from</w:t>
            </w:r>
          </w:p>
        </w:tc>
        <w:tc>
          <w:tcPr>
            <w:tcW w:w="1403" w:type="dxa"/>
          </w:tcPr>
          <w:p>
            <w:pPr>
              <w:pStyle w:val="10"/>
              <w:ind w:left="517"/>
              <w:rPr>
                <w:sz w:val="21"/>
              </w:rPr>
            </w:pPr>
            <w:r>
              <w:rPr>
                <w:sz w:val="21"/>
              </w:rPr>
              <w:t>D. at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3.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late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early</w:t>
            </w:r>
          </w:p>
        </w:tc>
        <w:tc>
          <w:tcPr>
            <w:tcW w:w="1674" w:type="dxa"/>
          </w:tcPr>
          <w:p>
            <w:pPr>
              <w:pStyle w:val="10"/>
              <w:ind w:left="510"/>
              <w:rPr>
                <w:sz w:val="21"/>
              </w:rPr>
            </w:pPr>
            <w:r>
              <w:rPr>
                <w:sz w:val="21"/>
              </w:rPr>
              <w:t>C. bad</w:t>
            </w:r>
          </w:p>
        </w:tc>
        <w:tc>
          <w:tcPr>
            <w:tcW w:w="1403" w:type="dxa"/>
          </w:tcPr>
          <w:p>
            <w:pPr>
              <w:pStyle w:val="10"/>
              <w:ind w:left="517"/>
              <w:rPr>
                <w:sz w:val="21"/>
              </w:rPr>
            </w:pPr>
            <w:r>
              <w:rPr>
                <w:sz w:val="21"/>
              </w:rPr>
              <w:t>D. good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4.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goes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comes</w:t>
            </w:r>
          </w:p>
        </w:tc>
        <w:tc>
          <w:tcPr>
            <w:tcW w:w="1674" w:type="dxa"/>
          </w:tcPr>
          <w:p>
            <w:pPr>
              <w:pStyle w:val="10"/>
              <w:ind w:left="510"/>
              <w:rPr>
                <w:sz w:val="21"/>
              </w:rPr>
            </w:pPr>
            <w:r>
              <w:rPr>
                <w:sz w:val="21"/>
              </w:rPr>
              <w:t>C. leaves</w:t>
            </w:r>
          </w:p>
        </w:tc>
        <w:tc>
          <w:tcPr>
            <w:tcW w:w="1403" w:type="dxa"/>
          </w:tcPr>
          <w:p>
            <w:pPr>
              <w:pStyle w:val="10"/>
              <w:ind w:left="517"/>
              <w:rPr>
                <w:sz w:val="21"/>
              </w:rPr>
            </w:pPr>
            <w:r>
              <w:rPr>
                <w:sz w:val="21"/>
              </w:rPr>
              <w:t>D. gets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5.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take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ride</w:t>
            </w:r>
          </w:p>
        </w:tc>
        <w:tc>
          <w:tcPr>
            <w:tcW w:w="1674" w:type="dxa"/>
          </w:tcPr>
          <w:p>
            <w:pPr>
              <w:pStyle w:val="10"/>
              <w:ind w:left="510"/>
              <w:rPr>
                <w:sz w:val="21"/>
              </w:rPr>
            </w:pPr>
            <w:r>
              <w:rPr>
                <w:sz w:val="21"/>
              </w:rPr>
              <w:t>C. meet</w:t>
            </w:r>
          </w:p>
        </w:tc>
        <w:tc>
          <w:tcPr>
            <w:tcW w:w="1403" w:type="dxa"/>
          </w:tcPr>
          <w:p>
            <w:pPr>
              <w:pStyle w:val="10"/>
              <w:ind w:left="517"/>
              <w:rPr>
                <w:sz w:val="21"/>
              </w:rPr>
            </w:pPr>
            <w:r>
              <w:rPr>
                <w:sz w:val="21"/>
              </w:rPr>
              <w:t>D. walk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6.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six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eight</w:t>
            </w:r>
          </w:p>
        </w:tc>
        <w:tc>
          <w:tcPr>
            <w:tcW w:w="1674" w:type="dxa"/>
          </w:tcPr>
          <w:p>
            <w:pPr>
              <w:pStyle w:val="10"/>
              <w:ind w:left="510"/>
              <w:rPr>
                <w:sz w:val="21"/>
              </w:rPr>
            </w:pPr>
            <w:r>
              <w:rPr>
                <w:sz w:val="21"/>
              </w:rPr>
              <w:t>C. nine</w:t>
            </w:r>
          </w:p>
        </w:tc>
        <w:tc>
          <w:tcPr>
            <w:tcW w:w="1403" w:type="dxa"/>
          </w:tcPr>
          <w:p>
            <w:pPr>
              <w:pStyle w:val="10"/>
              <w:ind w:left="517"/>
              <w:rPr>
                <w:sz w:val="21"/>
              </w:rPr>
            </w:pPr>
            <w:r>
              <w:rPr>
                <w:sz w:val="21"/>
              </w:rPr>
              <w:t>D. ten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7.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quick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right</w:t>
            </w:r>
          </w:p>
        </w:tc>
        <w:tc>
          <w:tcPr>
            <w:tcW w:w="1674" w:type="dxa"/>
          </w:tcPr>
          <w:p>
            <w:pPr>
              <w:pStyle w:val="10"/>
              <w:ind w:left="90"/>
              <w:rPr>
                <w:sz w:val="21"/>
              </w:rPr>
            </w:pPr>
            <w:r>
              <w:rPr>
                <w:sz w:val="21"/>
              </w:rPr>
              <w:t>C. interesting</w:t>
            </w:r>
          </w:p>
        </w:tc>
        <w:tc>
          <w:tcPr>
            <w:tcW w:w="1403" w:type="dxa"/>
          </w:tcPr>
          <w:p>
            <w:pPr>
              <w:pStyle w:val="10"/>
              <w:ind w:left="97"/>
              <w:rPr>
                <w:sz w:val="21"/>
              </w:rPr>
            </w:pPr>
            <w:r>
              <w:rPr>
                <w:sz w:val="21"/>
              </w:rPr>
              <w:t>D. free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8.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habit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bridge</w:t>
            </w:r>
          </w:p>
        </w:tc>
        <w:tc>
          <w:tcPr>
            <w:tcW w:w="1674" w:type="dxa"/>
          </w:tcPr>
          <w:p>
            <w:pPr>
              <w:pStyle w:val="10"/>
              <w:ind w:left="510"/>
              <w:rPr>
                <w:sz w:val="21"/>
              </w:rPr>
            </w:pPr>
            <w:r>
              <w:rPr>
                <w:sz w:val="21"/>
              </w:rPr>
              <w:t>C. dream</w:t>
            </w:r>
          </w:p>
        </w:tc>
        <w:tc>
          <w:tcPr>
            <w:tcW w:w="1403" w:type="dxa"/>
          </w:tcPr>
          <w:p>
            <w:pPr>
              <w:pStyle w:val="10"/>
              <w:ind w:right="122"/>
              <w:jc w:val="right"/>
              <w:rPr>
                <w:sz w:val="21"/>
              </w:rPr>
            </w:pPr>
            <w:r>
              <w:rPr>
                <w:sz w:val="21"/>
              </w:rPr>
              <w:t>D. friend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9. </w:t>
            </w:r>
            <w:r>
              <w:rPr>
                <w:spacing w:val="-3"/>
                <w:sz w:val="21"/>
              </w:rPr>
              <w:t>A.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>never</w:t>
            </w:r>
          </w:p>
        </w:tc>
        <w:tc>
          <w:tcPr>
            <w:tcW w:w="1480" w:type="dxa"/>
          </w:tcPr>
          <w:p>
            <w:pPr>
              <w:pStyle w:val="10"/>
              <w:ind w:left="310"/>
              <w:rPr>
                <w:sz w:val="21"/>
              </w:rPr>
            </w:pPr>
            <w:r>
              <w:rPr>
                <w:sz w:val="21"/>
              </w:rPr>
              <w:t>B. often</w:t>
            </w:r>
          </w:p>
        </w:tc>
        <w:tc>
          <w:tcPr>
            <w:tcW w:w="1674" w:type="dxa"/>
          </w:tcPr>
          <w:p>
            <w:pPr>
              <w:pStyle w:val="10"/>
              <w:ind w:left="510"/>
              <w:rPr>
                <w:sz w:val="21"/>
              </w:rPr>
            </w:pPr>
            <w:r>
              <w:rPr>
                <w:sz w:val="21"/>
              </w:rPr>
              <w:t>C. usually</w:t>
            </w:r>
          </w:p>
        </w:tc>
        <w:tc>
          <w:tcPr>
            <w:tcW w:w="1403" w:type="dxa"/>
          </w:tcPr>
          <w:p>
            <w:pPr>
              <w:pStyle w:val="10"/>
              <w:ind w:right="45"/>
              <w:jc w:val="right"/>
              <w:rPr>
                <w:sz w:val="21"/>
              </w:rPr>
            </w:pPr>
            <w:r>
              <w:rPr>
                <w:sz w:val="21"/>
              </w:rPr>
              <w:t>D. always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2261" w:type="dxa"/>
          </w:tcPr>
          <w:p>
            <w:pPr>
              <w:pStyle w:val="10"/>
              <w:tabs>
                <w:tab w:val="left" w:pos="537"/>
              </w:tabs>
              <w:spacing w:line="222" w:lineRule="exact"/>
              <w:ind w:left="50"/>
              <w:rPr>
                <w:sz w:val="21"/>
              </w:rPr>
            </w:pPr>
            <w:r>
              <w:rPr>
                <w:sz w:val="21"/>
              </w:rPr>
              <w:t>(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 xml:space="preserve">) 10. </w:t>
            </w:r>
            <w:r>
              <w:rPr>
                <w:spacing w:val="-3"/>
                <w:sz w:val="21"/>
              </w:rPr>
              <w:t xml:space="preserve">A. </w:t>
            </w:r>
            <w:r>
              <w:rPr>
                <w:sz w:val="21"/>
              </w:rPr>
              <w:t>have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>fun</w:t>
            </w:r>
          </w:p>
        </w:tc>
        <w:tc>
          <w:tcPr>
            <w:tcW w:w="1480" w:type="dxa"/>
          </w:tcPr>
          <w:p>
            <w:pPr>
              <w:pStyle w:val="10"/>
              <w:spacing w:line="222" w:lineRule="exact"/>
              <w:ind w:left="310"/>
              <w:rPr>
                <w:sz w:val="21"/>
              </w:rPr>
            </w:pPr>
            <w:r>
              <w:rPr>
                <w:sz w:val="21"/>
              </w:rPr>
              <w:t>B. come true</w:t>
            </w:r>
          </w:p>
        </w:tc>
        <w:tc>
          <w:tcPr>
            <w:tcW w:w="1674" w:type="dxa"/>
          </w:tcPr>
          <w:p>
            <w:pPr>
              <w:pStyle w:val="10"/>
              <w:spacing w:line="222" w:lineRule="exact"/>
              <w:ind w:left="510"/>
              <w:rPr>
                <w:sz w:val="21"/>
              </w:rPr>
            </w:pPr>
            <w:r>
              <w:rPr>
                <w:sz w:val="21"/>
              </w:rPr>
              <w:t>C. have time</w:t>
            </w:r>
          </w:p>
        </w:tc>
        <w:tc>
          <w:tcPr>
            <w:tcW w:w="1403" w:type="dxa"/>
          </w:tcPr>
          <w:p>
            <w:pPr>
              <w:pStyle w:val="10"/>
              <w:spacing w:line="222" w:lineRule="exact"/>
              <w:ind w:left="97"/>
              <w:rPr>
                <w:sz w:val="21"/>
              </w:rPr>
            </w:pPr>
            <w:r>
              <w:rPr>
                <w:sz w:val="21"/>
              </w:rPr>
              <w:t>D. come in</w:t>
            </w:r>
          </w:p>
        </w:tc>
      </w:tr>
    </w:tbl>
    <w:p>
      <w:pPr>
        <w:pStyle w:val="3"/>
        <w:spacing w:before="9"/>
        <w:rPr>
          <w:sz w:val="18"/>
        </w:rPr>
      </w:pPr>
    </w:p>
    <w:p>
      <w:pPr>
        <w:pStyle w:val="3"/>
        <w:ind w:left="160"/>
      </w:pPr>
      <w:r>
        <w:rPr>
          <w:rFonts w:hint="eastAsia" w:ascii="宋体" w:eastAsia="宋体"/>
        </w:rPr>
        <w:t xml:space="preserve">八、阅读理解 </w:t>
      </w:r>
      <w:r>
        <w:t>10%</w:t>
      </w:r>
    </w:p>
    <w:p>
      <w:pPr>
        <w:pStyle w:val="3"/>
        <w:spacing w:before="4"/>
        <w:rPr>
          <w:sz w:val="17"/>
        </w:rPr>
      </w:pPr>
    </w:p>
    <w:p>
      <w:pPr>
        <w:pStyle w:val="9"/>
        <w:numPr>
          <w:ilvl w:val="1"/>
          <w:numId w:val="7"/>
        </w:numPr>
        <w:tabs>
          <w:tab w:val="left" w:pos="465"/>
        </w:tabs>
        <w:spacing w:before="0" w:after="0" w:line="240" w:lineRule="auto"/>
        <w:ind w:left="464" w:right="0" w:hanging="304"/>
        <w:jc w:val="left"/>
        <w:rPr>
          <w:rFonts w:hint="eastAsia" w:ascii="宋体" w:eastAsia="宋体"/>
          <w:sz w:val="21"/>
        </w:rPr>
      </w:pPr>
      <w:r>
        <w:rPr>
          <w:rFonts w:hint="eastAsia" w:ascii="宋体" w:eastAsia="宋体"/>
          <w:spacing w:val="-5"/>
          <w:sz w:val="21"/>
        </w:rPr>
        <w:t>阅读原文，选择正确的答案，将其序号填入题前括号内</w:t>
      </w:r>
    </w:p>
    <w:p>
      <w:pPr>
        <w:pStyle w:val="3"/>
        <w:spacing w:before="3"/>
        <w:rPr>
          <w:rFonts w:ascii="宋体"/>
          <w:sz w:val="16"/>
        </w:rPr>
      </w:pPr>
    </w:p>
    <w:p>
      <w:pPr>
        <w:pStyle w:val="3"/>
        <w:spacing w:before="1"/>
        <w:ind w:left="580"/>
      </w:pPr>
      <w:r>
        <w:t>Mr and Mrs Green have three daughters. They are Sue, Rose and Kitty. Sue is sixteen, Rose is twelve and Kitty is</w:t>
      </w:r>
    </w:p>
    <w:p>
      <w:pPr>
        <w:spacing w:after="0"/>
        <w:sectPr>
          <w:pgSz w:w="11910" w:h="16840"/>
          <w:pgMar w:top="1420" w:right="560" w:bottom="280" w:left="560" w:header="852" w:footer="0" w:gutter="0"/>
          <w:cols w:space="720" w:num="1"/>
        </w:sectPr>
      </w:pPr>
    </w:p>
    <w:p>
      <w:pPr>
        <w:pStyle w:val="3"/>
        <w:spacing w:before="83" w:line="465" w:lineRule="auto"/>
        <w:ind w:left="160" w:right="200"/>
      </w:pPr>
      <w:r>
        <w:t>fourteen. Their father, Mr Green, is a teacher. Their mother, Mrs Green, is a nurse. They love their three daughters very much.</w:t>
      </w:r>
    </w:p>
    <w:p>
      <w:pPr>
        <w:pStyle w:val="3"/>
        <w:spacing w:line="465" w:lineRule="auto"/>
        <w:ind w:left="160" w:firstLine="420"/>
      </w:pPr>
      <w:r>
        <w:t>Sue, Rose and Kitty all like fruit, but they don't like the same fruit. Sue likes apples. Rose likes bananas. Kitty likes oranges.</w:t>
      </w:r>
    </w:p>
    <w:p>
      <w:pPr>
        <w:pStyle w:val="3"/>
        <w:spacing w:line="241" w:lineRule="exact"/>
        <w:ind w:left="580"/>
      </w:pPr>
      <w:r>
        <w:t>Now Mr and Mrs Green don't call their real names at home. They call Sue "Apple", Rose "Banana" and Kitty "Orange".</w:t>
      </w:r>
    </w:p>
    <w:p>
      <w:pPr>
        <w:pStyle w:val="3"/>
        <w:spacing w:before="6"/>
        <w:rPr>
          <w:sz w:val="19"/>
        </w:rPr>
      </w:pPr>
    </w:p>
    <w:p>
      <w:pPr>
        <w:pStyle w:val="3"/>
        <w:spacing w:before="1"/>
        <w:ind w:left="160"/>
      </w:pPr>
      <w:r>
        <w:t>The children like their nicknames very much. They often call each other' s nicknames, too.</w:t>
      </w:r>
    </w:p>
    <w:p>
      <w:pPr>
        <w:pStyle w:val="3"/>
        <w:spacing w:before="9"/>
        <w:rPr>
          <w:sz w:val="18"/>
        </w:rPr>
      </w:pPr>
    </w:p>
    <w:p>
      <w:pPr>
        <w:pStyle w:val="3"/>
        <w:tabs>
          <w:tab w:val="left" w:pos="580"/>
          <w:tab w:val="left" w:pos="2525"/>
        </w:tabs>
        <w:ind w:left="160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1.</w:t>
      </w:r>
      <w:r>
        <w:rPr>
          <w:spacing w:val="-10"/>
        </w:rPr>
        <w:t xml:space="preserve"> </w:t>
      </w:r>
      <w:r>
        <w:t>There</w:t>
      </w:r>
      <w:r>
        <w:rPr>
          <w:spacing w:val="0"/>
        </w:rPr>
        <w:t xml:space="preserve"> </w:t>
      </w:r>
      <w:r>
        <w:t>are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people in the</w:t>
      </w:r>
      <w:r>
        <w:rPr>
          <w:spacing w:val="2"/>
        </w:rPr>
        <w:t xml:space="preserve"> </w:t>
      </w:r>
      <w:r>
        <w:rPr>
          <w:spacing w:val="-5"/>
        </w:rPr>
        <w:t>family.</w:t>
      </w:r>
    </w:p>
    <w:p>
      <w:pPr>
        <w:pStyle w:val="3"/>
        <w:spacing w:before="2"/>
        <w:rPr>
          <w:sz w:val="18"/>
        </w:rPr>
      </w:pPr>
    </w:p>
    <w:p>
      <w:pPr>
        <w:pStyle w:val="9"/>
        <w:numPr>
          <w:ilvl w:val="2"/>
          <w:numId w:val="7"/>
        </w:numPr>
        <w:tabs>
          <w:tab w:val="left" w:pos="1253"/>
          <w:tab w:val="left" w:pos="2680"/>
          <w:tab w:val="left" w:pos="4361"/>
          <w:tab w:val="left" w:pos="6041"/>
        </w:tabs>
        <w:spacing w:before="0" w:after="0" w:line="240" w:lineRule="auto"/>
        <w:ind w:left="1252" w:right="0" w:hanging="252"/>
        <w:jc w:val="left"/>
        <w:rPr>
          <w:sz w:val="21"/>
        </w:rPr>
      </w:pPr>
      <w:r>
        <w:rPr>
          <w:sz w:val="21"/>
        </w:rPr>
        <w:t>three</w:t>
      </w:r>
      <w:r>
        <w:rPr>
          <w:sz w:val="21"/>
        </w:rPr>
        <w:tab/>
      </w:r>
      <w:r>
        <w:rPr>
          <w:sz w:val="21"/>
        </w:rPr>
        <w:t>B.</w:t>
      </w:r>
      <w:r>
        <w:rPr>
          <w:spacing w:val="-2"/>
          <w:sz w:val="21"/>
        </w:rPr>
        <w:t xml:space="preserve"> </w:t>
      </w:r>
      <w:r>
        <w:rPr>
          <w:sz w:val="21"/>
        </w:rPr>
        <w:t>four</w:t>
      </w:r>
      <w:r>
        <w:rPr>
          <w:sz w:val="21"/>
        </w:rPr>
        <w:tab/>
      </w:r>
      <w:r>
        <w:rPr>
          <w:sz w:val="21"/>
        </w:rPr>
        <w:t>C.</w:t>
      </w:r>
      <w:r>
        <w:rPr>
          <w:spacing w:val="-3"/>
          <w:sz w:val="21"/>
        </w:rPr>
        <w:t xml:space="preserve"> </w:t>
      </w:r>
      <w:r>
        <w:rPr>
          <w:sz w:val="21"/>
        </w:rPr>
        <w:t>five</w:t>
      </w:r>
      <w:r>
        <w:rPr>
          <w:sz w:val="21"/>
        </w:rPr>
        <w:tab/>
      </w:r>
      <w:r>
        <w:rPr>
          <w:sz w:val="21"/>
        </w:rPr>
        <w:t>D.</w:t>
      </w:r>
      <w:r>
        <w:rPr>
          <w:spacing w:val="-2"/>
          <w:sz w:val="21"/>
        </w:rPr>
        <w:t xml:space="preserve"> </w:t>
      </w:r>
      <w:r>
        <w:rPr>
          <w:sz w:val="21"/>
        </w:rPr>
        <w:t>six</w:t>
      </w:r>
    </w:p>
    <w:p>
      <w:pPr>
        <w:pStyle w:val="3"/>
        <w:spacing w:before="10"/>
        <w:rPr>
          <w:sz w:val="18"/>
        </w:rPr>
      </w:pPr>
    </w:p>
    <w:p>
      <w:pPr>
        <w:pStyle w:val="3"/>
        <w:tabs>
          <w:tab w:val="left" w:pos="580"/>
          <w:tab w:val="left" w:pos="3434"/>
        </w:tabs>
        <w:ind w:left="160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 xml:space="preserve">2. </w:t>
      </w:r>
      <w:r>
        <w:rPr>
          <w:spacing w:val="-3"/>
        </w:rPr>
        <w:t xml:space="preserve">Mr </w:t>
      </w:r>
      <w:r>
        <w:t>Green works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2680"/>
          <w:tab w:val="left" w:pos="4361"/>
          <w:tab w:val="left" w:pos="6041"/>
        </w:tabs>
        <w:ind w:left="1000"/>
      </w:pPr>
      <w:r>
        <w:rPr>
          <w:spacing w:val="-3"/>
        </w:rPr>
        <w:t>A.</w:t>
      </w:r>
      <w:r>
        <w:t xml:space="preserve"> school</w:t>
      </w:r>
      <w:r>
        <w:tab/>
      </w:r>
      <w:r>
        <w:t>B.</w:t>
      </w:r>
      <w:r>
        <w:rPr>
          <w:spacing w:val="-2"/>
        </w:rPr>
        <w:t xml:space="preserve"> </w:t>
      </w:r>
      <w:r>
        <w:t>shop</w:t>
      </w:r>
      <w:r>
        <w:tab/>
      </w:r>
      <w:r>
        <w:t>C.</w:t>
      </w:r>
      <w:r>
        <w:rPr>
          <w:spacing w:val="-3"/>
        </w:rPr>
        <w:t xml:space="preserve"> </w:t>
      </w:r>
      <w:r>
        <w:t>bookshop</w:t>
      </w:r>
      <w:r>
        <w:tab/>
      </w:r>
      <w:r>
        <w:t>D.</w:t>
      </w:r>
      <w:r>
        <w:rPr>
          <w:spacing w:val="-2"/>
        </w:rPr>
        <w:t xml:space="preserve"> </w:t>
      </w:r>
      <w:r>
        <w:t>hospital</w:t>
      </w:r>
    </w:p>
    <w:p>
      <w:pPr>
        <w:pStyle w:val="3"/>
        <w:spacing w:before="10"/>
        <w:rPr>
          <w:sz w:val="18"/>
        </w:rPr>
      </w:pPr>
    </w:p>
    <w:p>
      <w:pPr>
        <w:pStyle w:val="3"/>
        <w:tabs>
          <w:tab w:val="left" w:pos="580"/>
          <w:tab w:val="left" w:pos="2608"/>
        </w:tabs>
        <w:ind w:left="160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3.</w:t>
      </w:r>
      <w:r>
        <w:rPr>
          <w:spacing w:val="1"/>
        </w:rPr>
        <w:t xml:space="preserve"> </w:t>
      </w:r>
      <w:r>
        <w:rPr>
          <w:spacing w:val="-3"/>
        </w:rPr>
        <w:t>"Apple"</w:t>
      </w:r>
      <w:r>
        <w:rPr>
          <w:spacing w:val="-5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years</w:t>
      </w:r>
      <w:r>
        <w:rPr>
          <w:spacing w:val="-4"/>
        </w:rPr>
        <w:t xml:space="preserve"> </w:t>
      </w:r>
      <w:r>
        <w:t>old.</w:t>
      </w:r>
    </w:p>
    <w:p>
      <w:pPr>
        <w:pStyle w:val="3"/>
        <w:spacing w:before="1"/>
        <w:rPr>
          <w:sz w:val="18"/>
        </w:rPr>
      </w:pPr>
    </w:p>
    <w:p>
      <w:pPr>
        <w:pStyle w:val="3"/>
        <w:tabs>
          <w:tab w:val="left" w:pos="2680"/>
          <w:tab w:val="left" w:pos="4361"/>
          <w:tab w:val="left" w:pos="6041"/>
        </w:tabs>
        <w:spacing w:before="1"/>
        <w:ind w:left="1000"/>
      </w:pPr>
      <w:r>
        <w:rPr>
          <w:spacing w:val="-3"/>
        </w:rPr>
        <w:t>A.</w:t>
      </w:r>
      <w:r>
        <w:rPr>
          <w:spacing w:val="-1"/>
        </w:rPr>
        <w:t xml:space="preserve"> </w:t>
      </w:r>
      <w:r>
        <w:rPr>
          <w:spacing w:val="-3"/>
        </w:rPr>
        <w:t>11</w:t>
      </w:r>
      <w:r>
        <w:rPr>
          <w:spacing w:val="-3"/>
        </w:rPr>
        <w:tab/>
      </w:r>
      <w:r>
        <w:t>B.</w:t>
      </w:r>
      <w:r>
        <w:rPr>
          <w:spacing w:val="-1"/>
        </w:rPr>
        <w:t xml:space="preserve"> </w:t>
      </w:r>
      <w:r>
        <w:t>12</w:t>
      </w:r>
      <w:r>
        <w:tab/>
      </w:r>
      <w:r>
        <w:t>C.</w:t>
      </w:r>
      <w:r>
        <w:rPr>
          <w:spacing w:val="-2"/>
        </w:rPr>
        <w:t xml:space="preserve"> </w:t>
      </w:r>
      <w:r>
        <w:t>14</w:t>
      </w:r>
      <w:r>
        <w:tab/>
      </w:r>
      <w:r>
        <w:t>D.</w:t>
      </w:r>
      <w:r>
        <w:rPr>
          <w:spacing w:val="-2"/>
        </w:rPr>
        <w:t xml:space="preserve"> </w:t>
      </w:r>
      <w:r>
        <w:t>16</w:t>
      </w:r>
    </w:p>
    <w:p>
      <w:pPr>
        <w:pStyle w:val="3"/>
        <w:spacing w:before="9"/>
        <w:rPr>
          <w:sz w:val="18"/>
        </w:rPr>
      </w:pPr>
    </w:p>
    <w:p>
      <w:pPr>
        <w:pStyle w:val="3"/>
        <w:tabs>
          <w:tab w:val="left" w:pos="580"/>
          <w:tab w:val="left" w:pos="2712"/>
        </w:tabs>
        <w:ind w:left="160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4.</w:t>
      </w:r>
      <w:r>
        <w:rPr>
          <w:spacing w:val="-2"/>
        </w:rPr>
        <w:t xml:space="preserve"> </w:t>
      </w:r>
      <w:r>
        <w:t>"Orange"</w:t>
      </w:r>
      <w:r>
        <w:rPr>
          <w:spacing w:val="-8"/>
        </w:rPr>
        <w:t xml:space="preserve"> </w:t>
      </w:r>
      <w:r>
        <w:t>is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nickname.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2680"/>
          <w:tab w:val="left" w:pos="4781"/>
          <w:tab w:val="left" w:pos="6461"/>
        </w:tabs>
        <w:ind w:left="1000"/>
      </w:pPr>
      <w:r>
        <w:rPr>
          <w:spacing w:val="-3"/>
        </w:rPr>
        <w:t xml:space="preserve">A. </w:t>
      </w:r>
      <w:r>
        <w:t>Sue's</w:t>
      </w:r>
      <w:r>
        <w:tab/>
      </w:r>
      <w:r>
        <w:t>B.</w:t>
      </w:r>
      <w:r>
        <w:rPr>
          <w:spacing w:val="-4"/>
        </w:rPr>
        <w:t xml:space="preserve"> </w:t>
      </w:r>
      <w:r>
        <w:t>Kitty's</w:t>
      </w:r>
      <w:r>
        <w:tab/>
      </w:r>
      <w:r>
        <w:t>C.</w:t>
      </w:r>
      <w:r>
        <w:rPr>
          <w:spacing w:val="-4"/>
        </w:rPr>
        <w:t xml:space="preserve"> </w:t>
      </w:r>
      <w:r>
        <w:t>Rose's</w:t>
      </w:r>
      <w:r>
        <w:tab/>
      </w:r>
      <w:r>
        <w:t>D. Mr</w:t>
      </w:r>
      <w:r>
        <w:rPr>
          <w:spacing w:val="-2"/>
        </w:rPr>
        <w:t xml:space="preserve"> </w:t>
      </w:r>
      <w:r>
        <w:rPr>
          <w:spacing w:val="-3"/>
        </w:rPr>
        <w:t>Green's</w:t>
      </w:r>
    </w:p>
    <w:p>
      <w:pPr>
        <w:pStyle w:val="3"/>
        <w:spacing w:before="10"/>
        <w:rPr>
          <w:sz w:val="18"/>
        </w:rPr>
      </w:pPr>
    </w:p>
    <w:p>
      <w:pPr>
        <w:pStyle w:val="3"/>
        <w:tabs>
          <w:tab w:val="left" w:pos="580"/>
          <w:tab w:val="left" w:pos="3005"/>
        </w:tabs>
        <w:ind w:left="160"/>
      </w:pPr>
      <w:r>
        <w:rPr>
          <w:rFonts w:hint="eastAsia" w:ascii="宋体" w:eastAsia="宋体"/>
        </w:rPr>
        <w:t>（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>）</w:t>
      </w:r>
      <w:r>
        <w:t>5. Sue</w:t>
      </w:r>
      <w:r>
        <w:rPr>
          <w:spacing w:val="-1"/>
        </w:rPr>
        <w:t xml:space="preserve"> </w:t>
      </w:r>
      <w:r>
        <w:rPr>
          <w:spacing w:val="-3"/>
        </w:rPr>
        <w:t>doesn't</w:t>
      </w:r>
      <w:r>
        <w:rPr>
          <w:spacing w:val="1"/>
        </w:rPr>
        <w:t xml:space="preserve"> </w:t>
      </w:r>
      <w:r>
        <w:t>like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>
      <w:pPr>
        <w:pStyle w:val="3"/>
        <w:spacing w:before="2"/>
        <w:rPr>
          <w:sz w:val="18"/>
        </w:rPr>
      </w:pPr>
    </w:p>
    <w:p>
      <w:pPr>
        <w:pStyle w:val="9"/>
        <w:numPr>
          <w:ilvl w:val="0"/>
          <w:numId w:val="8"/>
        </w:numPr>
        <w:tabs>
          <w:tab w:val="left" w:pos="1253"/>
          <w:tab w:val="left" w:pos="4361"/>
        </w:tabs>
        <w:spacing w:before="0" w:after="0" w:line="240" w:lineRule="auto"/>
        <w:ind w:left="1252" w:right="0" w:hanging="252"/>
        <w:jc w:val="left"/>
        <w:rPr>
          <w:sz w:val="21"/>
        </w:rPr>
      </w:pPr>
      <w:r>
        <w:rPr>
          <w:sz w:val="21"/>
        </w:rPr>
        <w:t>apples</w:t>
      </w:r>
      <w:r>
        <w:rPr>
          <w:spacing w:val="-1"/>
          <w:sz w:val="21"/>
        </w:rPr>
        <w:t xml:space="preserve"> </w:t>
      </w:r>
      <w:r>
        <w:rPr>
          <w:sz w:val="21"/>
        </w:rPr>
        <w:t>or</w:t>
      </w:r>
      <w:r>
        <w:rPr>
          <w:spacing w:val="-1"/>
          <w:sz w:val="21"/>
        </w:rPr>
        <w:t xml:space="preserve"> </w:t>
      </w:r>
      <w:r>
        <w:rPr>
          <w:sz w:val="21"/>
        </w:rPr>
        <w:t>bananas</w:t>
      </w:r>
      <w:r>
        <w:rPr>
          <w:sz w:val="21"/>
        </w:rPr>
        <w:tab/>
      </w:r>
      <w:r>
        <w:rPr>
          <w:sz w:val="21"/>
        </w:rPr>
        <w:t>B. oranges or</w:t>
      </w:r>
      <w:r>
        <w:rPr>
          <w:spacing w:val="-6"/>
          <w:sz w:val="21"/>
        </w:rPr>
        <w:t xml:space="preserve"> </w:t>
      </w:r>
      <w:r>
        <w:rPr>
          <w:sz w:val="21"/>
        </w:rPr>
        <w:t>apples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4361"/>
        </w:tabs>
        <w:ind w:left="1000"/>
      </w:pPr>
      <w:r>
        <w:t>C. pears</w:t>
      </w:r>
      <w:r>
        <w:rPr>
          <w:spacing w:val="-6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apples</w:t>
      </w:r>
      <w:r>
        <w:tab/>
      </w:r>
      <w:r>
        <w:t>D. bananas or</w:t>
      </w:r>
      <w:r>
        <w:rPr>
          <w:spacing w:val="-6"/>
        </w:rPr>
        <w:t xml:space="preserve"> </w:t>
      </w:r>
      <w:r>
        <w:t>oranges</w:t>
      </w:r>
    </w:p>
    <w:p>
      <w:pPr>
        <w:pStyle w:val="3"/>
        <w:spacing w:before="10"/>
        <w:rPr>
          <w:sz w:val="18"/>
        </w:rPr>
      </w:pPr>
    </w:p>
    <w:p>
      <w:pPr>
        <w:pStyle w:val="9"/>
        <w:numPr>
          <w:ilvl w:val="0"/>
          <w:numId w:val="8"/>
        </w:numPr>
        <w:tabs>
          <w:tab w:val="left" w:pos="461"/>
        </w:tabs>
        <w:spacing w:before="0" w:after="0" w:line="240" w:lineRule="auto"/>
        <w:ind w:left="460" w:right="0" w:hanging="300"/>
        <w:jc w:val="left"/>
        <w:rPr>
          <w:sz w:val="21"/>
        </w:rPr>
      </w:pP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812800</wp:posOffset>
                </wp:positionH>
                <wp:positionV relativeFrom="paragraph">
                  <wp:posOffset>317500</wp:posOffset>
                </wp:positionV>
                <wp:extent cx="5907405" cy="2310765"/>
                <wp:effectExtent l="635" t="0" r="16510" b="13970"/>
                <wp:wrapNone/>
                <wp:docPr id="16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7405" cy="2310765"/>
                          <a:chOff x="1281" y="500"/>
                          <a:chExt cx="9303" cy="3639"/>
                        </a:xfrm>
                      </wpg:grpSpPr>
                      <wps:wsp>
                        <wps:cNvPr id="12" name="矩形 12"/>
                        <wps:cNvSpPr/>
                        <wps:spPr>
                          <a:xfrm>
                            <a:off x="1288" y="508"/>
                            <a:ext cx="9288" cy="3624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文本框 13"/>
                        <wps:cNvSpPr txBox="1"/>
                        <wps:spPr>
                          <a:xfrm>
                            <a:off x="4381" y="3256"/>
                            <a:ext cx="2226" cy="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9"/>
                                <w:ind w:left="0" w:right="0" w:firstLine="0"/>
                                <w:jc w:val="left"/>
                                <w:rPr>
                                  <w:rFonts w:ascii="Arial"/>
                                  <w:sz w:val="21"/>
                                </w:rPr>
                              </w:pPr>
                              <w:r>
                                <w:rPr>
                                  <w:rFonts w:ascii="Arial"/>
                                  <w:sz w:val="21"/>
                                </w:rPr>
                                <w:t>With vegetables $4.30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64pt;margin-top:25pt;height:181.95pt;width:465.15pt;mso-position-horizontal-relative:page;z-index:-251655168;mso-width-relative:page;mso-height-relative:page;" coordorigin="1281,500" coordsize="9303,3639" o:gfxdata="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BGjvDB2wAAAAsBAAAPAAAAAAAAAAEAIAAAACIAAABkcnMvZG93bnJldi54bWxQSwEC&#10;FAAUAAAACACHTuJAptIbwtUCAAC/BgAADgAAAAAAAAABACAAAAAqAQAAZHJzL2Uyb0RvYy54bWxQ&#10;SwUGAAAAAAYABgBZAQAAcQYAAAAA&#10;">
                <o:lock v:ext="edit" aspectratio="f"/>
                <v:rect id="_x0000_s1026" o:spid="_x0000_s1026" o:spt="1" style="position:absolute;left:1288;top:508;height:3624;width:9288;" filled="f" stroked="t" coordsize="21600,21600" o:gfxdata="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HARs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</v:rect>
                <v:shape id="文本框 13" o:spid="_x0000_s1026" o:spt="202" type="#_x0000_t202" style="position:absolute;left:4381;top:3256;height:285;width:2226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9"/>
                          <w:ind w:left="0" w:right="0" w:firstLine="0"/>
                          <w:jc w:val="left"/>
                          <w:rPr>
                            <w:rFonts w:ascii="Arial"/>
                            <w:sz w:val="21"/>
                          </w:rPr>
                        </w:pPr>
                        <w:r>
                          <w:rPr>
                            <w:rFonts w:ascii="Arial"/>
                            <w:sz w:val="21"/>
                          </w:rPr>
                          <w:t>With vegetables $4.30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/>
          <w:spacing w:val="-5"/>
          <w:sz w:val="21"/>
        </w:rPr>
        <w:t>根据表格内所给信息判断下列各题是否正确。正确在括号内写</w:t>
      </w:r>
      <w:r>
        <w:rPr>
          <w:spacing w:val="-4"/>
          <w:sz w:val="21"/>
        </w:rPr>
        <w:t>“T”</w:t>
      </w:r>
      <w:r>
        <w:rPr>
          <w:rFonts w:hint="eastAsia" w:ascii="宋体" w:hAnsi="宋体" w:eastAsia="宋体"/>
          <w:spacing w:val="-5"/>
          <w:sz w:val="21"/>
        </w:rPr>
        <w:t>，错误在括号内写</w:t>
      </w:r>
      <w:r>
        <w:rPr>
          <w:spacing w:val="-3"/>
          <w:sz w:val="21"/>
        </w:rPr>
        <w:t>“F”</w:t>
      </w:r>
    </w:p>
    <w:p>
      <w:pPr>
        <w:pStyle w:val="3"/>
        <w:rPr>
          <w:sz w:val="20"/>
        </w:rPr>
      </w:pPr>
    </w:p>
    <w:p>
      <w:pPr>
        <w:pStyle w:val="3"/>
        <w:spacing w:before="8"/>
        <w:rPr>
          <w:sz w:val="22"/>
        </w:rPr>
      </w:pPr>
    </w:p>
    <w:tbl>
      <w:tblPr>
        <w:tblStyle w:val="6"/>
        <w:tblW w:w="0" w:type="auto"/>
        <w:tblInd w:w="83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7"/>
        <w:gridCol w:w="1107"/>
        <w:gridCol w:w="3151"/>
        <w:gridCol w:w="2376"/>
        <w:gridCol w:w="6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727" w:type="dxa"/>
          </w:tcPr>
          <w:p>
            <w:pPr>
              <w:pStyle w:val="10"/>
              <w:spacing w:before="29"/>
              <w:ind w:left="470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DUMPLINGS</w:t>
            </w:r>
          </w:p>
        </w:tc>
        <w:tc>
          <w:tcPr>
            <w:tcW w:w="1107" w:type="dxa"/>
          </w:tcPr>
          <w:p>
            <w:pPr>
              <w:pStyle w:val="10"/>
              <w:spacing w:before="0"/>
              <w:rPr>
                <w:sz w:val="20"/>
              </w:rPr>
            </w:pPr>
          </w:p>
        </w:tc>
        <w:tc>
          <w:tcPr>
            <w:tcW w:w="3151" w:type="dxa"/>
          </w:tcPr>
          <w:p>
            <w:pPr>
              <w:pStyle w:val="10"/>
              <w:spacing w:before="29"/>
              <w:ind w:right="125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NOODLES</w:t>
            </w:r>
          </w:p>
        </w:tc>
        <w:tc>
          <w:tcPr>
            <w:tcW w:w="2376" w:type="dxa"/>
          </w:tcPr>
          <w:p>
            <w:pPr>
              <w:pStyle w:val="10"/>
              <w:spacing w:before="29"/>
              <w:ind w:left="1207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RICE</w:t>
            </w:r>
          </w:p>
        </w:tc>
        <w:tc>
          <w:tcPr>
            <w:tcW w:w="667" w:type="dxa"/>
          </w:tcPr>
          <w:p>
            <w:pPr>
              <w:pStyle w:val="10"/>
              <w:spacing w:before="0"/>
              <w:rPr>
                <w:sz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7" w:type="dxa"/>
          </w:tcPr>
          <w:p>
            <w:pPr>
              <w:pStyle w:val="10"/>
              <w:spacing w:before="199"/>
              <w:ind w:left="50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With vegetables</w:t>
            </w:r>
          </w:p>
        </w:tc>
        <w:tc>
          <w:tcPr>
            <w:tcW w:w="1107" w:type="dxa"/>
          </w:tcPr>
          <w:p>
            <w:pPr>
              <w:pStyle w:val="10"/>
              <w:spacing w:before="199"/>
              <w:ind w:left="3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$5.00</w:t>
            </w:r>
          </w:p>
        </w:tc>
        <w:tc>
          <w:tcPr>
            <w:tcW w:w="3151" w:type="dxa"/>
          </w:tcPr>
          <w:p>
            <w:pPr>
              <w:pStyle w:val="10"/>
              <w:tabs>
                <w:tab w:val="left" w:pos="1260"/>
              </w:tabs>
              <w:spacing w:before="199"/>
              <w:ind w:right="20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Noodle</w:t>
            </w:r>
            <w:r>
              <w:rPr>
                <w:rFonts w:ascii="Arial"/>
                <w:sz w:val="21"/>
              </w:rPr>
              <w:tab/>
            </w:r>
            <w:r>
              <w:rPr>
                <w:rFonts w:ascii="Arial"/>
                <w:sz w:val="21"/>
              </w:rPr>
              <w:t>$2.00</w:t>
            </w:r>
          </w:p>
        </w:tc>
        <w:tc>
          <w:tcPr>
            <w:tcW w:w="2376" w:type="dxa"/>
          </w:tcPr>
          <w:p>
            <w:pPr>
              <w:pStyle w:val="10"/>
              <w:spacing w:before="199"/>
              <w:ind w:left="787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Fried</w:t>
            </w:r>
          </w:p>
        </w:tc>
        <w:tc>
          <w:tcPr>
            <w:tcW w:w="667" w:type="dxa"/>
          </w:tcPr>
          <w:p>
            <w:pPr>
              <w:pStyle w:val="10"/>
              <w:spacing w:before="199"/>
              <w:ind w:right="47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$3.30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727" w:type="dxa"/>
          </w:tcPr>
          <w:p>
            <w:pPr>
              <w:pStyle w:val="10"/>
              <w:spacing w:before="199"/>
              <w:ind w:left="50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With meat</w:t>
            </w:r>
          </w:p>
        </w:tc>
        <w:tc>
          <w:tcPr>
            <w:tcW w:w="1107" w:type="dxa"/>
          </w:tcPr>
          <w:p>
            <w:pPr>
              <w:pStyle w:val="10"/>
              <w:spacing w:before="199"/>
              <w:ind w:left="3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$5.20</w:t>
            </w:r>
          </w:p>
        </w:tc>
        <w:tc>
          <w:tcPr>
            <w:tcW w:w="3151" w:type="dxa"/>
          </w:tcPr>
          <w:p>
            <w:pPr>
              <w:pStyle w:val="10"/>
              <w:tabs>
                <w:tab w:val="left" w:pos="1260"/>
              </w:tabs>
              <w:spacing w:before="199"/>
              <w:ind w:right="20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With</w:t>
            </w:r>
            <w:r>
              <w:rPr>
                <w:rFonts w:ascii="Arial"/>
                <w:spacing w:val="-4"/>
                <w:sz w:val="21"/>
              </w:rPr>
              <w:t xml:space="preserve"> </w:t>
            </w:r>
            <w:r>
              <w:rPr>
                <w:rFonts w:ascii="Arial"/>
                <w:sz w:val="21"/>
              </w:rPr>
              <w:t>meat</w:t>
            </w:r>
            <w:r>
              <w:rPr>
                <w:rFonts w:ascii="Arial"/>
                <w:sz w:val="21"/>
              </w:rPr>
              <w:tab/>
            </w:r>
            <w:r>
              <w:rPr>
                <w:rFonts w:ascii="Arial"/>
                <w:sz w:val="21"/>
              </w:rPr>
              <w:t>$4.50</w:t>
            </w:r>
          </w:p>
        </w:tc>
        <w:tc>
          <w:tcPr>
            <w:tcW w:w="2376" w:type="dxa"/>
          </w:tcPr>
          <w:p>
            <w:pPr>
              <w:pStyle w:val="10"/>
              <w:spacing w:before="199"/>
              <w:ind w:left="787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With eggs</w:t>
            </w:r>
          </w:p>
        </w:tc>
        <w:tc>
          <w:tcPr>
            <w:tcW w:w="667" w:type="dxa"/>
          </w:tcPr>
          <w:p>
            <w:pPr>
              <w:pStyle w:val="10"/>
              <w:spacing w:before="199"/>
              <w:ind w:right="47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$3.80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727" w:type="dxa"/>
          </w:tcPr>
          <w:p>
            <w:pPr>
              <w:pStyle w:val="10"/>
              <w:spacing w:before="199" w:line="234" w:lineRule="exact"/>
              <w:ind w:left="50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With eggs</w:t>
            </w:r>
          </w:p>
        </w:tc>
        <w:tc>
          <w:tcPr>
            <w:tcW w:w="1107" w:type="dxa"/>
          </w:tcPr>
          <w:p>
            <w:pPr>
              <w:pStyle w:val="10"/>
              <w:spacing w:before="199" w:line="234" w:lineRule="exact"/>
              <w:ind w:left="3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$4.80</w:t>
            </w:r>
          </w:p>
        </w:tc>
        <w:tc>
          <w:tcPr>
            <w:tcW w:w="3151" w:type="dxa"/>
          </w:tcPr>
          <w:p>
            <w:pPr>
              <w:pStyle w:val="10"/>
              <w:tabs>
                <w:tab w:val="left" w:pos="1260"/>
              </w:tabs>
              <w:spacing w:before="199" w:line="234" w:lineRule="exact"/>
              <w:ind w:right="208"/>
              <w:jc w:val="center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With</w:t>
            </w:r>
            <w:r>
              <w:rPr>
                <w:rFonts w:ascii="Arial"/>
                <w:spacing w:val="1"/>
                <w:sz w:val="21"/>
              </w:rPr>
              <w:t xml:space="preserve"> </w:t>
            </w:r>
            <w:r>
              <w:rPr>
                <w:rFonts w:ascii="Arial"/>
                <w:spacing w:val="-3"/>
                <w:sz w:val="21"/>
              </w:rPr>
              <w:t>eggs</w:t>
            </w:r>
            <w:r>
              <w:rPr>
                <w:rFonts w:ascii="Arial"/>
                <w:spacing w:val="-3"/>
                <w:sz w:val="21"/>
              </w:rPr>
              <w:tab/>
            </w:r>
            <w:r>
              <w:rPr>
                <w:rFonts w:ascii="Arial"/>
                <w:sz w:val="21"/>
              </w:rPr>
              <w:t>$2.00</w:t>
            </w:r>
          </w:p>
        </w:tc>
        <w:tc>
          <w:tcPr>
            <w:tcW w:w="2376" w:type="dxa"/>
          </w:tcPr>
          <w:p>
            <w:pPr>
              <w:pStyle w:val="10"/>
              <w:spacing w:before="199" w:line="234" w:lineRule="exact"/>
              <w:ind w:left="787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With vegetables</w:t>
            </w:r>
          </w:p>
        </w:tc>
        <w:tc>
          <w:tcPr>
            <w:tcW w:w="667" w:type="dxa"/>
          </w:tcPr>
          <w:p>
            <w:pPr>
              <w:pStyle w:val="10"/>
              <w:spacing w:before="199" w:line="234" w:lineRule="exact"/>
              <w:ind w:right="47"/>
              <w:jc w:val="right"/>
              <w:rPr>
                <w:rFonts w:ascii="Arial"/>
                <w:sz w:val="21"/>
              </w:rPr>
            </w:pPr>
            <w:r>
              <w:rPr>
                <w:rFonts w:ascii="Arial"/>
                <w:sz w:val="21"/>
              </w:rPr>
              <w:t>$4.10</w:t>
            </w:r>
          </w:p>
        </w:tc>
      </w:tr>
    </w:tbl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spacing w:before="1"/>
        <w:rPr>
          <w:sz w:val="19"/>
        </w:rPr>
      </w:pPr>
    </w:p>
    <w:p>
      <w:pPr>
        <w:pStyle w:val="3"/>
        <w:tabs>
          <w:tab w:val="left" w:pos="647"/>
        </w:tabs>
        <w:ind w:left="160"/>
      </w:pPr>
      <w:r>
        <w:t>(</w:t>
      </w:r>
      <w:r>
        <w:tab/>
      </w:r>
      <w:r>
        <w:t>) 1. Kate likes desserts. She has only $6.80. She will have ice cream and fresh</w:t>
      </w:r>
      <w:r>
        <w:rPr>
          <w:spacing w:val="-24"/>
        </w:rPr>
        <w:t xml:space="preserve"> </w:t>
      </w:r>
      <w:r>
        <w:t>fruit.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</w:tabs>
        <w:ind w:left="160"/>
      </w:pPr>
      <w:r>
        <w:t>(</w:t>
      </w:r>
      <w:r>
        <w:tab/>
      </w:r>
      <w:r>
        <w:t>)</w:t>
      </w:r>
      <w:r>
        <w:rPr>
          <w:spacing w:val="6"/>
        </w:rPr>
        <w:t xml:space="preserve"> </w:t>
      </w:r>
      <w:r>
        <w:t>2.</w:t>
      </w:r>
      <w:r>
        <w:rPr>
          <w:spacing w:val="5"/>
        </w:rPr>
        <w:t xml:space="preserve"> </w:t>
      </w:r>
      <w:r>
        <w:t>Sam</w:t>
      </w:r>
      <w:r>
        <w:rPr>
          <w:spacing w:val="0"/>
        </w:rPr>
        <w:t xml:space="preserve"> </w:t>
      </w:r>
      <w:r>
        <w:t>and</w:t>
      </w:r>
      <w:r>
        <w:rPr>
          <w:spacing w:val="2"/>
        </w:rPr>
        <w:t xml:space="preserve"> </w:t>
      </w:r>
      <w:r>
        <w:t>his</w:t>
      </w:r>
      <w:r>
        <w:rPr>
          <w:spacing w:val="6"/>
        </w:rPr>
        <w:t xml:space="preserve"> </w:t>
      </w:r>
      <w:r>
        <w:t>friends</w:t>
      </w:r>
      <w:r>
        <w:rPr>
          <w:spacing w:val="6"/>
        </w:rPr>
        <w:t xml:space="preserve"> </w:t>
      </w:r>
      <w:r>
        <w:t>can</w:t>
      </w:r>
      <w:r>
        <w:rPr>
          <w:spacing w:val="2"/>
        </w:rPr>
        <w:t xml:space="preserve"> </w:t>
      </w:r>
      <w:r>
        <w:t>have</w:t>
      </w:r>
      <w:r>
        <w:rPr>
          <w:spacing w:val="6"/>
        </w:rPr>
        <w:t xml:space="preserve"> </w:t>
      </w:r>
      <w:r>
        <w:t>dumplings</w:t>
      </w:r>
      <w:r>
        <w:rPr>
          <w:spacing w:val="6"/>
        </w:rPr>
        <w:t xml:space="preserve"> </w:t>
      </w:r>
      <w:r>
        <w:t>with</w:t>
      </w:r>
      <w:r>
        <w:rPr>
          <w:spacing w:val="6"/>
        </w:rPr>
        <w:t xml:space="preserve"> </w:t>
      </w:r>
      <w:r>
        <w:t>vegetables,</w:t>
      </w:r>
      <w:r>
        <w:rPr>
          <w:spacing w:val="5"/>
        </w:rPr>
        <w:t xml:space="preserve"> </w:t>
      </w:r>
      <w:r>
        <w:t>fried</w:t>
      </w:r>
      <w:r>
        <w:rPr>
          <w:spacing w:val="6"/>
        </w:rPr>
        <w:t xml:space="preserve"> </w:t>
      </w:r>
      <w:r>
        <w:t>rice,</w:t>
      </w:r>
      <w:r>
        <w:rPr>
          <w:spacing w:val="5"/>
        </w:rPr>
        <w:t xml:space="preserve"> </w:t>
      </w:r>
      <w:r>
        <w:t>hamburgers</w:t>
      </w:r>
      <w:r>
        <w:rPr>
          <w:spacing w:val="6"/>
        </w:rPr>
        <w:t xml:space="preserve"> </w:t>
      </w:r>
      <w:r>
        <w:rPr>
          <w:spacing w:val="-3"/>
        </w:rPr>
        <w:t>with</w:t>
      </w:r>
      <w:r>
        <w:rPr>
          <w:spacing w:val="6"/>
        </w:rPr>
        <w:t xml:space="preserve"> </w:t>
      </w:r>
      <w:r>
        <w:t>fish,</w:t>
      </w:r>
      <w:r>
        <w:rPr>
          <w:spacing w:val="5"/>
        </w:rPr>
        <w:t xml:space="preserve"> </w:t>
      </w:r>
      <w:r>
        <w:t>fresh</w:t>
      </w:r>
      <w:r>
        <w:rPr>
          <w:spacing w:val="6"/>
        </w:rPr>
        <w:t xml:space="preserve"> </w:t>
      </w:r>
      <w:r>
        <w:t>fruit,</w:t>
      </w:r>
      <w:r>
        <w:rPr>
          <w:spacing w:val="0"/>
        </w:rPr>
        <w:t xml:space="preserve"> </w:t>
      </w:r>
      <w:r>
        <w:t>apple</w:t>
      </w:r>
      <w:r>
        <w:rPr>
          <w:spacing w:val="6"/>
        </w:rPr>
        <w:t xml:space="preserve"> </w:t>
      </w:r>
      <w:r>
        <w:t>juice</w:t>
      </w:r>
    </w:p>
    <w:p>
      <w:pPr>
        <w:spacing w:after="0"/>
        <w:sectPr>
          <w:pgSz w:w="11910" w:h="16840"/>
          <w:pgMar w:top="1420" w:right="560" w:bottom="280" w:left="560" w:header="852" w:footer="0" w:gutter="0"/>
          <w:cols w:space="720" w:num="1"/>
        </w:sectPr>
      </w:pPr>
    </w:p>
    <w:p>
      <w:pPr>
        <w:pStyle w:val="3"/>
        <w:spacing w:before="83"/>
        <w:ind w:left="160"/>
      </w:pPr>
      <w:r>
        <w:t>and coffee in this restaurant.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647"/>
        </w:tabs>
        <w:ind w:left="160"/>
      </w:pPr>
      <w:r>
        <w:t>(</w:t>
      </w:r>
      <w:r>
        <w:tab/>
      </w:r>
      <w:r>
        <w:t>) 3. Lisa wants two hamburgers with chicken and two cups of coffee, she will pay</w:t>
      </w:r>
      <w:r>
        <w:rPr>
          <w:spacing w:val="-33"/>
        </w:rPr>
        <w:t xml:space="preserve"> </w:t>
      </w:r>
      <w:r>
        <w:t>$14.4.</w:t>
      </w:r>
    </w:p>
    <w:p>
      <w:pPr>
        <w:pStyle w:val="3"/>
        <w:spacing w:before="7"/>
        <w:rPr>
          <w:sz w:val="19"/>
        </w:rPr>
      </w:pPr>
    </w:p>
    <w:p>
      <w:pPr>
        <w:pStyle w:val="3"/>
        <w:tabs>
          <w:tab w:val="left" w:pos="647"/>
        </w:tabs>
        <w:spacing w:before="1" w:line="465" w:lineRule="auto"/>
        <w:ind w:left="160" w:right="200"/>
      </w:pPr>
      <w:r>
        <w:t>(</w:t>
      </w:r>
      <w:r>
        <w:tab/>
      </w:r>
      <w:r>
        <w:t xml:space="preserve">) 4. Bill likes noodles. Peter likes rice and </w:t>
      </w:r>
      <w:r>
        <w:rPr>
          <w:spacing w:val="-6"/>
        </w:rPr>
        <w:t xml:space="preserve">Tom </w:t>
      </w:r>
      <w:r>
        <w:t xml:space="preserve">likes dumplings </w:t>
      </w:r>
      <w:r>
        <w:rPr>
          <w:spacing w:val="-3"/>
        </w:rPr>
        <w:t xml:space="preserve">with </w:t>
      </w:r>
      <w:r>
        <w:t xml:space="preserve">vegetables. They have $13.30. They will have noodles with meat, dumplings </w:t>
      </w:r>
      <w:r>
        <w:rPr>
          <w:spacing w:val="-3"/>
        </w:rPr>
        <w:t xml:space="preserve">with </w:t>
      </w:r>
      <w:r>
        <w:t>vegetables and rice with</w:t>
      </w:r>
      <w:r>
        <w:rPr>
          <w:spacing w:val="-11"/>
        </w:rPr>
        <w:t xml:space="preserve"> </w:t>
      </w:r>
      <w:r>
        <w:t>eggs.</w:t>
      </w:r>
    </w:p>
    <w:p>
      <w:pPr>
        <w:pStyle w:val="3"/>
        <w:tabs>
          <w:tab w:val="left" w:pos="647"/>
        </w:tabs>
        <w:spacing w:line="465" w:lineRule="auto"/>
        <w:ind w:left="160" w:right="200"/>
      </w:pPr>
      <w:r>
        <w:t>(</w:t>
      </w:r>
      <w:r>
        <w:tab/>
      </w:r>
      <w:r>
        <w:t xml:space="preserve">) 5. Three boys and two girls are in the restaurant. Each boy wants to have a hamburger with beef and </w:t>
      </w:r>
      <w:r>
        <w:rPr>
          <w:spacing w:val="-3"/>
        </w:rPr>
        <w:t xml:space="preserve">each </w:t>
      </w:r>
      <w:r>
        <w:t>girl wants to have an apple pie.</w:t>
      </w:r>
      <w:r>
        <w:rPr>
          <w:spacing w:val="-40"/>
        </w:rPr>
        <w:t xml:space="preserve"> </w:t>
      </w:r>
      <w:r>
        <w:t>They will pay $21.2.</w:t>
      </w:r>
    </w:p>
    <w:p>
      <w:pPr>
        <w:pStyle w:val="3"/>
        <w:spacing w:line="417" w:lineRule="auto"/>
        <w:ind w:left="160" w:right="2779"/>
        <w:rPr>
          <w:rFonts w:hint="eastAsia" w:ascii="宋体" w:eastAsia="宋体"/>
        </w:rPr>
      </w:pPr>
      <w:r>
        <w:rPr>
          <w:rFonts w:hint="eastAsia" w:ascii="宋体" w:eastAsia="宋体"/>
          <w:spacing w:val="-5"/>
          <w:w w:val="100"/>
        </w:rPr>
        <w:t>九、根据短文内容补全单词（</w:t>
      </w:r>
      <w:r>
        <w:rPr>
          <w:rFonts w:hint="eastAsia" w:ascii="宋体" w:eastAsia="宋体"/>
          <w:spacing w:val="-4"/>
          <w:w w:val="100"/>
        </w:rPr>
        <w:t>首字母已给出</w:t>
      </w:r>
      <w:r>
        <w:rPr>
          <w:rFonts w:hint="eastAsia" w:ascii="宋体" w:eastAsia="宋体"/>
          <w:spacing w:val="-105"/>
          <w:w w:val="100"/>
        </w:rPr>
        <w:t>）</w:t>
      </w:r>
      <w:r>
        <w:rPr>
          <w:rFonts w:hint="eastAsia" w:ascii="宋体" w:eastAsia="宋体"/>
          <w:spacing w:val="-5"/>
          <w:w w:val="100"/>
        </w:rPr>
        <w:t>，将答案填写在短文下面的答题处</w:t>
      </w:r>
      <w:r>
        <w:rPr>
          <w:rFonts w:hint="eastAsia" w:ascii="宋体" w:eastAsia="宋体"/>
          <w:spacing w:val="-5"/>
        </w:rPr>
        <w:t xml:space="preserve"> </w:t>
      </w:r>
      <w:r>
        <w:rPr>
          <w:spacing w:val="-2"/>
          <w:w w:val="100"/>
        </w:rPr>
        <w:t>1</w:t>
      </w:r>
      <w:r>
        <w:rPr>
          <w:spacing w:val="0"/>
          <w:w w:val="100"/>
        </w:rPr>
        <w:t>0</w:t>
      </w:r>
      <w:r>
        <w:rPr>
          <w:w w:val="100"/>
        </w:rPr>
        <w:t xml:space="preserve">% </w:t>
      </w:r>
      <w:r>
        <w:t>Dear Mike</w:t>
      </w:r>
      <w:r>
        <w:rPr>
          <w:rFonts w:hint="eastAsia" w:ascii="宋体" w:eastAsia="宋体"/>
        </w:rPr>
        <w:t>，</w:t>
      </w:r>
    </w:p>
    <w:p>
      <w:pPr>
        <w:pStyle w:val="3"/>
        <w:tabs>
          <w:tab w:val="left" w:pos="2926"/>
          <w:tab w:val="left" w:pos="3092"/>
          <w:tab w:val="left" w:pos="4746"/>
          <w:tab w:val="left" w:pos="5707"/>
          <w:tab w:val="left" w:pos="5764"/>
          <w:tab w:val="left" w:pos="7366"/>
          <w:tab w:val="left" w:pos="9622"/>
        </w:tabs>
        <w:spacing w:line="448" w:lineRule="auto"/>
        <w:ind w:left="160" w:right="157" w:firstLine="420"/>
        <w:jc w:val="both"/>
      </w:pPr>
      <w:r>
        <w:t>I’ m very happy</w:t>
      </w:r>
      <w:r>
        <w:rPr>
          <w:spacing w:val="-18"/>
        </w:rPr>
        <w:t xml:space="preserve"> </w:t>
      </w:r>
      <w:r>
        <w:t>to</w:t>
      </w:r>
      <w:r>
        <w:rPr>
          <w:spacing w:val="0"/>
        </w:rPr>
        <w:t xml:space="preserve"> </w:t>
      </w:r>
      <w:r>
        <w:t>b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(1)</w:t>
      </w:r>
      <w:r>
        <w:rPr>
          <w:spacing w:val="3"/>
        </w:rPr>
        <w:t xml:space="preserve"> </w:t>
      </w:r>
      <w:r>
        <w:t>your</w:t>
      </w:r>
      <w:r>
        <w:rPr>
          <w:spacing w:val="-1"/>
        </w:rPr>
        <w:t xml:space="preserve"> </w:t>
      </w:r>
      <w:r>
        <w:rPr>
          <w:spacing w:val="-4"/>
        </w:rPr>
        <w:t>Wechat</w:t>
      </w:r>
      <w:r>
        <w:rPr>
          <w:rFonts w:hint="eastAsia" w:ascii="宋体" w:hAnsi="宋体" w:eastAsia="宋体"/>
          <w:spacing w:val="-4"/>
        </w:rPr>
        <w:t>（</w:t>
      </w:r>
      <w:r>
        <w:rPr>
          <w:rFonts w:hint="eastAsia" w:ascii="宋体" w:hAnsi="宋体" w:eastAsia="宋体"/>
        </w:rPr>
        <w:t>微信）</w:t>
      </w:r>
      <w:r>
        <w:t>friend.</w:t>
      </w:r>
      <w:r>
        <w:rPr>
          <w:spacing w:val="5"/>
        </w:rPr>
        <w:t xml:space="preserve"> </w:t>
      </w:r>
      <w:r>
        <w:t>I’m</w:t>
      </w:r>
      <w:r>
        <w:rPr>
          <w:spacing w:val="-3"/>
        </w:rPr>
        <w:t xml:space="preserve"> </w:t>
      </w:r>
      <w:r>
        <w:t>a</w:t>
      </w:r>
      <w:r>
        <w:rPr>
          <w:spacing w:val="7"/>
        </w:rPr>
        <w:t xml:space="preserve"> </w:t>
      </w:r>
      <w:r>
        <w:rPr>
          <w:spacing w:val="-3"/>
        </w:rPr>
        <w:t>twelve-year-old</w:t>
      </w:r>
      <w:r>
        <w:rPr>
          <w:spacing w:val="5"/>
        </w:rPr>
        <w:t xml:space="preserve"> </w:t>
      </w:r>
      <w:r>
        <w:t>boy from</w:t>
      </w:r>
      <w:r>
        <w:rPr>
          <w:spacing w:val="0"/>
        </w:rPr>
        <w:t xml:space="preserve"> </w:t>
      </w:r>
      <w:r>
        <w:t>London.</w:t>
      </w:r>
      <w:r>
        <w:rPr>
          <w:spacing w:val="5"/>
        </w:rPr>
        <w:t xml:space="preserve"> </w:t>
      </w:r>
      <w:r>
        <w:t>Now</w:t>
      </w:r>
      <w:r>
        <w:rPr>
          <w:spacing w:val="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study in</w:t>
      </w:r>
      <w:r>
        <w:rPr>
          <w:spacing w:val="5"/>
        </w:rPr>
        <w:t xml:space="preserve"> </w:t>
      </w:r>
      <w:r>
        <w:t xml:space="preserve">a primary school in </w:t>
      </w:r>
      <w:r>
        <w:rPr>
          <w:spacing w:val="-3"/>
        </w:rPr>
        <w:t xml:space="preserve">Tianjin. </w:t>
      </w:r>
      <w:r>
        <w:t>I can speak little Chinese, so</w:t>
      </w:r>
      <w:r>
        <w:rPr>
          <w:spacing w:val="37"/>
        </w:rPr>
        <w:t xml:space="preserve"> </w:t>
      </w:r>
      <w:r>
        <w:t>it</w:t>
      </w:r>
      <w:r>
        <w:rPr>
          <w:spacing w:val="5"/>
        </w:rPr>
        <w:t xml:space="preserve"> </w:t>
      </w:r>
      <w:r>
        <w:t>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(2) easy for </w:t>
      </w:r>
      <w:r>
        <w:rPr>
          <w:spacing w:val="-3"/>
        </w:rPr>
        <w:t xml:space="preserve">me </w:t>
      </w:r>
      <w:r>
        <w:t>to talk with others.</w:t>
      </w:r>
      <w:r>
        <w:rPr>
          <w:spacing w:val="30"/>
        </w:rPr>
        <w:t xml:space="preserve"> </w:t>
      </w:r>
      <w:r>
        <w:t>I</w:t>
      </w:r>
      <w:r>
        <w:rPr>
          <w:spacing w:val="0"/>
        </w:rPr>
        <w:t xml:space="preserve"> </w:t>
      </w:r>
      <w:r>
        <w:t>u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(3) hide my eyes behind </w:t>
      </w:r>
      <w:r>
        <w:rPr>
          <w:spacing w:val="-3"/>
        </w:rPr>
        <w:t xml:space="preserve">my </w:t>
      </w:r>
      <w:r>
        <w:t xml:space="preserve">hair and say nothing. I feel </w:t>
      </w:r>
      <w:r>
        <w:rPr>
          <w:spacing w:val="-4"/>
        </w:rPr>
        <w:t xml:space="preserve">unhappy. Luckily, </w:t>
      </w:r>
      <w:r>
        <w:t xml:space="preserve">I have a quite good </w:t>
      </w:r>
      <w:r>
        <w:rPr>
          <w:spacing w:val="-3"/>
        </w:rPr>
        <w:t xml:space="preserve">teacher, </w:t>
      </w:r>
      <w:r>
        <w:t xml:space="preserve">Miss Li. She often helps </w:t>
      </w:r>
      <w:r>
        <w:rPr>
          <w:spacing w:val="-3"/>
        </w:rPr>
        <w:t xml:space="preserve">me </w:t>
      </w:r>
      <w:r>
        <w:t>with my</w:t>
      </w:r>
      <w:r>
        <w:rPr>
          <w:spacing w:val="-2"/>
        </w:rPr>
        <w:t xml:space="preserve"> </w:t>
      </w:r>
      <w:r>
        <w:rPr>
          <w:spacing w:val="-4"/>
        </w:rPr>
        <w:t>study.</w:t>
      </w:r>
      <w:r>
        <w:rPr>
          <w:spacing w:val="2"/>
        </w:rPr>
        <w:t xml:space="preserve"> </w:t>
      </w:r>
      <w:r>
        <w:t>She</w:t>
      </w:r>
      <w:r>
        <w:rPr>
          <w:spacing w:val="3"/>
        </w:rPr>
        <w:t xml:space="preserve"> </w:t>
      </w:r>
      <w:r>
        <w:t>always</w:t>
      </w:r>
      <w:r>
        <w:rPr>
          <w:spacing w:val="5"/>
        </w:rPr>
        <w:t xml:space="preserve"> </w:t>
      </w:r>
      <w:r>
        <w:rPr>
          <w:spacing w:val="-5"/>
        </w:rPr>
        <w:t>encourages</w:t>
      </w:r>
      <w:r>
        <w:rPr>
          <w:rFonts w:hint="eastAsia" w:ascii="宋体" w:hAnsi="宋体" w:eastAsia="宋体"/>
          <w:spacing w:val="-5"/>
        </w:rPr>
        <w:t>（</w:t>
      </w:r>
      <w:r>
        <w:rPr>
          <w:rFonts w:hint="eastAsia" w:ascii="宋体" w:hAnsi="宋体" w:eastAsia="宋体"/>
        </w:rPr>
        <w:t>鼓</w:t>
      </w:r>
      <w:r>
        <w:rPr>
          <w:rFonts w:hint="eastAsia" w:ascii="宋体" w:hAnsi="宋体" w:eastAsia="宋体"/>
          <w:spacing w:val="-5"/>
        </w:rPr>
        <w:t>励</w:t>
      </w:r>
      <w:r>
        <w:rPr>
          <w:rFonts w:hint="eastAsia" w:ascii="宋体" w:hAnsi="宋体" w:eastAsia="宋体"/>
          <w:spacing w:val="-11"/>
        </w:rPr>
        <w:t>）</w:t>
      </w:r>
      <w:r>
        <w:rPr>
          <w:spacing w:val="-11"/>
        </w:rPr>
        <w:t>me</w:t>
      </w:r>
      <w:r>
        <w:rPr>
          <w:spacing w:val="5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practice</w:t>
      </w:r>
      <w:r>
        <w:rPr>
          <w:spacing w:val="5"/>
        </w:rPr>
        <w:t xml:space="preserve"> </w:t>
      </w:r>
      <w:r>
        <w:rPr>
          <w:spacing w:val="-3"/>
        </w:rPr>
        <w:t>r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t xml:space="preserve">(4) Chinese books. And she also wants </w:t>
      </w:r>
      <w:r>
        <w:rPr>
          <w:spacing w:val="-3"/>
        </w:rPr>
        <w:t xml:space="preserve">my </w:t>
      </w:r>
      <w:r>
        <w:t>new</w:t>
      </w:r>
      <w:r>
        <w:rPr>
          <w:spacing w:val="-29"/>
        </w:rPr>
        <w:t xml:space="preserve"> </w:t>
      </w:r>
      <w:r>
        <w:t>classmates to</w:t>
      </w:r>
      <w:r>
        <w:rPr>
          <w:spacing w:val="12"/>
        </w:rPr>
        <w:t xml:space="preserve"> </w:t>
      </w:r>
      <w:r>
        <w:t>care</w:t>
      </w:r>
      <w:r>
        <w:rPr>
          <w:spacing w:val="16"/>
        </w:rPr>
        <w:t xml:space="preserve"> </w:t>
      </w:r>
      <w:r>
        <w:t>more</w:t>
      </w:r>
      <w:r>
        <w:rPr>
          <w:spacing w:val="12"/>
        </w:rPr>
        <w:t xml:space="preserve"> </w:t>
      </w:r>
      <w:r>
        <w:t>about</w:t>
      </w:r>
      <w:r>
        <w:rPr>
          <w:spacing w:val="15"/>
        </w:rPr>
        <w:t xml:space="preserve"> </w:t>
      </w:r>
      <w:r>
        <w:t>me.</w:t>
      </w:r>
      <w:r>
        <w:rPr>
          <w:spacing w:val="13"/>
        </w:rPr>
        <w:t xml:space="preserve"> </w:t>
      </w:r>
      <w:r>
        <w:t>Her</w:t>
      </w:r>
      <w:r>
        <w:rPr>
          <w:spacing w:val="15"/>
        </w:rPr>
        <w:t xml:space="preserve"> </w:t>
      </w:r>
      <w:r>
        <w:t>love</w:t>
      </w:r>
      <w:r>
        <w:rPr>
          <w:spacing w:val="16"/>
        </w:rPr>
        <w:t xml:space="preserve"> </w:t>
      </w:r>
      <w:r>
        <w:t>makes</w:t>
      </w:r>
      <w:r>
        <w:rPr>
          <w:spacing w:val="15"/>
        </w:rPr>
        <w:t xml:space="preserve"> </w:t>
      </w:r>
      <w:r>
        <w:rPr>
          <w:spacing w:val="-3"/>
        </w:rPr>
        <w:t>me</w:t>
      </w:r>
      <w:r>
        <w:rPr>
          <w:spacing w:val="16"/>
        </w:rPr>
        <w:t xml:space="preserve"> </w:t>
      </w:r>
      <w:r>
        <w:rPr>
          <w:spacing w:val="-6"/>
        </w:rPr>
        <w:t>w</w:t>
      </w:r>
      <w:r>
        <w:rPr>
          <w:spacing w:val="-6"/>
          <w:u w:val="single"/>
        </w:rPr>
        <w:t xml:space="preserve"> </w:t>
      </w:r>
      <w:r>
        <w:rPr>
          <w:spacing w:val="-6"/>
          <w:u w:val="single"/>
        </w:rPr>
        <w:tab/>
      </w:r>
      <w:r>
        <w:t>(5). Sometimes  I</w:t>
      </w:r>
      <w:r>
        <w:rPr>
          <w:spacing w:val="-6"/>
        </w:rPr>
        <w:t xml:space="preserve"> </w:t>
      </w:r>
      <w:r>
        <w:t>call</w:t>
      </w:r>
      <w:r>
        <w:rPr>
          <w:spacing w:val="13"/>
        </w:rPr>
        <w:t xml:space="preserve"> </w:t>
      </w:r>
      <w:r>
        <w:t>h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(6) </w:t>
      </w:r>
      <w:r>
        <w:rPr>
          <w:spacing w:val="-3"/>
        </w:rPr>
        <w:t xml:space="preserve">Mum. With </w:t>
      </w:r>
      <w:r>
        <w:t>her help, I have many close friends and begin</w:t>
      </w:r>
      <w:r>
        <w:rPr>
          <w:spacing w:val="-8"/>
        </w:rPr>
        <w:t xml:space="preserve"> </w:t>
      </w:r>
      <w:r>
        <w:t xml:space="preserve">to </w:t>
      </w:r>
      <w:r>
        <w:rPr>
          <w:spacing w:val="-3"/>
        </w:rPr>
        <w:t>e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r>
        <w:rPr>
          <w:spacing w:val="-3"/>
          <w:u w:val="single"/>
        </w:rPr>
        <w:tab/>
      </w:r>
      <w:r>
        <w:t xml:space="preserve">(7) </w:t>
      </w:r>
      <w:r>
        <w:rPr>
          <w:spacing w:val="-3"/>
        </w:rPr>
        <w:t xml:space="preserve">my </w:t>
      </w:r>
      <w:r>
        <w:t>happy</w:t>
      </w:r>
      <w:r>
        <w:rPr>
          <w:spacing w:val="-11"/>
        </w:rPr>
        <w:t xml:space="preserve"> </w:t>
      </w:r>
      <w:r>
        <w:t>life.</w:t>
      </w:r>
    </w:p>
    <w:p>
      <w:pPr>
        <w:pStyle w:val="3"/>
        <w:tabs>
          <w:tab w:val="left" w:pos="851"/>
          <w:tab w:val="left" w:pos="5018"/>
          <w:tab w:val="left" w:pos="9005"/>
        </w:tabs>
        <w:spacing w:line="465" w:lineRule="auto"/>
        <w:ind w:left="160" w:right="167" w:firstLine="420"/>
        <w:jc w:val="both"/>
      </w:pPr>
      <w:r>
        <w:t xml:space="preserve">I know you are in China, too. </w:t>
      </w:r>
      <w:r>
        <w:rPr>
          <w:spacing w:val="-3"/>
        </w:rPr>
        <w:t xml:space="preserve">Do </w:t>
      </w:r>
      <w:r>
        <w:t xml:space="preserve">you have the same problem? I think these </w:t>
      </w:r>
      <w:r>
        <w:rPr>
          <w:spacing w:val="-3"/>
        </w:rPr>
        <w:t xml:space="preserve">ways </w:t>
      </w:r>
      <w:r>
        <w:t xml:space="preserve">will help you. Show your love </w:t>
      </w:r>
      <w:r>
        <w:rPr>
          <w:spacing w:val="-3"/>
        </w:rPr>
        <w:t xml:space="preserve">for </w:t>
      </w:r>
      <w:r>
        <w:t>others. Be  friendly to  people  you  meet.</w:t>
      </w:r>
      <w:r>
        <w:rPr>
          <w:spacing w:val="27"/>
        </w:rPr>
        <w:t xml:space="preserve"> </w:t>
      </w:r>
      <w:r>
        <w:rPr>
          <w:spacing w:val="-3"/>
        </w:rPr>
        <w:t>Learn</w:t>
      </w:r>
      <w:r>
        <w:rPr>
          <w:spacing w:val="31"/>
        </w:rPr>
        <w:t xml:space="preserve"> </w:t>
      </w:r>
      <w:r>
        <w:t>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(8) new by singing, chanting and playing games, and  you’ll be     i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(9) in it. Look in the mirror and say to yourself, “I’ m special and </w:t>
      </w:r>
      <w:r>
        <w:rPr>
          <w:spacing w:val="-4"/>
        </w:rPr>
        <w:t xml:space="preserve">there’s </w:t>
      </w:r>
      <w:r>
        <w:t xml:space="preserve">no one in </w:t>
      </w:r>
      <w:r>
        <w:rPr>
          <w:spacing w:val="5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w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(10) like me.” This may not sound good, but it really works. I hope your life in China </w:t>
      </w:r>
      <w:r>
        <w:rPr>
          <w:spacing w:val="-3"/>
        </w:rPr>
        <w:t xml:space="preserve">will </w:t>
      </w:r>
      <w:r>
        <w:t>be happier and</w:t>
      </w:r>
      <w:r>
        <w:rPr>
          <w:spacing w:val="-27"/>
        </w:rPr>
        <w:t xml:space="preserve"> </w:t>
      </w:r>
      <w:r>
        <w:rPr>
          <w:spacing w:val="-3"/>
        </w:rPr>
        <w:t>happier.</w:t>
      </w:r>
    </w:p>
    <w:p>
      <w:pPr>
        <w:spacing w:after="0" w:line="465" w:lineRule="auto"/>
        <w:jc w:val="both"/>
        <w:sectPr>
          <w:pgSz w:w="11910" w:h="16840"/>
          <w:pgMar w:top="1420" w:right="560" w:bottom="280" w:left="560" w:header="852" w:footer="0" w:gutter="0"/>
          <w:cols w:space="720" w:num="1"/>
        </w:sect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tabs>
          <w:tab w:val="left" w:pos="1365"/>
          <w:tab w:val="left" w:pos="2577"/>
        </w:tabs>
        <w:spacing w:before="170"/>
        <w:ind w:left="160"/>
      </w:pPr>
      <w:r>
        <w:t>1.</w:t>
      </w:r>
      <w:r>
        <w:rPr>
          <w:spacing w:val="-2"/>
        </w:rPr>
        <w:t xml:space="preserve"> </w:t>
      </w:r>
      <w:r>
        <w:t>b</w:t>
      </w:r>
      <w:r>
        <w:rPr>
          <w:u w:val="single"/>
        </w:rPr>
        <w:tab/>
      </w:r>
      <w:r>
        <w:t>2.</w:t>
      </w:r>
      <w:r>
        <w:rPr>
          <w:spacing w:val="-2"/>
        </w:rPr>
        <w:t xml:space="preserve"> </w:t>
      </w:r>
      <w:r>
        <w:rPr>
          <w:spacing w:val="-3"/>
        </w:rPr>
        <w:t>i</w:t>
      </w:r>
      <w:r>
        <w:rPr>
          <w:u w:val="single"/>
        </w:rPr>
        <w:t xml:space="preserve"> </w:t>
      </w:r>
      <w:r>
        <w:rPr>
          <w:u w:val="single"/>
        </w:rPr>
        <w:tab/>
      </w:r>
    </w:p>
    <w:p>
      <w:pPr>
        <w:pStyle w:val="3"/>
        <w:rPr>
          <w:sz w:val="22"/>
        </w:rPr>
      </w:pPr>
      <w:r>
        <w:br w:type="column"/>
      </w:r>
    </w:p>
    <w:p>
      <w:pPr>
        <w:pStyle w:val="3"/>
        <w:rPr>
          <w:sz w:val="22"/>
        </w:rPr>
      </w:pPr>
    </w:p>
    <w:p>
      <w:pPr>
        <w:pStyle w:val="3"/>
        <w:rPr>
          <w:sz w:val="22"/>
        </w:rPr>
      </w:pPr>
    </w:p>
    <w:p>
      <w:pPr>
        <w:pStyle w:val="3"/>
        <w:tabs>
          <w:tab w:val="left" w:pos="1267"/>
          <w:tab w:val="left" w:pos="2493"/>
          <w:tab w:val="left" w:pos="3833"/>
        </w:tabs>
        <w:spacing w:before="170"/>
        <w:ind w:left="63"/>
      </w:pPr>
      <w:r>
        <w:t>3.</w:t>
      </w:r>
      <w:r>
        <w:rPr>
          <w:spacing w:val="-2"/>
        </w:rPr>
        <w:t xml:space="preserve"> </w:t>
      </w:r>
      <w:r>
        <w:t>u</w:t>
      </w:r>
      <w:r>
        <w:rPr>
          <w:u w:val="single"/>
        </w:rPr>
        <w:tab/>
      </w:r>
      <w:r>
        <w:t>4.</w:t>
      </w:r>
      <w:r>
        <w:rPr>
          <w:spacing w:val="-2"/>
        </w:rPr>
        <w:t xml:space="preserve"> </w:t>
      </w:r>
      <w:r>
        <w:rPr>
          <w:spacing w:val="-3"/>
        </w:rPr>
        <w:t>r</w:t>
      </w:r>
      <w:r>
        <w:rPr>
          <w:spacing w:val="-3"/>
          <w:u w:val="single"/>
        </w:rPr>
        <w:tab/>
      </w:r>
      <w:r>
        <w:t>5.</w:t>
      </w:r>
      <w:r>
        <w:rPr>
          <w:spacing w:val="-2"/>
        </w:rPr>
        <w:t xml:space="preserve"> </w:t>
      </w:r>
      <w:r>
        <w:t>w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pStyle w:val="3"/>
        <w:spacing w:line="234" w:lineRule="exact"/>
        <w:ind w:left="160"/>
      </w:pPr>
      <w:r>
        <w:br w:type="column"/>
      </w:r>
      <w:r>
        <w:t>Best wishes,</w:t>
      </w:r>
    </w:p>
    <w:p>
      <w:pPr>
        <w:pStyle w:val="3"/>
        <w:spacing w:before="8"/>
        <w:rPr>
          <w:sz w:val="19"/>
        </w:rPr>
      </w:pPr>
    </w:p>
    <w:p>
      <w:pPr>
        <w:pStyle w:val="3"/>
        <w:ind w:left="840"/>
      </w:pPr>
      <w:r>
        <w:t>Sam</w:t>
      </w:r>
    </w:p>
    <w:p>
      <w:pPr>
        <w:spacing w:after="0"/>
        <w:sectPr>
          <w:type w:val="continuous"/>
          <w:pgSz w:w="11910" w:h="16840"/>
          <w:pgMar w:top="1420" w:right="560" w:bottom="280" w:left="560" w:header="720" w:footer="720" w:gutter="0"/>
          <w:cols w:equalWidth="0" w:num="3">
            <w:col w:w="2578" w:space="40"/>
            <w:col w:w="3874" w:space="2927"/>
            <w:col w:w="1371"/>
          </w:cols>
        </w:sectPr>
      </w:pPr>
    </w:p>
    <w:p>
      <w:pPr>
        <w:pStyle w:val="3"/>
        <w:spacing w:before="7"/>
        <w:rPr>
          <w:sz w:val="11"/>
        </w:rPr>
      </w:pPr>
    </w:p>
    <w:p>
      <w:pPr>
        <w:pStyle w:val="3"/>
        <w:tabs>
          <w:tab w:val="left" w:pos="1365"/>
          <w:tab w:val="left" w:pos="2613"/>
          <w:tab w:val="left" w:pos="3862"/>
          <w:tab w:val="left" w:pos="5098"/>
          <w:tab w:val="left" w:pos="6559"/>
        </w:tabs>
        <w:spacing w:before="93"/>
        <w:ind w:left="160"/>
      </w:pPr>
      <w:r>
        <w:t>6.</w:t>
      </w:r>
      <w:r>
        <w:rPr>
          <w:spacing w:val="-2"/>
        </w:rPr>
        <w:t xml:space="preserve"> </w:t>
      </w:r>
      <w:r>
        <w:t>h</w:t>
      </w:r>
      <w:r>
        <w:rPr>
          <w:u w:val="single"/>
        </w:rPr>
        <w:tab/>
      </w:r>
      <w:r>
        <w:t>7.</w:t>
      </w:r>
      <w:r>
        <w:rPr>
          <w:spacing w:val="-2"/>
        </w:rPr>
        <w:t xml:space="preserve"> </w:t>
      </w:r>
      <w:r>
        <w:rPr>
          <w:spacing w:val="-3"/>
        </w:rPr>
        <w:t>e</w:t>
      </w:r>
      <w:r>
        <w:rPr>
          <w:spacing w:val="-3"/>
          <w:u w:val="single"/>
        </w:rPr>
        <w:tab/>
      </w:r>
      <w:r>
        <w:t>8.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rPr>
          <w:spacing w:val="-3"/>
          <w:u w:val="single"/>
        </w:rPr>
        <w:tab/>
      </w:r>
      <w:r>
        <w:t>9.</w:t>
      </w:r>
      <w:r>
        <w:rPr>
          <w:spacing w:val="-2"/>
        </w:rPr>
        <w:t xml:space="preserve"> </w:t>
      </w:r>
      <w:r>
        <w:rPr>
          <w:spacing w:val="-3"/>
        </w:rPr>
        <w:t>i</w:t>
      </w:r>
      <w:r>
        <w:rPr>
          <w:spacing w:val="-3"/>
          <w:u w:val="single"/>
        </w:rPr>
        <w:tab/>
      </w:r>
      <w:r>
        <w:t>10.</w:t>
      </w:r>
      <w:r>
        <w:rPr>
          <w:spacing w:val="-2"/>
        </w:rPr>
        <w:t xml:space="preserve"> </w:t>
      </w:r>
      <w:r>
        <w:rPr>
          <w:spacing w:val="-6"/>
        </w:rPr>
        <w:t>w</w:t>
      </w:r>
      <w:r>
        <w:rPr>
          <w:w w:val="100"/>
          <w:u w:val="single"/>
        </w:rPr>
        <w:t xml:space="preserve"> </w:t>
      </w:r>
      <w:r>
        <w:rPr>
          <w:u w:val="single"/>
        </w:rPr>
        <w:tab/>
      </w:r>
    </w:p>
    <w:p>
      <w:pPr>
        <w:spacing w:after="0"/>
        <w:sectPr>
          <w:type w:val="continuous"/>
          <w:pgSz w:w="11910" w:h="16840"/>
          <w:pgMar w:top="1420" w:right="560" w:bottom="280" w:left="560" w:header="720" w:footer="720" w:gutter="0"/>
          <w:cols w:space="720" w:num="1"/>
        </w:sectPr>
      </w:pPr>
    </w:p>
    <w:p>
      <w:pPr>
        <w:pStyle w:val="2"/>
      </w:pPr>
      <w:r>
        <w:t>参考答案</w:t>
      </w:r>
    </w:p>
    <w:p>
      <w:pPr>
        <w:pStyle w:val="3"/>
        <w:rPr>
          <w:rFonts w:ascii="宋体"/>
          <w:b/>
          <w:sz w:val="20"/>
        </w:rPr>
      </w:pPr>
    </w:p>
    <w:p>
      <w:pPr>
        <w:pStyle w:val="3"/>
        <w:rPr>
          <w:rFonts w:ascii="宋体"/>
          <w:b/>
          <w:sz w:val="20"/>
        </w:rPr>
      </w:pPr>
    </w:p>
    <w:p>
      <w:pPr>
        <w:pStyle w:val="3"/>
        <w:spacing w:before="11"/>
        <w:rPr>
          <w:rFonts w:ascii="宋体"/>
          <w:b/>
          <w:sz w:val="20"/>
        </w:rPr>
      </w:pPr>
    </w:p>
    <w:p>
      <w:pPr>
        <w:pStyle w:val="3"/>
        <w:spacing w:before="79"/>
        <w:ind w:left="160"/>
      </w:pPr>
      <w:r>
        <w:rPr>
          <w:rFonts w:hint="eastAsia" w:ascii="宋体" w:eastAsia="宋体"/>
        </w:rPr>
        <w:t xml:space="preserve">一、语音 </w:t>
      </w:r>
      <w:r>
        <w:t>10%</w:t>
      </w:r>
    </w:p>
    <w:p>
      <w:pPr>
        <w:pStyle w:val="3"/>
        <w:spacing w:before="2"/>
        <w:rPr>
          <w:sz w:val="18"/>
        </w:rPr>
      </w:pPr>
    </w:p>
    <w:p>
      <w:pPr>
        <w:pStyle w:val="3"/>
        <w:spacing w:before="1" w:line="465" w:lineRule="auto"/>
        <w:ind w:left="160" w:right="9565"/>
      </w:pPr>
      <w:r>
        <w:t>A. CACAB B. × √ × × ×</w:t>
      </w:r>
    </w:p>
    <w:p>
      <w:pPr>
        <w:pStyle w:val="3"/>
        <w:spacing w:line="258" w:lineRule="exact"/>
        <w:ind w:left="160"/>
      </w:pPr>
      <w:r>
        <w:rPr>
          <w:rFonts w:hint="eastAsia" w:ascii="宋体" w:eastAsia="宋体"/>
        </w:rPr>
        <w:t xml:space="preserve">二、词汇 </w:t>
      </w:r>
      <w:r>
        <w:t>15%</w:t>
      </w:r>
    </w:p>
    <w:p>
      <w:pPr>
        <w:pStyle w:val="3"/>
        <w:spacing w:before="1"/>
        <w:rPr>
          <w:sz w:val="18"/>
        </w:rPr>
      </w:pPr>
    </w:p>
    <w:p>
      <w:pPr>
        <w:pStyle w:val="9"/>
        <w:numPr>
          <w:ilvl w:val="0"/>
          <w:numId w:val="9"/>
        </w:numPr>
        <w:tabs>
          <w:tab w:val="left" w:pos="412"/>
        </w:tabs>
        <w:spacing w:before="1" w:after="0" w:line="240" w:lineRule="auto"/>
        <w:ind w:left="160" w:right="0" w:firstLine="0"/>
        <w:jc w:val="left"/>
        <w:rPr>
          <w:sz w:val="21"/>
        </w:rPr>
      </w:pPr>
      <w:r>
        <w:rPr>
          <w:sz w:val="21"/>
        </w:rPr>
        <w:t>CABED</w:t>
      </w:r>
    </w:p>
    <w:p>
      <w:pPr>
        <w:pStyle w:val="3"/>
        <w:spacing w:before="7"/>
        <w:rPr>
          <w:sz w:val="19"/>
        </w:rPr>
      </w:pPr>
    </w:p>
    <w:p>
      <w:pPr>
        <w:pStyle w:val="9"/>
        <w:numPr>
          <w:ilvl w:val="0"/>
          <w:numId w:val="9"/>
        </w:numPr>
        <w:tabs>
          <w:tab w:val="left" w:pos="408"/>
          <w:tab w:val="left" w:pos="1513"/>
          <w:tab w:val="left" w:pos="2492"/>
          <w:tab w:val="left" w:pos="3578"/>
          <w:tab w:val="left" w:pos="4764"/>
        </w:tabs>
        <w:spacing w:before="1" w:after="0" w:line="240" w:lineRule="auto"/>
        <w:ind w:left="407" w:right="0" w:hanging="247"/>
        <w:jc w:val="left"/>
        <w:rPr>
          <w:sz w:val="21"/>
        </w:rPr>
      </w:pPr>
      <w:r>
        <w:rPr>
          <w:sz w:val="21"/>
        </w:rPr>
        <w:t>1.</w:t>
      </w:r>
      <w:r>
        <w:rPr>
          <w:spacing w:val="-6"/>
          <w:sz w:val="21"/>
        </w:rPr>
        <w:t xml:space="preserve"> </w:t>
      </w:r>
      <w:r>
        <w:rPr>
          <w:sz w:val="21"/>
        </w:rPr>
        <w:t>children</w:t>
      </w:r>
      <w:r>
        <w:rPr>
          <w:sz w:val="21"/>
        </w:rPr>
        <w:tab/>
      </w:r>
      <w:r>
        <w:rPr>
          <w:sz w:val="21"/>
        </w:rPr>
        <w:t>2.</w:t>
      </w:r>
      <w:r>
        <w:rPr>
          <w:spacing w:val="-6"/>
          <w:sz w:val="21"/>
        </w:rPr>
        <w:t xml:space="preserve"> </w:t>
      </w:r>
      <w:r>
        <w:rPr>
          <w:sz w:val="21"/>
        </w:rPr>
        <w:t>hottest</w:t>
      </w:r>
      <w:r>
        <w:rPr>
          <w:sz w:val="21"/>
        </w:rPr>
        <w:tab/>
      </w:r>
      <w:r>
        <w:rPr>
          <w:sz w:val="21"/>
        </w:rPr>
        <w:t>3.</w:t>
      </w:r>
      <w:r>
        <w:rPr>
          <w:spacing w:val="-7"/>
          <w:sz w:val="21"/>
        </w:rPr>
        <w:t xml:space="preserve"> </w:t>
      </w:r>
      <w:r>
        <w:rPr>
          <w:sz w:val="21"/>
        </w:rPr>
        <w:t>the fifth</w:t>
      </w:r>
      <w:r>
        <w:rPr>
          <w:sz w:val="21"/>
        </w:rPr>
        <w:tab/>
      </w:r>
      <w:r>
        <w:rPr>
          <w:sz w:val="21"/>
        </w:rPr>
        <w:t>4.</w:t>
      </w:r>
      <w:r>
        <w:rPr>
          <w:spacing w:val="-3"/>
          <w:sz w:val="21"/>
        </w:rPr>
        <w:t xml:space="preserve"> </w:t>
      </w:r>
      <w:r>
        <w:rPr>
          <w:sz w:val="21"/>
        </w:rPr>
        <w:t>colourful</w:t>
      </w:r>
      <w:r>
        <w:rPr>
          <w:sz w:val="21"/>
        </w:rPr>
        <w:tab/>
      </w:r>
      <w:r>
        <w:rPr>
          <w:sz w:val="21"/>
        </w:rPr>
        <w:t>5.</w:t>
      </w:r>
      <w:r>
        <w:rPr>
          <w:spacing w:val="-2"/>
          <w:sz w:val="21"/>
        </w:rPr>
        <w:t xml:space="preserve"> </w:t>
      </w:r>
      <w:r>
        <w:rPr>
          <w:sz w:val="21"/>
        </w:rPr>
        <w:t>better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9"/>
        </w:numPr>
        <w:tabs>
          <w:tab w:val="left" w:pos="404"/>
          <w:tab w:val="left" w:pos="1314"/>
          <w:tab w:val="left" w:pos="2341"/>
          <w:tab w:val="left" w:pos="2990"/>
          <w:tab w:val="left" w:pos="3643"/>
          <w:tab w:val="left" w:pos="4506"/>
        </w:tabs>
        <w:spacing w:before="0" w:after="0" w:line="441" w:lineRule="auto"/>
        <w:ind w:left="160" w:right="5351" w:firstLine="0"/>
        <w:jc w:val="left"/>
        <w:rPr>
          <w:sz w:val="21"/>
        </w:rPr>
      </w:pPr>
      <w:r>
        <w:rPr>
          <w:sz w:val="21"/>
        </w:rPr>
        <w:t>1.</w:t>
      </w:r>
      <w:r>
        <w:rPr>
          <w:spacing w:val="-2"/>
          <w:sz w:val="21"/>
        </w:rPr>
        <w:t xml:space="preserve"> </w:t>
      </w:r>
      <w:r>
        <w:rPr>
          <w:sz w:val="21"/>
        </w:rPr>
        <w:t>walks</w:t>
      </w:r>
      <w:r>
        <w:rPr>
          <w:sz w:val="21"/>
        </w:rPr>
        <w:tab/>
      </w:r>
      <w:r>
        <w:rPr>
          <w:sz w:val="21"/>
        </w:rPr>
        <w:t>2.</w:t>
      </w:r>
      <w:r>
        <w:rPr>
          <w:spacing w:val="-2"/>
          <w:sz w:val="21"/>
        </w:rPr>
        <w:t xml:space="preserve"> </w:t>
      </w:r>
      <w:r>
        <w:rPr>
          <w:sz w:val="21"/>
        </w:rPr>
        <w:t>writing</w:t>
      </w:r>
      <w:r>
        <w:rPr>
          <w:sz w:val="21"/>
        </w:rPr>
        <w:tab/>
      </w:r>
      <w:r>
        <w:rPr>
          <w:sz w:val="21"/>
        </w:rPr>
        <w:t>3.</w:t>
      </w:r>
      <w:r>
        <w:rPr>
          <w:spacing w:val="-5"/>
          <w:sz w:val="21"/>
        </w:rPr>
        <w:t xml:space="preserve"> </w:t>
      </w:r>
      <w:r>
        <w:rPr>
          <w:sz w:val="21"/>
        </w:rPr>
        <w:t>is</w:t>
      </w:r>
      <w:r>
        <w:rPr>
          <w:spacing w:val="1"/>
          <w:sz w:val="21"/>
        </w:rPr>
        <w:t xml:space="preserve"> </w:t>
      </w:r>
      <w:r>
        <w:rPr>
          <w:sz w:val="21"/>
        </w:rPr>
        <w:t>drawing</w:t>
      </w:r>
      <w:r>
        <w:rPr>
          <w:sz w:val="21"/>
        </w:rPr>
        <w:tab/>
      </w:r>
      <w:r>
        <w:rPr>
          <w:sz w:val="21"/>
        </w:rPr>
        <w:t>4.</w:t>
      </w:r>
      <w:r>
        <w:rPr>
          <w:spacing w:val="-6"/>
          <w:sz w:val="21"/>
        </w:rPr>
        <w:t xml:space="preserve"> </w:t>
      </w:r>
      <w:r>
        <w:rPr>
          <w:sz w:val="21"/>
        </w:rPr>
        <w:t>clean</w:t>
      </w:r>
      <w:r>
        <w:rPr>
          <w:sz w:val="21"/>
        </w:rPr>
        <w:tab/>
      </w:r>
      <w:r>
        <w:rPr>
          <w:sz w:val="21"/>
        </w:rPr>
        <w:t xml:space="preserve">5. to stop </w:t>
      </w:r>
      <w:r>
        <w:rPr>
          <w:rFonts w:hint="eastAsia" w:ascii="宋体" w:eastAsia="宋体"/>
          <w:sz w:val="21"/>
        </w:rPr>
        <w:t>三、</w:t>
      </w:r>
      <w:r>
        <w:rPr>
          <w:rFonts w:hint="eastAsia" w:ascii="宋体" w:eastAsia="宋体"/>
          <w:spacing w:val="-5"/>
          <w:sz w:val="21"/>
        </w:rPr>
        <w:t>单</w:t>
      </w:r>
      <w:r>
        <w:rPr>
          <w:rFonts w:hint="eastAsia" w:ascii="宋体" w:eastAsia="宋体"/>
          <w:sz w:val="21"/>
        </w:rPr>
        <w:t>项</w:t>
      </w:r>
      <w:r>
        <w:rPr>
          <w:rFonts w:hint="eastAsia" w:ascii="宋体" w:eastAsia="宋体"/>
          <w:spacing w:val="-5"/>
          <w:sz w:val="21"/>
        </w:rPr>
        <w:t>选</w:t>
      </w:r>
      <w:r>
        <w:rPr>
          <w:rFonts w:hint="eastAsia" w:ascii="宋体" w:eastAsia="宋体"/>
          <w:sz w:val="21"/>
        </w:rPr>
        <w:t>择</w:t>
      </w:r>
      <w:r>
        <w:rPr>
          <w:rFonts w:hint="eastAsia" w:ascii="宋体" w:eastAsia="宋体"/>
          <w:spacing w:val="-5"/>
          <w:sz w:val="21"/>
        </w:rPr>
        <w:t>，</w:t>
      </w:r>
      <w:r>
        <w:rPr>
          <w:rFonts w:hint="eastAsia" w:ascii="宋体" w:eastAsia="宋体"/>
          <w:sz w:val="21"/>
        </w:rPr>
        <w:t>将</w:t>
      </w:r>
      <w:r>
        <w:rPr>
          <w:rFonts w:hint="eastAsia" w:ascii="宋体" w:eastAsia="宋体"/>
          <w:spacing w:val="-5"/>
          <w:sz w:val="21"/>
        </w:rPr>
        <w:t>正</w:t>
      </w:r>
      <w:r>
        <w:rPr>
          <w:rFonts w:hint="eastAsia" w:ascii="宋体" w:eastAsia="宋体"/>
          <w:sz w:val="21"/>
        </w:rPr>
        <w:t>确</w:t>
      </w:r>
      <w:r>
        <w:rPr>
          <w:rFonts w:hint="eastAsia" w:ascii="宋体" w:eastAsia="宋体"/>
          <w:spacing w:val="-5"/>
          <w:sz w:val="21"/>
        </w:rPr>
        <w:t>答</w:t>
      </w:r>
      <w:r>
        <w:rPr>
          <w:rFonts w:hint="eastAsia" w:ascii="宋体" w:eastAsia="宋体"/>
          <w:sz w:val="21"/>
        </w:rPr>
        <w:t>案</w:t>
      </w:r>
      <w:r>
        <w:rPr>
          <w:rFonts w:hint="eastAsia" w:ascii="宋体" w:eastAsia="宋体"/>
          <w:spacing w:val="-5"/>
          <w:sz w:val="21"/>
        </w:rPr>
        <w:t>的</w:t>
      </w:r>
      <w:r>
        <w:rPr>
          <w:rFonts w:hint="eastAsia" w:ascii="宋体" w:eastAsia="宋体"/>
          <w:sz w:val="21"/>
        </w:rPr>
        <w:t>序</w:t>
      </w:r>
      <w:r>
        <w:rPr>
          <w:rFonts w:hint="eastAsia" w:ascii="宋体" w:eastAsia="宋体"/>
          <w:spacing w:val="-5"/>
          <w:sz w:val="21"/>
        </w:rPr>
        <w:t>号</w:t>
      </w:r>
      <w:r>
        <w:rPr>
          <w:rFonts w:hint="eastAsia" w:ascii="宋体" w:eastAsia="宋体"/>
          <w:sz w:val="21"/>
        </w:rPr>
        <w:t>填</w:t>
      </w:r>
      <w:r>
        <w:rPr>
          <w:rFonts w:hint="eastAsia" w:ascii="宋体" w:eastAsia="宋体"/>
          <w:spacing w:val="-5"/>
          <w:sz w:val="21"/>
        </w:rPr>
        <w:t>入</w:t>
      </w:r>
      <w:r>
        <w:rPr>
          <w:rFonts w:hint="eastAsia" w:ascii="宋体" w:eastAsia="宋体"/>
          <w:sz w:val="21"/>
        </w:rPr>
        <w:t>题</w:t>
      </w:r>
      <w:r>
        <w:rPr>
          <w:rFonts w:hint="eastAsia" w:ascii="宋体" w:eastAsia="宋体"/>
          <w:spacing w:val="-5"/>
          <w:sz w:val="21"/>
        </w:rPr>
        <w:t>前</w:t>
      </w:r>
      <w:r>
        <w:rPr>
          <w:rFonts w:hint="eastAsia" w:ascii="宋体" w:eastAsia="宋体"/>
          <w:sz w:val="21"/>
        </w:rPr>
        <w:t>的括</w:t>
      </w:r>
      <w:r>
        <w:rPr>
          <w:rFonts w:hint="eastAsia" w:ascii="宋体" w:eastAsia="宋体"/>
          <w:spacing w:val="-5"/>
          <w:sz w:val="21"/>
        </w:rPr>
        <w:t>号</w:t>
      </w:r>
      <w:r>
        <w:rPr>
          <w:rFonts w:hint="eastAsia" w:ascii="宋体" w:eastAsia="宋体"/>
          <w:sz w:val="21"/>
        </w:rPr>
        <w:t>内</w:t>
      </w:r>
      <w:r>
        <w:rPr>
          <w:rFonts w:hint="eastAsia" w:ascii="宋体" w:eastAsia="宋体"/>
          <w:spacing w:val="-18"/>
          <w:sz w:val="21"/>
        </w:rPr>
        <w:t xml:space="preserve"> </w:t>
      </w:r>
      <w:r>
        <w:rPr>
          <w:sz w:val="21"/>
        </w:rPr>
        <w:t xml:space="preserve">20% CCDDA  </w:t>
      </w:r>
      <w:r>
        <w:rPr>
          <w:spacing w:val="36"/>
          <w:sz w:val="21"/>
        </w:rPr>
        <w:t xml:space="preserve"> </w:t>
      </w:r>
      <w:r>
        <w:rPr>
          <w:sz w:val="21"/>
        </w:rPr>
        <w:t xml:space="preserve">DABAA  </w:t>
      </w:r>
      <w:r>
        <w:rPr>
          <w:spacing w:val="45"/>
          <w:sz w:val="21"/>
        </w:rPr>
        <w:t xml:space="preserve"> </w:t>
      </w:r>
      <w:r>
        <w:rPr>
          <w:spacing w:val="-3"/>
          <w:sz w:val="21"/>
        </w:rPr>
        <w:t>ADCDD</w:t>
      </w:r>
      <w:r>
        <w:rPr>
          <w:spacing w:val="-3"/>
          <w:sz w:val="21"/>
        </w:rPr>
        <w:tab/>
      </w:r>
      <w:r>
        <w:rPr>
          <w:sz w:val="21"/>
        </w:rPr>
        <w:t>BAABD</w:t>
      </w:r>
    </w:p>
    <w:p>
      <w:pPr>
        <w:pStyle w:val="3"/>
        <w:spacing w:before="11"/>
        <w:ind w:left="160"/>
      </w:pPr>
      <w:r>
        <w:rPr>
          <w:rFonts w:hint="eastAsia" w:ascii="宋体" w:eastAsia="宋体"/>
        </w:rPr>
        <w:t xml:space="preserve">四、按要求改写句子，每空填写一词 </w:t>
      </w:r>
      <w:r>
        <w:t>7%</w:t>
      </w:r>
    </w:p>
    <w:p>
      <w:pPr>
        <w:pStyle w:val="3"/>
        <w:spacing w:before="1"/>
        <w:rPr>
          <w:sz w:val="18"/>
        </w:rPr>
      </w:pPr>
    </w:p>
    <w:p>
      <w:pPr>
        <w:pStyle w:val="9"/>
        <w:numPr>
          <w:ilvl w:val="1"/>
          <w:numId w:val="9"/>
        </w:numPr>
        <w:tabs>
          <w:tab w:val="left" w:pos="372"/>
          <w:tab w:val="left" w:pos="1402"/>
          <w:tab w:val="left" w:pos="3479"/>
          <w:tab w:val="left" w:pos="4725"/>
          <w:tab w:val="left" w:pos="6706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Does,</w:t>
      </w:r>
      <w:r>
        <w:rPr>
          <w:spacing w:val="-1"/>
          <w:sz w:val="21"/>
        </w:rPr>
        <w:t xml:space="preserve"> </w:t>
      </w:r>
      <w:r>
        <w:rPr>
          <w:spacing w:val="-3"/>
          <w:sz w:val="21"/>
        </w:rPr>
        <w:t>fly;</w:t>
      </w:r>
      <w:r>
        <w:rPr>
          <w:spacing w:val="-3"/>
          <w:sz w:val="21"/>
        </w:rPr>
        <w:tab/>
      </w:r>
      <w:r>
        <w:rPr>
          <w:sz w:val="21"/>
        </w:rPr>
        <w:t>2. How</w:t>
      </w:r>
      <w:r>
        <w:rPr>
          <w:spacing w:val="0"/>
          <w:sz w:val="21"/>
        </w:rPr>
        <w:t xml:space="preserve"> </w:t>
      </w:r>
      <w:r>
        <w:rPr>
          <w:sz w:val="21"/>
        </w:rPr>
        <w:t>many</w:t>
      </w:r>
      <w:r>
        <w:rPr>
          <w:spacing w:val="-7"/>
          <w:sz w:val="21"/>
        </w:rPr>
        <w:t xml:space="preserve"> </w:t>
      </w:r>
      <w:r>
        <w:rPr>
          <w:sz w:val="21"/>
        </w:rPr>
        <w:t>months;</w:t>
      </w:r>
      <w:r>
        <w:rPr>
          <w:sz w:val="21"/>
        </w:rPr>
        <w:tab/>
      </w:r>
      <w:r>
        <w:rPr>
          <w:sz w:val="21"/>
        </w:rPr>
        <w:t>3.</w:t>
      </w:r>
      <w:r>
        <w:rPr>
          <w:spacing w:val="-1"/>
          <w:sz w:val="21"/>
        </w:rPr>
        <w:t xml:space="preserve"> </w:t>
      </w:r>
      <w:r>
        <w:rPr>
          <w:sz w:val="21"/>
        </w:rPr>
        <w:t>likes,</w:t>
      </w:r>
      <w:r>
        <w:rPr>
          <w:spacing w:val="-5"/>
          <w:sz w:val="21"/>
        </w:rPr>
        <w:t xml:space="preserve"> </w:t>
      </w:r>
      <w:r>
        <w:rPr>
          <w:sz w:val="21"/>
        </w:rPr>
        <w:t>too;</w:t>
      </w:r>
      <w:r>
        <w:rPr>
          <w:sz w:val="21"/>
        </w:rPr>
        <w:tab/>
      </w:r>
      <w:r>
        <w:rPr>
          <w:sz w:val="21"/>
        </w:rPr>
        <w:t>4. are</w:t>
      </w:r>
      <w:r>
        <w:rPr>
          <w:spacing w:val="-6"/>
          <w:sz w:val="21"/>
        </w:rPr>
        <w:t xml:space="preserve"> </w:t>
      </w:r>
      <w:r>
        <w:rPr>
          <w:sz w:val="21"/>
        </w:rPr>
        <w:t>studying</w:t>
      </w:r>
      <w:r>
        <w:rPr>
          <w:spacing w:val="-4"/>
          <w:sz w:val="21"/>
        </w:rPr>
        <w:t xml:space="preserve"> </w:t>
      </w:r>
      <w:r>
        <w:rPr>
          <w:sz w:val="21"/>
        </w:rPr>
        <w:t>birds;</w:t>
      </w:r>
      <w:r>
        <w:rPr>
          <w:sz w:val="21"/>
        </w:rPr>
        <w:tab/>
      </w:r>
      <w:r>
        <w:rPr>
          <w:sz w:val="21"/>
        </w:rPr>
        <w:t xml:space="preserve">5. How </w:t>
      </w:r>
      <w:r>
        <w:rPr>
          <w:spacing w:val="-4"/>
          <w:sz w:val="21"/>
        </w:rPr>
        <w:t xml:space="preserve">carefully, </w:t>
      </w:r>
      <w:r>
        <w:rPr>
          <w:sz w:val="21"/>
        </w:rPr>
        <w:t>is doing</w:t>
      </w:r>
    </w:p>
    <w:p>
      <w:pPr>
        <w:pStyle w:val="3"/>
        <w:spacing w:before="10"/>
        <w:rPr>
          <w:sz w:val="18"/>
        </w:rPr>
      </w:pPr>
    </w:p>
    <w:p>
      <w:pPr>
        <w:pStyle w:val="3"/>
        <w:ind w:left="160"/>
      </w:pPr>
      <w:r>
        <w:rPr>
          <w:rFonts w:hint="eastAsia" w:ascii="宋体" w:eastAsia="宋体"/>
        </w:rPr>
        <w:t>五、将方框内的单词填写在适当的位置，将对话补充完整（有两个单词是多余的）</w:t>
      </w:r>
      <w:r>
        <w:t>10%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1840"/>
          <w:tab w:val="left" w:pos="3521"/>
          <w:tab w:val="left" w:pos="5201"/>
          <w:tab w:val="left" w:pos="6882"/>
        </w:tabs>
        <w:ind w:left="160"/>
      </w:pPr>
      <w:r>
        <w:t>1.</w:t>
      </w:r>
      <w:r>
        <w:rPr>
          <w:spacing w:val="-2"/>
        </w:rPr>
        <w:t xml:space="preserve"> </w:t>
      </w:r>
      <w:r>
        <w:t>kind</w:t>
      </w:r>
      <w:r>
        <w:tab/>
      </w:r>
      <w:r>
        <w:t>2.</w:t>
      </w:r>
      <w:r>
        <w:rPr>
          <w:spacing w:val="-2"/>
        </w:rPr>
        <w:t xml:space="preserve"> </w:t>
      </w:r>
      <w:r>
        <w:t>like</w:t>
      </w:r>
      <w:r>
        <w:tab/>
      </w:r>
      <w:r>
        <w:t>3.</w:t>
      </w:r>
      <w:r>
        <w:rPr>
          <w:spacing w:val="-4"/>
        </w:rPr>
        <w:t xml:space="preserve"> </w:t>
      </w:r>
      <w:r>
        <w:t>star-shaped</w:t>
      </w:r>
      <w:r>
        <w:tab/>
      </w:r>
      <w:r>
        <w:t>4.</w:t>
      </w:r>
      <w:r>
        <w:rPr>
          <w:spacing w:val="-2"/>
        </w:rPr>
        <w:t xml:space="preserve"> </w:t>
      </w:r>
      <w:r>
        <w:t>really</w:t>
      </w:r>
      <w:r>
        <w:tab/>
      </w:r>
      <w:r>
        <w:t>5.</w:t>
      </w:r>
      <w:r>
        <w:rPr>
          <w:spacing w:val="-2"/>
        </w:rPr>
        <w:t xml:space="preserve"> </w:t>
      </w:r>
      <w:r>
        <w:t>show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1840"/>
          <w:tab w:val="left" w:pos="3521"/>
          <w:tab w:val="left" w:pos="5621"/>
          <w:tab w:val="left" w:pos="6882"/>
        </w:tabs>
        <w:ind w:left="160"/>
      </w:pPr>
      <w:r>
        <w:t>6.</w:t>
      </w:r>
      <w:r>
        <w:rPr>
          <w:spacing w:val="-2"/>
        </w:rPr>
        <w:t xml:space="preserve"> </w:t>
      </w:r>
      <w:r>
        <w:t>also</w:t>
      </w:r>
      <w:r>
        <w:tab/>
      </w:r>
      <w:r>
        <w:t>7.</w:t>
      </w:r>
      <w:r>
        <w:rPr>
          <w:spacing w:val="-3"/>
        </w:rPr>
        <w:t xml:space="preserve"> </w:t>
      </w:r>
      <w:r>
        <w:t>some</w:t>
      </w:r>
      <w:r>
        <w:tab/>
      </w:r>
      <w:r>
        <w:t>8.</w:t>
      </w:r>
      <w:r>
        <w:rPr>
          <w:spacing w:val="-1"/>
        </w:rPr>
        <w:t xml:space="preserve"> </w:t>
      </w:r>
      <w:r>
        <w:t>get</w:t>
      </w:r>
      <w:r>
        <w:tab/>
      </w:r>
      <w:r>
        <w:t>9.</w:t>
      </w:r>
      <w:r>
        <w:rPr>
          <w:spacing w:val="-6"/>
        </w:rPr>
        <w:t xml:space="preserve"> </w:t>
      </w:r>
      <w:r>
        <w:t>Thanks</w:t>
      </w:r>
      <w:r>
        <w:tab/>
      </w:r>
      <w:r>
        <w:t>10.</w:t>
      </w:r>
      <w:r>
        <w:rPr>
          <w:spacing w:val="-6"/>
        </w:rPr>
        <w:t xml:space="preserve"> </w:t>
      </w:r>
      <w:r>
        <w:t>birthday</w:t>
      </w:r>
    </w:p>
    <w:p>
      <w:pPr>
        <w:pStyle w:val="3"/>
        <w:spacing w:before="10"/>
        <w:rPr>
          <w:sz w:val="18"/>
        </w:rPr>
      </w:pPr>
    </w:p>
    <w:p>
      <w:pPr>
        <w:pStyle w:val="3"/>
        <w:ind w:left="160"/>
      </w:pPr>
      <w:r>
        <w:rPr>
          <w:rFonts w:hint="eastAsia" w:ascii="宋体" w:eastAsia="宋体"/>
        </w:rPr>
        <w:t xml:space="preserve">六、根据所给的情景完成下列句子，每空填写一词 </w:t>
      </w:r>
      <w:r>
        <w:t>8%</w:t>
      </w:r>
    </w:p>
    <w:p>
      <w:pPr>
        <w:pStyle w:val="3"/>
        <w:spacing w:before="2"/>
        <w:rPr>
          <w:sz w:val="18"/>
        </w:rPr>
      </w:pPr>
    </w:p>
    <w:p>
      <w:pPr>
        <w:pStyle w:val="3"/>
        <w:tabs>
          <w:tab w:val="left" w:pos="3100"/>
        </w:tabs>
        <w:ind w:left="160"/>
      </w:pPr>
      <w:r>
        <w:t>1.</w:t>
      </w:r>
      <w:r>
        <w:rPr>
          <w:spacing w:val="-4"/>
        </w:rPr>
        <w:t xml:space="preserve"> </w:t>
      </w:r>
      <w:r>
        <w:rPr>
          <w:spacing w:val="-3"/>
        </w:rPr>
        <w:t>Teachers’,</w:t>
      </w:r>
      <w:r>
        <w:t xml:space="preserve"> September</w:t>
      </w:r>
      <w:r>
        <w:tab/>
      </w:r>
      <w:r>
        <w:t xml:space="preserve">2. </w:t>
      </w:r>
      <w:r>
        <w:rPr>
          <w:spacing w:val="-3"/>
        </w:rPr>
        <w:t xml:space="preserve">What’s, </w:t>
      </w:r>
      <w:r>
        <w:t>hobby; growing/planting</w:t>
      </w:r>
      <w:r>
        <w:rPr>
          <w:spacing w:val="-12"/>
        </w:rPr>
        <w:t xml:space="preserve"> </w:t>
      </w:r>
      <w:r>
        <w:t>flowers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0"/>
          <w:numId w:val="10"/>
        </w:numPr>
        <w:tabs>
          <w:tab w:val="left" w:pos="372"/>
          <w:tab w:val="left" w:pos="3521"/>
          <w:tab w:val="left" w:pos="6882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do, Saturdays;</w:t>
      </w:r>
      <w:r>
        <w:rPr>
          <w:spacing w:val="-8"/>
          <w:sz w:val="21"/>
        </w:rPr>
        <w:t xml:space="preserve"> </w:t>
      </w:r>
      <w:r>
        <w:rPr>
          <w:sz w:val="21"/>
        </w:rPr>
        <w:t>often,</w:t>
      </w:r>
      <w:r>
        <w:rPr>
          <w:spacing w:val="-3"/>
          <w:sz w:val="21"/>
        </w:rPr>
        <w:t xml:space="preserve"> </w:t>
      </w:r>
      <w:r>
        <w:rPr>
          <w:sz w:val="21"/>
        </w:rPr>
        <w:t>film</w:t>
      </w:r>
      <w:r>
        <w:rPr>
          <w:sz w:val="21"/>
        </w:rPr>
        <w:tab/>
      </w:r>
      <w:r>
        <w:rPr>
          <w:sz w:val="21"/>
        </w:rPr>
        <w:t xml:space="preserve">4. </w:t>
      </w:r>
      <w:r>
        <w:rPr>
          <w:spacing w:val="-3"/>
          <w:sz w:val="21"/>
        </w:rPr>
        <w:t xml:space="preserve">Winter, </w:t>
      </w:r>
      <w:r>
        <w:rPr>
          <w:sz w:val="21"/>
        </w:rPr>
        <w:t>season;</w:t>
      </w:r>
      <w:r>
        <w:rPr>
          <w:spacing w:val="-7"/>
          <w:sz w:val="21"/>
        </w:rPr>
        <w:t xml:space="preserve"> </w:t>
      </w:r>
      <w:r>
        <w:rPr>
          <w:sz w:val="21"/>
        </w:rPr>
        <w:t>make,</w:t>
      </w:r>
      <w:r>
        <w:rPr>
          <w:spacing w:val="-6"/>
          <w:sz w:val="21"/>
        </w:rPr>
        <w:t xml:space="preserve"> </w:t>
      </w:r>
      <w:r>
        <w:rPr>
          <w:sz w:val="21"/>
        </w:rPr>
        <w:t>snowmen</w:t>
      </w:r>
      <w:r>
        <w:rPr>
          <w:sz w:val="21"/>
        </w:rPr>
        <w:tab/>
      </w:r>
      <w:r>
        <w:rPr>
          <w:sz w:val="21"/>
        </w:rPr>
        <w:t>5. spring,</w:t>
      </w:r>
      <w:r>
        <w:rPr>
          <w:spacing w:val="-5"/>
          <w:sz w:val="21"/>
        </w:rPr>
        <w:t xml:space="preserve"> </w:t>
      </w:r>
      <w:r>
        <w:rPr>
          <w:sz w:val="21"/>
        </w:rPr>
        <w:t>trees</w:t>
      </w:r>
    </w:p>
    <w:p>
      <w:pPr>
        <w:pStyle w:val="3"/>
        <w:spacing w:before="10"/>
        <w:rPr>
          <w:sz w:val="18"/>
        </w:rPr>
      </w:pPr>
    </w:p>
    <w:p>
      <w:pPr>
        <w:pStyle w:val="3"/>
        <w:tabs>
          <w:tab w:val="left" w:pos="1091"/>
        </w:tabs>
        <w:spacing w:line="427" w:lineRule="auto"/>
        <w:ind w:left="160" w:right="5560"/>
      </w:pPr>
      <w:r>
        <w:rPr>
          <w:rFonts w:hint="eastAsia" w:ascii="宋体" w:eastAsia="宋体"/>
        </w:rPr>
        <w:t>七、</w:t>
      </w:r>
      <w:r>
        <w:rPr>
          <w:rFonts w:hint="eastAsia" w:ascii="宋体" w:eastAsia="宋体"/>
          <w:spacing w:val="-5"/>
        </w:rPr>
        <w:t>完</w:t>
      </w:r>
      <w:r>
        <w:rPr>
          <w:rFonts w:hint="eastAsia" w:ascii="宋体" w:eastAsia="宋体"/>
        </w:rPr>
        <w:t>形</w:t>
      </w:r>
      <w:r>
        <w:rPr>
          <w:rFonts w:hint="eastAsia" w:ascii="宋体" w:eastAsia="宋体"/>
          <w:spacing w:val="-5"/>
        </w:rPr>
        <w:t>填</w:t>
      </w:r>
      <w:r>
        <w:rPr>
          <w:rFonts w:hint="eastAsia" w:ascii="宋体" w:eastAsia="宋体"/>
        </w:rPr>
        <w:t>空</w:t>
      </w:r>
      <w:r>
        <w:rPr>
          <w:rFonts w:hint="eastAsia" w:ascii="宋体" w:eastAsia="宋体"/>
          <w:spacing w:val="-5"/>
        </w:rPr>
        <w:t>，</w:t>
      </w:r>
      <w:r>
        <w:rPr>
          <w:rFonts w:hint="eastAsia" w:ascii="宋体" w:eastAsia="宋体"/>
        </w:rPr>
        <w:t>将</w:t>
      </w:r>
      <w:r>
        <w:rPr>
          <w:rFonts w:hint="eastAsia" w:ascii="宋体" w:eastAsia="宋体"/>
          <w:spacing w:val="-5"/>
        </w:rPr>
        <w:t>正</w:t>
      </w:r>
      <w:r>
        <w:rPr>
          <w:rFonts w:hint="eastAsia" w:ascii="宋体" w:eastAsia="宋体"/>
        </w:rPr>
        <w:t>确</w:t>
      </w:r>
      <w:r>
        <w:rPr>
          <w:rFonts w:hint="eastAsia" w:ascii="宋体" w:eastAsia="宋体"/>
          <w:spacing w:val="-5"/>
        </w:rPr>
        <w:t>答</w:t>
      </w:r>
      <w:r>
        <w:rPr>
          <w:rFonts w:hint="eastAsia" w:ascii="宋体" w:eastAsia="宋体"/>
        </w:rPr>
        <w:t>案</w:t>
      </w:r>
      <w:r>
        <w:rPr>
          <w:rFonts w:hint="eastAsia" w:ascii="宋体" w:eastAsia="宋体"/>
          <w:spacing w:val="-5"/>
        </w:rPr>
        <w:t>的</w:t>
      </w:r>
      <w:r>
        <w:rPr>
          <w:rFonts w:hint="eastAsia" w:ascii="宋体" w:eastAsia="宋体"/>
        </w:rPr>
        <w:t>序</w:t>
      </w:r>
      <w:r>
        <w:rPr>
          <w:rFonts w:hint="eastAsia" w:ascii="宋体" w:eastAsia="宋体"/>
          <w:spacing w:val="-5"/>
        </w:rPr>
        <w:t>号</w:t>
      </w:r>
      <w:r>
        <w:rPr>
          <w:rFonts w:hint="eastAsia" w:ascii="宋体" w:eastAsia="宋体"/>
        </w:rPr>
        <w:t>填</w:t>
      </w:r>
      <w:r>
        <w:rPr>
          <w:rFonts w:hint="eastAsia" w:ascii="宋体" w:eastAsia="宋体"/>
          <w:spacing w:val="-5"/>
        </w:rPr>
        <w:t>入</w:t>
      </w:r>
      <w:r>
        <w:rPr>
          <w:rFonts w:hint="eastAsia" w:ascii="宋体" w:eastAsia="宋体"/>
        </w:rPr>
        <w:t>题</w:t>
      </w:r>
      <w:r>
        <w:rPr>
          <w:rFonts w:hint="eastAsia" w:ascii="宋体" w:eastAsia="宋体"/>
          <w:spacing w:val="-5"/>
        </w:rPr>
        <w:t>前</w:t>
      </w:r>
      <w:r>
        <w:rPr>
          <w:rFonts w:hint="eastAsia" w:ascii="宋体" w:eastAsia="宋体"/>
        </w:rPr>
        <w:t>括号内</w:t>
      </w:r>
      <w:r>
        <w:rPr>
          <w:rFonts w:hint="eastAsia" w:ascii="宋体" w:eastAsia="宋体"/>
          <w:spacing w:val="-20"/>
        </w:rPr>
        <w:t xml:space="preserve"> </w:t>
      </w:r>
      <w:r>
        <w:t>10% ACBCD</w:t>
      </w:r>
      <w:r>
        <w:tab/>
      </w:r>
      <w:r>
        <w:t>BCCAB</w:t>
      </w:r>
    </w:p>
    <w:p>
      <w:pPr>
        <w:pStyle w:val="3"/>
        <w:spacing w:before="27"/>
        <w:ind w:left="160"/>
      </w:pPr>
      <w:r>
        <w:rPr>
          <w:rFonts w:hint="eastAsia" w:ascii="宋体" w:eastAsia="宋体"/>
        </w:rPr>
        <w:t xml:space="preserve">八、阅读理解 </w:t>
      </w:r>
      <w:r>
        <w:t>10%</w:t>
      </w:r>
    </w:p>
    <w:p>
      <w:pPr>
        <w:pStyle w:val="3"/>
        <w:spacing w:before="2"/>
        <w:rPr>
          <w:sz w:val="18"/>
        </w:rPr>
      </w:pPr>
    </w:p>
    <w:p>
      <w:pPr>
        <w:pStyle w:val="9"/>
        <w:numPr>
          <w:ilvl w:val="1"/>
          <w:numId w:val="10"/>
        </w:numPr>
        <w:tabs>
          <w:tab w:val="left" w:pos="412"/>
        </w:tabs>
        <w:spacing w:before="0" w:after="0" w:line="240" w:lineRule="auto"/>
        <w:ind w:left="411" w:right="0" w:hanging="251"/>
        <w:jc w:val="left"/>
        <w:rPr>
          <w:sz w:val="21"/>
        </w:rPr>
      </w:pPr>
      <w:r>
        <w:rPr>
          <w:sz w:val="21"/>
        </w:rPr>
        <w:t>CADBD</w:t>
      </w:r>
    </w:p>
    <w:p>
      <w:pPr>
        <w:pStyle w:val="3"/>
        <w:spacing w:before="8"/>
        <w:rPr>
          <w:sz w:val="19"/>
        </w:rPr>
      </w:pPr>
    </w:p>
    <w:p>
      <w:pPr>
        <w:pStyle w:val="9"/>
        <w:numPr>
          <w:ilvl w:val="1"/>
          <w:numId w:val="10"/>
        </w:numPr>
        <w:tabs>
          <w:tab w:val="left" w:pos="400"/>
        </w:tabs>
        <w:spacing w:before="1" w:after="0" w:line="240" w:lineRule="auto"/>
        <w:ind w:left="399" w:right="0" w:hanging="239"/>
        <w:jc w:val="left"/>
        <w:rPr>
          <w:sz w:val="21"/>
        </w:rPr>
      </w:pPr>
      <w:r>
        <w:rPr>
          <w:sz w:val="21"/>
        </w:rPr>
        <w:t>TFFTT</w:t>
      </w:r>
    </w:p>
    <w:p>
      <w:pPr>
        <w:pStyle w:val="3"/>
        <w:spacing w:before="9"/>
        <w:rPr>
          <w:sz w:val="18"/>
        </w:rPr>
      </w:pPr>
    </w:p>
    <w:p>
      <w:pPr>
        <w:pStyle w:val="3"/>
        <w:ind w:left="160"/>
      </w:pPr>
      <w:r>
        <w:rPr>
          <w:rFonts w:hint="eastAsia" w:ascii="宋体" w:eastAsia="宋体"/>
          <w:spacing w:val="-5"/>
          <w:w w:val="100"/>
        </w:rPr>
        <w:t>九、根据短文内容补全单词（</w:t>
      </w:r>
      <w:r>
        <w:rPr>
          <w:rFonts w:hint="eastAsia" w:ascii="宋体" w:eastAsia="宋体"/>
          <w:spacing w:val="-4"/>
          <w:w w:val="100"/>
        </w:rPr>
        <w:t>首字母已给出</w:t>
      </w:r>
      <w:r>
        <w:rPr>
          <w:rFonts w:hint="eastAsia" w:ascii="宋体" w:eastAsia="宋体"/>
          <w:spacing w:val="-105"/>
          <w:w w:val="100"/>
        </w:rPr>
        <w:t>）</w:t>
      </w:r>
      <w:r>
        <w:rPr>
          <w:rFonts w:hint="eastAsia" w:ascii="宋体" w:eastAsia="宋体"/>
          <w:spacing w:val="-5"/>
          <w:w w:val="100"/>
        </w:rPr>
        <w:t>，将答案填写在短文下面的答题处</w:t>
      </w:r>
      <w:r>
        <w:rPr>
          <w:rFonts w:hint="eastAsia" w:ascii="宋体" w:eastAsia="宋体"/>
          <w:spacing w:val="-54"/>
        </w:rPr>
        <w:t xml:space="preserve"> </w:t>
      </w:r>
      <w:r>
        <w:rPr>
          <w:spacing w:val="-2"/>
          <w:w w:val="100"/>
        </w:rPr>
        <w:t>1</w:t>
      </w:r>
      <w:r>
        <w:rPr>
          <w:spacing w:val="0"/>
          <w:w w:val="100"/>
        </w:rPr>
        <w:t>0</w:t>
      </w:r>
      <w:r>
        <w:rPr>
          <w:w w:val="100"/>
        </w:rPr>
        <w:t>%</w:t>
      </w:r>
    </w:p>
    <w:p>
      <w:pPr>
        <w:pStyle w:val="3"/>
        <w:spacing w:before="2"/>
        <w:rPr>
          <w:sz w:val="18"/>
        </w:rPr>
      </w:pPr>
    </w:p>
    <w:p>
      <w:pPr>
        <w:pStyle w:val="9"/>
        <w:numPr>
          <w:ilvl w:val="2"/>
          <w:numId w:val="10"/>
        </w:numPr>
        <w:tabs>
          <w:tab w:val="left" w:pos="372"/>
          <w:tab w:val="left" w:pos="1840"/>
          <w:tab w:val="left" w:pos="3100"/>
          <w:tab w:val="left" w:pos="4781"/>
          <w:tab w:val="left" w:pos="6041"/>
        </w:tabs>
        <w:spacing w:before="0" w:after="0" w:line="240" w:lineRule="auto"/>
        <w:ind w:left="371" w:right="0" w:hanging="211"/>
        <w:jc w:val="left"/>
        <w:rPr>
          <w:sz w:val="21"/>
        </w:rPr>
      </w:pPr>
      <w:r>
        <w:rPr>
          <w:sz w:val="21"/>
        </w:rPr>
        <w:t>be/become</w:t>
      </w:r>
      <w:r>
        <w:rPr>
          <w:sz w:val="21"/>
        </w:rPr>
        <w:tab/>
      </w:r>
      <w:r>
        <w:rPr>
          <w:sz w:val="21"/>
        </w:rPr>
        <w:t>2.</w:t>
      </w:r>
      <w:r>
        <w:rPr>
          <w:spacing w:val="-3"/>
          <w:sz w:val="21"/>
        </w:rPr>
        <w:t xml:space="preserve"> </w:t>
      </w:r>
      <w:r>
        <w:rPr>
          <w:sz w:val="21"/>
        </w:rPr>
        <w:t>isn’t</w:t>
      </w:r>
      <w:r>
        <w:rPr>
          <w:sz w:val="21"/>
        </w:rPr>
        <w:tab/>
      </w:r>
      <w:r>
        <w:rPr>
          <w:sz w:val="21"/>
        </w:rPr>
        <w:t>3.</w:t>
      </w:r>
      <w:r>
        <w:rPr>
          <w:spacing w:val="-3"/>
          <w:sz w:val="21"/>
        </w:rPr>
        <w:t xml:space="preserve"> </w:t>
      </w:r>
      <w:r>
        <w:rPr>
          <w:sz w:val="21"/>
        </w:rPr>
        <w:t>usually</w:t>
      </w:r>
      <w:r>
        <w:rPr>
          <w:sz w:val="21"/>
        </w:rPr>
        <w:tab/>
      </w:r>
      <w:r>
        <w:rPr>
          <w:sz w:val="21"/>
        </w:rPr>
        <w:t>4.</w:t>
      </w:r>
      <w:r>
        <w:rPr>
          <w:spacing w:val="-2"/>
          <w:sz w:val="21"/>
        </w:rPr>
        <w:t xml:space="preserve"> </w:t>
      </w:r>
      <w:r>
        <w:rPr>
          <w:sz w:val="21"/>
        </w:rPr>
        <w:t>reading</w:t>
      </w:r>
      <w:r>
        <w:rPr>
          <w:sz w:val="21"/>
        </w:rPr>
        <w:tab/>
      </w:r>
      <w:r>
        <w:rPr>
          <w:sz w:val="21"/>
        </w:rPr>
        <w:t>5.</w:t>
      </w:r>
      <w:r>
        <w:rPr>
          <w:spacing w:val="-2"/>
          <w:sz w:val="21"/>
        </w:rPr>
        <w:t xml:space="preserve"> </w:t>
      </w:r>
      <w:r>
        <w:rPr>
          <w:sz w:val="21"/>
        </w:rPr>
        <w:t>warm</w:t>
      </w:r>
    </w:p>
    <w:p>
      <w:pPr>
        <w:pStyle w:val="3"/>
        <w:spacing w:before="8"/>
        <w:rPr>
          <w:sz w:val="19"/>
        </w:rPr>
      </w:pPr>
    </w:p>
    <w:p>
      <w:pPr>
        <w:pStyle w:val="3"/>
        <w:tabs>
          <w:tab w:val="left" w:pos="1840"/>
          <w:tab w:val="left" w:pos="3100"/>
          <w:tab w:val="left" w:pos="4781"/>
          <w:tab w:val="left" w:pos="6461"/>
        </w:tabs>
        <w:ind w:left="160"/>
      </w:pPr>
      <w:r>
        <w:t>6.</w:t>
      </w:r>
      <w:r>
        <w:rPr>
          <w:spacing w:val="-1"/>
        </w:rPr>
        <w:t xml:space="preserve"> </w:t>
      </w:r>
      <w:r>
        <w:t>her</w:t>
      </w:r>
      <w:r>
        <w:tab/>
      </w:r>
      <w:r>
        <w:t>7.</w:t>
      </w:r>
      <w:r>
        <w:rPr>
          <w:spacing w:val="-2"/>
        </w:rPr>
        <w:t xml:space="preserve"> </w:t>
      </w:r>
      <w:r>
        <w:t>enjoy</w:t>
      </w:r>
      <w:r>
        <w:tab/>
      </w:r>
      <w:r>
        <w:t>8.</w:t>
      </w:r>
      <w:r>
        <w:rPr>
          <w:spacing w:val="-2"/>
        </w:rPr>
        <w:t xml:space="preserve"> </w:t>
      </w:r>
      <w:r>
        <w:t>something</w:t>
      </w:r>
      <w:r>
        <w:tab/>
      </w:r>
      <w:r>
        <w:t>9.</w:t>
      </w:r>
      <w:r>
        <w:rPr>
          <w:spacing w:val="-3"/>
        </w:rPr>
        <w:t xml:space="preserve"> </w:t>
      </w:r>
      <w:r>
        <w:t>interested</w:t>
      </w:r>
      <w:r>
        <w:tab/>
      </w:r>
      <w:r>
        <w:t>10.</w:t>
      </w:r>
      <w:r>
        <w:rPr>
          <w:spacing w:val="-9"/>
        </w:rPr>
        <w:t xml:space="preserve"> </w:t>
      </w:r>
      <w:r>
        <w:rPr>
          <w:spacing w:val="-5"/>
        </w:rPr>
        <w:t>World</w:t>
      </w:r>
    </w:p>
    <w:sectPr>
      <w:pgSz w:w="11910" w:h="16840"/>
      <w:pgMar w:top="1420" w:right="560" w:bottom="280" w:left="560" w:header="852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3"/>
      <w:numFmt w:val="decimal"/>
      <w:lvlText w:val="%1."/>
      <w:lvlJc w:val="left"/>
      <w:pPr>
        <w:ind w:left="371" w:hanging="2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411" w:hanging="252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2" w:tentative="0">
      <w:start w:val="1"/>
      <w:numFmt w:val="decimal"/>
      <w:lvlText w:val="%3."/>
      <w:lvlJc w:val="left"/>
      <w:pPr>
        <w:ind w:left="371" w:hanging="2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724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76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28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80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32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84" w:hanging="212"/>
      </w:pPr>
      <w:rPr>
        <w:rFonts w:hint="default"/>
        <w:lang w:val="zh-CN" w:eastAsia="zh-CN" w:bidi="zh-CN"/>
      </w:rPr>
    </w:lvl>
  </w:abstractNum>
  <w:abstractNum w:abstractNumId="1">
    <w:nsid w:val="B5E306ED"/>
    <w:multiLevelType w:val="multilevel"/>
    <w:tmpl w:val="B5E306ED"/>
    <w:lvl w:ilvl="0" w:tentative="0">
      <w:start w:val="3"/>
      <w:numFmt w:val="upperLetter"/>
      <w:lvlText w:val="%1."/>
      <w:lvlJc w:val="left"/>
      <w:pPr>
        <w:ind w:left="824" w:hanging="244"/>
        <w:jc w:val="left"/>
      </w:pPr>
      <w:rPr>
        <w:rFonts w:hint="default" w:ascii="Times New Roman" w:hAnsi="Times New Roman" w:eastAsia="Times New Roman" w:cs="Times New Roman"/>
        <w:spacing w:val="-2"/>
        <w:w w:val="100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3521" w:hanging="2522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4327" w:hanging="252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5135" w:hanging="252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942" w:hanging="252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6750" w:hanging="252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7557" w:hanging="252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8365" w:hanging="252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9172" w:hanging="2522"/>
      </w:pPr>
      <w:rPr>
        <w:rFonts w:hint="default"/>
        <w:lang w:val="zh-CN" w:eastAsia="zh-CN" w:bidi="zh-CN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371" w:hanging="2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60" w:hanging="252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36" w:hanging="25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2" w:hanging="25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49" w:hanging="25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05" w:hanging="25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62" w:hanging="25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18" w:hanging="25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75" w:hanging="252"/>
      </w:pPr>
      <w:rPr>
        <w:rFonts w:hint="default"/>
        <w:lang w:val="zh-CN" w:eastAsia="zh-CN" w:bidi="zh-CN"/>
      </w:rPr>
    </w:lvl>
  </w:abstractNum>
  <w:abstractNum w:abstractNumId="3">
    <w:nsid w:val="CF092B84"/>
    <w:multiLevelType w:val="multilevel"/>
    <w:tmpl w:val="CF092B84"/>
    <w:lvl w:ilvl="0" w:tentative="0">
      <w:start w:val="1"/>
      <w:numFmt w:val="upperLetter"/>
      <w:lvlText w:val="%1."/>
      <w:lvlJc w:val="left"/>
      <w:pPr>
        <w:ind w:left="464" w:hanging="305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92" w:hanging="30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25" w:hanging="30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58" w:hanging="30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1" w:hanging="30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24" w:hanging="30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56" w:hanging="30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89" w:hanging="30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22" w:hanging="305"/>
      </w:pPr>
      <w:rPr>
        <w:rFonts w:hint="default"/>
        <w:lang w:val="zh-CN" w:eastAsia="zh-CN" w:bidi="zh-CN"/>
      </w:rPr>
    </w:lvl>
  </w:abstractNum>
  <w:abstractNum w:abstractNumId="4">
    <w:nsid w:val="0053208E"/>
    <w:multiLevelType w:val="multilevel"/>
    <w:tmpl w:val="0053208E"/>
    <w:lvl w:ilvl="0" w:tentative="0">
      <w:start w:val="1"/>
      <w:numFmt w:val="upperLetter"/>
      <w:lvlText w:val="%1."/>
      <w:lvlJc w:val="left"/>
      <w:pPr>
        <w:ind w:left="464" w:hanging="305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92" w:hanging="305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525" w:hanging="305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558" w:hanging="305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1" w:hanging="305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24" w:hanging="305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56" w:hanging="305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89" w:hanging="305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22" w:hanging="305"/>
      </w:pPr>
      <w:rPr>
        <w:rFonts w:hint="default"/>
        <w:lang w:val="zh-CN" w:eastAsia="zh-CN" w:bidi="zh-CN"/>
      </w:rPr>
    </w:lvl>
  </w:abstractNum>
  <w:abstractNum w:abstractNumId="5">
    <w:nsid w:val="0248C179"/>
    <w:multiLevelType w:val="multilevel"/>
    <w:tmpl w:val="0248C179"/>
    <w:lvl w:ilvl="0" w:tentative="0">
      <w:start w:val="1"/>
      <w:numFmt w:val="upperLetter"/>
      <w:lvlText w:val="%1."/>
      <w:lvlJc w:val="left"/>
      <w:pPr>
        <w:ind w:left="160" w:hanging="252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371" w:hanging="212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536" w:hanging="21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92" w:hanging="21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49" w:hanging="21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005" w:hanging="21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162" w:hanging="21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18" w:hanging="21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475" w:hanging="212"/>
      </w:pPr>
      <w:rPr>
        <w:rFonts w:hint="default"/>
        <w:lang w:val="zh-CN" w:eastAsia="zh-CN" w:bidi="zh-CN"/>
      </w:rPr>
    </w:lvl>
  </w:abstractNum>
  <w:abstractNum w:abstractNumId="6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367" w:hanging="2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02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5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88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1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4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16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59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02" w:hanging="208"/>
      </w:pPr>
      <w:rPr>
        <w:rFonts w:hint="default"/>
        <w:lang w:val="zh-CN" w:eastAsia="zh-CN" w:bidi="zh-CN"/>
      </w:rPr>
    </w:lvl>
  </w:abstractNum>
  <w:abstractNum w:abstractNumId="7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424" w:hanging="265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464" w:hanging="305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2" w:tentative="0">
      <w:start w:val="1"/>
      <w:numFmt w:val="upperLetter"/>
      <w:lvlText w:val="%3."/>
      <w:lvlJc w:val="left"/>
      <w:pPr>
        <w:ind w:left="1252" w:hanging="252"/>
        <w:jc w:val="lef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1260" w:hanging="25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621" w:hanging="25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82" w:hanging="25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343" w:hanging="25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704" w:hanging="25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065" w:hanging="252"/>
      </w:pPr>
      <w:rPr>
        <w:rFonts w:hint="default"/>
        <w:lang w:val="zh-CN" w:eastAsia="zh-CN" w:bidi="zh-CN"/>
      </w:rPr>
    </w:lvl>
  </w:abstractNum>
  <w:abstractNum w:abstractNumId="8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367" w:hanging="208"/>
        <w:jc w:val="left"/>
      </w:pPr>
      <w:rPr>
        <w:rFonts w:hint="default" w:ascii="Times New Roman" w:hAnsi="Times New Roman" w:eastAsia="Times New Roman" w:cs="Times New Roman"/>
        <w:spacing w:val="0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402" w:hanging="208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445" w:hanging="208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488" w:hanging="208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31" w:hanging="208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74" w:hanging="208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616" w:hanging="208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59" w:hanging="208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702" w:hanging="208"/>
      </w:pPr>
      <w:rPr>
        <w:rFonts w:hint="default"/>
        <w:lang w:val="zh-CN" w:eastAsia="zh-CN" w:bidi="zh-CN"/>
      </w:rPr>
    </w:lvl>
  </w:abstractNum>
  <w:abstractNum w:abstractNumId="9">
    <w:nsid w:val="72183CF9"/>
    <w:multiLevelType w:val="multilevel"/>
    <w:tmpl w:val="72183CF9"/>
    <w:lvl w:ilvl="0" w:tentative="0">
      <w:start w:val="1"/>
      <w:numFmt w:val="upperLetter"/>
      <w:lvlText w:val="%1."/>
      <w:lvlJc w:val="left"/>
      <w:pPr>
        <w:ind w:left="1252" w:hanging="252"/>
        <w:jc w:val="right"/>
      </w:pPr>
      <w:rPr>
        <w:rFonts w:hint="default" w:ascii="Times New Roman" w:hAnsi="Times New Roman" w:eastAsia="Times New Roman" w:cs="Times New Roman"/>
        <w:spacing w:val="-6"/>
        <w:w w:val="100"/>
        <w:sz w:val="21"/>
        <w:szCs w:val="21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60" w:hanging="25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318" w:hanging="25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377" w:hanging="25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436" w:hanging="25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494" w:hanging="25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53" w:hanging="25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612" w:hanging="25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670" w:hanging="252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03A4E"/>
    <w:rsid w:val="1FDB6B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03"/>
      <w:ind w:left="2845" w:right="2843"/>
      <w:jc w:val="center"/>
      <w:outlineLvl w:val="1"/>
    </w:pPr>
    <w:rPr>
      <w:rFonts w:ascii="宋体" w:hAnsi="宋体" w:eastAsia="宋体" w:cs="宋体"/>
      <w:b/>
      <w:bCs/>
      <w:sz w:val="28"/>
      <w:szCs w:val="28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imes New Roman" w:hAnsi="Times New Roman" w:eastAsia="Times New Roman" w:cs="Times New Roman"/>
      <w:sz w:val="21"/>
      <w:szCs w:val="21"/>
      <w:lang w:val="zh-CN" w:eastAsia="zh-CN" w:bidi="zh-C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371" w:hanging="211"/>
    </w:pPr>
    <w:rPr>
      <w:rFonts w:ascii="Times New Roman" w:hAnsi="Times New Roman" w:eastAsia="Times New Roman" w:cs="Times New Roman"/>
      <w:lang w:val="zh-CN" w:eastAsia="zh-CN" w:bidi="zh-CN"/>
    </w:rPr>
  </w:style>
  <w:style w:type="paragraph" w:customStyle="1" w:styleId="10">
    <w:name w:val="Table Paragraph"/>
    <w:basedOn w:val="1"/>
    <w:qFormat/>
    <w:uiPriority w:val="1"/>
    <w:pPr>
      <w:spacing w:before="109"/>
    </w:pPr>
    <w:rPr>
      <w:rFonts w:ascii="Times New Roman" w:hAnsi="Times New Roman" w:eastAsia="Times New Roman" w:cs="Times New Roman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2688</Words>
  <Characters>7739</Characters>
  <TotalTime>2</TotalTime>
  <ScaleCrop>false</ScaleCrop>
  <LinksUpToDate>false</LinksUpToDate>
  <CharactersWithSpaces>9579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2020-12-25T01:40:00Z</dcterms:created>
  <dc:creator>dell</dc:creator>
  <cp:lastModifiedBy>。</cp:lastModifiedBy>
  <dcterms:modified xsi:type="dcterms:W3CDTF">2021-04-02T08:52:40Z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9C7E0EA41359402EAA7EF346D1AC3504</vt:lpwstr>
  </property>
</Properties>
</file>