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91"/>
        <w:ind w:left="1201" w:hanging="336"/>
      </w:pPr>
      <w:r>
        <w:t xml:space="preserve">第1单元 </w:t>
      </w:r>
      <w:r>
        <w:rPr>
          <w:rFonts w:hint="eastAsia"/>
          <w:lang w:val="en-US" w:eastAsia="zh-CN"/>
        </w:rPr>
        <w:t>3+</w:t>
      </w:r>
      <w:r>
        <w:t>我们共同的世界 单元检测</w:t>
      </w:r>
    </w:p>
    <w:p>
      <w:pPr>
        <w:pStyle w:val="192"/>
      </w:pPr>
      <w:r>
        <w:t xml:space="preserve">  </w:t>
      </w:r>
    </w:p>
    <w:p>
      <w:r>
        <w:rPr>
          <w:rFonts w:ascii="宋体" w:hAnsi="宋体"/>
          <w:b/>
        </w:rPr>
        <w:t>一、单选题（共13小题；共52分）</w:t>
      </w:r>
    </w:p>
    <w:p>
      <w:r>
        <w:t>1.</w:t>
      </w:r>
      <w:r>
        <w:rPr>
          <w:rFonts w:ascii="仿宋" w:hAnsi="仿宋" w:eastAsia="仿宋"/>
        </w:rPr>
        <w:t>国务院新闻办公室发布《关于中美经贸磋商的中方立场》白皮书。白皮书指出，中国始终以责任和笃行全力支持全球化。</w:t>
      </w:r>
      <w:r>
        <w:t>中国如此做的原因在于(      )</w:t>
      </w:r>
    </w:p>
    <w:p>
      <w:r>
        <w:t>①经济全球化有利于促进资源利用更加合理有效</w:t>
      </w:r>
    </w:p>
    <w:p>
      <w:r>
        <w:t>②经济全球化为经济的发展提供了新的机会</w:t>
      </w:r>
    </w:p>
    <w:p>
      <w:r>
        <w:t>③经济全球化丰富了我们的生活</w:t>
      </w:r>
    </w:p>
    <w:p>
      <w:r>
        <w:t>④当今世界是开放的世界</w:t>
      </w:r>
    </w:p>
    <w:tbl>
      <w:tblPr>
        <w:tblStyle w:val="36"/>
        <w:tblW w:w="9404" w:type="dxa"/>
        <w:tblInd w:w="0" w:type="dxa"/>
        <w:tblLayout w:type="fixed"/>
        <w:tblCellMar>
          <w:top w:w="0" w:type="dxa"/>
          <w:left w:w="108" w:type="dxa"/>
          <w:bottom w:w="0" w:type="dxa"/>
          <w:right w:w="108" w:type="dxa"/>
        </w:tblCellMar>
      </w:tblPr>
      <w:tblGrid>
        <w:gridCol w:w="9404"/>
      </w:tblGrid>
      <w:tr>
        <w:tblPrEx>
          <w:tblLayout w:type="fixed"/>
        </w:tblPrEx>
        <w:tc>
          <w:tcPr>
            <w:tcW w:w="9404" w:type="dxa"/>
          </w:tcPr>
          <w:p>
            <w:r>
              <w:t>A.①②③④</w:t>
            </w:r>
          </w:p>
        </w:tc>
      </w:tr>
      <w:tr>
        <w:tblPrEx>
          <w:tblLayout w:type="fixed"/>
          <w:tblCellMar>
            <w:top w:w="0" w:type="dxa"/>
            <w:left w:w="108" w:type="dxa"/>
            <w:bottom w:w="0" w:type="dxa"/>
            <w:right w:w="108" w:type="dxa"/>
          </w:tblCellMar>
        </w:tblPrEx>
        <w:tc>
          <w:tcPr>
            <w:tcW w:w="9404" w:type="dxa"/>
          </w:tcPr>
          <w:p>
            <w:r>
              <w:t>B.①③④</w:t>
            </w:r>
          </w:p>
        </w:tc>
      </w:tr>
      <w:tr>
        <w:tblPrEx>
          <w:tblLayout w:type="fixed"/>
          <w:tblCellMar>
            <w:top w:w="0" w:type="dxa"/>
            <w:left w:w="108" w:type="dxa"/>
            <w:bottom w:w="0" w:type="dxa"/>
            <w:right w:w="108" w:type="dxa"/>
          </w:tblCellMar>
        </w:tblPrEx>
        <w:tc>
          <w:tcPr>
            <w:tcW w:w="9404" w:type="dxa"/>
          </w:tcPr>
          <w:p>
            <w:r>
              <w:t>C.①②③</w:t>
            </w:r>
          </w:p>
        </w:tc>
      </w:tr>
      <w:tr>
        <w:tblPrEx>
          <w:tblLayout w:type="fixed"/>
          <w:tblCellMar>
            <w:top w:w="0" w:type="dxa"/>
            <w:left w:w="108" w:type="dxa"/>
            <w:bottom w:w="0" w:type="dxa"/>
            <w:right w:w="108" w:type="dxa"/>
          </w:tblCellMar>
        </w:tblPrEx>
        <w:tc>
          <w:tcPr>
            <w:tcW w:w="9404" w:type="dxa"/>
          </w:tcPr>
          <w:p>
            <w:r>
              <w:t>D.②③④</w:t>
            </w:r>
          </w:p>
        </w:tc>
      </w:tr>
    </w:tbl>
    <w:p>
      <w:pPr>
        <w:pStyle w:val="188"/>
        <w:ind w:left="195" w:hanging="195"/>
      </w:pPr>
      <w:r>
        <w:t xml:space="preserve">  </w:t>
      </w:r>
    </w:p>
    <w:p>
      <w:r>
        <w:t>2.世界多极化的形成使多种国际力量既相互依存又相互制约，这将有利于(      )</w:t>
      </w:r>
    </w:p>
    <w:p>
      <w:r>
        <w:t>①推进世界和平与发展</w:t>
      </w:r>
    </w:p>
    <w:p>
      <w:r>
        <w:t>②某个国家单独主宰世界事务</w:t>
      </w:r>
    </w:p>
    <w:p>
      <w:r>
        <w:t>③各国通过协商解决各种问题</w:t>
      </w:r>
    </w:p>
    <w:p>
      <w:r>
        <w:t>④促进国际关系民主化</w:t>
      </w:r>
    </w:p>
    <w:p>
      <w:r>
        <w:t>A.①②③</w:t>
      </w:r>
    </w:p>
    <w:p>
      <w:r>
        <w:t>B.①②④</w:t>
      </w:r>
    </w:p>
    <w:p>
      <w:r>
        <w:t>C.①③④</w:t>
      </w:r>
    </w:p>
    <w:p>
      <w:r>
        <w:t>D.②③④</w:t>
      </w:r>
    </w:p>
    <w:p>
      <w:pPr>
        <w:pStyle w:val="188"/>
        <w:ind w:left="195" w:hanging="195"/>
      </w:pPr>
      <w:r>
        <w:t xml:space="preserve">  </w:t>
      </w:r>
    </w:p>
    <w:p>
      <w:r>
        <w:t>3.</w:t>
      </w:r>
      <w:r>
        <w:rPr>
          <w:rFonts w:ascii="仿宋" w:hAnsi="仿宋" w:eastAsia="仿宋"/>
        </w:rPr>
        <w:t>我国成功举办了首届亚洲文明对话大会。大会坚持“美人之美、美美与共”的理念，正是众多各有特色的民族文化，才构成了丰富多彩的世界文化，共同推动了人类文明的进步。</w:t>
      </w:r>
      <w:r>
        <w:t>材料表明(      )</w:t>
      </w:r>
    </w:p>
    <w:p>
      <w:r>
        <w:t>①文化是民族的，又是世界的</w:t>
      </w:r>
    </w:p>
    <w:p>
      <w:r>
        <w:t>②要学习各国的一切文化成果</w:t>
      </w:r>
    </w:p>
    <w:p>
      <w:r>
        <w:t>③不同文明之间可以相互借鉴</w:t>
      </w:r>
    </w:p>
    <w:p>
      <w:r>
        <w:t>④要尊重世界各国文化多样性</w:t>
      </w:r>
    </w:p>
    <w:p>
      <w:r>
        <w:t>A.①②③</w:t>
      </w:r>
    </w:p>
    <w:p>
      <w:r>
        <w:t>B.①②④</w:t>
      </w:r>
    </w:p>
    <w:p>
      <w:r>
        <w:t>C.①③④</w:t>
      </w:r>
    </w:p>
    <w:p>
      <w:r>
        <w:t>D.②③④</w:t>
      </w:r>
    </w:p>
    <w:p>
      <w:pPr>
        <w:pStyle w:val="188"/>
        <w:ind w:left="195" w:hanging="195"/>
      </w:pPr>
      <w:r>
        <w:t xml:space="preserve">  </w:t>
      </w:r>
    </w:p>
    <w:p>
      <w:r>
        <w:t>4.国家间既有合作，又有竞争。当今世界，国际竞争的实质是(      )</w:t>
      </w:r>
    </w:p>
    <w:p>
      <w:r>
        <w:t>A.以政治和军事实力为基础的综合国力的较量</w:t>
      </w:r>
    </w:p>
    <w:p>
      <w:r>
        <w:t>B.以经济和科技实力为基础的综合国力的较量</w:t>
      </w:r>
    </w:p>
    <w:p>
      <w:r>
        <w:t>C.以政治和经济实力为基础的综合国力的较量</w:t>
      </w:r>
    </w:p>
    <w:p>
      <w:r>
        <w:t>D.以文化和科技实力为基础的综合国力的较量</w:t>
      </w:r>
    </w:p>
    <w:p>
      <w:pPr>
        <w:pStyle w:val="188"/>
        <w:ind w:left="195" w:hanging="195"/>
      </w:pPr>
      <w:r>
        <w:t xml:space="preserve">  </w:t>
      </w:r>
    </w:p>
    <w:p>
      <w:r>
        <w:t>5.</w:t>
      </w:r>
      <w:r>
        <w:rPr>
          <w:rFonts w:ascii="仿宋" w:hAnsi="仿宋" w:eastAsia="仿宋"/>
        </w:rPr>
        <w:t>“这个世界，各国相互联系、相互依存的程度空前加深，人类生活在同一个地球村里，生活在历史和现实交汇的同一个时空里，越来越成为你中有我、我中有你的命运共同体。”</w:t>
      </w:r>
      <w:r>
        <w:t>下列“习语”中，体现构建命运共同体理念的有(      )</w:t>
      </w:r>
    </w:p>
    <w:p>
      <w:r>
        <w:t>①堤溃蚁孔，气泄针芒</w:t>
      </w:r>
    </w:p>
    <w:p>
      <w:r>
        <w:t>②和羹之美，在于合异</w:t>
      </w:r>
    </w:p>
    <w:p>
      <w:r>
        <w:t>③孤举者难起，众行者易趋</w:t>
      </w:r>
    </w:p>
    <w:p>
      <w:r>
        <w:t>④志不求易者成，事不避难者进</w:t>
      </w:r>
    </w:p>
    <w:p>
      <w:r>
        <w:t>A.①②</w:t>
      </w:r>
    </w:p>
    <w:p>
      <w:r>
        <w:t>B.②③</w:t>
      </w:r>
    </w:p>
    <w:p>
      <w:r>
        <w:t>C.①③④</w:t>
      </w:r>
    </w:p>
    <w:p>
      <w:r>
        <w:t>D.②③④</w:t>
      </w:r>
    </w:p>
    <w:p>
      <w:pPr>
        <w:pStyle w:val="188"/>
        <w:ind w:left="195" w:hanging="195"/>
      </w:pPr>
      <w:r>
        <w:t xml:space="preserve">  </w:t>
      </w:r>
    </w:p>
    <w:p>
      <w:r>
        <w:t>6.在多元文化“地球村”，我们要加强与世界各国文化的交往，做文化交往的友好使者。下列关于文化多样性的理解正确的有(      )</w:t>
      </w:r>
    </w:p>
    <w:p>
      <w:r>
        <w:rPr>
          <w:rFonts w:ascii="宋体" w:hAnsi="宋体" w:eastAsia="宋体"/>
        </w:rPr>
        <w:t>①</w:t>
      </w:r>
      <w:r>
        <w:t>文化多样性是实现文化创新与发展的前提和基础</w:t>
      </w:r>
    </w:p>
    <w:p>
      <w:r>
        <w:rPr>
          <w:rFonts w:ascii="宋体" w:hAnsi="宋体" w:eastAsia="宋体"/>
        </w:rPr>
        <w:t>②</w:t>
      </w:r>
      <w:r>
        <w:t>中华文化是世界上最优秀的文化，无须学习和借鉴其他民族的文化</w:t>
      </w:r>
    </w:p>
    <w:p>
      <w:r>
        <w:rPr>
          <w:rFonts w:ascii="宋体" w:hAnsi="宋体" w:eastAsia="宋体"/>
        </w:rPr>
        <w:t>③</w:t>
      </w:r>
      <w:r>
        <w:t>文化多样性是人类社会的基本特征，是世界文化充满活力的表现，也是人类文明进步的重要动力</w:t>
      </w:r>
    </w:p>
    <w:p>
      <w:r>
        <w:rPr>
          <w:rFonts w:ascii="宋体" w:hAnsi="宋体" w:eastAsia="宋体"/>
        </w:rPr>
        <w:t>④</w:t>
      </w:r>
      <w:r>
        <w:t>文化多样性的文化提供了更为广泛的选择，让人们的生活更加丰富多彩，让世界更加绚丽多彩</w:t>
      </w:r>
    </w:p>
    <w:p>
      <w:r>
        <w:t>A.</w:t>
      </w:r>
      <w:r>
        <w:rPr>
          <w:rFonts w:ascii="宋体" w:hAnsi="宋体" w:eastAsia="宋体"/>
        </w:rPr>
        <w:t>①②③</w:t>
      </w:r>
    </w:p>
    <w:p>
      <w:r>
        <w:t>B.</w:t>
      </w:r>
      <w:r>
        <w:rPr>
          <w:rFonts w:ascii="宋体" w:hAnsi="宋体" w:eastAsia="宋体"/>
        </w:rPr>
        <w:t>①②④</w:t>
      </w:r>
    </w:p>
    <w:p>
      <w:r>
        <w:t>C.</w:t>
      </w:r>
      <w:r>
        <w:rPr>
          <w:rFonts w:ascii="宋体" w:hAnsi="宋体" w:eastAsia="宋体"/>
        </w:rPr>
        <w:t>②③④</w:t>
      </w:r>
    </w:p>
    <w:p>
      <w:r>
        <w:t>D.</w:t>
      </w:r>
      <w:r>
        <w:rPr>
          <w:rFonts w:ascii="宋体" w:hAnsi="宋体" w:eastAsia="宋体"/>
        </w:rPr>
        <w:t>①③④</w:t>
      </w:r>
    </w:p>
    <w:p>
      <w:pPr>
        <w:pStyle w:val="188"/>
        <w:ind w:left="195" w:hanging="195"/>
      </w:pPr>
      <w:r>
        <w:t xml:space="preserve">  </w:t>
      </w:r>
    </w:p>
    <w:p>
      <w:r>
        <w:t>7.</w:t>
      </w:r>
      <w:r>
        <w:rPr>
          <w:rFonts w:ascii="仿宋" w:hAnsi="仿宋" w:eastAsia="仿宋"/>
        </w:rPr>
        <w:t>李克强在第七次中国—中东欧国家领导人会晤上指出：只有看清世界大势，才能够拨云见日。当今世界，_____仍然是时代主题，_____仍然是时代潮流，这就是决定一国兴衰、全球荣损的大势。</w:t>
      </w:r>
      <w:r>
        <w:t>(      )</w:t>
      </w:r>
    </w:p>
    <w:p>
      <w:r>
        <w:t>A.和平发展  开放合作</w:t>
      </w:r>
    </w:p>
    <w:p>
      <w:r>
        <w:t>B.改革开放  合作共享</w:t>
      </w:r>
    </w:p>
    <w:p>
      <w:r>
        <w:t>C.和平发展  荣辱与共</w:t>
      </w:r>
    </w:p>
    <w:p>
      <w:r>
        <w:t>D.改革开放  共同发展</w:t>
      </w:r>
    </w:p>
    <w:p>
      <w:pPr>
        <w:pStyle w:val="188"/>
        <w:ind w:left="195" w:hanging="195"/>
      </w:pPr>
      <w:r>
        <w:t xml:space="preserve">  </w:t>
      </w:r>
    </w:p>
    <w:p>
      <w:r>
        <w:t>8.下表中的数据说明了(      )</w:t>
      </w:r>
    </w:p>
    <w:tbl>
      <w:tblPr>
        <w:tblStyle w:val="180"/>
        <w:tblW w:w="94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85" w:type="dxa"/>
          <w:left w:w="108" w:type="dxa"/>
          <w:bottom w:w="85" w:type="dxa"/>
          <w:right w:w="108" w:type="dxa"/>
        </w:tblCellMar>
      </w:tblPr>
      <w:tblGrid>
        <w:gridCol w:w="3135"/>
        <w:gridCol w:w="3135"/>
        <w:gridCol w:w="31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85" w:type="dxa"/>
            <w:left w:w="108" w:type="dxa"/>
            <w:bottom w:w="85" w:type="dxa"/>
            <w:right w:w="108" w:type="dxa"/>
          </w:tblCellMar>
        </w:tblPrEx>
        <w:tc>
          <w:tcPr>
            <w:tcW w:w="3135" w:type="dxa"/>
          </w:tcPr>
          <w:p>
            <w:pPr>
              <w:spacing w:line="240" w:lineRule="auto"/>
            </w:pPr>
          </w:p>
        </w:tc>
        <w:tc>
          <w:tcPr>
            <w:tcW w:w="3135" w:type="dxa"/>
          </w:tcPr>
          <w:p>
            <w:pPr>
              <w:spacing w:line="240" w:lineRule="auto"/>
            </w:pPr>
            <w:r>
              <w:rPr>
                <w:rFonts w:ascii="仿宋" w:hAnsi="仿宋" w:eastAsia="仿宋"/>
              </w:rPr>
              <w:t>人口/世界人口</w:t>
            </w:r>
          </w:p>
        </w:tc>
        <w:tc>
          <w:tcPr>
            <w:tcW w:w="3135" w:type="dxa"/>
          </w:tcPr>
          <w:p>
            <w:pPr>
              <w:spacing w:line="240" w:lineRule="auto"/>
            </w:pPr>
            <w:r>
              <w:rPr>
                <w:rFonts w:ascii="仿宋" w:hAnsi="仿宋" w:eastAsia="仿宋"/>
              </w:rPr>
              <w:t>国内生产总值/世界经济总量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85" w:type="dxa"/>
            <w:left w:w="108" w:type="dxa"/>
            <w:bottom w:w="85" w:type="dxa"/>
            <w:right w:w="108" w:type="dxa"/>
          </w:tblCellMar>
        </w:tblPrEx>
        <w:tc>
          <w:tcPr>
            <w:tcW w:w="3135" w:type="dxa"/>
          </w:tcPr>
          <w:p>
            <w:pPr>
              <w:spacing w:line="240" w:lineRule="auto"/>
            </w:pPr>
            <w:r>
              <w:rPr>
                <w:rFonts w:ascii="仿宋" w:hAnsi="仿宋" w:eastAsia="仿宋"/>
              </w:rPr>
              <w:t>发展中国家</w:t>
            </w:r>
          </w:p>
        </w:tc>
        <w:tc>
          <w:tcPr>
            <w:tcW w:w="3135" w:type="dxa"/>
          </w:tcPr>
          <w:p>
            <w:pPr>
              <w:spacing w:line="240" w:lineRule="auto"/>
            </w:pPr>
            <w:r>
              <w:rPr>
                <w:rFonts w:ascii="Times New Roman" w:hAnsi="Times New Roman" w:eastAsia="Times New Roman"/>
              </w:rPr>
              <w:t>80%</w:t>
            </w:r>
          </w:p>
        </w:tc>
        <w:tc>
          <w:tcPr>
            <w:tcW w:w="3135" w:type="dxa"/>
          </w:tcPr>
          <w:p>
            <w:pPr>
              <w:spacing w:line="240" w:lineRule="auto"/>
            </w:pPr>
            <w:r>
              <w:rPr>
                <w:rFonts w:ascii="Times New Roman" w:hAnsi="Times New Roman" w:eastAsia="Times New Roman"/>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85" w:type="dxa"/>
            <w:left w:w="108" w:type="dxa"/>
            <w:bottom w:w="85" w:type="dxa"/>
            <w:right w:w="108" w:type="dxa"/>
          </w:tblCellMar>
        </w:tblPrEx>
        <w:tc>
          <w:tcPr>
            <w:tcW w:w="3135" w:type="dxa"/>
          </w:tcPr>
          <w:p>
            <w:pPr>
              <w:spacing w:line="240" w:lineRule="auto"/>
            </w:pPr>
            <w:r>
              <w:rPr>
                <w:rFonts w:ascii="仿宋" w:hAnsi="仿宋" w:eastAsia="仿宋"/>
              </w:rPr>
              <w:t>发达国家</w:t>
            </w:r>
          </w:p>
        </w:tc>
        <w:tc>
          <w:tcPr>
            <w:tcW w:w="3135" w:type="dxa"/>
          </w:tcPr>
          <w:p>
            <w:pPr>
              <w:spacing w:line="240" w:lineRule="auto"/>
            </w:pPr>
            <w:r>
              <w:rPr>
                <w:rFonts w:ascii="Times New Roman" w:hAnsi="Times New Roman" w:eastAsia="Times New Roman"/>
              </w:rPr>
              <w:t>20%</w:t>
            </w:r>
          </w:p>
        </w:tc>
        <w:tc>
          <w:tcPr>
            <w:tcW w:w="3135" w:type="dxa"/>
          </w:tcPr>
          <w:p>
            <w:pPr>
              <w:spacing w:line="240" w:lineRule="auto"/>
            </w:pPr>
            <w:r>
              <w:rPr>
                <w:rFonts w:ascii="Times New Roman" w:hAnsi="Times New Roman" w:eastAsia="Times New Roman"/>
              </w:rPr>
              <w:t>78%</w:t>
            </w:r>
          </w:p>
        </w:tc>
      </w:tr>
    </w:tbl>
    <w:p>
      <w:r>
        <w:t>A.世界经济增长缓慢</w:t>
      </w:r>
    </w:p>
    <w:p>
      <w:r>
        <w:t>B.发展中国家不能解决自身的发展问题</w:t>
      </w:r>
    </w:p>
    <w:p>
      <w:r>
        <w:t>C.必须实施可持续发展战略</w:t>
      </w:r>
    </w:p>
    <w:p>
      <w:r>
        <w:t>D.世界经济发展不平衡的现象严重</w:t>
      </w:r>
    </w:p>
    <w:p>
      <w:pPr>
        <w:pStyle w:val="188"/>
        <w:ind w:left="195" w:hanging="195"/>
      </w:pPr>
      <w:r>
        <w:t xml:space="preserve">  </w:t>
      </w:r>
    </w:p>
    <w:p>
      <w:r>
        <w:t>9.</w:t>
      </w:r>
      <w:r>
        <w:rPr>
          <w:rFonts w:ascii="仿宋" w:hAnsi="仿宋" w:eastAsia="仿宋"/>
        </w:rPr>
        <w:t>对于美方日前大肆渲染的所谓“中国威胁”，国防部新闻发言人作出回应：美方言论罔顾事实，渲染“中国军事威胁论”，充斥着“零和”博弈的冷战思维，不利于中美两国和两军关系健康发展，我们对此表示坚决反对。</w:t>
      </w:r>
      <w:r>
        <w:t>下列能驳斥“中国威胁论”的观点有(      )</w:t>
      </w:r>
    </w:p>
    <w:p>
      <w:r>
        <w:t>①中国坚持独立自主和平外交政策</w:t>
      </w:r>
    </w:p>
    <w:p>
      <w:r>
        <w:t>②中国始终坚持走和平发展道路</w:t>
      </w:r>
    </w:p>
    <w:p>
      <w:r>
        <w:t>③中华民族是一个爱好和平的民族</w:t>
      </w:r>
    </w:p>
    <w:p>
      <w:r>
        <w:t>④全球化让所有国家之间联系加强</w:t>
      </w:r>
    </w:p>
    <w:p>
      <w:r>
        <w:t>A.①②③</w:t>
      </w:r>
    </w:p>
    <w:p>
      <w:r>
        <w:t>B.②③④</w:t>
      </w:r>
    </w:p>
    <w:p>
      <w:r>
        <w:t>C.①③④</w:t>
      </w:r>
    </w:p>
    <w:p>
      <w:r>
        <w:t>D.①②④</w:t>
      </w:r>
    </w:p>
    <w:p>
      <w:pPr>
        <w:pStyle w:val="188"/>
        <w:ind w:left="195" w:hanging="195"/>
      </w:pPr>
      <w:r>
        <w:t xml:space="preserve">  </w:t>
      </w:r>
    </w:p>
    <w:p>
      <w:r>
        <w:t>10.下列对漫画寓意解读正确的是(      )</w:t>
      </w:r>
    </w:p>
    <w:p>
      <w:r>
        <w:rPr>
          <w:position w:val="-105"/>
        </w:rPr>
        <w:drawing>
          <wp:inline distT="0" distB="0" distL="0" distR="0">
            <wp:extent cx="2535555" cy="146748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6"/>
                    <a:stretch>
                      <a:fillRect/>
                    </a:stretch>
                  </pic:blipFill>
                  <pic:spPr>
                    <a:xfrm>
                      <a:off x="0" y="0"/>
                      <a:ext cx="2534349" cy="1466850"/>
                    </a:xfrm>
                    <a:prstGeom prst="rect">
                      <a:avLst/>
                    </a:prstGeom>
                  </pic:spPr>
                </pic:pic>
              </a:graphicData>
            </a:graphic>
          </wp:inline>
        </w:drawing>
      </w:r>
    </w:p>
    <w:p>
      <w:r>
        <w:t>A.中国与所有其他国家都没有矛盾</w:t>
      </w:r>
    </w:p>
    <w:p>
      <w:r>
        <w:t>B.中国只注重对外开放，不注重对内改革</w:t>
      </w:r>
    </w:p>
    <w:p>
      <w:r>
        <w:t>C.中国重视对外合作，努力实现双赢</w:t>
      </w:r>
    </w:p>
    <w:p>
      <w:r>
        <w:t>D.世界各国都能平等友好地与中国相处</w:t>
      </w:r>
    </w:p>
    <w:p>
      <w:pPr>
        <w:pStyle w:val="188"/>
        <w:ind w:left="195" w:hanging="195"/>
      </w:pPr>
      <w:r>
        <w:t xml:space="preserve">  </w:t>
      </w:r>
    </w:p>
    <w:p>
      <w:r>
        <w:t>11.</w:t>
      </w:r>
      <w:r>
        <w:rPr>
          <w:rFonts w:ascii="仿宋" w:hAnsi="仿宋" w:eastAsia="仿宋"/>
        </w:rPr>
        <w:t xml:space="preserve">习近平主席 </w:t>
      </w:r>
      <w:r>
        <w:rPr>
          <w:rFonts w:ascii="Times New Roman" w:hAnsi="Times New Roman" w:eastAsia="Times New Roman"/>
        </w:rPr>
        <w:t>20</w:t>
      </w:r>
      <w:r>
        <w:rPr>
          <w:rFonts w:hint="eastAsia" w:ascii="Times New Roman" w:hAnsi="Times New Roman"/>
        </w:rPr>
        <w:t>20</w:t>
      </w:r>
      <w:r>
        <w:rPr>
          <w:rFonts w:ascii="仿宋" w:hAnsi="仿宋" w:eastAsia="仿宋"/>
        </w:rPr>
        <w:t>年首次出访选择欧洲，不仅是要巩固中欧关系总体稳步发展的大局，也将有助于推动更多欧洲国家积极参与共建“一带一路”，并致力于取得更多务实成果，为亚欧大陆互联互通发挥积极作用。</w:t>
      </w:r>
      <w:r>
        <w:t>这表明(      )</w:t>
      </w:r>
    </w:p>
    <w:p>
      <w:r>
        <w:t>A.中国在谋求自身发展的同时，一直在坚持合作共赢的理念，深刻改变着世界</w:t>
      </w:r>
    </w:p>
    <w:p>
      <w:r>
        <w:t>B.促进发展，要积极寻求新的经济增长点</w:t>
      </w:r>
    </w:p>
    <w:p>
      <w:r>
        <w:t>C.我国积极参与全球规则制定，致力于改变国际经济新秩序</w:t>
      </w:r>
    </w:p>
    <w:p>
      <w:r>
        <w:t>D.促进发展，要把共建“一带一路”放在首位</w:t>
      </w:r>
    </w:p>
    <w:p>
      <w:pPr>
        <w:pStyle w:val="188"/>
        <w:ind w:left="195" w:hanging="195"/>
      </w:pPr>
      <w:r>
        <w:t xml:space="preserve">  </w:t>
      </w:r>
    </w:p>
    <w:p>
      <w:r>
        <w:t>12.建立公正合理的国际政治经济新秩序应遵循的原则是(      )</w:t>
      </w:r>
    </w:p>
    <w:p>
      <w:r>
        <w:t>①政治上相互尊重，共同协商</w:t>
      </w:r>
    </w:p>
    <w:p>
      <w:r>
        <w:t>②经济上相互促进，共同发展</w:t>
      </w:r>
    </w:p>
    <w:p>
      <w:r>
        <w:t>③文化上相互借鉴，共同繁荣</w:t>
      </w:r>
    </w:p>
    <w:p>
      <w:r>
        <w:t>④安全上相互信任，建立军事同盟</w:t>
      </w:r>
    </w:p>
    <w:p>
      <w:r>
        <w:t>A.①②③</w:t>
      </w:r>
    </w:p>
    <w:p>
      <w:r>
        <w:t>B.②③④</w:t>
      </w:r>
    </w:p>
    <w:p>
      <w:r>
        <w:t>C.①②④</w:t>
      </w:r>
    </w:p>
    <w:p>
      <w:r>
        <w:t>D.①③④</w:t>
      </w:r>
    </w:p>
    <w:p>
      <w:pPr>
        <w:pStyle w:val="188"/>
        <w:ind w:left="195" w:hanging="195"/>
      </w:pPr>
      <w:r>
        <w:t xml:space="preserve">  </w:t>
      </w:r>
    </w:p>
    <w:p>
      <w:r>
        <w:t>13.</w:t>
      </w:r>
      <w:r>
        <w:rPr>
          <w:rFonts w:ascii="仿宋" w:hAnsi="仿宋" w:eastAsia="仿宋"/>
        </w:rPr>
        <w:t xml:space="preserve">美国政府要求包括盟友在内的所有国家在 </w:t>
      </w:r>
      <w:r>
        <w:rPr>
          <w:rFonts w:ascii="Times New Roman" w:hAnsi="Times New Roman" w:eastAsia="Times New Roman"/>
        </w:rPr>
        <w:t>201</w:t>
      </w:r>
      <w:r>
        <w:rPr>
          <w:rFonts w:hint="eastAsia" w:ascii="Times New Roman" w:hAnsi="Times New Roman"/>
        </w:rPr>
        <w:t>9</w:t>
      </w:r>
      <w:r>
        <w:rPr>
          <w:rFonts w:ascii="仿宋" w:hAnsi="仿宋" w:eastAsia="仿宋"/>
        </w:rPr>
        <w:t xml:space="preserve"> 年 </w:t>
      </w:r>
      <w:r>
        <w:rPr>
          <w:rFonts w:ascii="Times New Roman" w:hAnsi="Times New Roman" w:eastAsia="Times New Roman"/>
        </w:rPr>
        <w:t>11</w:t>
      </w:r>
      <w:r>
        <w:rPr>
          <w:rFonts w:ascii="仿宋" w:hAnsi="仿宋" w:eastAsia="仿宋"/>
        </w:rPr>
        <w:t xml:space="preserve"> 月 </w:t>
      </w:r>
      <w:r>
        <w:rPr>
          <w:rFonts w:ascii="Times New Roman" w:hAnsi="Times New Roman" w:eastAsia="Times New Roman"/>
        </w:rPr>
        <w:t>4</w:t>
      </w:r>
      <w:r>
        <w:rPr>
          <w:rFonts w:ascii="仿宋" w:hAnsi="仿宋" w:eastAsia="仿宋"/>
        </w:rPr>
        <w:t xml:space="preserve"> 日前停止从伊朗进口石油，否则将面临美国制裁。美国此举引起国际油价大涨。</w:t>
      </w:r>
      <w:r>
        <w:t>这说明(      )</w:t>
      </w:r>
    </w:p>
    <w:tbl>
      <w:tblPr>
        <w:tblStyle w:val="36"/>
        <w:tblW w:w="9404" w:type="dxa"/>
        <w:tblInd w:w="0" w:type="dxa"/>
        <w:tblLayout w:type="fixed"/>
        <w:tblCellMar>
          <w:top w:w="0" w:type="dxa"/>
          <w:left w:w="108" w:type="dxa"/>
          <w:bottom w:w="0" w:type="dxa"/>
          <w:right w:w="108" w:type="dxa"/>
        </w:tblCellMar>
      </w:tblPr>
      <w:tblGrid>
        <w:gridCol w:w="9404"/>
      </w:tblGrid>
      <w:tr>
        <w:tblPrEx>
          <w:tblLayout w:type="fixed"/>
          <w:tblCellMar>
            <w:top w:w="0" w:type="dxa"/>
            <w:left w:w="108" w:type="dxa"/>
            <w:bottom w:w="0" w:type="dxa"/>
            <w:right w:w="108" w:type="dxa"/>
          </w:tblCellMar>
        </w:tblPrEx>
        <w:tc>
          <w:tcPr>
            <w:tcW w:w="9404" w:type="dxa"/>
          </w:tcPr>
          <w:p>
            <w:r>
              <w:t>A.世界整体上维持和平的态势</w:t>
            </w:r>
          </w:p>
        </w:tc>
      </w:tr>
      <w:tr>
        <w:tblPrEx>
          <w:tblLayout w:type="fixed"/>
          <w:tblCellMar>
            <w:top w:w="0" w:type="dxa"/>
            <w:left w:w="108" w:type="dxa"/>
            <w:bottom w:w="0" w:type="dxa"/>
            <w:right w:w="108" w:type="dxa"/>
          </w:tblCellMar>
        </w:tblPrEx>
        <w:tc>
          <w:tcPr>
            <w:tcW w:w="9404" w:type="dxa"/>
          </w:tcPr>
          <w:p>
            <w:r>
              <w:t>B.恐怖主义成为威胁世界和平的重要因素</w:t>
            </w:r>
          </w:p>
        </w:tc>
      </w:tr>
      <w:tr>
        <w:tblPrEx>
          <w:tblLayout w:type="fixed"/>
          <w:tblCellMar>
            <w:top w:w="0" w:type="dxa"/>
            <w:left w:w="108" w:type="dxa"/>
            <w:bottom w:w="0" w:type="dxa"/>
            <w:right w:w="108" w:type="dxa"/>
          </w:tblCellMar>
        </w:tblPrEx>
        <w:tc>
          <w:tcPr>
            <w:tcW w:w="9404" w:type="dxa"/>
          </w:tcPr>
          <w:p>
            <w:r>
              <w:t>C.和平与发展正式成为时代的主题</w:t>
            </w:r>
          </w:p>
        </w:tc>
      </w:tr>
      <w:tr>
        <w:tblPrEx>
          <w:tblLayout w:type="fixed"/>
          <w:tblCellMar>
            <w:top w:w="0" w:type="dxa"/>
            <w:left w:w="108" w:type="dxa"/>
            <w:bottom w:w="0" w:type="dxa"/>
            <w:right w:w="108" w:type="dxa"/>
          </w:tblCellMar>
        </w:tblPrEx>
        <w:tc>
          <w:tcPr>
            <w:tcW w:w="9404" w:type="dxa"/>
          </w:tcPr>
          <w:p>
            <w:r>
              <w:t>D.霸权主义等威胁和平与发展的种种因素依然存在</w:t>
            </w:r>
          </w:p>
        </w:tc>
      </w:tr>
    </w:tbl>
    <w:p>
      <w:r>
        <w:rPr>
          <w:rFonts w:ascii="宋体" w:hAnsi="宋体"/>
          <w:b/>
        </w:rPr>
        <w:t>二、解答题（共1小题；共10分）</w:t>
      </w:r>
    </w:p>
    <w:p>
      <w:r>
        <w:t>14.案例分析题</w:t>
      </w:r>
    </w:p>
    <w:p>
      <w:r>
        <w:t xml:space="preserve"> </w:t>
      </w:r>
      <w:r>
        <w:rPr>
          <w:rFonts w:ascii="Times New Roman" w:hAnsi="Times New Roman" w:eastAsia="Times New Roman"/>
        </w:rPr>
        <w:t>2020</w:t>
      </w:r>
      <w:r>
        <w:rPr>
          <w:rFonts w:ascii="仿宋" w:hAnsi="仿宋" w:eastAsia="仿宋"/>
        </w:rPr>
        <w:t xml:space="preserve"> 年 </w:t>
      </w:r>
      <w:r>
        <w:rPr>
          <w:rFonts w:ascii="Times New Roman" w:hAnsi="Times New Roman" w:eastAsia="Times New Roman"/>
        </w:rPr>
        <w:t>3</w:t>
      </w:r>
      <w:r>
        <w:rPr>
          <w:rFonts w:ascii="仿宋" w:hAnsi="仿宋" w:eastAsia="仿宋"/>
        </w:rPr>
        <w:t xml:space="preserve"> 月 </w:t>
      </w:r>
      <w:r>
        <w:rPr>
          <w:rFonts w:ascii="Times New Roman" w:hAnsi="Times New Roman" w:eastAsia="Times New Roman"/>
        </w:rPr>
        <w:t>26</w:t>
      </w:r>
      <w:r>
        <w:rPr>
          <w:rFonts w:ascii="仿宋" w:hAnsi="仿宋" w:eastAsia="仿宋"/>
        </w:rPr>
        <w:t xml:space="preserve"> 日，习近平主席在 </w:t>
      </w:r>
      <w:r>
        <w:rPr>
          <w:rFonts w:ascii="Times New Roman" w:hAnsi="Times New Roman" w:eastAsia="Times New Roman"/>
        </w:rPr>
        <w:t>G20</w:t>
      </w:r>
      <w:r>
        <w:rPr>
          <w:rFonts w:ascii="仿宋" w:hAnsi="仿宋" w:eastAsia="仿宋"/>
        </w:rPr>
        <w:t xml:space="preserve"> 特别峰会上承诺，中方有效地推进国际联防联控。中方已经建立新冠肺炎疫情防控网上知识中心，向所有国家开放。要集各国之力，共同合作加快药物、疫苗、检测等方面科研攻关，力争早日取得惠及全人类的突破性成果，切实为世界经济提振信心。</w:t>
      </w:r>
    </w:p>
    <w:p>
      <w:r>
        <w:rPr>
          <w:position w:val="-109"/>
        </w:rPr>
        <w:drawing>
          <wp:inline distT="0" distB="0" distL="0" distR="0">
            <wp:extent cx="1676400" cy="15144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7"/>
                    <a:stretch>
                      <a:fillRect/>
                    </a:stretch>
                  </pic:blipFill>
                  <pic:spPr>
                    <a:xfrm>
                      <a:off x="0" y="0"/>
                      <a:ext cx="1676400" cy="1514475"/>
                    </a:xfrm>
                    <a:prstGeom prst="rect">
                      <a:avLst/>
                    </a:prstGeom>
                  </pic:spPr>
                </pic:pic>
              </a:graphicData>
            </a:graphic>
          </wp:inline>
        </w:drawing>
      </w:r>
    </w:p>
    <w:p>
      <w:r>
        <w:t>结合材料，综合运用所学内容回答：习近平主席做如上承诺的原因有哪些？</w:t>
      </w:r>
    </w:p>
    <w:p/>
    <w:p/>
    <w:p/>
    <w:p/>
    <w:p/>
    <w:p/>
    <w:p/>
    <w:p>
      <w:pPr>
        <w:pStyle w:val="192"/>
      </w:pPr>
      <w:r>
        <w:t xml:space="preserve">  </w:t>
      </w:r>
    </w:p>
    <w:p>
      <w:r>
        <w:rPr>
          <w:rFonts w:ascii="宋体" w:hAnsi="宋体"/>
          <w:b/>
        </w:rPr>
        <w:t>三、复合题（共3小题；</w:t>
      </w:r>
      <w:r>
        <w:rPr>
          <w:rFonts w:hint="eastAsia" w:ascii="宋体" w:hAnsi="宋体"/>
          <w:b/>
        </w:rPr>
        <w:t>15题8分，16，17题各15分，</w:t>
      </w:r>
      <w:r>
        <w:rPr>
          <w:rFonts w:ascii="宋体" w:hAnsi="宋体"/>
          <w:b/>
        </w:rPr>
        <w:t>共38分）</w:t>
      </w:r>
    </w:p>
    <w:p>
      <w:r>
        <w:t xml:space="preserve"> 15.仔细阅读漫画，回答下列问题。</w:t>
      </w:r>
    </w:p>
    <w:p>
      <w:r>
        <w:rPr>
          <w:position w:val="-104"/>
        </w:rPr>
        <w:drawing>
          <wp:inline distT="0" distB="0" distL="0" distR="0">
            <wp:extent cx="3810000" cy="14554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8"/>
                    <a:stretch>
                      <a:fillRect/>
                    </a:stretch>
                  </pic:blipFill>
                  <pic:spPr>
                    <a:xfrm>
                      <a:off x="0" y="0"/>
                      <a:ext cx="3810000" cy="1455854"/>
                    </a:xfrm>
                    <a:prstGeom prst="rect">
                      <a:avLst/>
                    </a:prstGeom>
                  </pic:spPr>
                </pic:pic>
              </a:graphicData>
            </a:graphic>
          </wp:inline>
        </w:drawing>
      </w:r>
      <w:bookmarkStart w:id="0" w:name="_GoBack"/>
      <w:bookmarkEnd w:id="0"/>
    </w:p>
    <w:p>
      <w:r>
        <w:t>     （1）.​请你概括两幅漫画反映内容的共同点。</w:t>
      </w:r>
    </w:p>
    <w:p>
      <w:r>
        <w:t>     （2）.​请为解决上述问题出谋划策。</w:t>
      </w:r>
    </w:p>
    <w:p/>
    <w:p/>
    <w:p/>
    <w:p/>
    <w:p/>
    <w:p/>
    <w:p>
      <w:pPr>
        <w:pStyle w:val="188"/>
        <w:ind w:left="195" w:hanging="195"/>
      </w:pPr>
      <w:r>
        <w:t xml:space="preserve">  </w:t>
      </w:r>
    </w:p>
    <w:p>
      <w:r>
        <w:t xml:space="preserve"> 16. </w:t>
      </w:r>
      <w:r>
        <w:rPr>
          <w:rFonts w:ascii="黑体" w:hAnsi="黑体" w:eastAsia="黑体"/>
        </w:rPr>
        <w:t>材料一</w:t>
      </w:r>
      <w:r>
        <w:t xml:space="preserve"> </w:t>
      </w:r>
      <w:r>
        <w:rPr>
          <w:rFonts w:ascii="仿宋" w:hAnsi="仿宋" w:eastAsia="仿宋"/>
        </w:rPr>
        <w:t>中国和美国饮茶习惯迥然不同，中国人喜好喝热茶，而美国人则偏爱冰茶；中国重视茶叶质量，高档茶叶有市场，而美国则偏爱快速和方便的茶。</w:t>
      </w:r>
    </w:p>
    <w:p>
      <w:r>
        <w:t xml:space="preserve"> </w:t>
      </w:r>
      <w:r>
        <w:rPr>
          <w:rFonts w:ascii="黑体" w:hAnsi="黑体" w:eastAsia="黑体"/>
        </w:rPr>
        <w:t>材料二</w:t>
      </w:r>
      <w:r>
        <w:t xml:space="preserve"> </w:t>
      </w:r>
      <w:r>
        <w:rPr>
          <w:rFonts w:ascii="仿宋" w:hAnsi="仿宋" w:eastAsia="仿宋"/>
        </w:rPr>
        <w:t>有人说：“如果全世界都吃汉堡包，将是人类的悲哀；如果全世界都看美国电影，那将是世界文化的毁灭。”</w:t>
      </w:r>
    </w:p>
    <w:p>
      <w:r>
        <w:t xml:space="preserve"> </w:t>
      </w:r>
      <w:r>
        <w:rPr>
          <w:rFonts w:ascii="黑体" w:hAnsi="黑体" w:eastAsia="黑体"/>
        </w:rPr>
        <w:t>材料三</w:t>
      </w:r>
      <w:r>
        <w:t xml:space="preserve"> </w:t>
      </w:r>
      <w:r>
        <w:rPr>
          <w:rFonts w:ascii="仿宋" w:hAnsi="仿宋" w:eastAsia="仿宋"/>
        </w:rPr>
        <w:t xml:space="preserve">据环球嘉年华张女士介绍，他们曾接到一位 </w:t>
      </w:r>
      <w:r>
        <w:rPr>
          <w:rFonts w:ascii="Times New Roman" w:hAnsi="Times New Roman" w:eastAsia="Times New Roman"/>
        </w:rPr>
        <w:t>30</w:t>
      </w:r>
      <w:r>
        <w:rPr>
          <w:rFonts w:ascii="仿宋" w:hAnsi="仿宋" w:eastAsia="仿宋"/>
        </w:rPr>
        <w:t xml:space="preserve"> 多岁男游客的投诉，说“魔鬼屋”的魔鬼突然抱住了他，一下子就把他吓哭了。而事后那位扮演魔鬼的外籍员工委屈地说：“感到害怕才是来鬼屋的乐趣，我抱住他们也是为了表示我的友好。”</w:t>
      </w:r>
    </w:p>
    <w:p>
      <w:r>
        <w:t>     （1）.材料一和材料二共同说明哪些道理？</w:t>
      </w:r>
    </w:p>
    <w:p>
      <w:r>
        <w:t>     （2）.材料三给我们哪些启示？</w:t>
      </w:r>
    </w:p>
    <w:p>
      <w:r>
        <w:t>     （3）.结合三则材料，谈谈我们应如何面对各民族的文化差异？</w:t>
      </w:r>
    </w:p>
    <w:p/>
    <w:p/>
    <w:p/>
    <w:p/>
    <w:p>
      <w:pPr>
        <w:pStyle w:val="188"/>
        <w:ind w:left="195" w:hanging="195"/>
      </w:pPr>
      <w:r>
        <w:t xml:space="preserve">  </w:t>
      </w:r>
    </w:p>
    <w:p>
      <w:r>
        <w:t xml:space="preserve"> 17. </w:t>
      </w:r>
      <w:r>
        <w:rPr>
          <w:rFonts w:ascii="仿宋" w:hAnsi="仿宋" w:eastAsia="仿宋"/>
        </w:rPr>
        <w:t>“沉舟侧畔”“静听花开”“落日黄花”在九年级（</w:t>
      </w:r>
      <w:r>
        <w:rPr>
          <w:rFonts w:ascii="Times New Roman" w:hAnsi="Times New Roman" w:eastAsia="Times New Roman"/>
        </w:rPr>
        <w:t>3</w:t>
      </w:r>
      <w:r>
        <w:rPr>
          <w:rFonts w:ascii="仿宋" w:hAnsi="仿宋" w:eastAsia="仿宋"/>
        </w:rPr>
        <w:t xml:space="preserve">）班的 </w:t>
      </w:r>
      <w:r>
        <w:rPr>
          <w:rFonts w:ascii="Times New Roman" w:hAnsi="Times New Roman" w:eastAsia="Times New Roman"/>
        </w:rPr>
        <w:t>QQ</w:t>
      </w:r>
      <w:r>
        <w:rPr>
          <w:rFonts w:ascii="仿宋" w:hAnsi="仿宋" w:eastAsia="仿宋"/>
        </w:rPr>
        <w:t xml:space="preserve"> 论坛里转发了三则时政热点材料，同学们纷纷发表评论。</w:t>
      </w:r>
      <w:r>
        <w:t>对此，请你运用所学知识，回答下列问题。</w:t>
      </w:r>
    </w:p>
    <w:tbl>
      <w:tblPr>
        <w:tblStyle w:val="180"/>
        <w:tblW w:w="94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85" w:type="dxa"/>
          <w:left w:w="108" w:type="dxa"/>
          <w:bottom w:w="85" w:type="dxa"/>
          <w:right w:w="108" w:type="dxa"/>
        </w:tblCellMar>
      </w:tblPr>
      <w:tblGrid>
        <w:gridCol w:w="4702"/>
        <w:gridCol w:w="47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85" w:type="dxa"/>
            <w:left w:w="108" w:type="dxa"/>
            <w:bottom w:w="85" w:type="dxa"/>
            <w:right w:w="108" w:type="dxa"/>
          </w:tblCellMar>
        </w:tblPrEx>
        <w:tc>
          <w:tcPr>
            <w:tcW w:w="9404" w:type="dxa"/>
            <w:gridSpan w:val="2"/>
          </w:tcPr>
          <w:p>
            <w:pPr>
              <w:spacing w:line="240" w:lineRule="auto"/>
            </w:pPr>
            <w:r>
              <w:rPr>
                <w:rFonts w:ascii="仿宋" w:hAnsi="仿宋" w:eastAsia="仿宋"/>
              </w:rPr>
              <w:t>九年级（</w:t>
            </w:r>
            <w:r>
              <w:rPr>
                <w:rFonts w:ascii="Times New Roman" w:hAnsi="Times New Roman" w:eastAsia="Times New Roman"/>
              </w:rPr>
              <w:t>3</w:t>
            </w:r>
            <w:r>
              <w:rPr>
                <w:rFonts w:ascii="仿宋" w:hAnsi="仿宋" w:eastAsia="仿宋"/>
              </w:rPr>
              <w:t>）班</w:t>
            </w:r>
          </w:p>
          <w:p>
            <w:pPr>
              <w:spacing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85" w:type="dxa"/>
            <w:left w:w="108" w:type="dxa"/>
            <w:bottom w:w="85" w:type="dxa"/>
            <w:right w:w="108" w:type="dxa"/>
          </w:tblCellMar>
        </w:tblPrEx>
        <w:tc>
          <w:tcPr>
            <w:tcW w:w="9404" w:type="dxa"/>
            <w:gridSpan w:val="2"/>
          </w:tcPr>
          <w:p>
            <w:pPr>
              <w:spacing w:line="240" w:lineRule="auto"/>
            </w:pPr>
            <w:r>
              <w:rPr>
                <w:rFonts w:ascii="仿宋" w:hAnsi="仿宋" w:eastAsia="仿宋"/>
              </w:rPr>
              <w:t>腾讯空间首页＞群空间论坛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85" w:type="dxa"/>
            <w:left w:w="108" w:type="dxa"/>
            <w:bottom w:w="85" w:type="dxa"/>
            <w:right w:w="108" w:type="dxa"/>
          </w:tblCellMar>
        </w:tblPrEx>
        <w:tc>
          <w:tcPr>
            <w:tcW w:w="4702" w:type="dxa"/>
            <w:vMerge w:val="restart"/>
          </w:tcPr>
          <w:p>
            <w:pPr>
              <w:spacing w:line="240" w:lineRule="auto"/>
            </w:pPr>
            <w:r>
              <w:rPr>
                <w:rFonts w:ascii="仿宋" w:hAnsi="仿宋" w:eastAsia="仿宋"/>
              </w:rPr>
              <w:t>普通群</w:t>
            </w:r>
          </w:p>
          <w:p>
            <w:pPr>
              <w:spacing w:line="240" w:lineRule="auto"/>
            </w:pPr>
            <w:r>
              <w:rPr>
                <w:rFonts w:ascii="仿宋" w:hAnsi="仿宋" w:eastAsia="仿宋"/>
                <w:u w:val="single"/>
              </w:rPr>
              <w:t>（公开）</w:t>
            </w:r>
          </w:p>
          <w:p>
            <w:pPr>
              <w:spacing w:line="240" w:lineRule="auto"/>
            </w:pPr>
            <w:r>
              <w:rPr>
                <w:rFonts w:ascii="仿宋" w:hAnsi="仿宋" w:eastAsia="仿宋"/>
              </w:rPr>
              <w:t>成员</w:t>
            </w:r>
          </w:p>
          <w:p>
            <w:pPr>
              <w:spacing w:line="240" w:lineRule="auto"/>
            </w:pPr>
            <w:r>
              <w:rPr>
                <w:rFonts w:ascii="Times New Roman" w:hAnsi="Times New Roman" w:eastAsia="Times New Roman"/>
              </w:rPr>
              <w:t>17/48</w:t>
            </w:r>
          </w:p>
          <w:p>
            <w:pPr>
              <w:spacing w:line="240" w:lineRule="auto"/>
            </w:pPr>
          </w:p>
        </w:tc>
        <w:tc>
          <w:tcPr>
            <w:tcW w:w="4702" w:type="dxa"/>
          </w:tcPr>
          <w:p>
            <w:pPr>
              <w:spacing w:line="240" w:lineRule="auto"/>
            </w:pPr>
            <w:r>
              <w:rPr>
                <w:rFonts w:ascii="仿宋" w:hAnsi="仿宋" w:eastAsia="仿宋"/>
              </w:rPr>
              <w:t xml:space="preserve">沉舟侧畔 </w:t>
            </w:r>
            <w:r>
              <w:rPr>
                <w:rFonts w:ascii="Times New Roman" w:hAnsi="Times New Roman" w:eastAsia="Times New Roman"/>
              </w:rPr>
              <w:t>15:20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85" w:type="dxa"/>
            <w:left w:w="108" w:type="dxa"/>
            <w:bottom w:w="85" w:type="dxa"/>
            <w:right w:w="108" w:type="dxa"/>
          </w:tblCellMar>
        </w:tblPrEx>
        <w:tc>
          <w:tcPr>
            <w:tcW w:w="4702" w:type="dxa"/>
            <w:vMerge w:val="continue"/>
          </w:tcPr>
          <w:p>
            <w:pPr>
              <w:spacing w:line="240" w:lineRule="auto"/>
            </w:pPr>
          </w:p>
        </w:tc>
        <w:tc>
          <w:tcPr>
            <w:tcW w:w="4702" w:type="dxa"/>
          </w:tcPr>
          <w:p>
            <w:pPr>
              <w:spacing w:line="240" w:lineRule="auto"/>
            </w:pPr>
            <w:r>
              <w:t xml:space="preserve"> </w:t>
            </w:r>
            <w:r>
              <w:rPr>
                <w:rFonts w:ascii="仿宋" w:hAnsi="仿宋" w:eastAsia="仿宋"/>
              </w:rPr>
              <w:t xml:space="preserve">引起巨大关注的电影《流浪地球》中，设置了一个气候发生巨大改变之后濒临崩坏的极端严酷的环境。在很多地区频繁出现恶劣天气的情况下，这样的末日景象，也许不仅仅是一种想象。回顾 </w:t>
            </w:r>
            <w:r>
              <w:rPr>
                <w:rFonts w:ascii="Times New Roman" w:hAnsi="Times New Roman" w:eastAsia="Times New Roman"/>
              </w:rPr>
              <w:t>2019</w:t>
            </w:r>
            <w:r>
              <w:rPr>
                <w:rFonts w:ascii="仿宋" w:hAnsi="仿宋" w:eastAsia="仿宋"/>
              </w:rPr>
              <w:t xml:space="preserve"> 年全球天气情况，高温干旱、冰川消融、山林火灾……一句话，我们的地球“高烧”不退。英国《毎日邮报》计算，</w:t>
            </w:r>
            <w:r>
              <w:rPr>
                <w:rFonts w:ascii="Times New Roman" w:hAnsi="Times New Roman" w:eastAsia="Times New Roman"/>
              </w:rPr>
              <w:t>2019</w:t>
            </w:r>
            <w:r>
              <w:rPr>
                <w:rFonts w:ascii="仿宋" w:hAnsi="仿宋" w:eastAsia="仿宋"/>
              </w:rPr>
              <w:t xml:space="preserve"> 年全球因为极端天气造成的损失达到 </w:t>
            </w:r>
            <w:r>
              <w:rPr>
                <w:rFonts w:ascii="Times New Roman" w:hAnsi="Times New Roman" w:eastAsia="Times New Roman"/>
              </w:rPr>
              <w:t>1074</w:t>
            </w:r>
            <w:r>
              <w:rPr>
                <w:rFonts w:ascii="仿宋" w:hAnsi="仿宋" w:eastAsia="仿宋"/>
              </w:rPr>
              <w:t xml:space="preserve"> 亿英镑。为此，专家呼吁各国携手应对气候变化已经不能再迟疑了。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85" w:type="dxa"/>
            <w:left w:w="108" w:type="dxa"/>
            <w:bottom w:w="85" w:type="dxa"/>
            <w:right w:w="108" w:type="dxa"/>
          </w:tblCellMar>
        </w:tblPrEx>
        <w:tc>
          <w:tcPr>
            <w:tcW w:w="4702" w:type="dxa"/>
            <w:vMerge w:val="continue"/>
          </w:tcPr>
          <w:p>
            <w:pPr>
              <w:spacing w:line="240" w:lineRule="auto"/>
            </w:pPr>
          </w:p>
        </w:tc>
        <w:tc>
          <w:tcPr>
            <w:tcW w:w="4702" w:type="dxa"/>
          </w:tcPr>
          <w:p>
            <w:pPr>
              <w:spacing w:line="240" w:lineRule="auto"/>
            </w:pPr>
            <w:r>
              <w:rPr>
                <w:rFonts w:ascii="仿宋" w:hAnsi="仿宋" w:eastAsia="仿宋"/>
              </w:rPr>
              <w:t xml:space="preserve">静听花开 </w:t>
            </w:r>
            <w:r>
              <w:rPr>
                <w:rFonts w:ascii="Times New Roman" w:hAnsi="Times New Roman" w:eastAsia="Times New Roman"/>
              </w:rPr>
              <w:t>15:23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85" w:type="dxa"/>
            <w:left w:w="108" w:type="dxa"/>
            <w:bottom w:w="85" w:type="dxa"/>
            <w:right w:w="108" w:type="dxa"/>
          </w:tblCellMar>
        </w:tblPrEx>
        <w:tc>
          <w:tcPr>
            <w:tcW w:w="4702" w:type="dxa"/>
            <w:vMerge w:val="continue"/>
          </w:tcPr>
          <w:p>
            <w:pPr>
              <w:spacing w:line="240" w:lineRule="auto"/>
            </w:pPr>
          </w:p>
        </w:tc>
        <w:tc>
          <w:tcPr>
            <w:tcW w:w="4702" w:type="dxa"/>
          </w:tcPr>
          <w:p>
            <w:pPr>
              <w:spacing w:line="240" w:lineRule="auto"/>
            </w:pPr>
            <w:r>
              <w:t xml:space="preserve"> </w:t>
            </w:r>
            <w:r>
              <w:rPr>
                <w:rFonts w:ascii="仿宋" w:hAnsi="仿宋" w:eastAsia="仿宋"/>
              </w:rPr>
              <w:t xml:space="preserve">叙利亚 </w:t>
            </w:r>
            <w:r>
              <w:rPr>
                <w:rFonts w:ascii="Times New Roman" w:hAnsi="Times New Roman" w:eastAsia="Times New Roman"/>
              </w:rPr>
              <w:t>2011</w:t>
            </w:r>
            <w:r>
              <w:rPr>
                <w:rFonts w:ascii="仿宋" w:hAnsi="仿宋" w:eastAsia="仿宋"/>
              </w:rPr>
              <w:t xml:space="preserve"> 年爆发内战，将近 </w:t>
            </w:r>
            <w:r>
              <w:rPr>
                <w:rFonts w:ascii="Times New Roman" w:hAnsi="Times New Roman" w:eastAsia="Times New Roman"/>
              </w:rPr>
              <w:t>600</w:t>
            </w:r>
            <w:r>
              <w:rPr>
                <w:rFonts w:ascii="仿宋" w:hAnsi="仿宋" w:eastAsia="仿宋"/>
              </w:rPr>
              <w:t xml:space="preserve"> 万叙利亚人陆续逃往约旦、黎巴嫩、土耳其、伊拉克、埃及等国。现阶段，叙利亚大约八成民众处于极度贫困中，逃往国外的难民忧心暴力和贫困，迟迟不愿回国，难民潮危机难以化解。真让人同情！我也憎恨这些战争的发起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85" w:type="dxa"/>
            <w:left w:w="108" w:type="dxa"/>
            <w:bottom w:w="85" w:type="dxa"/>
            <w:right w:w="108" w:type="dxa"/>
          </w:tblCellMar>
        </w:tblPrEx>
        <w:tc>
          <w:tcPr>
            <w:tcW w:w="4702" w:type="dxa"/>
            <w:vMerge w:val="continue"/>
          </w:tcPr>
          <w:p>
            <w:pPr>
              <w:spacing w:line="240" w:lineRule="auto"/>
            </w:pPr>
          </w:p>
        </w:tc>
        <w:tc>
          <w:tcPr>
            <w:tcW w:w="4702" w:type="dxa"/>
          </w:tcPr>
          <w:p>
            <w:pPr>
              <w:spacing w:line="240" w:lineRule="auto"/>
            </w:pPr>
            <w:r>
              <w:rPr>
                <w:rFonts w:ascii="仿宋" w:hAnsi="仿宋" w:eastAsia="仿宋"/>
              </w:rPr>
              <w:t xml:space="preserve">落日黄花 </w:t>
            </w:r>
            <w:r>
              <w:rPr>
                <w:rFonts w:ascii="Times New Roman" w:hAnsi="Times New Roman" w:eastAsia="Times New Roman"/>
              </w:rPr>
              <w:t>15:28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85" w:type="dxa"/>
            <w:left w:w="108" w:type="dxa"/>
            <w:bottom w:w="85" w:type="dxa"/>
            <w:right w:w="108" w:type="dxa"/>
          </w:tblCellMar>
        </w:tblPrEx>
        <w:tc>
          <w:tcPr>
            <w:tcW w:w="4702" w:type="dxa"/>
            <w:vMerge w:val="continue"/>
          </w:tcPr>
          <w:p>
            <w:pPr>
              <w:spacing w:line="240" w:lineRule="auto"/>
            </w:pPr>
          </w:p>
        </w:tc>
        <w:tc>
          <w:tcPr>
            <w:tcW w:w="4702" w:type="dxa"/>
          </w:tcPr>
          <w:p>
            <w:pPr>
              <w:spacing w:line="240" w:lineRule="auto"/>
            </w:pPr>
            <w:r>
              <w:t xml:space="preserve"> </w:t>
            </w:r>
            <w:r>
              <w:rPr>
                <w:rFonts w:ascii="仿宋" w:hAnsi="仿宋" w:eastAsia="仿宋"/>
              </w:rPr>
              <w:t xml:space="preserve">先别急，还有好消息呢！据俄罗斯外交部网站 </w:t>
            </w:r>
            <w:r>
              <w:rPr>
                <w:rFonts w:ascii="Times New Roman" w:hAnsi="Times New Roman" w:eastAsia="Times New Roman"/>
              </w:rPr>
              <w:t>2020</w:t>
            </w:r>
            <w:r>
              <w:rPr>
                <w:rFonts w:ascii="仿宋" w:hAnsi="仿宋" w:eastAsia="仿宋"/>
              </w:rPr>
              <w:t xml:space="preserve"> 年 </w:t>
            </w:r>
            <w:r>
              <w:rPr>
                <w:rFonts w:ascii="Times New Roman" w:hAnsi="Times New Roman" w:eastAsia="Times New Roman"/>
              </w:rPr>
              <w:t>5</w:t>
            </w:r>
            <w:r>
              <w:rPr>
                <w:rFonts w:ascii="仿宋" w:hAnsi="仿宋" w:eastAsia="仿宋"/>
              </w:rPr>
              <w:t xml:space="preserve"> 月 </w:t>
            </w:r>
            <w:r>
              <w:rPr>
                <w:rFonts w:ascii="Times New Roman" w:hAnsi="Times New Roman" w:eastAsia="Times New Roman"/>
              </w:rPr>
              <w:t>21</w:t>
            </w:r>
            <w:r>
              <w:rPr>
                <w:rFonts w:ascii="仿宋" w:hAnsi="仿宋" w:eastAsia="仿宋"/>
              </w:rPr>
              <w:t xml:space="preserve"> 日发表的声明，俄罗斯外长与土耳其外长通电话，讨论叙利亚和利比亚等问題。声明说，双方将继续落实俄土总统 </w:t>
            </w:r>
            <w:r>
              <w:rPr>
                <w:rFonts w:ascii="Times New Roman" w:hAnsi="Times New Roman" w:eastAsia="Times New Roman"/>
              </w:rPr>
              <w:t>3</w:t>
            </w:r>
            <w:r>
              <w:rPr>
                <w:rFonts w:ascii="仿宋" w:hAnsi="仿宋" w:eastAsia="仿宋"/>
              </w:rPr>
              <w:t xml:space="preserve"> 月 </w:t>
            </w:r>
            <w:r>
              <w:rPr>
                <w:rFonts w:ascii="Times New Roman" w:hAnsi="Times New Roman" w:eastAsia="Times New Roman"/>
              </w:rPr>
              <w:t>5</w:t>
            </w:r>
            <w:r>
              <w:rPr>
                <w:rFonts w:ascii="仿宋" w:hAnsi="仿宋" w:eastAsia="仿宋"/>
              </w:rPr>
              <w:t xml:space="preserve"> 日就叙利亚伊德利卜冲突降级区达成的协议；两国外长就当前利比亚局势交换了意见，强调必须立刻停火，恢复联合国主导、将利比亚相关方纳入其中的政治进程，并在利比亚问题柏林峰会相关决定基础上推动危机的解决。点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85" w:type="dxa"/>
            <w:left w:w="108" w:type="dxa"/>
            <w:bottom w:w="85" w:type="dxa"/>
            <w:right w:w="108" w:type="dxa"/>
          </w:tblCellMar>
        </w:tblPrEx>
        <w:tc>
          <w:tcPr>
            <w:tcW w:w="4702" w:type="dxa"/>
            <w:vMerge w:val="continue"/>
          </w:tcPr>
          <w:p>
            <w:pPr>
              <w:spacing w:line="240" w:lineRule="auto"/>
            </w:pPr>
          </w:p>
        </w:tc>
        <w:tc>
          <w:tcPr>
            <w:tcW w:w="4702" w:type="dxa"/>
          </w:tcPr>
          <w:p>
            <w:pPr>
              <w:spacing w:line="240" w:lineRule="auto"/>
            </w:pPr>
            <w:r>
              <w:t xml:space="preserve"> </w:t>
            </w:r>
            <w:r>
              <w:rPr>
                <w:rFonts w:ascii="仿宋" w:hAnsi="仿宋" w:eastAsia="仿宋"/>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85" w:type="dxa"/>
            <w:left w:w="108" w:type="dxa"/>
            <w:bottom w:w="85" w:type="dxa"/>
            <w:right w:w="108" w:type="dxa"/>
          </w:tblCellMar>
        </w:tblPrEx>
        <w:tc>
          <w:tcPr>
            <w:tcW w:w="4702" w:type="dxa"/>
            <w:vMerge w:val="continue"/>
          </w:tcPr>
          <w:p>
            <w:pPr>
              <w:spacing w:line="240" w:lineRule="auto"/>
            </w:pPr>
          </w:p>
        </w:tc>
        <w:tc>
          <w:tcPr>
            <w:tcW w:w="4702" w:type="dxa"/>
          </w:tcPr>
          <w:p>
            <w:pPr>
              <w:spacing w:line="240" w:lineRule="auto"/>
            </w:pPr>
            <w:r>
              <w:t xml:space="preserve"> </w:t>
            </w:r>
            <w:r>
              <w:rPr>
                <w:rFonts w:ascii="仿宋" w:hAnsi="仿宋" w:eastAsia="仿宋"/>
              </w:rPr>
              <w:t>……</w:t>
            </w:r>
          </w:p>
        </w:tc>
      </w:tr>
    </w:tbl>
    <w:p>
      <w:r>
        <w:t>     （1）.专家为什么呼吁各国携手应对气候变化已经不能再迟疑了？</w:t>
      </w:r>
    </w:p>
    <w:p>
      <w:r>
        <w:t>     （2）.看到叙利亚难民的境况，你的心灵会有哪些触动？</w:t>
      </w:r>
    </w:p>
    <w:p>
      <w:r>
        <w:t>     （3）.俄土两国积极斡旋叙利亚、利比亚问题的事实体现了道德与法治课中的哪些道理？</w:t>
      </w:r>
    </w:p>
    <w:p/>
    <w:p>
      <w:pPr>
        <w:pStyle w:val="3"/>
      </w:pPr>
      <w:r>
        <w:t>答案</w:t>
      </w:r>
    </w:p>
    <w:p>
      <w:r>
        <w:t>1  A</w:t>
      </w:r>
      <w:r>
        <w:br w:type="textWrapping"/>
      </w:r>
      <w:r>
        <w:t>【解析】</w:t>
      </w:r>
    </w:p>
    <w:p>
      <w:r>
        <w:t xml:space="preserve">本题主要考査经济全球化。①②③主要从资源合理利用、提供新机会、丰富生活等角度来分析，可选；④也是经济全球化的原因，可选。故答案选 </w:t>
      </w:r>
      <w:r>
        <w:rPr>
          <w:rFonts w:ascii="Times New Roman" w:hAnsi="Times New Roman" w:eastAsia="Times New Roman"/>
        </w:rPr>
        <w:t>A</w:t>
      </w:r>
      <w:r>
        <w:t>。</w:t>
      </w:r>
    </w:p>
    <w:p>
      <w:r>
        <w:t>2  C</w:t>
      </w:r>
      <w:r>
        <w:br w:type="textWrapping"/>
      </w:r>
      <w:r>
        <w:t>【解析】</w:t>
      </w:r>
    </w:p>
    <w:p>
      <w:r>
        <w:t>解答本题的关键：需要明确当今世界正面临着开放与保守、合作与封闭、变革与守旧的重要抉择。面对国际形势的深刻变化和诸多全球性问题，世界各国必须确立和倡导“人类命运共同体”的认识，加强合作与交流，促进共同发展，共同推动建立以合作共赢为核心的新型国际关系，共同承担起维护国际和地区安全的责任。在此基础上分析做出选择。</w:t>
      </w:r>
    </w:p>
    <w:p>
      <w:r>
        <w:t xml:space="preserve">此题考查对世界多极化的理解。世界多极化的形成使多种国际力量既相互依存又相互制约，这将有利于促进国际关系民主化,推动世界和平与发展，各国通过协商解决各种问题，故①③④符合题意；某个国家单独主宰世界事务，说法错误，故排除②。故本题答案选 </w:t>
      </w:r>
      <w:r>
        <w:rPr>
          <w:rFonts w:ascii="Times New Roman" w:hAnsi="Times New Roman" w:eastAsia="Times New Roman"/>
        </w:rPr>
        <w:t>C</w:t>
      </w:r>
      <w:r>
        <w:t>。</w:t>
      </w:r>
    </w:p>
    <w:p>
      <w:r>
        <w:t>3  C</w:t>
      </w:r>
      <w:r>
        <w:br w:type="textWrapping"/>
      </w:r>
      <w:r>
        <w:t>【解析】</w:t>
      </w:r>
    </w:p>
    <w:p>
      <w:r>
        <w:t>本题主要考查文化多样性。②中的“一切”说法太绝对，应学习各国的优秀文化成果，故该题肢不符合题意；①③④符合题意。</w:t>
      </w:r>
    </w:p>
    <w:p>
      <w:r>
        <w:t>4  B</w:t>
      </w:r>
      <w:r>
        <w:br w:type="textWrapping"/>
      </w:r>
      <w:r>
        <w:t>【解析】</w:t>
      </w:r>
    </w:p>
    <w:p>
      <w:r>
        <w:t>当今世界，国际竞争的实质是以经济和科技实力为基础的综合国力的较量，我们应大力发展生产力，增强综合国力，</w:t>
      </w:r>
      <w:r>
        <w:rPr>
          <w:rFonts w:ascii="Times New Roman" w:hAnsi="Times New Roman" w:eastAsia="Times New Roman"/>
        </w:rPr>
        <w:t>B</w:t>
      </w:r>
      <w:r>
        <w:t xml:space="preserve"> 符合题意。</w:t>
      </w:r>
      <w:r>
        <w:rPr>
          <w:rFonts w:ascii="Times New Roman" w:hAnsi="Times New Roman" w:eastAsia="Times New Roman"/>
        </w:rPr>
        <w:t>ACD</w:t>
      </w:r>
      <w:r>
        <w:t xml:space="preserve"> 与题意不符，都不是国际竞争的实质。故选 B。</w:t>
      </w:r>
    </w:p>
    <w:p>
      <w:r>
        <w:t>5  B</w:t>
      </w:r>
      <w:r>
        <w:br w:type="textWrapping"/>
      </w:r>
      <w:r>
        <w:t>【解析】</w:t>
      </w:r>
    </w:p>
    <w:p>
      <w:r>
        <w:t>本题主要考查人类命运共同体。构建人类命运共同体需要各国努力扩大利益交汇点，需要各国集体努力，团结协作。①的含义是小小的蚂蚁窝能够使堤岸溃决，针芒般大小的孔眼也能使气泄掉。这句话提醒人们，做人做事要在祸患出现萌芽的时候着手处理，做到防微杜渐，故该题肢不符合题意。②意思是美食佳肴在于调和了不同的滋味，比喻团结各方面的力量才能把工作做好，符合题意。③的意思是一个人把东西举起来很困难；许多人一块行走，则容易走快。这句话强调的是合作的力量、团结的力量，符合题意。④的意思是人立志时应不贪求容易实现的目标，做事应不回避困难。这句话强调立志当高远，并知难而进，不符合题意。</w:t>
      </w:r>
    </w:p>
    <w:p>
      <w:r>
        <w:t>6  D</w:t>
      </w:r>
      <w:r>
        <w:br w:type="textWrapping"/>
      </w:r>
      <w:r>
        <w:t>【解析】</w:t>
      </w:r>
    </w:p>
    <w:p>
      <w:r>
        <w:t>此题旨在考查世界文化的多样性。根据教材知识点，文化多样性是人类社会的基本特征，是世界文化充满活力的表现，也是人类文明进步的重要动力多样的文化提供了更为广泛的选择，让人们的生活更加丰富多彩，让世界更加绚丽多姿文化多样性是实现文化创新与发展的前提和基础，所以</w:t>
      </w:r>
      <w:r>
        <w:rPr>
          <w:rFonts w:ascii="宋体" w:hAnsi="宋体" w:eastAsia="宋体"/>
        </w:rPr>
        <w:t>①③④</w:t>
      </w:r>
      <w:r>
        <w:t>正确。</w:t>
      </w:r>
      <w:r>
        <w:rPr>
          <w:rFonts w:ascii="宋体" w:hAnsi="宋体" w:eastAsia="宋体"/>
        </w:rPr>
        <w:t>②</w:t>
      </w:r>
      <w:r>
        <w:t xml:space="preserve">错误，文化没有优劣之分，每个民族的文化都是独特的，都有值得尊重和学习的经验和智慧。排除。故本题答案选 </w:t>
      </w:r>
      <w:r>
        <w:rPr>
          <w:rFonts w:ascii="Times New Roman" w:hAnsi="Times New Roman" w:eastAsia="Times New Roman"/>
        </w:rPr>
        <w:t>D</w:t>
      </w:r>
      <w:r>
        <w:t>。</w:t>
      </w:r>
    </w:p>
    <w:p>
      <w:r>
        <w:t>7  A</w:t>
      </w:r>
      <w:r>
        <w:br w:type="textWrapping"/>
      </w:r>
      <w:r>
        <w:t>【解析】</w:t>
      </w:r>
    </w:p>
    <w:p>
      <w:r>
        <w:t xml:space="preserve">本题考查时事政治。平时要注意养成关心国家大事的习惯。家事国事天下事，事事关心。平时的学习生活中，要注意关注时事新闻，积累一定的时事政治材料。当地时间 </w:t>
      </w:r>
      <w:r>
        <w:rPr>
          <w:rFonts w:ascii="Times New Roman" w:hAnsi="Times New Roman" w:eastAsia="Times New Roman"/>
        </w:rPr>
        <w:t>2018</w:t>
      </w:r>
      <w:r>
        <w:t xml:space="preserve"> 年 </w:t>
      </w:r>
      <w:r>
        <w:rPr>
          <w:rFonts w:ascii="Times New Roman" w:hAnsi="Times New Roman" w:eastAsia="Times New Roman"/>
        </w:rPr>
        <w:t>7</w:t>
      </w:r>
      <w:r>
        <w:t xml:space="preserve"> 月 </w:t>
      </w:r>
      <w:r>
        <w:rPr>
          <w:rFonts w:ascii="Times New Roman" w:hAnsi="Times New Roman" w:eastAsia="Times New Roman"/>
        </w:rPr>
        <w:t>7</w:t>
      </w:r>
      <w:r>
        <w:t xml:space="preserve"> 日上午，国务院总理李克强在索非亚文化宫出席第七次中国—中东欧国家领导人会晤会上强调：只有看清世界大势，才能够拨云见日。当今世界，和平发展仍然是时代主题，开放合作仍然是时代潮流，这就是决定一国兴衰、全球荣损的大势。所以 </w:t>
      </w:r>
      <w:r>
        <w:rPr>
          <w:rFonts w:ascii="Times New Roman" w:hAnsi="Times New Roman" w:eastAsia="Times New Roman"/>
        </w:rPr>
        <w:t>A</w:t>
      </w:r>
      <w:r>
        <w:t xml:space="preserve"> 符合题意；</w:t>
      </w:r>
      <w:r>
        <w:rPr>
          <w:rFonts w:ascii="Times New Roman" w:hAnsi="Times New Roman" w:eastAsia="Times New Roman"/>
        </w:rPr>
        <w:t>BCD</w:t>
      </w:r>
      <w:r>
        <w:t xml:space="preserve"> 不符合题意。</w:t>
      </w:r>
    </w:p>
    <w:p>
      <w:r>
        <w:t xml:space="preserve">故选 </w:t>
      </w:r>
      <w:r>
        <w:rPr>
          <w:rFonts w:ascii="Times New Roman" w:hAnsi="Times New Roman" w:eastAsia="Times New Roman"/>
        </w:rPr>
        <w:t>A</w:t>
      </w:r>
      <w:r>
        <w:t>。</w:t>
      </w:r>
    </w:p>
    <w:p>
      <w:r>
        <w:t>8  D</w:t>
      </w:r>
      <w:r>
        <w:br w:type="textWrapping"/>
      </w:r>
      <w:r>
        <w:t>【解析】</w:t>
      </w:r>
    </w:p>
    <w:p>
      <w:r>
        <w:t>本题考查推动可持续发展。图表数据体现了发展中国家与发达国家的国内生产总值占世界经济总量的比重差距很大，说明了世界经济发展不平衡的现象日趋严重，</w:t>
      </w:r>
      <w:r>
        <w:rPr>
          <w:rFonts w:ascii="Times New Roman" w:hAnsi="Times New Roman" w:eastAsia="Times New Roman"/>
        </w:rPr>
        <w:t>D</w:t>
      </w:r>
      <w:r>
        <w:t xml:space="preserve"> 符合题意；</w:t>
      </w:r>
      <w:r>
        <w:rPr>
          <w:rFonts w:ascii="Times New Roman" w:hAnsi="Times New Roman" w:eastAsia="Times New Roman"/>
        </w:rPr>
        <w:t>A</w:t>
      </w:r>
      <w:r>
        <w:t xml:space="preserve"> 材料中没有体现，排除；发展中国家也能解决自身的发展问题，</w:t>
      </w:r>
      <w:r>
        <w:rPr>
          <w:rFonts w:ascii="Times New Roman" w:hAnsi="Times New Roman" w:eastAsia="Times New Roman"/>
        </w:rPr>
        <w:t>B</w:t>
      </w:r>
      <w:r>
        <w:t xml:space="preserve"> 错误；</w:t>
      </w:r>
      <w:r>
        <w:rPr>
          <w:rFonts w:ascii="Times New Roman" w:hAnsi="Times New Roman" w:eastAsia="Times New Roman"/>
        </w:rPr>
        <w:t>C</w:t>
      </w:r>
      <w:r>
        <w:t xml:space="preserve"> 与题意不相符，排除。故选 </w:t>
      </w:r>
      <w:r>
        <w:rPr>
          <w:rFonts w:ascii="Times New Roman" w:hAnsi="Times New Roman" w:eastAsia="Times New Roman"/>
        </w:rPr>
        <w:t>D</w:t>
      </w:r>
      <w:r>
        <w:t>。</w:t>
      </w:r>
    </w:p>
    <w:p>
      <w:r>
        <w:t>9  A</w:t>
      </w:r>
      <w:r>
        <w:br w:type="textWrapping"/>
      </w:r>
      <w:r>
        <w:t>【解析】</w:t>
      </w:r>
    </w:p>
    <w:p>
      <w:r>
        <w:t xml:space="preserve">本题考查我国的和平发展道路。从历史而言，我国一直是一个爱好和平的大国，不对周边国家造成威胁，从国际政治活动而言，中国坚持独立自主和平外交政策，致力于维护世界和平、促进社会发展，中国是联合国安理会常任理事国之一，①②③符合题意；④中“所有国家”说法绝对，不选。故选 </w:t>
      </w:r>
      <w:r>
        <w:rPr>
          <w:rFonts w:ascii="Times New Roman" w:hAnsi="Times New Roman" w:eastAsia="Times New Roman"/>
        </w:rPr>
        <w:t>A</w:t>
      </w:r>
      <w:r>
        <w:t>。</w:t>
      </w:r>
    </w:p>
    <w:p>
      <w:r>
        <w:t>10  C</w:t>
      </w:r>
      <w:r>
        <w:br w:type="textWrapping"/>
      </w:r>
      <w:r>
        <w:t>11  A</w:t>
      </w:r>
      <w:r>
        <w:br w:type="textWrapping"/>
      </w:r>
      <w:r>
        <w:t>【解析】</w:t>
      </w:r>
    </w:p>
    <w:p>
      <w:r>
        <w:t xml:space="preserve">本题主要考查携手促发展。由信息“推动更多欧洲国家积极参与共建‘一带一路’，并致力于取得更多务实成果”可看出 </w:t>
      </w:r>
      <w:r>
        <w:rPr>
          <w:rFonts w:ascii="Times New Roman" w:hAnsi="Times New Roman" w:eastAsia="Times New Roman"/>
        </w:rPr>
        <w:t>A</w:t>
      </w:r>
      <w:r>
        <w:t xml:space="preserve"> 符合题意；题干没有突出“新的经济增长点”“参与全球规则制定”，故 </w:t>
      </w:r>
      <w:r>
        <w:rPr>
          <w:rFonts w:ascii="Times New Roman" w:hAnsi="Times New Roman" w:eastAsia="Times New Roman"/>
        </w:rPr>
        <w:t>B</w:t>
      </w:r>
      <w:r>
        <w:t>、</w:t>
      </w:r>
      <w:r>
        <w:rPr>
          <w:rFonts w:ascii="Times New Roman" w:hAnsi="Times New Roman" w:eastAsia="Times New Roman"/>
        </w:rPr>
        <w:t>C</w:t>
      </w:r>
      <w:r>
        <w:t xml:space="preserve"> 不符合题意；“把共建‘一带一路’放在首位”说法不正确，</w:t>
      </w:r>
      <w:r>
        <w:rPr>
          <w:rFonts w:ascii="Times New Roman" w:hAnsi="Times New Roman" w:eastAsia="Times New Roman"/>
        </w:rPr>
        <w:t>D</w:t>
      </w:r>
      <w:r>
        <w:t xml:space="preserve"> 排除。</w:t>
      </w:r>
    </w:p>
    <w:p>
      <w:r>
        <w:t>12  A</w:t>
      </w:r>
      <w:r>
        <w:br w:type="textWrapping"/>
      </w:r>
      <w:r>
        <w:t>13  D</w:t>
      </w:r>
      <w:r>
        <w:br w:type="textWrapping"/>
      </w:r>
      <w:r>
        <w:t>【解析】</w:t>
      </w:r>
    </w:p>
    <w:p>
      <w:r>
        <w:t xml:space="preserve">本题主要考查世界主题。美国的举动是霸权主义、强权政治的表现，是威胁世界和平与发展的重要因素，不是恐怖主义，故 </w:t>
      </w:r>
      <w:r>
        <w:rPr>
          <w:rFonts w:ascii="Times New Roman" w:hAnsi="Times New Roman" w:eastAsia="Times New Roman"/>
        </w:rPr>
        <w:t>D</w:t>
      </w:r>
      <w:r>
        <w:t xml:space="preserve"> 符合题意，</w:t>
      </w:r>
      <w:r>
        <w:rPr>
          <w:rFonts w:ascii="Times New Roman" w:hAnsi="Times New Roman" w:eastAsia="Times New Roman"/>
        </w:rPr>
        <w:t>B</w:t>
      </w:r>
      <w:r>
        <w:t xml:space="preserve"> 不符合题意；</w:t>
      </w:r>
      <w:r>
        <w:rPr>
          <w:rFonts w:ascii="Times New Roman" w:hAnsi="Times New Roman" w:eastAsia="Times New Roman"/>
        </w:rPr>
        <w:t>A</w:t>
      </w:r>
      <w:r>
        <w:t xml:space="preserve"> 从题干中体现不出来，不符合题意；和平与发展已成为时代的主题，</w:t>
      </w:r>
      <w:r>
        <w:rPr>
          <w:rFonts w:ascii="Times New Roman" w:hAnsi="Times New Roman" w:eastAsia="Times New Roman"/>
        </w:rPr>
        <w:t>C</w:t>
      </w:r>
      <w:r>
        <w:t xml:space="preserve"> 说法不妥且不符合题意。</w:t>
      </w:r>
    </w:p>
    <w:p>
      <w:r>
        <w:t xml:space="preserve">14  </w:t>
      </w:r>
    </w:p>
    <w:p>
      <w:r>
        <w:t>当今世界是一个互动开放的世界，人类生活在同一个地球村，是你中有我我中有你的命运共同体。</w:t>
      </w:r>
    </w:p>
    <w:p>
      <w:r>
        <w:t>新冠肺炎疫情是一个全球性问题，采取共同行动、承担共同任务，构建人类命运共同体是应对全球性问题的必然选择。</w:t>
      </w:r>
    </w:p>
    <w:p>
      <w:r>
        <w:t>构建人类命运共同体理念是中国首倡，习近平主席的与世界各国分享抗疫经验，和各国加强合作加快药物疫苗、检测等方面科研攻关等承诺，就是中国在以实际行动践行人类命运共同体理念。</w:t>
      </w:r>
    </w:p>
    <w:p>
      <w:r>
        <w:t xml:space="preserve">15 (1) </w:t>
      </w:r>
    </w:p>
    <w:p>
      <w:r>
        <w:t>都是影响世界和平与发展的重要因素。</w:t>
      </w:r>
    </w:p>
    <w:p>
      <w:pPr>
        <w:jc w:val="highKashida"/>
      </w:pPr>
      <w:r>
        <w:t>【解析】</w:t>
      </w:r>
    </w:p>
    <w:p>
      <w:r>
        <w:t>本题主要考查影响世界和平的因素。解答时要注意漫画中的文字“霸权主义”“恐怖主义”，然后对它们进行概括，得出结论。</w:t>
      </w:r>
    </w:p>
    <w:p>
      <w:pPr>
        <w:jc w:val="highKashida"/>
      </w:pPr>
      <w:r>
        <w:t xml:space="preserve">      (2) </w:t>
      </w:r>
    </w:p>
    <w:p>
      <w:r>
        <w:t>世界各国政府、人民都要主动承担维护世界和平与发展的责任；积极构建人类命运共同体，应对霸权主义和恐怖主义等；坚持共建共享，建设一个普遍安全的世界；各国要采取共同行动，承担共同责任；等。</w:t>
      </w:r>
    </w:p>
    <w:p>
      <w:pPr>
        <w:jc w:val="highKashida"/>
      </w:pPr>
      <w:r>
        <w:t>【解析】</w:t>
      </w:r>
    </w:p>
    <w:p>
      <w:r>
        <w:t>解答可针对漫画内容分别提建议，也可概括提建议。</w:t>
      </w:r>
    </w:p>
    <w:p>
      <w:r>
        <w:t xml:space="preserve">16 (1) </w:t>
      </w:r>
    </w:p>
    <w:p>
      <w:r>
        <w:t>文化多样性是人类社会的基本特征，是世界文化充满活力的表现，也是人类文明进步的重要动力。多样的文化提供了更为广泛的选择，让人们的生活更加丰富多彩，让世界变得更加绚丽多姿。</w:t>
      </w:r>
    </w:p>
    <w:p>
      <w:pPr>
        <w:jc w:val="highKashida"/>
      </w:pPr>
      <w:r>
        <w:t>【解析】</w:t>
      </w:r>
    </w:p>
    <w:p>
      <w:r>
        <w:t>本题考查世界文化的多样性以及正确对待文化差异等。此问旨在考查学生对共享多样文化的认识，题文中不同国家对文化的不同理解，表明世界文化具有多样性，所以共同说明的道理，从世界文化多样性的表现和重要性回答，言之有理即可。</w:t>
      </w:r>
    </w:p>
    <w:p>
      <w:pPr>
        <w:jc w:val="highKashida"/>
      </w:pPr>
      <w:r>
        <w:t xml:space="preserve">      (2) </w:t>
      </w:r>
    </w:p>
    <w:p>
      <w:r>
        <w:t>①当不同文化背景的人相遇时，人们往往从自身的文化视角、用自己的价值观来理解和判断事物，有时会导致彼此误解与冲突。②每个民族的文化都是独特的，都有其存在的价值，都有值得尊重的经验和智慧。③不同文化间的碰撞呼唤人们正确认识文化差异，相互尊重，通过平等交流、对话，达成彼此的理解和包容。</w:t>
      </w:r>
    </w:p>
    <w:p>
      <w:pPr>
        <w:jc w:val="highKashida"/>
      </w:pPr>
      <w:r>
        <w:t>【解析】</w:t>
      </w:r>
    </w:p>
    <w:p>
      <w:r>
        <w:t>此问旨在考查学生对不同文化的认识，材料三中对鬼屋的不同理解和认识，表明生活在不同文化背景中的人对文化的理解不尽相同，所以启示从不同文化背景的人产生冲突和误解的原因、每个民族的文化都有自身的特色，都有其存在的价值、我们要正确认识文化差异，尊重差异，相互理解和包容等方面回答，言之有理即可。</w:t>
      </w:r>
    </w:p>
    <w:p>
      <w:pPr>
        <w:jc w:val="highKashida"/>
      </w:pPr>
      <w:r>
        <w:t xml:space="preserve">      (3) </w:t>
      </w:r>
    </w:p>
    <w:p>
      <w:r>
        <w:t>面对多样的文化，各国应当“各美其美、美人之美”。我们要用开放和包容的心态，学习和借鉴优秀外来文化，从中汲取营养，推动本国文化的创新与发展，促进世界文化进步。</w:t>
      </w:r>
    </w:p>
    <w:p>
      <w:pPr>
        <w:jc w:val="highKashida"/>
      </w:pPr>
      <w:r>
        <w:t>【解析】</w:t>
      </w:r>
    </w:p>
    <w:p>
      <w:r>
        <w:t>此问旨在考查学生对怎样面对文化差异的认识，根据所学，从相互理解和尊重、采取开放包容的心态、学习借鉴外来优秀文化、推动本国文化的创新和发展等方面回答，言之有理即可。</w:t>
      </w:r>
    </w:p>
    <w:p>
      <w:r>
        <w:t xml:space="preserve">17 (1) </w:t>
      </w:r>
    </w:p>
    <w:p>
      <w:r>
        <w:t>气候变化这一问题关系整个人类的生存，制约人类的发展，已成为亟待解决的全球性问题。事不关己的态度，相互推诿、逃避责任的行为，将导致问题更加复杂，积重难返，造成自然环境和社会环境的恶化，甚至给人类带来灭顶之灾。</w:t>
      </w:r>
    </w:p>
    <w:p>
      <w:pPr>
        <w:jc w:val="highKashida"/>
      </w:pPr>
      <w:r>
        <w:t>【解析】</w:t>
      </w:r>
    </w:p>
    <w:p>
      <w:r>
        <w:t>可以依据教材中构建人类命运共同体的内容来回答。</w:t>
      </w:r>
    </w:p>
    <w:p>
      <w:pPr>
        <w:jc w:val="highKashida"/>
      </w:pPr>
      <w:r>
        <w:t xml:space="preserve">      (2) </w:t>
      </w:r>
    </w:p>
    <w:p>
      <w:r>
        <w:t>同情他们，厌恶战争；理解他们的痛苦与快乐，看到生命中共同的渴望，增进包容与合作。</w:t>
      </w:r>
    </w:p>
    <w:p>
      <w:pPr>
        <w:jc w:val="highKashida"/>
      </w:pPr>
      <w:r>
        <w:t>【解析】</w:t>
      </w:r>
    </w:p>
    <w:p>
      <w:r>
        <w:t>可依据关心共同命运的内容从同情、关爱等角度来回答。</w:t>
      </w:r>
      <w:r>
        <w:br w:type="textWrapping"/>
      </w:r>
      <w:r>
        <w:t xml:space="preserve">      (3) </w:t>
      </w:r>
    </w:p>
    <w:p>
      <w:r>
        <w:t>只有合作互惠，才能使世界各国共同发展；和平与发展成为时代的主题；人们深深感受到和平发展的珍贵；等。</w:t>
      </w:r>
    </w:p>
    <w:p>
      <w:pPr>
        <w:jc w:val="highKashida"/>
      </w:pPr>
      <w:r>
        <w:t>【解析】</w:t>
      </w:r>
    </w:p>
    <w:p>
      <w:r>
        <w:t>可围绕和平与合作的内容来回答。</w:t>
      </w:r>
    </w:p>
    <w:p>
      <w:pPr>
        <w:jc w:val="highKashida"/>
      </w:pPr>
    </w:p>
    <w:sectPr>
      <w:headerReference r:id="rId3" w:type="first"/>
      <w:footerReference r:id="rId4" w:type="default"/>
      <w:pgSz w:w="12240" w:h="15840"/>
      <w:pgMar w:top="1134" w:right="1418" w:bottom="1134" w:left="1418" w:header="720" w:footer="567"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w:altName w:val="Courier New"/>
    <w:panose1 w:val="02070409020205020404"/>
    <w:charset w:val="00"/>
    <w:family w:val="modern"/>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Courier New">
    <w:panose1 w:val="020703090202050204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rPr>
        <w:color w:val="3F3F3F" w:themeColor="text1" w:themeTint="BF"/>
        <w:sz w:val="15"/>
        <w:szCs w:val="15"/>
      </w:rPr>
    </w:pPr>
    <w:r>
      <w:rPr>
        <w:rFonts w:hint="eastAsia"/>
        <w:color w:val="3F3F3F" w:themeColor="text1" w:themeTint="BF"/>
        <w:sz w:val="15"/>
        <w:szCs w:val="15"/>
      </w:rPr>
      <w:t>第</w:t>
    </w:r>
    <w:r>
      <w:rPr>
        <w:color w:val="3F3F3F" w:themeColor="text1" w:themeTint="BF"/>
        <w:sz w:val="15"/>
        <w:szCs w:val="15"/>
      </w:rPr>
      <w:fldChar w:fldCharType="begin"/>
    </w:r>
    <w:r>
      <w:rPr>
        <w:color w:val="3F3F3F" w:themeColor="text1" w:themeTint="BF"/>
        <w:sz w:val="15"/>
        <w:szCs w:val="15"/>
      </w:rPr>
      <w:instrText xml:space="preserve"> PAGE   \* MERGEFORMAT </w:instrText>
    </w:r>
    <w:r>
      <w:rPr>
        <w:color w:val="3F3F3F" w:themeColor="text1" w:themeTint="BF"/>
        <w:sz w:val="15"/>
        <w:szCs w:val="15"/>
      </w:rPr>
      <w:fldChar w:fldCharType="separate"/>
    </w:r>
    <w:r>
      <w:rPr>
        <w:color w:val="3F3F3F" w:themeColor="text1" w:themeTint="BF"/>
        <w:sz w:val="15"/>
        <w:szCs w:val="15"/>
      </w:rPr>
      <w:t>1</w:t>
    </w:r>
    <w:r>
      <w:rPr>
        <w:color w:val="3F3F3F" w:themeColor="text1" w:themeTint="BF"/>
        <w:sz w:val="15"/>
        <w:szCs w:val="15"/>
      </w:rPr>
      <w:fldChar w:fldCharType="end"/>
    </w:r>
    <w:r>
      <w:rPr>
        <w:rFonts w:hint="eastAsia"/>
        <w:color w:val="3F3F3F" w:themeColor="text1" w:themeTint="BF"/>
        <w:sz w:val="15"/>
        <w:szCs w:val="15"/>
      </w:rPr>
      <w:t>页（共</w:t>
    </w:r>
    <w:r>
      <w:fldChar w:fldCharType="begin"/>
    </w:r>
    <w:r>
      <w:instrText xml:space="preserve"> NUMPAGES   \* MERGEFORMAT </w:instrText>
    </w:r>
    <w:r>
      <w:fldChar w:fldCharType="separate"/>
    </w:r>
    <w:r>
      <w:rPr>
        <w:color w:val="3F3F3F" w:themeColor="text1" w:themeTint="BF"/>
        <w:sz w:val="15"/>
        <w:szCs w:val="15"/>
      </w:rPr>
      <w:t>3</w:t>
    </w:r>
    <w:r>
      <w:rPr>
        <w:color w:val="3F3F3F" w:themeColor="text1" w:themeTint="BF"/>
        <w:sz w:val="15"/>
        <w:szCs w:val="15"/>
      </w:rPr>
      <w:fldChar w:fldCharType="end"/>
    </w:r>
    <w:r>
      <w:rPr>
        <w:rFonts w:hint="eastAsia"/>
        <w:color w:val="3F3F3F" w:themeColor="text1" w:themeTint="BF"/>
        <w:sz w:val="15"/>
        <w:szCs w:val="15"/>
      </w:rPr>
      <w:t xml:space="preserve"> 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2049" o:spid="_x0000_s2049" o:spt="75" type="#_x0000_t75" style="position:absolute;left:0pt;margin-left:10pt;margin-top:1000pt;height:20pt;width:27pt;mso-position-horizontal-relative:page;mso-position-vertical-relative:page;z-index:251658240;mso-width-relative:page;mso-height-relative:page;" filled="f" o:preferrelative="t" stroked="f" coordsize="21600,21600">
          <v:path/>
          <v:fill on="f" focussize="0,0"/>
          <v:stroke on="f" joinstyle="miter"/>
          <v:imagedata r:id="rId1" o:title=""/>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FFFFFF7E"/>
    <w:lvl w:ilvl="0" w:tentative="0">
      <w:start w:val="1"/>
      <w:numFmt w:val="decimal"/>
      <w:pStyle w:val="20"/>
      <w:lvlText w:val="%1."/>
      <w:lvlJc w:val="left"/>
      <w:pPr>
        <w:tabs>
          <w:tab w:val="left" w:pos="1080"/>
        </w:tabs>
        <w:ind w:left="1080" w:hanging="360"/>
      </w:pPr>
    </w:lvl>
  </w:abstractNum>
  <w:abstractNum w:abstractNumId="1">
    <w:nsid w:val="FFFFFF7F"/>
    <w:multiLevelType w:val="singleLevel"/>
    <w:tmpl w:val="FFFFFF7F"/>
    <w:lvl w:ilvl="0" w:tentative="0">
      <w:start w:val="1"/>
      <w:numFmt w:val="decimal"/>
      <w:pStyle w:val="12"/>
      <w:lvlText w:val="%1."/>
      <w:lvlJc w:val="left"/>
      <w:pPr>
        <w:tabs>
          <w:tab w:val="left" w:pos="720"/>
        </w:tabs>
        <w:ind w:left="720" w:hanging="360"/>
      </w:pPr>
    </w:lvl>
  </w:abstractNum>
  <w:abstractNum w:abstractNumId="2">
    <w:nsid w:val="FFFFFF82"/>
    <w:multiLevelType w:val="singleLevel"/>
    <w:tmpl w:val="FFFFFF82"/>
    <w:lvl w:ilvl="0" w:tentative="0">
      <w:start w:val="1"/>
      <w:numFmt w:val="bullet"/>
      <w:pStyle w:val="18"/>
      <w:lvlText w:val=""/>
      <w:lvlJc w:val="left"/>
      <w:pPr>
        <w:tabs>
          <w:tab w:val="left" w:pos="1080"/>
        </w:tabs>
        <w:ind w:left="1080" w:hanging="360"/>
      </w:pPr>
      <w:rPr>
        <w:rFonts w:hint="default" w:ascii="Symbol" w:hAnsi="Symbol"/>
      </w:rPr>
    </w:lvl>
  </w:abstractNum>
  <w:abstractNum w:abstractNumId="3">
    <w:nsid w:val="FFFFFF83"/>
    <w:multiLevelType w:val="singleLevel"/>
    <w:tmpl w:val="FFFFFF83"/>
    <w:lvl w:ilvl="0" w:tentative="0">
      <w:start w:val="1"/>
      <w:numFmt w:val="bullet"/>
      <w:pStyle w:val="23"/>
      <w:lvlText w:val=""/>
      <w:lvlJc w:val="left"/>
      <w:pPr>
        <w:tabs>
          <w:tab w:val="left" w:pos="720"/>
        </w:tabs>
        <w:ind w:left="720" w:hanging="360"/>
      </w:pPr>
      <w:rPr>
        <w:rFonts w:hint="default" w:ascii="Symbol" w:hAnsi="Symbol"/>
      </w:rPr>
    </w:lvl>
  </w:abstractNum>
  <w:abstractNum w:abstractNumId="4">
    <w:nsid w:val="FFFFFF88"/>
    <w:multiLevelType w:val="singleLevel"/>
    <w:tmpl w:val="FFFFFF88"/>
    <w:lvl w:ilvl="0" w:tentative="0">
      <w:start w:val="1"/>
      <w:numFmt w:val="decimal"/>
      <w:pStyle w:val="14"/>
      <w:lvlText w:val="%1."/>
      <w:lvlJc w:val="left"/>
      <w:pPr>
        <w:tabs>
          <w:tab w:val="left" w:pos="360"/>
        </w:tabs>
        <w:ind w:left="360" w:hanging="360"/>
      </w:pPr>
    </w:lvl>
  </w:abstractNum>
  <w:abstractNum w:abstractNumId="5">
    <w:nsid w:val="FFFFFF89"/>
    <w:multiLevelType w:val="singleLevel"/>
    <w:tmpl w:val="FFFFFF89"/>
    <w:lvl w:ilvl="0" w:tentative="0">
      <w:start w:val="1"/>
      <w:numFmt w:val="bullet"/>
      <w:pStyle w:val="16"/>
      <w:lvlText w:val=""/>
      <w:lvlJc w:val="left"/>
      <w:pPr>
        <w:tabs>
          <w:tab w:val="left" w:pos="360"/>
        </w:tabs>
        <w:ind w:left="360" w:hanging="360"/>
      </w:pPr>
      <w:rPr>
        <w:rFonts w:hint="default" w:ascii="Symbol" w:hAnsi="Symbol"/>
      </w:rPr>
    </w:lvl>
  </w:abstractNum>
  <w:num w:numId="1">
    <w:abstractNumId w:val="1"/>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720"/>
  <w:drawingGridHorizontalSpacing w:val="105"/>
  <w:displayHorizontalDrawingGridEvery w:val="2"/>
  <w:characterSpacingControl w:val="doNotCompress"/>
  <w:hdrShapeDefaults>
    <o:shapelayout v:ext="edit">
      <o:idmap v:ext="edit" data="2"/>
    </o:shapelayout>
  </w:hdrShapeDefault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730"/>
    <w:rsid w:val="000019C2"/>
    <w:rsid w:val="00012353"/>
    <w:rsid w:val="0002281A"/>
    <w:rsid w:val="00034616"/>
    <w:rsid w:val="000376E0"/>
    <w:rsid w:val="00037F27"/>
    <w:rsid w:val="00053416"/>
    <w:rsid w:val="0006063C"/>
    <w:rsid w:val="00093808"/>
    <w:rsid w:val="000971A0"/>
    <w:rsid w:val="000A7AF2"/>
    <w:rsid w:val="000D156B"/>
    <w:rsid w:val="00122E26"/>
    <w:rsid w:val="0015074B"/>
    <w:rsid w:val="001639EC"/>
    <w:rsid w:val="001927C4"/>
    <w:rsid w:val="001B548B"/>
    <w:rsid w:val="001C1A56"/>
    <w:rsid w:val="001F22AC"/>
    <w:rsid w:val="00204A10"/>
    <w:rsid w:val="00205730"/>
    <w:rsid w:val="00224530"/>
    <w:rsid w:val="0023708C"/>
    <w:rsid w:val="00243DE0"/>
    <w:rsid w:val="0026345D"/>
    <w:rsid w:val="00266727"/>
    <w:rsid w:val="0029639D"/>
    <w:rsid w:val="002B11D7"/>
    <w:rsid w:val="002B6E67"/>
    <w:rsid w:val="002D3194"/>
    <w:rsid w:val="002D5F44"/>
    <w:rsid w:val="002E2E63"/>
    <w:rsid w:val="002E6F59"/>
    <w:rsid w:val="002E74CA"/>
    <w:rsid w:val="003232E3"/>
    <w:rsid w:val="00326F90"/>
    <w:rsid w:val="00342B83"/>
    <w:rsid w:val="00350EFD"/>
    <w:rsid w:val="00366B59"/>
    <w:rsid w:val="00385391"/>
    <w:rsid w:val="0039453C"/>
    <w:rsid w:val="00397A58"/>
    <w:rsid w:val="003A4344"/>
    <w:rsid w:val="003B5CB1"/>
    <w:rsid w:val="003F0BC5"/>
    <w:rsid w:val="003F4386"/>
    <w:rsid w:val="00404DE3"/>
    <w:rsid w:val="00424EF0"/>
    <w:rsid w:val="00431312"/>
    <w:rsid w:val="0044545B"/>
    <w:rsid w:val="0045313E"/>
    <w:rsid w:val="00464FC0"/>
    <w:rsid w:val="00496A41"/>
    <w:rsid w:val="004A4589"/>
    <w:rsid w:val="004B44D7"/>
    <w:rsid w:val="004D0685"/>
    <w:rsid w:val="004F41DD"/>
    <w:rsid w:val="00503B00"/>
    <w:rsid w:val="0052329D"/>
    <w:rsid w:val="00547AAC"/>
    <w:rsid w:val="005A0AAD"/>
    <w:rsid w:val="005A33F8"/>
    <w:rsid w:val="005D7DDF"/>
    <w:rsid w:val="00603BDE"/>
    <w:rsid w:val="00605C4F"/>
    <w:rsid w:val="00611C47"/>
    <w:rsid w:val="00630462"/>
    <w:rsid w:val="00674862"/>
    <w:rsid w:val="006B0AC7"/>
    <w:rsid w:val="006B4C18"/>
    <w:rsid w:val="006C06B2"/>
    <w:rsid w:val="006C190E"/>
    <w:rsid w:val="00711FDD"/>
    <w:rsid w:val="00727A70"/>
    <w:rsid w:val="007304BC"/>
    <w:rsid w:val="007459F2"/>
    <w:rsid w:val="00750D9B"/>
    <w:rsid w:val="00796537"/>
    <w:rsid w:val="007A41A0"/>
    <w:rsid w:val="007A6CC0"/>
    <w:rsid w:val="007D0D28"/>
    <w:rsid w:val="007E284F"/>
    <w:rsid w:val="007F4376"/>
    <w:rsid w:val="00800D21"/>
    <w:rsid w:val="008216AE"/>
    <w:rsid w:val="008451DB"/>
    <w:rsid w:val="00863921"/>
    <w:rsid w:val="008A289C"/>
    <w:rsid w:val="008F4AB6"/>
    <w:rsid w:val="00901E01"/>
    <w:rsid w:val="009023F2"/>
    <w:rsid w:val="009268A8"/>
    <w:rsid w:val="009325E3"/>
    <w:rsid w:val="0094797A"/>
    <w:rsid w:val="0097018F"/>
    <w:rsid w:val="00975257"/>
    <w:rsid w:val="009877E0"/>
    <w:rsid w:val="00990000"/>
    <w:rsid w:val="009C6A8B"/>
    <w:rsid w:val="00A02915"/>
    <w:rsid w:val="00A06F41"/>
    <w:rsid w:val="00A7389D"/>
    <w:rsid w:val="00AA1D8D"/>
    <w:rsid w:val="00AA3E2B"/>
    <w:rsid w:val="00AA604B"/>
    <w:rsid w:val="00AB2168"/>
    <w:rsid w:val="00AB7EFB"/>
    <w:rsid w:val="00AF10D6"/>
    <w:rsid w:val="00AF7FAD"/>
    <w:rsid w:val="00B211BE"/>
    <w:rsid w:val="00B21E61"/>
    <w:rsid w:val="00B33DE3"/>
    <w:rsid w:val="00B36187"/>
    <w:rsid w:val="00B47730"/>
    <w:rsid w:val="00B509F4"/>
    <w:rsid w:val="00B652A4"/>
    <w:rsid w:val="00B741A2"/>
    <w:rsid w:val="00B84753"/>
    <w:rsid w:val="00BA1576"/>
    <w:rsid w:val="00BB4A83"/>
    <w:rsid w:val="00BC182D"/>
    <w:rsid w:val="00BD4C95"/>
    <w:rsid w:val="00BD70A2"/>
    <w:rsid w:val="00BF45C9"/>
    <w:rsid w:val="00C0075A"/>
    <w:rsid w:val="00C10270"/>
    <w:rsid w:val="00C23454"/>
    <w:rsid w:val="00C43BF8"/>
    <w:rsid w:val="00C66008"/>
    <w:rsid w:val="00CB0664"/>
    <w:rsid w:val="00CC4F8A"/>
    <w:rsid w:val="00D10EF7"/>
    <w:rsid w:val="00D174C6"/>
    <w:rsid w:val="00D2111E"/>
    <w:rsid w:val="00D2521D"/>
    <w:rsid w:val="00D32C33"/>
    <w:rsid w:val="00D42E5E"/>
    <w:rsid w:val="00D467DA"/>
    <w:rsid w:val="00D5170B"/>
    <w:rsid w:val="00D57A06"/>
    <w:rsid w:val="00DA150C"/>
    <w:rsid w:val="00DB07EE"/>
    <w:rsid w:val="00DB4BD9"/>
    <w:rsid w:val="00DD5DD8"/>
    <w:rsid w:val="00DE1323"/>
    <w:rsid w:val="00DE360E"/>
    <w:rsid w:val="00DF6DA5"/>
    <w:rsid w:val="00E05241"/>
    <w:rsid w:val="00E07535"/>
    <w:rsid w:val="00E12382"/>
    <w:rsid w:val="00E25908"/>
    <w:rsid w:val="00E35040"/>
    <w:rsid w:val="00E452DB"/>
    <w:rsid w:val="00E51EBD"/>
    <w:rsid w:val="00E5545E"/>
    <w:rsid w:val="00EA68A9"/>
    <w:rsid w:val="00EE7AC0"/>
    <w:rsid w:val="00F06F76"/>
    <w:rsid w:val="00F357B9"/>
    <w:rsid w:val="00F507FA"/>
    <w:rsid w:val="00F768C7"/>
    <w:rsid w:val="00FB111D"/>
    <w:rsid w:val="00FC693F"/>
    <w:rsid w:val="7B53241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uiPriority="9" w:semiHidden="0" w:name="heading 2"/>
    <w:lsdException w:qFormat="1" w:uiPriority="9" w:semiHidden="0" w:name="heading 3"/>
    <w:lsdException w:qFormat="1" w:uiPriority="9" w:semiHidden="0"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qFormat="1" w:uiPriority="99" w:semiHidden="0" w:name="macro"/>
    <w:lsdException w:uiPriority="99" w:name="toa heading"/>
    <w:lsdException w:uiPriority="99" w:semiHidden="0" w:name="List"/>
    <w:lsdException w:uiPriority="99" w:semiHidden="0" w:name="List Bullet"/>
    <w:lsdException w:qFormat="1" w:uiPriority="99" w:semiHidden="0" w:name="List Number"/>
    <w:lsdException w:uiPriority="99" w:semiHidden="0" w:name="List 2"/>
    <w:lsdException w:uiPriority="99" w:semiHidden="0" w:name="List 3"/>
    <w:lsdException w:uiPriority="99" w:name="List 4"/>
    <w:lsdException w:uiPriority="99" w:name="List 5"/>
    <w:lsdException w:qFormat="1" w:uiPriority="99" w:semiHidden="0" w:name="List Bullet 2"/>
    <w:lsdException w:qFormat="1" w:uiPriority="99" w:semiHidden="0" w:name="List Bullet 3"/>
    <w:lsdException w:uiPriority="99" w:name="List Bullet 4"/>
    <w:lsdException w:uiPriority="99" w:name="List Bullet 5"/>
    <w:lsdException w:qFormat="1" w:uiPriority="99" w:semiHidden="0" w:name="List Number 2"/>
    <w:lsdException w:uiPriority="99" w:semiHidden="0" w:name="List Number 3"/>
    <w:lsdException w:uiPriority="99" w:name="List Number 4"/>
    <w:lsdException w:uiPriority="99" w:name="List Number 5"/>
    <w:lsdException w:unhideWhenUsed="0" w:uiPriority="10" w:semiHidden="0" w:name="Title"/>
    <w:lsdException w:uiPriority="99" w:name="Closing"/>
    <w:lsdException w:uiPriority="99" w:name="Signature"/>
    <w:lsdException w:uiPriority="1" w:name="Default Paragraph Font"/>
    <w:lsdException w:uiPriority="99" w:semiHidden="0" w:name="Body Text"/>
    <w:lsdException w:uiPriority="99" w:name="Body Text Indent"/>
    <w:lsdException w:qFormat="1" w:uiPriority="99" w:semiHidden="0" w:name="List Continue"/>
    <w:lsdException w:qFormat="1" w:uiPriority="99" w:semiHidden="0" w:name="List Continue 2"/>
    <w:lsdException w:uiPriority="99" w:semiHidden="0"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semiHidden="0" w:name="Body Text 2"/>
    <w:lsdException w:uiPriority="99"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qFormat="1"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qFormat="1"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qFormat="1"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pPr>
    <w:rPr>
      <w:rFonts w:asciiTheme="minorHAnsi" w:hAnsiTheme="minorHAnsi" w:eastAsiaTheme="minorEastAsia" w:cstheme="minorBidi"/>
      <w:sz w:val="21"/>
      <w:szCs w:val="21"/>
      <w:lang w:val="en-US" w:eastAsia="zh-CN" w:bidi="ar-SA"/>
    </w:rPr>
  </w:style>
  <w:style w:type="paragraph" w:styleId="2">
    <w:name w:val="heading 1"/>
    <w:basedOn w:val="1"/>
    <w:next w:val="1"/>
    <w:link w:val="137"/>
    <w:qFormat/>
    <w:uiPriority w:val="9"/>
    <w:pPr>
      <w:keepNext/>
      <w:keepLines/>
      <w:spacing w:before="480"/>
      <w:outlineLvl w:val="0"/>
    </w:pPr>
    <w:rPr>
      <w:rFonts w:asciiTheme="majorHAnsi" w:hAnsiTheme="majorHAnsi" w:eastAsiaTheme="majorEastAsia" w:cstheme="majorBidi"/>
      <w:b/>
      <w:bCs/>
      <w:color w:val="366091" w:themeColor="accent1" w:themeShade="BF"/>
      <w:sz w:val="30"/>
      <w:szCs w:val="30"/>
    </w:rPr>
  </w:style>
  <w:style w:type="paragraph" w:styleId="3">
    <w:name w:val="heading 2"/>
    <w:basedOn w:val="1"/>
    <w:next w:val="1"/>
    <w:link w:val="138"/>
    <w:unhideWhenUsed/>
    <w:uiPriority w:val="9"/>
    <w:pPr>
      <w:keepNext/>
      <w:keepLines/>
      <w:pageBreakBefore/>
      <w:spacing w:before="200"/>
      <w:jc w:val="center"/>
      <w:outlineLvl w:val="1"/>
    </w:pPr>
    <w:rPr>
      <w:rFonts w:asciiTheme="majorHAnsi" w:hAnsiTheme="majorHAnsi" w:cstheme="majorBidi"/>
      <w:b/>
      <w:bCs/>
      <w:sz w:val="28"/>
      <w:szCs w:val="28"/>
    </w:rPr>
  </w:style>
  <w:style w:type="paragraph" w:styleId="4">
    <w:name w:val="heading 3"/>
    <w:basedOn w:val="1"/>
    <w:next w:val="1"/>
    <w:link w:val="139"/>
    <w:unhideWhenUsed/>
    <w:qFormat/>
    <w:uiPriority w:val="9"/>
    <w:pPr>
      <w:keepNext/>
      <w:keepLines/>
      <w:spacing w:before="200"/>
      <w:jc w:val="center"/>
      <w:outlineLvl w:val="2"/>
    </w:pPr>
    <w:rPr>
      <w:rFonts w:asciiTheme="majorHAnsi" w:hAnsiTheme="majorHAnsi" w:eastAsiaTheme="majorEastAsia" w:cstheme="majorBidi"/>
      <w:b/>
      <w:bCs/>
      <w:sz w:val="26"/>
      <w:szCs w:val="26"/>
    </w:rPr>
  </w:style>
  <w:style w:type="paragraph" w:styleId="5">
    <w:name w:val="heading 4"/>
    <w:basedOn w:val="1"/>
    <w:next w:val="1"/>
    <w:link w:val="157"/>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paragraph" w:styleId="6">
    <w:name w:val="heading 5"/>
    <w:basedOn w:val="1"/>
    <w:next w:val="1"/>
    <w:link w:val="158"/>
    <w:unhideWhenUsed/>
    <w:qFormat/>
    <w:uiPriority w:val="9"/>
    <w:pPr>
      <w:keepNext/>
      <w:keepLines/>
      <w:spacing w:before="200"/>
      <w:outlineLvl w:val="4"/>
    </w:pPr>
    <w:rPr>
      <w:rFonts w:asciiTheme="majorHAnsi" w:hAnsiTheme="majorHAnsi" w:eastAsiaTheme="majorEastAsia" w:cstheme="majorBidi"/>
      <w:color w:val="243F61" w:themeColor="accent1" w:themeShade="7F"/>
    </w:rPr>
  </w:style>
  <w:style w:type="paragraph" w:styleId="7">
    <w:name w:val="heading 6"/>
    <w:basedOn w:val="1"/>
    <w:next w:val="1"/>
    <w:link w:val="159"/>
    <w:semiHidden/>
    <w:unhideWhenUsed/>
    <w:qFormat/>
    <w:uiPriority w:val="9"/>
    <w:pPr>
      <w:keepNext/>
      <w:keepLines/>
      <w:spacing w:before="200"/>
      <w:outlineLvl w:val="5"/>
    </w:pPr>
    <w:rPr>
      <w:rFonts w:asciiTheme="majorHAnsi" w:hAnsiTheme="majorHAnsi" w:eastAsiaTheme="majorEastAsia" w:cstheme="majorBidi"/>
      <w:i/>
      <w:iCs/>
      <w:color w:val="243F61" w:themeColor="accent1" w:themeShade="7F"/>
    </w:rPr>
  </w:style>
  <w:style w:type="paragraph" w:styleId="8">
    <w:name w:val="heading 7"/>
    <w:basedOn w:val="1"/>
    <w:next w:val="1"/>
    <w:link w:val="160"/>
    <w:semiHidden/>
    <w:unhideWhenUsed/>
    <w:qFormat/>
    <w:uiPriority w:val="9"/>
    <w:pPr>
      <w:keepNext/>
      <w:keepLines/>
      <w:spacing w:before="200"/>
      <w:outlineLvl w:val="6"/>
    </w:pPr>
    <w:rPr>
      <w:rFonts w:asciiTheme="majorHAnsi" w:hAnsiTheme="majorHAnsi" w:eastAsiaTheme="majorEastAsia" w:cstheme="majorBidi"/>
      <w:i/>
      <w:iCs/>
      <w:color w:val="3F3F3F" w:themeColor="text1" w:themeTint="BF"/>
    </w:rPr>
  </w:style>
  <w:style w:type="paragraph" w:styleId="9">
    <w:name w:val="heading 8"/>
    <w:basedOn w:val="1"/>
    <w:next w:val="1"/>
    <w:link w:val="161"/>
    <w:semiHidden/>
    <w:unhideWhenUsed/>
    <w:qFormat/>
    <w:uiPriority w:val="9"/>
    <w:pPr>
      <w:keepNext/>
      <w:keepLines/>
      <w:spacing w:before="200"/>
      <w:outlineLvl w:val="7"/>
    </w:pPr>
    <w:rPr>
      <w:rFonts w:asciiTheme="majorHAnsi" w:hAnsiTheme="majorHAnsi" w:eastAsiaTheme="majorEastAsia" w:cstheme="majorBidi"/>
      <w:color w:val="4F81BD" w:themeColor="accent1"/>
      <w:sz w:val="20"/>
      <w:szCs w:val="20"/>
    </w:rPr>
  </w:style>
  <w:style w:type="paragraph" w:styleId="10">
    <w:name w:val="heading 9"/>
    <w:basedOn w:val="1"/>
    <w:next w:val="1"/>
    <w:link w:val="162"/>
    <w:semiHidden/>
    <w:unhideWhenUsed/>
    <w:qFormat/>
    <w:uiPriority w:val="9"/>
    <w:pPr>
      <w:keepNext/>
      <w:keepLines/>
      <w:spacing w:before="200"/>
      <w:outlineLvl w:val="8"/>
    </w:pPr>
    <w:rPr>
      <w:rFonts w:asciiTheme="majorHAnsi" w:hAnsiTheme="majorHAnsi" w:eastAsiaTheme="majorEastAsia" w:cstheme="majorBidi"/>
      <w:i/>
      <w:iCs/>
      <w:color w:val="3F3F3F" w:themeColor="text1" w:themeTint="BF"/>
      <w:sz w:val="20"/>
      <w:szCs w:val="20"/>
    </w:rPr>
  </w:style>
  <w:style w:type="character" w:default="1" w:styleId="33">
    <w:name w:val="Default Paragraph Font"/>
    <w:semiHidden/>
    <w:unhideWhenUsed/>
    <w:uiPriority w:val="1"/>
  </w:style>
  <w:style w:type="table" w:default="1" w:styleId="36">
    <w:name w:val="Normal Table"/>
    <w:semiHidden/>
    <w:unhideWhenUsed/>
    <w:uiPriority w:val="99"/>
    <w:tblPr>
      <w:tblLayout w:type="fixed"/>
      <w:tblCellMar>
        <w:top w:w="0" w:type="dxa"/>
        <w:left w:w="108" w:type="dxa"/>
        <w:bottom w:w="0" w:type="dxa"/>
        <w:right w:w="108" w:type="dxa"/>
      </w:tblCellMar>
    </w:tblPr>
  </w:style>
  <w:style w:type="paragraph" w:styleId="11">
    <w:name w:val="List 3"/>
    <w:basedOn w:val="1"/>
    <w:unhideWhenUsed/>
    <w:uiPriority w:val="99"/>
    <w:pPr>
      <w:ind w:left="1080" w:hanging="360"/>
      <w:contextualSpacing/>
    </w:pPr>
  </w:style>
  <w:style w:type="paragraph" w:styleId="12">
    <w:name w:val="List Number 2"/>
    <w:basedOn w:val="1"/>
    <w:unhideWhenUsed/>
    <w:qFormat/>
    <w:uiPriority w:val="99"/>
    <w:pPr>
      <w:numPr>
        <w:ilvl w:val="0"/>
        <w:numId w:val="1"/>
      </w:numPr>
      <w:contextualSpacing/>
    </w:pPr>
  </w:style>
  <w:style w:type="paragraph" w:styleId="13">
    <w:name w:val="macro"/>
    <w:link w:val="154"/>
    <w:unhideWhenUsed/>
    <w:qFormat/>
    <w:uiPriority w:val="99"/>
    <w:pPr>
      <w:tabs>
        <w:tab w:val="left" w:pos="576"/>
        <w:tab w:val="left" w:pos="1152"/>
        <w:tab w:val="left" w:pos="1728"/>
        <w:tab w:val="left" w:pos="2304"/>
        <w:tab w:val="left" w:pos="2880"/>
        <w:tab w:val="left" w:pos="3456"/>
        <w:tab w:val="left" w:pos="4032"/>
      </w:tabs>
      <w:spacing w:line="360" w:lineRule="auto"/>
    </w:pPr>
    <w:rPr>
      <w:rFonts w:ascii="Courier" w:hAnsi="Courier" w:eastAsiaTheme="minorEastAsia" w:cstheme="minorBidi"/>
      <w:sz w:val="20"/>
      <w:szCs w:val="20"/>
      <w:lang w:val="en-US" w:eastAsia="zh-CN" w:bidi="ar-SA"/>
    </w:rPr>
  </w:style>
  <w:style w:type="paragraph" w:styleId="14">
    <w:name w:val="List Number"/>
    <w:basedOn w:val="1"/>
    <w:unhideWhenUsed/>
    <w:qFormat/>
    <w:uiPriority w:val="99"/>
    <w:pPr>
      <w:numPr>
        <w:ilvl w:val="0"/>
        <w:numId w:val="2"/>
      </w:numPr>
      <w:contextualSpacing/>
    </w:pPr>
  </w:style>
  <w:style w:type="paragraph" w:styleId="15">
    <w:name w:val="caption"/>
    <w:basedOn w:val="1"/>
    <w:next w:val="1"/>
    <w:semiHidden/>
    <w:unhideWhenUsed/>
    <w:qFormat/>
    <w:uiPriority w:val="35"/>
    <w:pPr>
      <w:spacing w:line="240" w:lineRule="auto"/>
    </w:pPr>
    <w:rPr>
      <w:b/>
      <w:bCs/>
      <w:color w:val="4F81BD" w:themeColor="accent1"/>
      <w:sz w:val="18"/>
      <w:szCs w:val="18"/>
    </w:rPr>
  </w:style>
  <w:style w:type="paragraph" w:styleId="16">
    <w:name w:val="List Bullet"/>
    <w:basedOn w:val="1"/>
    <w:unhideWhenUsed/>
    <w:uiPriority w:val="99"/>
    <w:pPr>
      <w:numPr>
        <w:ilvl w:val="0"/>
        <w:numId w:val="3"/>
      </w:numPr>
      <w:contextualSpacing/>
    </w:pPr>
  </w:style>
  <w:style w:type="paragraph" w:styleId="17">
    <w:name w:val="Body Text 3"/>
    <w:basedOn w:val="1"/>
    <w:link w:val="145"/>
    <w:unhideWhenUsed/>
    <w:uiPriority w:val="99"/>
    <w:pPr>
      <w:spacing w:after="120"/>
    </w:pPr>
    <w:rPr>
      <w:sz w:val="16"/>
      <w:szCs w:val="16"/>
    </w:rPr>
  </w:style>
  <w:style w:type="paragraph" w:styleId="18">
    <w:name w:val="List Bullet 3"/>
    <w:basedOn w:val="1"/>
    <w:unhideWhenUsed/>
    <w:qFormat/>
    <w:uiPriority w:val="99"/>
    <w:pPr>
      <w:numPr>
        <w:ilvl w:val="0"/>
        <w:numId w:val="4"/>
      </w:numPr>
      <w:contextualSpacing/>
    </w:pPr>
  </w:style>
  <w:style w:type="paragraph" w:styleId="19">
    <w:name w:val="Body Text"/>
    <w:basedOn w:val="1"/>
    <w:link w:val="143"/>
    <w:unhideWhenUsed/>
    <w:uiPriority w:val="99"/>
    <w:pPr>
      <w:spacing w:after="120"/>
    </w:pPr>
  </w:style>
  <w:style w:type="paragraph" w:styleId="20">
    <w:name w:val="List Number 3"/>
    <w:basedOn w:val="1"/>
    <w:unhideWhenUsed/>
    <w:uiPriority w:val="99"/>
    <w:pPr>
      <w:numPr>
        <w:ilvl w:val="0"/>
        <w:numId w:val="5"/>
      </w:numPr>
      <w:contextualSpacing/>
    </w:pPr>
  </w:style>
  <w:style w:type="paragraph" w:styleId="21">
    <w:name w:val="List 2"/>
    <w:basedOn w:val="1"/>
    <w:unhideWhenUsed/>
    <w:uiPriority w:val="99"/>
    <w:pPr>
      <w:ind w:left="720" w:hanging="360"/>
      <w:contextualSpacing/>
    </w:pPr>
  </w:style>
  <w:style w:type="paragraph" w:styleId="22">
    <w:name w:val="List Continue"/>
    <w:basedOn w:val="1"/>
    <w:unhideWhenUsed/>
    <w:qFormat/>
    <w:uiPriority w:val="99"/>
    <w:pPr>
      <w:spacing w:after="120"/>
      <w:ind w:left="360"/>
      <w:contextualSpacing/>
    </w:pPr>
  </w:style>
  <w:style w:type="paragraph" w:styleId="23">
    <w:name w:val="List Bullet 2"/>
    <w:basedOn w:val="1"/>
    <w:unhideWhenUsed/>
    <w:qFormat/>
    <w:uiPriority w:val="99"/>
    <w:pPr>
      <w:numPr>
        <w:ilvl w:val="0"/>
        <w:numId w:val="6"/>
      </w:numPr>
      <w:contextualSpacing/>
    </w:pPr>
  </w:style>
  <w:style w:type="paragraph" w:styleId="24">
    <w:name w:val="Balloon Text"/>
    <w:basedOn w:val="1"/>
    <w:link w:val="205"/>
    <w:semiHidden/>
    <w:unhideWhenUsed/>
    <w:uiPriority w:val="99"/>
    <w:pPr>
      <w:spacing w:line="240" w:lineRule="auto"/>
    </w:pPr>
    <w:rPr>
      <w:sz w:val="18"/>
      <w:szCs w:val="18"/>
    </w:rPr>
  </w:style>
  <w:style w:type="paragraph" w:styleId="25">
    <w:name w:val="footer"/>
    <w:basedOn w:val="1"/>
    <w:link w:val="174"/>
    <w:unhideWhenUsed/>
    <w:uiPriority w:val="99"/>
    <w:pPr>
      <w:tabs>
        <w:tab w:val="center" w:pos="4153"/>
        <w:tab w:val="right" w:pos="8306"/>
      </w:tabs>
      <w:snapToGrid w:val="0"/>
      <w:spacing w:line="240" w:lineRule="auto"/>
    </w:pPr>
    <w:rPr>
      <w:sz w:val="18"/>
      <w:szCs w:val="18"/>
    </w:rPr>
  </w:style>
  <w:style w:type="paragraph" w:styleId="26">
    <w:name w:val="header"/>
    <w:basedOn w:val="1"/>
    <w:link w:val="173"/>
    <w:unhideWhenUsed/>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27">
    <w:name w:val="Subtitle"/>
    <w:basedOn w:val="1"/>
    <w:next w:val="1"/>
    <w:link w:val="141"/>
    <w:qFormat/>
    <w:uiPriority w:val="11"/>
    <w:rPr>
      <w:rFonts w:asciiTheme="majorHAnsi" w:hAnsiTheme="majorHAnsi" w:eastAsiaTheme="majorEastAsia" w:cstheme="majorBidi"/>
      <w:i/>
      <w:iCs/>
      <w:color w:val="4F81BD" w:themeColor="accent1"/>
      <w:spacing w:val="15"/>
      <w:sz w:val="24"/>
      <w:szCs w:val="24"/>
    </w:rPr>
  </w:style>
  <w:style w:type="paragraph" w:styleId="28">
    <w:name w:val="List"/>
    <w:basedOn w:val="1"/>
    <w:unhideWhenUsed/>
    <w:uiPriority w:val="99"/>
    <w:pPr>
      <w:ind w:left="360" w:hanging="360"/>
      <w:contextualSpacing/>
    </w:pPr>
  </w:style>
  <w:style w:type="paragraph" w:styleId="29">
    <w:name w:val="Body Text 2"/>
    <w:basedOn w:val="1"/>
    <w:link w:val="144"/>
    <w:unhideWhenUsed/>
    <w:uiPriority w:val="99"/>
    <w:pPr>
      <w:spacing w:after="120" w:line="480" w:lineRule="auto"/>
    </w:pPr>
  </w:style>
  <w:style w:type="paragraph" w:styleId="30">
    <w:name w:val="List Continue 2"/>
    <w:basedOn w:val="1"/>
    <w:unhideWhenUsed/>
    <w:qFormat/>
    <w:uiPriority w:val="99"/>
    <w:pPr>
      <w:spacing w:after="120"/>
      <w:ind w:left="720"/>
      <w:contextualSpacing/>
    </w:pPr>
  </w:style>
  <w:style w:type="paragraph" w:styleId="31">
    <w:name w:val="List Continue 3"/>
    <w:basedOn w:val="1"/>
    <w:unhideWhenUsed/>
    <w:uiPriority w:val="99"/>
    <w:pPr>
      <w:spacing w:after="120"/>
      <w:ind w:left="1080"/>
      <w:contextualSpacing/>
    </w:pPr>
  </w:style>
  <w:style w:type="paragraph" w:styleId="32">
    <w:name w:val="Title"/>
    <w:basedOn w:val="1"/>
    <w:next w:val="1"/>
    <w:link w:val="140"/>
    <w:uiPriority w:val="10"/>
    <w:pPr>
      <w:pBdr>
        <w:bottom w:val="single" w:color="auto" w:sz="8" w:space="1"/>
      </w:pBdr>
      <w:spacing w:after="300" w:line="240" w:lineRule="auto"/>
      <w:contextualSpacing/>
      <w:jc w:val="center"/>
    </w:pPr>
    <w:rPr>
      <w:rFonts w:asciiTheme="majorHAnsi" w:hAnsiTheme="majorHAnsi" w:eastAsiaTheme="majorEastAsia" w:cstheme="majorBidi"/>
      <w:spacing w:val="5"/>
      <w:kern w:val="28"/>
      <w:sz w:val="32"/>
      <w:szCs w:val="52"/>
    </w:rPr>
  </w:style>
  <w:style w:type="character" w:styleId="34">
    <w:name w:val="Strong"/>
    <w:basedOn w:val="33"/>
    <w:qFormat/>
    <w:uiPriority w:val="22"/>
    <w:rPr>
      <w:b/>
      <w:bCs/>
    </w:rPr>
  </w:style>
  <w:style w:type="character" w:styleId="35">
    <w:name w:val="Emphasis"/>
    <w:basedOn w:val="33"/>
    <w:qFormat/>
    <w:uiPriority w:val="20"/>
    <w:rPr>
      <w:i/>
      <w:iCs/>
    </w:rPr>
  </w:style>
  <w:style w:type="table" w:styleId="37">
    <w:name w:val="Table Grid"/>
    <w:basedOn w:val="36"/>
    <w:uiPriority w:val="59"/>
    <w:pPr>
      <w:spacing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table" w:styleId="38">
    <w:name w:val="Light Shading"/>
    <w:basedOn w:val="36"/>
    <w:uiPriority w:val="60"/>
    <w:pPr>
      <w:spacing w:line="240" w:lineRule="auto"/>
    </w:pPr>
    <w:rPr>
      <w:color w:val="000000" w:themeColor="text1" w:themeShade="BF"/>
    </w:rPr>
    <w:tblPr>
      <w:tblBorders>
        <w:top w:val="single" w:color="000000" w:themeColor="text1" w:sz="8" w:space="0"/>
        <w:bottom w:val="single" w:color="000000" w:themeColor="text1"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blLayout w:type="fixed"/>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BFBFBF" w:themeFill="text1" w:themeFillTint="3F"/>
      </w:tcPr>
    </w:tblStylePr>
    <w:tblStylePr w:type="band1Horz">
      <w:tblPr>
        <w:tblLayout w:type="fixed"/>
      </w:tblPr>
      <w:tcPr>
        <w:tcBorders>
          <w:left w:val="nil"/>
          <w:right w:val="nil"/>
          <w:insideH w:val="nil"/>
          <w:insideV w:val="nil"/>
        </w:tcBorders>
        <w:shd w:val="clear" w:color="auto" w:fill="BFBFBF" w:themeFill="text1" w:themeFillTint="3F"/>
      </w:tcPr>
    </w:tblStylePr>
  </w:style>
  <w:style w:type="table" w:styleId="39">
    <w:name w:val="Light Shading Accent 1"/>
    <w:basedOn w:val="36"/>
    <w:uiPriority w:val="60"/>
    <w:pPr>
      <w:spacing w:line="240" w:lineRule="auto"/>
    </w:pPr>
    <w:rPr>
      <w:color w:val="366091" w:themeColor="accent1" w:themeShade="BF"/>
    </w:rPr>
    <w:tblPr>
      <w:tblBorders>
        <w:top w:val="single" w:color="4F81BD" w:themeColor="accent1" w:sz="8" w:space="0"/>
        <w:bottom w:val="single" w:color="4F81BD" w:themeColor="accent1"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blLayout w:type="fixed"/>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D3DFEE" w:themeFill="accent1" w:themeFillTint="3F"/>
      </w:tcPr>
    </w:tblStylePr>
    <w:tblStylePr w:type="band1Horz">
      <w:tblPr>
        <w:tblLayout w:type="fixed"/>
      </w:tblPr>
      <w:tcPr>
        <w:tcBorders>
          <w:left w:val="nil"/>
          <w:right w:val="nil"/>
          <w:insideH w:val="nil"/>
          <w:insideV w:val="nil"/>
        </w:tcBorders>
        <w:shd w:val="clear" w:color="auto" w:fill="D3DFEE" w:themeFill="accent1" w:themeFillTint="3F"/>
      </w:tcPr>
    </w:tblStylePr>
  </w:style>
  <w:style w:type="table" w:styleId="40">
    <w:name w:val="Light Shading Accent 2"/>
    <w:basedOn w:val="36"/>
    <w:uiPriority w:val="60"/>
    <w:pPr>
      <w:spacing w:line="240" w:lineRule="auto"/>
    </w:pPr>
    <w:rPr>
      <w:color w:val="943734" w:themeColor="accent2" w:themeShade="BF"/>
    </w:rPr>
    <w:tblPr>
      <w:tblBorders>
        <w:top w:val="single" w:color="C0504D" w:themeColor="accent2" w:sz="8" w:space="0"/>
        <w:bottom w:val="single" w:color="C0504D" w:themeColor="accent2"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blLayout w:type="fixed"/>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FD3D3" w:themeFill="accent2" w:themeFillTint="3F"/>
      </w:tcPr>
    </w:tblStylePr>
    <w:tblStylePr w:type="band1Horz">
      <w:tblPr>
        <w:tblLayout w:type="fixed"/>
      </w:tblPr>
      <w:tcPr>
        <w:tcBorders>
          <w:left w:val="nil"/>
          <w:right w:val="nil"/>
          <w:insideH w:val="nil"/>
          <w:insideV w:val="nil"/>
        </w:tcBorders>
        <w:shd w:val="clear" w:color="auto" w:fill="EFD3D3" w:themeFill="accent2" w:themeFillTint="3F"/>
      </w:tcPr>
    </w:tblStylePr>
  </w:style>
  <w:style w:type="table" w:styleId="41">
    <w:name w:val="Light Shading Accent 3"/>
    <w:basedOn w:val="36"/>
    <w:uiPriority w:val="60"/>
    <w:pPr>
      <w:spacing w:line="240" w:lineRule="auto"/>
    </w:pPr>
    <w:rPr>
      <w:color w:val="76923C" w:themeColor="accent3" w:themeShade="BF"/>
    </w:rPr>
    <w:tblPr>
      <w:tblBorders>
        <w:top w:val="single" w:color="9BBB59" w:themeColor="accent3" w:sz="8" w:space="0"/>
        <w:bottom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table" w:styleId="42">
    <w:name w:val="Light Shading Accent 4"/>
    <w:basedOn w:val="36"/>
    <w:uiPriority w:val="60"/>
    <w:pPr>
      <w:spacing w:line="240" w:lineRule="auto"/>
    </w:pPr>
    <w:rPr>
      <w:color w:val="5F497A" w:themeColor="accent4" w:themeShade="BF"/>
    </w:rPr>
    <w:tblPr>
      <w:tblBorders>
        <w:top w:val="single" w:color="8064A2" w:themeColor="accent4" w:sz="8" w:space="0"/>
        <w:bottom w:val="single" w:color="8064A2" w:themeColor="accent4"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blLayout w:type="fixed"/>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DFD8E8" w:themeFill="accent4" w:themeFillTint="3F"/>
      </w:tcPr>
    </w:tblStylePr>
    <w:tblStylePr w:type="band1Horz">
      <w:tblPr>
        <w:tblLayout w:type="fixed"/>
      </w:tblPr>
      <w:tcPr>
        <w:tcBorders>
          <w:left w:val="nil"/>
          <w:right w:val="nil"/>
          <w:insideH w:val="nil"/>
          <w:insideV w:val="nil"/>
        </w:tcBorders>
        <w:shd w:val="clear" w:color="auto" w:fill="DFD8E8" w:themeFill="accent4" w:themeFillTint="3F"/>
      </w:tcPr>
    </w:tblStylePr>
  </w:style>
  <w:style w:type="table" w:styleId="43">
    <w:name w:val="Light Shading Accent 5"/>
    <w:basedOn w:val="36"/>
    <w:uiPriority w:val="60"/>
    <w:pPr>
      <w:spacing w:line="240" w:lineRule="auto"/>
    </w:pPr>
    <w:rPr>
      <w:color w:val="31849B" w:themeColor="accent5" w:themeShade="BF"/>
    </w:rPr>
    <w:tblPr>
      <w:tblBorders>
        <w:top w:val="single" w:color="4BACC6" w:themeColor="accent5" w:sz="8" w:space="0"/>
        <w:bottom w:val="single" w:color="4BACC6" w:themeColor="accent5"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blPr>
        <w:tblLayout w:type="fixed"/>
      </w:tbl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D2EAF0" w:themeFill="accent5" w:themeFillTint="3F"/>
      </w:tcPr>
    </w:tblStylePr>
    <w:tblStylePr w:type="band1Horz">
      <w:tblPr>
        <w:tblLayout w:type="fixed"/>
      </w:tblPr>
      <w:tcPr>
        <w:tcBorders>
          <w:left w:val="nil"/>
          <w:right w:val="nil"/>
          <w:insideH w:val="nil"/>
          <w:insideV w:val="nil"/>
        </w:tcBorders>
        <w:shd w:val="clear" w:color="auto" w:fill="D2EAF0" w:themeFill="accent5" w:themeFillTint="3F"/>
      </w:tcPr>
    </w:tblStylePr>
  </w:style>
  <w:style w:type="table" w:styleId="44">
    <w:name w:val="Light Shading Accent 6"/>
    <w:basedOn w:val="36"/>
    <w:uiPriority w:val="60"/>
    <w:pPr>
      <w:spacing w:line="240" w:lineRule="auto"/>
    </w:pPr>
    <w:rPr>
      <w:color w:val="E36C09" w:themeColor="accent6" w:themeShade="BF"/>
    </w:rPr>
    <w:tblPr>
      <w:tblBorders>
        <w:top w:val="single" w:color="F79646" w:themeColor="accent6" w:sz="8" w:space="0"/>
        <w:bottom w:val="single" w:color="F79646" w:themeColor="accent6"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blPr>
        <w:tblLayout w:type="fixed"/>
      </w:tbl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FDE5D1" w:themeFill="accent6" w:themeFillTint="3F"/>
      </w:tcPr>
    </w:tblStylePr>
    <w:tblStylePr w:type="band1Horz">
      <w:tblPr>
        <w:tblLayout w:type="fixed"/>
      </w:tblPr>
      <w:tcPr>
        <w:tcBorders>
          <w:left w:val="nil"/>
          <w:right w:val="nil"/>
          <w:insideH w:val="nil"/>
          <w:insideV w:val="nil"/>
        </w:tcBorders>
        <w:shd w:val="clear" w:color="auto" w:fill="FDE5D1" w:themeFill="accent6" w:themeFillTint="3F"/>
      </w:tcPr>
    </w:tblStylePr>
  </w:style>
  <w:style w:type="table" w:styleId="45">
    <w:name w:val="Light List"/>
    <w:basedOn w:val="36"/>
    <w:uiPriority w:val="61"/>
    <w:pPr>
      <w:spacing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rPr>
      <w:tblPr>
        <w:tblLayout w:type="fixed"/>
      </w:tblPr>
      <w:tcPr>
        <w:shd w:val="clear" w:color="auto" w:fill="000000" w:themeFill="text1"/>
      </w:tcPr>
    </w:tblStylePr>
    <w:tblStylePr w:type="lastRow">
      <w:pPr>
        <w:spacing w:before="0" w:after="0" w:line="240" w:lineRule="auto"/>
      </w:pPr>
      <w:rPr>
        <w:b/>
        <w:bCs/>
      </w:rPr>
      <w:tblPr>
        <w:tblLayout w:type="fixed"/>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46">
    <w:name w:val="Light List Accent 1"/>
    <w:basedOn w:val="36"/>
    <w:uiPriority w:val="61"/>
    <w:pPr>
      <w:spacing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rPr>
      <w:tblPr>
        <w:tblLayout w:type="fixed"/>
      </w:tblPr>
      <w:tcPr>
        <w:shd w:val="clear" w:color="auto" w:fill="4F81BD" w:themeFill="accent1"/>
      </w:tcPr>
    </w:tblStylePr>
    <w:tblStylePr w:type="lastRow">
      <w:pPr>
        <w:spacing w:before="0" w:after="0" w:line="240" w:lineRule="auto"/>
      </w:pPr>
      <w:rPr>
        <w:b/>
        <w:bCs/>
      </w:rPr>
      <w:tblPr>
        <w:tblLayout w:type="fixed"/>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47">
    <w:name w:val="Light List Accent 2"/>
    <w:basedOn w:val="36"/>
    <w:uiPriority w:val="61"/>
    <w:pPr>
      <w:spacing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rPr>
      <w:tblPr>
        <w:tblLayout w:type="fixed"/>
      </w:tblPr>
      <w:tcPr>
        <w:shd w:val="clear" w:color="auto" w:fill="C0504D" w:themeFill="accent2"/>
      </w:tcPr>
    </w:tblStylePr>
    <w:tblStylePr w:type="lastRow">
      <w:pPr>
        <w:spacing w:before="0" w:after="0" w:line="240" w:lineRule="auto"/>
      </w:pPr>
      <w:rPr>
        <w:b/>
        <w:bCs/>
      </w:rPr>
      <w:tblPr>
        <w:tblLayout w:type="fixed"/>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48">
    <w:name w:val="Light List Accent 3"/>
    <w:basedOn w:val="36"/>
    <w:uiPriority w:val="61"/>
    <w:pPr>
      <w:spacing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rPr>
      <w:tblPr>
        <w:tblLayout w:type="fixed"/>
      </w:tblPr>
      <w:tcPr>
        <w:shd w:val="clear" w:color="auto" w:fill="9BBB59" w:themeFill="accent3"/>
      </w:tcPr>
    </w:tblStylePr>
    <w:tblStylePr w:type="lastRow">
      <w:pPr>
        <w:spacing w:before="0" w:after="0" w:line="240" w:lineRule="auto"/>
      </w:pPr>
      <w:rPr>
        <w:b/>
        <w:bCs/>
      </w:rPr>
      <w:tblPr>
        <w:tblLayout w:type="fixed"/>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49">
    <w:name w:val="Light List Accent 4"/>
    <w:basedOn w:val="36"/>
    <w:uiPriority w:val="61"/>
    <w:pPr>
      <w:spacing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rPr>
      <w:tblPr>
        <w:tblLayout w:type="fixed"/>
      </w:tblPr>
      <w:tcPr>
        <w:shd w:val="clear" w:color="auto" w:fill="8064A2" w:themeFill="accent4"/>
      </w:tcPr>
    </w:tblStylePr>
    <w:tblStylePr w:type="lastRow">
      <w:pPr>
        <w:spacing w:before="0" w:after="0" w:line="240" w:lineRule="auto"/>
      </w:pPr>
      <w:rPr>
        <w:b/>
        <w:bCs/>
      </w:rPr>
      <w:tblPr>
        <w:tblLayout w:type="fixed"/>
      </w:tbl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50">
    <w:name w:val="Light List Accent 5"/>
    <w:basedOn w:val="36"/>
    <w:uiPriority w:val="61"/>
    <w:pPr>
      <w:spacing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rPr>
      <w:tblPr>
        <w:tblLayout w:type="fixed"/>
      </w:tblPr>
      <w:tcPr>
        <w:shd w:val="clear" w:color="auto" w:fill="4BACC6" w:themeFill="accent5"/>
      </w:tcPr>
    </w:tblStylePr>
    <w:tblStylePr w:type="lastRow">
      <w:pPr>
        <w:spacing w:before="0" w:after="0" w:line="240" w:lineRule="auto"/>
      </w:pPr>
      <w:rPr>
        <w:b/>
        <w:bCs/>
      </w:rPr>
      <w:tblPr>
        <w:tblLayout w:type="fixed"/>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51">
    <w:name w:val="Light List Accent 6"/>
    <w:basedOn w:val="36"/>
    <w:uiPriority w:val="61"/>
    <w:pPr>
      <w:spacing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rPr>
      <w:tblPr>
        <w:tblLayout w:type="fixed"/>
      </w:tblPr>
      <w:tcPr>
        <w:shd w:val="clear" w:color="auto" w:fill="F79646" w:themeFill="accent6"/>
      </w:tcPr>
    </w:tblStylePr>
    <w:tblStylePr w:type="lastRow">
      <w:pPr>
        <w:spacing w:before="0" w:after="0" w:line="240" w:lineRule="auto"/>
      </w:pPr>
      <w:rPr>
        <w:b/>
        <w:bCs/>
      </w:rPr>
      <w:tblPr>
        <w:tblLayout w:type="fixed"/>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52">
    <w:name w:val="Light Grid"/>
    <w:basedOn w:val="36"/>
    <w:uiPriority w:val="62"/>
    <w:pPr>
      <w:spacing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53">
    <w:name w:val="Light Grid Accent 1"/>
    <w:basedOn w:val="36"/>
    <w:qFormat/>
    <w:uiPriority w:val="62"/>
    <w:pPr>
      <w:spacing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shd w:val="clear" w:color="auto" w:fill="D3DFEE" w:themeFill="accent1" w:themeFillTint="3F"/>
      </w:tcPr>
    </w:tblStylePr>
    <w:tblStylePr w:type="band2Horz">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tcPr>
    </w:tblStylePr>
  </w:style>
  <w:style w:type="table" w:styleId="54">
    <w:name w:val="Light Grid Accent 2"/>
    <w:basedOn w:val="36"/>
    <w:uiPriority w:val="62"/>
    <w:pPr>
      <w:spacing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3" w:themeFill="accent2" w:themeFillTint="3F"/>
      </w:tcPr>
    </w:tblStylePr>
    <w:tblStylePr w:type="band1Horz">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shd w:val="clear" w:color="auto" w:fill="EFD3D3" w:themeFill="accent2" w:themeFillTint="3F"/>
      </w:tcPr>
    </w:tblStylePr>
    <w:tblStylePr w:type="band2Horz">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tcPr>
    </w:tblStylePr>
  </w:style>
  <w:style w:type="table" w:styleId="55">
    <w:name w:val="Light Grid Accent 3"/>
    <w:basedOn w:val="36"/>
    <w:uiPriority w:val="62"/>
    <w:pPr>
      <w:spacing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shd w:val="clear" w:color="auto" w:fill="E6EED5" w:themeFill="accent3" w:themeFillTint="3F"/>
      </w:tcPr>
    </w:tblStylePr>
    <w:tblStylePr w:type="band2Horz">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tcPr>
    </w:tblStylePr>
  </w:style>
  <w:style w:type="table" w:styleId="56">
    <w:name w:val="Light Grid Accent 4"/>
    <w:basedOn w:val="36"/>
    <w:uiPriority w:val="62"/>
    <w:pPr>
      <w:spacing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shd w:val="clear" w:color="auto" w:fill="DFD8E8" w:themeFill="accent4" w:themeFillTint="3F"/>
      </w:tcPr>
    </w:tblStylePr>
    <w:tblStylePr w:type="band2Horz">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tcPr>
    </w:tblStylePr>
  </w:style>
  <w:style w:type="table" w:styleId="57">
    <w:name w:val="Light Grid Accent 5"/>
    <w:basedOn w:val="36"/>
    <w:uiPriority w:val="62"/>
    <w:pPr>
      <w:spacing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0" w:themeFill="accent5" w:themeFillTint="3F"/>
      </w:tcPr>
    </w:tblStylePr>
    <w:tblStylePr w:type="band1Horz">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shd w:val="clear" w:color="auto" w:fill="D2EAF0" w:themeFill="accent5" w:themeFillTint="3F"/>
      </w:tcPr>
    </w:tblStylePr>
    <w:tblStylePr w:type="band2Horz">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tcPr>
    </w:tblStylePr>
  </w:style>
  <w:style w:type="table" w:styleId="58">
    <w:name w:val="Light Grid Accent 6"/>
    <w:basedOn w:val="36"/>
    <w:uiPriority w:val="62"/>
    <w:pPr>
      <w:spacing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5D1" w:themeFill="accent6" w:themeFillTint="3F"/>
      </w:tcPr>
    </w:tblStylePr>
    <w:tblStylePr w:type="band1Horz">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shd w:val="clear" w:color="auto" w:fill="FDE5D1" w:themeFill="accent6" w:themeFillTint="3F"/>
      </w:tcPr>
    </w:tblStylePr>
    <w:tblStylePr w:type="band2Horz">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tcPr>
    </w:tblStylePr>
  </w:style>
  <w:style w:type="table" w:styleId="59">
    <w:name w:val="Medium Shading 1"/>
    <w:basedOn w:val="36"/>
    <w:uiPriority w:val="63"/>
    <w:pPr>
      <w:spacing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rPr>
      <w:tblPr>
        <w:tblLayout w:type="fixed"/>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blLayout w:type="fixed"/>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BFBFBF" w:themeFill="text1" w:themeFillTint="3F"/>
      </w:tcPr>
    </w:tblStylePr>
    <w:tblStylePr w:type="band1Horz">
      <w:tblPr>
        <w:tblLayout w:type="fixed"/>
      </w:tblPr>
      <w:tcPr>
        <w:tcBorders>
          <w:insideH w:val="nil"/>
          <w:insideV w:val="nil"/>
        </w:tcBorders>
        <w:shd w:val="clear" w:color="auto" w:fill="BFBFBF" w:themeFill="text1" w:themeFillTint="3F"/>
      </w:tcPr>
    </w:tblStylePr>
    <w:tblStylePr w:type="band2Horz">
      <w:tblPr>
        <w:tblLayout w:type="fixed"/>
      </w:tblPr>
      <w:tcPr>
        <w:tcBorders>
          <w:insideH w:val="nil"/>
          <w:insideV w:val="nil"/>
        </w:tcBorders>
      </w:tcPr>
    </w:tblStylePr>
  </w:style>
  <w:style w:type="table" w:styleId="60">
    <w:name w:val="Medium Shading 1 Accent 1"/>
    <w:basedOn w:val="36"/>
    <w:uiPriority w:val="63"/>
    <w:pPr>
      <w:spacing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rPr>
      <w:tblPr>
        <w:tblLayout w:type="fixed"/>
      </w:tbl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blPr>
        <w:tblLayout w:type="fixed"/>
      </w:tbl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D3DFEE" w:themeFill="accent1" w:themeFillTint="3F"/>
      </w:tcPr>
    </w:tblStylePr>
    <w:tblStylePr w:type="band1Horz">
      <w:tblPr>
        <w:tblLayout w:type="fixed"/>
      </w:tblPr>
      <w:tcPr>
        <w:tcBorders>
          <w:insideH w:val="nil"/>
          <w:insideV w:val="nil"/>
        </w:tcBorders>
        <w:shd w:val="clear" w:color="auto" w:fill="D3DFEE" w:themeFill="accent1" w:themeFillTint="3F"/>
      </w:tcPr>
    </w:tblStylePr>
    <w:tblStylePr w:type="band2Horz">
      <w:tblPr>
        <w:tblLayout w:type="fixed"/>
      </w:tblPr>
      <w:tcPr>
        <w:tcBorders>
          <w:insideH w:val="nil"/>
          <w:insideV w:val="nil"/>
        </w:tcBorders>
      </w:tcPr>
    </w:tblStylePr>
  </w:style>
  <w:style w:type="table" w:styleId="61">
    <w:name w:val="Medium Shading 1 Accent 2"/>
    <w:basedOn w:val="36"/>
    <w:uiPriority w:val="63"/>
    <w:pPr>
      <w:spacing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rPr>
      <w:tblPr>
        <w:tblLayout w:type="fixed"/>
      </w:tbl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blPr>
        <w:tblLayout w:type="fixed"/>
      </w:tbl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EFD3D3" w:themeFill="accent2" w:themeFillTint="3F"/>
      </w:tcPr>
    </w:tblStylePr>
    <w:tblStylePr w:type="band1Horz">
      <w:tblPr>
        <w:tblLayout w:type="fixed"/>
      </w:tblPr>
      <w:tcPr>
        <w:tcBorders>
          <w:insideH w:val="nil"/>
          <w:insideV w:val="nil"/>
        </w:tcBorders>
        <w:shd w:val="clear" w:color="auto" w:fill="EFD3D3" w:themeFill="accent2" w:themeFillTint="3F"/>
      </w:tcPr>
    </w:tblStylePr>
    <w:tblStylePr w:type="band2Horz">
      <w:tblPr>
        <w:tblLayout w:type="fixed"/>
      </w:tblPr>
      <w:tcPr>
        <w:tcBorders>
          <w:insideH w:val="nil"/>
          <w:insideV w:val="nil"/>
        </w:tcBorders>
      </w:tcPr>
    </w:tblStylePr>
  </w:style>
  <w:style w:type="table" w:styleId="62">
    <w:name w:val="Medium Shading 1 Accent 3"/>
    <w:basedOn w:val="36"/>
    <w:uiPriority w:val="63"/>
    <w:pPr>
      <w:spacing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rPr>
      <w:tblPr>
        <w:tblLayout w:type="fixed"/>
      </w:tblPr>
      <w:tcPr>
        <w:tc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shd w:val="clear" w:color="auto" w:fill="9BBB59" w:themeFill="accent3"/>
      </w:tcPr>
    </w:tblStylePr>
    <w:tblStylePr w:type="lastRow">
      <w:pPr>
        <w:spacing w:before="0" w:after="0" w:line="240" w:lineRule="auto"/>
      </w:pPr>
      <w:rPr>
        <w:b/>
        <w:bCs/>
      </w:rPr>
      <w:tblPr>
        <w:tblLayout w:type="fixed"/>
      </w:tblPr>
      <w:tcPr>
        <w:tcBorders>
          <w:top w:val="double" w:color="B4CC82" w:themeColor="accent3" w:themeTint="BF" w:sz="6"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E6EED5" w:themeFill="accent3" w:themeFillTint="3F"/>
      </w:tcPr>
    </w:tblStylePr>
    <w:tblStylePr w:type="band1Horz">
      <w:tblPr>
        <w:tblLayout w:type="fixed"/>
      </w:tblPr>
      <w:tcPr>
        <w:tcBorders>
          <w:insideH w:val="nil"/>
          <w:insideV w:val="nil"/>
        </w:tcBorders>
        <w:shd w:val="clear" w:color="auto" w:fill="E6EED5" w:themeFill="accent3" w:themeFillTint="3F"/>
      </w:tcPr>
    </w:tblStylePr>
    <w:tblStylePr w:type="band2Horz">
      <w:tblPr>
        <w:tblLayout w:type="fixed"/>
      </w:tblPr>
      <w:tcPr>
        <w:tcBorders>
          <w:insideH w:val="nil"/>
          <w:insideV w:val="nil"/>
        </w:tcBorders>
      </w:tcPr>
    </w:tblStylePr>
  </w:style>
  <w:style w:type="table" w:styleId="63">
    <w:name w:val="Medium Shading 1 Accent 4"/>
    <w:basedOn w:val="36"/>
    <w:uiPriority w:val="63"/>
    <w:pPr>
      <w:spacing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rPr>
      <w:tblPr>
        <w:tblLayout w:type="fixed"/>
      </w:tbl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blPr>
        <w:tblLayout w:type="fixed"/>
      </w:tbl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DFD8E8" w:themeFill="accent4" w:themeFillTint="3F"/>
      </w:tcPr>
    </w:tblStylePr>
    <w:tblStylePr w:type="band1Horz">
      <w:tblPr>
        <w:tblLayout w:type="fixed"/>
      </w:tblPr>
      <w:tcPr>
        <w:tcBorders>
          <w:insideH w:val="nil"/>
          <w:insideV w:val="nil"/>
        </w:tcBorders>
        <w:shd w:val="clear" w:color="auto" w:fill="DFD8E8" w:themeFill="accent4" w:themeFillTint="3F"/>
      </w:tcPr>
    </w:tblStylePr>
    <w:tblStylePr w:type="band2Horz">
      <w:tblPr>
        <w:tblLayout w:type="fixed"/>
      </w:tblPr>
      <w:tcPr>
        <w:tcBorders>
          <w:insideH w:val="nil"/>
          <w:insideV w:val="nil"/>
        </w:tcBorders>
      </w:tcPr>
    </w:tblStylePr>
  </w:style>
  <w:style w:type="table" w:styleId="64">
    <w:name w:val="Medium Shading 1 Accent 5"/>
    <w:basedOn w:val="36"/>
    <w:uiPriority w:val="63"/>
    <w:pPr>
      <w:spacing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rPr>
      <w:tblPr>
        <w:tblLayout w:type="fixed"/>
      </w:tbl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blPr>
        <w:tblLayout w:type="fixed"/>
      </w:tbl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D2EAF0" w:themeFill="accent5" w:themeFillTint="3F"/>
      </w:tcPr>
    </w:tblStylePr>
    <w:tblStylePr w:type="band1Horz">
      <w:tblPr>
        <w:tblLayout w:type="fixed"/>
      </w:tblPr>
      <w:tcPr>
        <w:tcBorders>
          <w:insideH w:val="nil"/>
          <w:insideV w:val="nil"/>
        </w:tcBorders>
        <w:shd w:val="clear" w:color="auto" w:fill="D2EAF0" w:themeFill="accent5" w:themeFillTint="3F"/>
      </w:tcPr>
    </w:tblStylePr>
    <w:tblStylePr w:type="band2Horz">
      <w:tblPr>
        <w:tblLayout w:type="fixed"/>
      </w:tblPr>
      <w:tcPr>
        <w:tcBorders>
          <w:insideH w:val="nil"/>
          <w:insideV w:val="nil"/>
        </w:tcBorders>
      </w:tcPr>
    </w:tblStylePr>
  </w:style>
  <w:style w:type="table" w:styleId="65">
    <w:name w:val="Medium Shading 1 Accent 6"/>
    <w:basedOn w:val="36"/>
    <w:uiPriority w:val="63"/>
    <w:pPr>
      <w:spacing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rPr>
      <w:tblPr>
        <w:tblLayout w:type="fixed"/>
      </w:tbl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blPr>
        <w:tblLayout w:type="fixed"/>
      </w:tbl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FDE5D1" w:themeFill="accent6" w:themeFillTint="3F"/>
      </w:tcPr>
    </w:tblStylePr>
    <w:tblStylePr w:type="band1Horz">
      <w:tblPr>
        <w:tblLayout w:type="fixed"/>
      </w:tblPr>
      <w:tcPr>
        <w:tcBorders>
          <w:insideH w:val="nil"/>
          <w:insideV w:val="nil"/>
        </w:tcBorders>
        <w:shd w:val="clear" w:color="auto" w:fill="FDE5D1" w:themeFill="accent6" w:themeFillTint="3F"/>
      </w:tcPr>
    </w:tblStylePr>
    <w:tblStylePr w:type="band2Horz">
      <w:tblPr>
        <w:tblLayout w:type="fixed"/>
      </w:tblPr>
      <w:tcPr>
        <w:tcBorders>
          <w:insideH w:val="nil"/>
          <w:insideV w:val="nil"/>
        </w:tcBorders>
      </w:tcPr>
    </w:tblStylePr>
  </w:style>
  <w:style w:type="table" w:styleId="66">
    <w:name w:val="Medium Shading 2"/>
    <w:basedOn w:val="36"/>
    <w:uiPriority w:val="64"/>
    <w:pPr>
      <w:spacing w:line="240" w:lineRule="auto"/>
    </w:pPr>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rPr>
      <w:tblPr>
        <w:tblLayout w:type="fixed"/>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blLayout w:type="fixed"/>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rPr>
      <w:tblPr>
        <w:tblLayout w:type="fixed"/>
      </w:tblPr>
      <w:tcPr>
        <w:tcBorders>
          <w:left w:val="nil"/>
          <w:right w:val="nil"/>
          <w:insideH w:val="nil"/>
          <w:insideV w:val="nil"/>
        </w:tcBorders>
        <w:shd w:val="clear" w:color="auto" w:fill="000000" w:themeFill="text1"/>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blLayout w:type="fixed"/>
      </w:tblPr>
      <w:tcPr>
        <w:tcBorders>
          <w:top w:val="single" w:color="auto" w:sz="18" w:space="0"/>
          <w:left w:val="nil"/>
          <w:bottom w:val="single" w:color="auto" w:sz="18" w:space="0"/>
          <w:right w:val="nil"/>
          <w:insideH w:val="nil"/>
          <w:insideV w:val="nil"/>
        </w:tcBorders>
      </w:tcPr>
    </w:tblStylePr>
  </w:style>
  <w:style w:type="table" w:styleId="67">
    <w:name w:val="Medium Shading 2 Accent 1"/>
    <w:basedOn w:val="36"/>
    <w:uiPriority w:val="64"/>
    <w:pPr>
      <w:spacing w:line="240" w:lineRule="auto"/>
    </w:pPr>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rPr>
      <w:tblPr>
        <w:tblLayout w:type="fixed"/>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blLayout w:type="fixed"/>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rPr>
      <w:tblPr>
        <w:tblLayout w:type="fixed"/>
      </w:tblPr>
      <w:tcPr>
        <w:tcBorders>
          <w:left w:val="nil"/>
          <w:right w:val="nil"/>
          <w:insideH w:val="nil"/>
          <w:insideV w:val="nil"/>
        </w:tcBorders>
        <w:shd w:val="clear" w:color="auto" w:fill="4F81BD" w:themeFill="accent1"/>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blLayout w:type="fixed"/>
      </w:tblPr>
      <w:tcPr>
        <w:tcBorders>
          <w:top w:val="single" w:color="auto" w:sz="18" w:space="0"/>
          <w:left w:val="nil"/>
          <w:bottom w:val="single" w:color="auto" w:sz="18" w:space="0"/>
          <w:right w:val="nil"/>
          <w:insideH w:val="nil"/>
          <w:insideV w:val="nil"/>
        </w:tcBorders>
      </w:tcPr>
    </w:tblStylePr>
  </w:style>
  <w:style w:type="table" w:styleId="68">
    <w:name w:val="Medium Shading 2 Accent 2"/>
    <w:basedOn w:val="36"/>
    <w:uiPriority w:val="64"/>
    <w:pPr>
      <w:spacing w:line="240" w:lineRule="auto"/>
    </w:pPr>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rPr>
      <w:tblPr>
        <w:tblLayout w:type="fixed"/>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blLayout w:type="fixed"/>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rPr>
      <w:tblPr>
        <w:tblLayout w:type="fixed"/>
      </w:tblPr>
      <w:tcPr>
        <w:tcBorders>
          <w:left w:val="nil"/>
          <w:right w:val="nil"/>
          <w:insideH w:val="nil"/>
          <w:insideV w:val="nil"/>
        </w:tcBorders>
        <w:shd w:val="clear" w:color="auto" w:fill="C0504D" w:themeFill="accent2"/>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blLayout w:type="fixed"/>
      </w:tblPr>
      <w:tcPr>
        <w:tcBorders>
          <w:top w:val="single" w:color="auto" w:sz="18" w:space="0"/>
          <w:left w:val="nil"/>
          <w:bottom w:val="single" w:color="auto" w:sz="18" w:space="0"/>
          <w:right w:val="nil"/>
          <w:insideH w:val="nil"/>
          <w:insideV w:val="nil"/>
        </w:tcBorders>
      </w:tcPr>
    </w:tblStylePr>
  </w:style>
  <w:style w:type="table" w:styleId="69">
    <w:name w:val="Medium Shading 2 Accent 3"/>
    <w:basedOn w:val="36"/>
    <w:uiPriority w:val="64"/>
    <w:pPr>
      <w:spacing w:line="240" w:lineRule="auto"/>
    </w:pPr>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rPr>
      <w:tblPr>
        <w:tblLayout w:type="fixed"/>
      </w:tbl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blLayout w:type="fixed"/>
      </w:tbl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rPr>
      <w:tblPr>
        <w:tblLayout w:type="fixed"/>
      </w:tblPr>
      <w:tcPr>
        <w:tcBorders>
          <w:left w:val="nil"/>
          <w:right w:val="nil"/>
          <w:insideH w:val="nil"/>
          <w:insideV w:val="nil"/>
        </w:tcBorders>
        <w:shd w:val="clear" w:color="auto" w:fill="9BBB59" w:themeFill="accent3"/>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blLayout w:type="fixed"/>
      </w:tblPr>
      <w:tcPr>
        <w:tcBorders>
          <w:top w:val="single" w:color="auto" w:sz="18" w:space="0"/>
          <w:left w:val="nil"/>
          <w:bottom w:val="single" w:color="auto" w:sz="18" w:space="0"/>
          <w:right w:val="nil"/>
          <w:insideH w:val="nil"/>
          <w:insideV w:val="nil"/>
        </w:tcBorders>
      </w:tcPr>
    </w:tblStylePr>
  </w:style>
  <w:style w:type="table" w:styleId="70">
    <w:name w:val="Medium Shading 2 Accent 4"/>
    <w:basedOn w:val="36"/>
    <w:uiPriority w:val="64"/>
    <w:pPr>
      <w:spacing w:line="240" w:lineRule="auto"/>
    </w:pPr>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rPr>
      <w:tblPr>
        <w:tblLayout w:type="fixed"/>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blLayout w:type="fixed"/>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rPr>
      <w:tblPr>
        <w:tblLayout w:type="fixed"/>
      </w:tblPr>
      <w:tcPr>
        <w:tcBorders>
          <w:left w:val="nil"/>
          <w:right w:val="nil"/>
          <w:insideH w:val="nil"/>
          <w:insideV w:val="nil"/>
        </w:tcBorders>
        <w:shd w:val="clear" w:color="auto" w:fill="8064A2" w:themeFill="accent4"/>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blLayout w:type="fixed"/>
      </w:tblPr>
      <w:tcPr>
        <w:tcBorders>
          <w:top w:val="single" w:color="auto" w:sz="18" w:space="0"/>
          <w:left w:val="nil"/>
          <w:bottom w:val="single" w:color="auto" w:sz="18" w:space="0"/>
          <w:right w:val="nil"/>
          <w:insideH w:val="nil"/>
          <w:insideV w:val="nil"/>
        </w:tcBorders>
      </w:tcPr>
    </w:tblStylePr>
  </w:style>
  <w:style w:type="table" w:styleId="71">
    <w:name w:val="Medium Shading 2 Accent 5"/>
    <w:basedOn w:val="36"/>
    <w:uiPriority w:val="64"/>
    <w:pPr>
      <w:spacing w:line="240" w:lineRule="auto"/>
    </w:pPr>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rPr>
      <w:tblPr>
        <w:tblLayout w:type="fixed"/>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blLayout w:type="fixed"/>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rPr>
      <w:tblPr>
        <w:tblLayout w:type="fixed"/>
      </w:tblPr>
      <w:tcPr>
        <w:tcBorders>
          <w:left w:val="nil"/>
          <w:right w:val="nil"/>
          <w:insideH w:val="nil"/>
          <w:insideV w:val="nil"/>
        </w:tcBorders>
        <w:shd w:val="clear" w:color="auto" w:fill="4BACC6" w:themeFill="accent5"/>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blLayout w:type="fixed"/>
      </w:tblPr>
      <w:tcPr>
        <w:tcBorders>
          <w:top w:val="single" w:color="auto" w:sz="18" w:space="0"/>
          <w:left w:val="nil"/>
          <w:bottom w:val="single" w:color="auto" w:sz="18" w:space="0"/>
          <w:right w:val="nil"/>
          <w:insideH w:val="nil"/>
          <w:insideV w:val="nil"/>
        </w:tcBorders>
      </w:tcPr>
    </w:tblStylePr>
  </w:style>
  <w:style w:type="table" w:styleId="72">
    <w:name w:val="Medium Shading 2 Accent 6"/>
    <w:basedOn w:val="36"/>
    <w:uiPriority w:val="64"/>
    <w:pPr>
      <w:spacing w:line="240" w:lineRule="auto"/>
    </w:pPr>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rPr>
      <w:tblPr>
        <w:tblLayout w:type="fixed"/>
      </w:tbl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blLayout w:type="fixed"/>
      </w:tbl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rPr>
      <w:tblPr>
        <w:tblLayout w:type="fixed"/>
      </w:tblPr>
      <w:tcPr>
        <w:tcBorders>
          <w:left w:val="nil"/>
          <w:right w:val="nil"/>
          <w:insideH w:val="nil"/>
          <w:insideV w:val="nil"/>
        </w:tcBorders>
        <w:shd w:val="clear" w:color="auto" w:fill="F79646" w:themeFill="accent6"/>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blLayout w:type="fixed"/>
      </w:tblPr>
      <w:tcPr>
        <w:tcBorders>
          <w:top w:val="single" w:color="auto" w:sz="18" w:space="0"/>
          <w:left w:val="nil"/>
          <w:bottom w:val="single" w:color="auto" w:sz="18" w:space="0"/>
          <w:right w:val="nil"/>
          <w:insideH w:val="nil"/>
          <w:insideV w:val="nil"/>
        </w:tcBorders>
      </w:tcPr>
    </w:tblStylePr>
  </w:style>
  <w:style w:type="table" w:styleId="73">
    <w:name w:val="Medium List 1"/>
    <w:basedOn w:val="36"/>
    <w:uiPriority w:val="65"/>
    <w:pPr>
      <w:spacing w:line="240" w:lineRule="auto"/>
    </w:pPr>
    <w:rPr>
      <w:color w:val="000000" w:themeColor="text1"/>
    </w:rPr>
    <w:tblPr>
      <w:tblBorders>
        <w:top w:val="single" w:color="000000" w:themeColor="text1" w:sz="8" w:space="0"/>
        <w:bottom w:val="single" w:color="000000" w:themeColor="text1"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blPr>
        <w:tblLayout w:type="fixed"/>
      </w:tblPr>
      <w:tcPr>
        <w:tcBorders>
          <w:top w:val="nil"/>
          <w:bottom w:val="single" w:color="000000" w:themeColor="text1" w:sz="8" w:space="0"/>
        </w:tcBorders>
      </w:tcPr>
    </w:tblStylePr>
    <w:tblStylePr w:type="lastRow">
      <w:rPr>
        <w:b/>
        <w:bCs/>
        <w:color w:val="1F497D" w:themeColor="text2"/>
      </w:rPr>
      <w:tblPr>
        <w:tblLayout w:type="fixed"/>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blLayout w:type="fixed"/>
      </w:tblPr>
      <w:tcPr>
        <w:tcBorders>
          <w:top w:val="single" w:color="000000" w:themeColor="text1" w:sz="8" w:space="0"/>
          <w:bottom w:val="single" w:color="000000" w:themeColor="text1" w:sz="8" w:space="0"/>
        </w:tcBorders>
      </w:tcPr>
    </w:tblStylePr>
    <w:tblStylePr w:type="band1Vert">
      <w:tblPr>
        <w:tblLayout w:type="fixed"/>
      </w:tblPr>
      <w:tcPr>
        <w:shd w:val="clear" w:color="auto" w:fill="BFBFBF" w:themeFill="text1" w:themeFillTint="3F"/>
      </w:tcPr>
    </w:tblStylePr>
    <w:tblStylePr w:type="band1Horz">
      <w:tblPr>
        <w:tblLayout w:type="fixed"/>
      </w:tblPr>
      <w:tcPr>
        <w:shd w:val="clear" w:color="auto" w:fill="BFBFBF" w:themeFill="text1" w:themeFillTint="3F"/>
      </w:tcPr>
    </w:tblStylePr>
  </w:style>
  <w:style w:type="table" w:styleId="74">
    <w:name w:val="Medium List 1 Accent 1"/>
    <w:basedOn w:val="36"/>
    <w:uiPriority w:val="65"/>
    <w:pPr>
      <w:spacing w:line="240" w:lineRule="auto"/>
    </w:pPr>
    <w:rPr>
      <w:color w:val="000000" w:themeColor="text1"/>
    </w:rPr>
    <w:tblPr>
      <w:tblBorders>
        <w:top w:val="single" w:color="4F81BD" w:themeColor="accent1" w:sz="8" w:space="0"/>
        <w:bottom w:val="single" w:color="4F81BD" w:themeColor="accent1"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blPr>
        <w:tblLayout w:type="fixed"/>
      </w:tblPr>
      <w:tcPr>
        <w:tcBorders>
          <w:top w:val="nil"/>
          <w:bottom w:val="single" w:color="4F81BD" w:themeColor="accent1" w:sz="8" w:space="0"/>
        </w:tcBorders>
      </w:tcPr>
    </w:tblStylePr>
    <w:tblStylePr w:type="lastRow">
      <w:rPr>
        <w:b/>
        <w:bCs/>
        <w:color w:val="1F497D" w:themeColor="text2"/>
      </w:rPr>
      <w:tblPr>
        <w:tblLayout w:type="fixed"/>
      </w:tblPr>
      <w:tcPr>
        <w:tcBorders>
          <w:top w:val="single" w:color="4F81BD" w:themeColor="accent1" w:sz="8" w:space="0"/>
          <w:bottom w:val="single" w:color="4F81BD" w:themeColor="accent1" w:sz="8" w:space="0"/>
        </w:tcBorders>
      </w:tcPr>
    </w:tblStylePr>
    <w:tblStylePr w:type="firstCol">
      <w:rPr>
        <w:b/>
        <w:bCs/>
      </w:rPr>
    </w:tblStylePr>
    <w:tblStylePr w:type="lastCol">
      <w:rPr>
        <w:b/>
        <w:bCs/>
      </w:rPr>
      <w:tblPr>
        <w:tblLayout w:type="fixed"/>
      </w:tblPr>
      <w:tcPr>
        <w:tcBorders>
          <w:top w:val="single" w:color="4F81BD" w:themeColor="accent1" w:sz="8" w:space="0"/>
          <w:bottom w:val="single" w:color="4F81BD" w:themeColor="accent1" w:sz="8" w:space="0"/>
        </w:tcBorders>
      </w:tcPr>
    </w:tblStylePr>
    <w:tblStylePr w:type="band1Vert">
      <w:tblPr>
        <w:tblLayout w:type="fixed"/>
      </w:tblPr>
      <w:tcPr>
        <w:shd w:val="clear" w:color="auto" w:fill="D3DFEE" w:themeFill="accent1" w:themeFillTint="3F"/>
      </w:tcPr>
    </w:tblStylePr>
    <w:tblStylePr w:type="band1Horz">
      <w:tblPr>
        <w:tblLayout w:type="fixed"/>
      </w:tblPr>
      <w:tcPr>
        <w:shd w:val="clear" w:color="auto" w:fill="D3DFEE" w:themeFill="accent1" w:themeFillTint="3F"/>
      </w:tcPr>
    </w:tblStylePr>
  </w:style>
  <w:style w:type="table" w:styleId="75">
    <w:name w:val="Medium List 1 Accent 2"/>
    <w:basedOn w:val="36"/>
    <w:uiPriority w:val="65"/>
    <w:pPr>
      <w:spacing w:line="240" w:lineRule="auto"/>
    </w:pPr>
    <w:rPr>
      <w:color w:val="000000" w:themeColor="text1"/>
    </w:rPr>
    <w:tblPr>
      <w:tblBorders>
        <w:top w:val="single" w:color="C0504D" w:themeColor="accent2" w:sz="8" w:space="0"/>
        <w:bottom w:val="single" w:color="C0504D" w:themeColor="accent2"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blPr>
        <w:tblLayout w:type="fixed"/>
      </w:tblPr>
      <w:tcPr>
        <w:tcBorders>
          <w:top w:val="nil"/>
          <w:bottom w:val="single" w:color="C0504D" w:themeColor="accent2" w:sz="8" w:space="0"/>
        </w:tcBorders>
      </w:tcPr>
    </w:tblStylePr>
    <w:tblStylePr w:type="lastRow">
      <w:rPr>
        <w:b/>
        <w:bCs/>
        <w:color w:val="1F497D" w:themeColor="text2"/>
      </w:rPr>
      <w:tblPr>
        <w:tblLayout w:type="fixed"/>
      </w:tblPr>
      <w:tcPr>
        <w:tcBorders>
          <w:top w:val="single" w:color="C0504D" w:themeColor="accent2" w:sz="8" w:space="0"/>
          <w:bottom w:val="single" w:color="C0504D" w:themeColor="accent2" w:sz="8" w:space="0"/>
        </w:tcBorders>
      </w:tcPr>
    </w:tblStylePr>
    <w:tblStylePr w:type="firstCol">
      <w:rPr>
        <w:b/>
        <w:bCs/>
      </w:rPr>
    </w:tblStylePr>
    <w:tblStylePr w:type="lastCol">
      <w:rPr>
        <w:b/>
        <w:bCs/>
      </w:rPr>
      <w:tblPr>
        <w:tblLayout w:type="fixed"/>
      </w:tblPr>
      <w:tcPr>
        <w:tcBorders>
          <w:top w:val="single" w:color="C0504D" w:themeColor="accent2" w:sz="8" w:space="0"/>
          <w:bottom w:val="single" w:color="C0504D" w:themeColor="accent2" w:sz="8" w:space="0"/>
        </w:tcBorders>
      </w:tcPr>
    </w:tblStylePr>
    <w:tblStylePr w:type="band1Vert">
      <w:tblPr>
        <w:tblLayout w:type="fixed"/>
      </w:tblPr>
      <w:tcPr>
        <w:shd w:val="clear" w:color="auto" w:fill="EFD3D3" w:themeFill="accent2" w:themeFillTint="3F"/>
      </w:tcPr>
    </w:tblStylePr>
    <w:tblStylePr w:type="band1Horz">
      <w:tblPr>
        <w:tblLayout w:type="fixed"/>
      </w:tblPr>
      <w:tcPr>
        <w:shd w:val="clear" w:color="auto" w:fill="EFD3D3" w:themeFill="accent2" w:themeFillTint="3F"/>
      </w:tcPr>
    </w:tblStylePr>
  </w:style>
  <w:style w:type="table" w:styleId="76">
    <w:name w:val="Medium List 1 Accent 3"/>
    <w:basedOn w:val="36"/>
    <w:uiPriority w:val="65"/>
    <w:pPr>
      <w:spacing w:line="240" w:lineRule="auto"/>
    </w:pPr>
    <w:rPr>
      <w:color w:val="000000" w:themeColor="text1"/>
    </w:rPr>
    <w:tblPr>
      <w:tblBorders>
        <w:top w:val="single" w:color="9BBB59" w:themeColor="accent3" w:sz="8" w:space="0"/>
        <w:bottom w:val="single" w:color="9BBB59" w:themeColor="accent3"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blPr>
        <w:tblLayout w:type="fixed"/>
      </w:tblPr>
      <w:tcPr>
        <w:tcBorders>
          <w:top w:val="nil"/>
          <w:bottom w:val="single" w:color="9BBB59" w:themeColor="accent3" w:sz="8" w:space="0"/>
        </w:tcBorders>
      </w:tcPr>
    </w:tblStylePr>
    <w:tblStylePr w:type="lastRow">
      <w:rPr>
        <w:b/>
        <w:bCs/>
        <w:color w:val="1F497D" w:themeColor="text2"/>
      </w:rPr>
      <w:tblPr>
        <w:tblLayout w:type="fixed"/>
      </w:tblPr>
      <w:tcPr>
        <w:tcBorders>
          <w:top w:val="single" w:color="9BBB59" w:themeColor="accent3" w:sz="8" w:space="0"/>
          <w:bottom w:val="single" w:color="9BBB59" w:themeColor="accent3" w:sz="8" w:space="0"/>
        </w:tcBorders>
      </w:tcPr>
    </w:tblStylePr>
    <w:tblStylePr w:type="firstCol">
      <w:rPr>
        <w:b/>
        <w:bCs/>
      </w:rPr>
    </w:tblStylePr>
    <w:tblStylePr w:type="lastCol">
      <w:rPr>
        <w:b/>
        <w:bCs/>
      </w:rPr>
      <w:tblPr>
        <w:tblLayout w:type="fixed"/>
      </w:tblPr>
      <w:tcPr>
        <w:tcBorders>
          <w:top w:val="single" w:color="9BBB59" w:themeColor="accent3" w:sz="8" w:space="0"/>
          <w:bottom w:val="single" w:color="9BBB59" w:themeColor="accent3" w:sz="8" w:space="0"/>
        </w:tcBorders>
      </w:tcPr>
    </w:tblStylePr>
    <w:tblStylePr w:type="band1Vert">
      <w:tblPr>
        <w:tblLayout w:type="fixed"/>
      </w:tblPr>
      <w:tcPr>
        <w:shd w:val="clear" w:color="auto" w:fill="E6EED5" w:themeFill="accent3" w:themeFillTint="3F"/>
      </w:tcPr>
    </w:tblStylePr>
    <w:tblStylePr w:type="band1Horz">
      <w:tblPr>
        <w:tblLayout w:type="fixed"/>
      </w:tblPr>
      <w:tcPr>
        <w:shd w:val="clear" w:color="auto" w:fill="E6EED5" w:themeFill="accent3" w:themeFillTint="3F"/>
      </w:tcPr>
    </w:tblStylePr>
  </w:style>
  <w:style w:type="table" w:styleId="77">
    <w:name w:val="Medium List 1 Accent 4"/>
    <w:basedOn w:val="36"/>
    <w:uiPriority w:val="65"/>
    <w:pPr>
      <w:spacing w:line="240" w:lineRule="auto"/>
    </w:pPr>
    <w:rPr>
      <w:color w:val="000000" w:themeColor="text1"/>
    </w:rPr>
    <w:tblPr>
      <w:tblBorders>
        <w:top w:val="single" w:color="8064A2" w:themeColor="accent4" w:sz="8" w:space="0"/>
        <w:bottom w:val="single" w:color="8064A2" w:themeColor="accent4"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blPr>
        <w:tblLayout w:type="fixed"/>
      </w:tblPr>
      <w:tcPr>
        <w:tcBorders>
          <w:top w:val="nil"/>
          <w:bottom w:val="single" w:color="8064A2" w:themeColor="accent4" w:sz="8" w:space="0"/>
        </w:tcBorders>
      </w:tcPr>
    </w:tblStylePr>
    <w:tblStylePr w:type="lastRow">
      <w:rPr>
        <w:b/>
        <w:bCs/>
        <w:color w:val="1F497D" w:themeColor="text2"/>
      </w:rPr>
      <w:tblPr>
        <w:tblLayout w:type="fixed"/>
      </w:tblPr>
      <w:tcPr>
        <w:tcBorders>
          <w:top w:val="single" w:color="8064A2" w:themeColor="accent4" w:sz="8" w:space="0"/>
          <w:bottom w:val="single" w:color="8064A2" w:themeColor="accent4" w:sz="8" w:space="0"/>
        </w:tcBorders>
      </w:tcPr>
    </w:tblStylePr>
    <w:tblStylePr w:type="firstCol">
      <w:rPr>
        <w:b/>
        <w:bCs/>
      </w:rPr>
    </w:tblStylePr>
    <w:tblStylePr w:type="lastCol">
      <w:rPr>
        <w:b/>
        <w:bCs/>
      </w:rPr>
      <w:tblPr>
        <w:tblLayout w:type="fixed"/>
      </w:tblPr>
      <w:tcPr>
        <w:tcBorders>
          <w:top w:val="single" w:color="8064A2" w:themeColor="accent4" w:sz="8" w:space="0"/>
          <w:bottom w:val="single" w:color="8064A2" w:themeColor="accent4" w:sz="8" w:space="0"/>
        </w:tcBorders>
      </w:tcPr>
    </w:tblStylePr>
    <w:tblStylePr w:type="band1Vert">
      <w:tblPr>
        <w:tblLayout w:type="fixed"/>
      </w:tblPr>
      <w:tcPr>
        <w:shd w:val="clear" w:color="auto" w:fill="DFD8E8" w:themeFill="accent4" w:themeFillTint="3F"/>
      </w:tcPr>
    </w:tblStylePr>
    <w:tblStylePr w:type="band1Horz">
      <w:tblPr>
        <w:tblLayout w:type="fixed"/>
      </w:tblPr>
      <w:tcPr>
        <w:shd w:val="clear" w:color="auto" w:fill="DFD8E8" w:themeFill="accent4" w:themeFillTint="3F"/>
      </w:tcPr>
    </w:tblStylePr>
  </w:style>
  <w:style w:type="table" w:styleId="78">
    <w:name w:val="Medium List 1 Accent 5"/>
    <w:basedOn w:val="36"/>
    <w:uiPriority w:val="65"/>
    <w:pPr>
      <w:spacing w:line="240" w:lineRule="auto"/>
    </w:pPr>
    <w:rPr>
      <w:color w:val="000000" w:themeColor="text1"/>
    </w:rPr>
    <w:tblPr>
      <w:tblBorders>
        <w:top w:val="single" w:color="4BACC6" w:themeColor="accent5" w:sz="8" w:space="0"/>
        <w:bottom w:val="single" w:color="4BACC6" w:themeColor="accent5"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blPr>
        <w:tblLayout w:type="fixed"/>
      </w:tblPr>
      <w:tcPr>
        <w:tcBorders>
          <w:top w:val="nil"/>
          <w:bottom w:val="single" w:color="4BACC6" w:themeColor="accent5" w:sz="8" w:space="0"/>
        </w:tcBorders>
      </w:tcPr>
    </w:tblStylePr>
    <w:tblStylePr w:type="lastRow">
      <w:rPr>
        <w:b/>
        <w:bCs/>
        <w:color w:val="1F497D" w:themeColor="text2"/>
      </w:rPr>
      <w:tblPr>
        <w:tblLayout w:type="fixed"/>
      </w:tblPr>
      <w:tcPr>
        <w:tcBorders>
          <w:top w:val="single" w:color="4BACC6" w:themeColor="accent5" w:sz="8" w:space="0"/>
          <w:bottom w:val="single" w:color="4BACC6" w:themeColor="accent5" w:sz="8" w:space="0"/>
        </w:tcBorders>
      </w:tcPr>
    </w:tblStylePr>
    <w:tblStylePr w:type="firstCol">
      <w:rPr>
        <w:b/>
        <w:bCs/>
      </w:rPr>
    </w:tblStylePr>
    <w:tblStylePr w:type="lastCol">
      <w:rPr>
        <w:b/>
        <w:bCs/>
      </w:rPr>
      <w:tblPr>
        <w:tblLayout w:type="fixed"/>
      </w:tblPr>
      <w:tcPr>
        <w:tcBorders>
          <w:top w:val="single" w:color="4BACC6" w:themeColor="accent5" w:sz="8" w:space="0"/>
          <w:bottom w:val="single" w:color="4BACC6" w:themeColor="accent5" w:sz="8" w:space="0"/>
        </w:tcBorders>
      </w:tcPr>
    </w:tblStylePr>
    <w:tblStylePr w:type="band1Vert">
      <w:tblPr>
        <w:tblLayout w:type="fixed"/>
      </w:tblPr>
      <w:tcPr>
        <w:shd w:val="clear" w:color="auto" w:fill="D2EAF0" w:themeFill="accent5" w:themeFillTint="3F"/>
      </w:tcPr>
    </w:tblStylePr>
    <w:tblStylePr w:type="band1Horz">
      <w:tblPr>
        <w:tblLayout w:type="fixed"/>
      </w:tblPr>
      <w:tcPr>
        <w:shd w:val="clear" w:color="auto" w:fill="D2EAF0" w:themeFill="accent5" w:themeFillTint="3F"/>
      </w:tcPr>
    </w:tblStylePr>
  </w:style>
  <w:style w:type="table" w:styleId="79">
    <w:name w:val="Medium List 1 Accent 6"/>
    <w:basedOn w:val="36"/>
    <w:uiPriority w:val="65"/>
    <w:pPr>
      <w:spacing w:line="240" w:lineRule="auto"/>
    </w:pPr>
    <w:rPr>
      <w:color w:val="000000" w:themeColor="text1"/>
    </w:rPr>
    <w:tblPr>
      <w:tblBorders>
        <w:top w:val="single" w:color="F79646" w:themeColor="accent6" w:sz="8" w:space="0"/>
        <w:bottom w:val="single" w:color="F79646" w:themeColor="accent6"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blPr>
        <w:tblLayout w:type="fixed"/>
      </w:tblPr>
      <w:tcPr>
        <w:tcBorders>
          <w:top w:val="nil"/>
          <w:bottom w:val="single" w:color="F79646" w:themeColor="accent6" w:sz="8" w:space="0"/>
        </w:tcBorders>
      </w:tcPr>
    </w:tblStylePr>
    <w:tblStylePr w:type="lastRow">
      <w:rPr>
        <w:b/>
        <w:bCs/>
        <w:color w:val="1F497D" w:themeColor="text2"/>
      </w:rPr>
      <w:tblPr>
        <w:tblLayout w:type="fixed"/>
      </w:tblPr>
      <w:tcPr>
        <w:tcBorders>
          <w:top w:val="single" w:color="F79646" w:themeColor="accent6" w:sz="8" w:space="0"/>
          <w:bottom w:val="single" w:color="F79646" w:themeColor="accent6" w:sz="8" w:space="0"/>
        </w:tcBorders>
      </w:tcPr>
    </w:tblStylePr>
    <w:tblStylePr w:type="firstCol">
      <w:rPr>
        <w:b/>
        <w:bCs/>
      </w:rPr>
    </w:tblStylePr>
    <w:tblStylePr w:type="lastCol">
      <w:rPr>
        <w:b/>
        <w:bCs/>
      </w:rPr>
      <w:tblPr>
        <w:tblLayout w:type="fixed"/>
      </w:tblPr>
      <w:tcPr>
        <w:tcBorders>
          <w:top w:val="single" w:color="F79646" w:themeColor="accent6" w:sz="8" w:space="0"/>
          <w:bottom w:val="single" w:color="F79646" w:themeColor="accent6" w:sz="8" w:space="0"/>
        </w:tcBorders>
      </w:tcPr>
    </w:tblStylePr>
    <w:tblStylePr w:type="band1Vert">
      <w:tblPr>
        <w:tblLayout w:type="fixed"/>
      </w:tblPr>
      <w:tcPr>
        <w:shd w:val="clear" w:color="auto" w:fill="FDE5D1" w:themeFill="accent6" w:themeFillTint="3F"/>
      </w:tcPr>
    </w:tblStylePr>
    <w:tblStylePr w:type="band1Horz">
      <w:tblPr>
        <w:tblLayout w:type="fixed"/>
      </w:tblPr>
      <w:tcPr>
        <w:shd w:val="clear" w:color="auto" w:fill="FDE5D1" w:themeFill="accent6" w:themeFillTint="3F"/>
      </w:tcPr>
    </w:tblStylePr>
  </w:style>
  <w:style w:type="table" w:styleId="80">
    <w:name w:val="Medium List 2"/>
    <w:basedOn w:val="36"/>
    <w:uiPriority w:val="66"/>
    <w:pPr>
      <w:spacing w:line="240" w:lineRule="auto"/>
    </w:pPr>
    <w:rPr>
      <w:rFonts w:asciiTheme="majorHAnsi" w:hAnsiTheme="majorHAnsi" w:eastAsiaTheme="majorEastAsia" w:cstheme="majorBidi"/>
      <w:color w:val="000000" w:themeColor="text1"/>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Layout w:type="fixed"/>
      <w:tblCellMar>
        <w:top w:w="0" w:type="dxa"/>
        <w:left w:w="108" w:type="dxa"/>
        <w:bottom w:w="0" w:type="dxa"/>
        <w:right w:w="108" w:type="dxa"/>
      </w:tblCellMar>
    </w:tblPr>
    <w:tblStylePr w:type="firstRow">
      <w:rPr>
        <w:sz w:val="24"/>
        <w:szCs w:val="24"/>
      </w:rPr>
      <w:tblPr>
        <w:tblLayout w:type="fixed"/>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blLayout w:type="fixed"/>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blLayout w:type="fixed"/>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BFBFBF" w:themeFill="text1" w:themeFillTint="3F"/>
      </w:tcPr>
    </w:tblStylePr>
    <w:tblStylePr w:type="band1Horz">
      <w:tblPr>
        <w:tblLayout w:type="fixed"/>
      </w:tblPr>
      <w:tcPr>
        <w:tcBorders>
          <w:top w:val="nil"/>
          <w:bottom w:val="nil"/>
          <w:insideH w:val="nil"/>
          <w:insideV w:val="nil"/>
        </w:tcBorders>
        <w:shd w:val="clear" w:color="auto" w:fill="BFBFBF" w:themeFill="text1"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1">
    <w:name w:val="Medium List 2 Accent 1"/>
    <w:basedOn w:val="36"/>
    <w:uiPriority w:val="66"/>
    <w:pPr>
      <w:spacing w:line="240" w:lineRule="auto"/>
    </w:pPr>
    <w:rPr>
      <w:rFonts w:asciiTheme="majorHAnsi" w:hAnsiTheme="majorHAnsi" w:eastAsiaTheme="majorEastAsia" w:cstheme="majorBidi"/>
      <w:color w:val="000000" w:themeColor="text1"/>
    </w:r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Layout w:type="fixed"/>
      <w:tblCellMar>
        <w:top w:w="0" w:type="dxa"/>
        <w:left w:w="108" w:type="dxa"/>
        <w:bottom w:w="0" w:type="dxa"/>
        <w:right w:w="108" w:type="dxa"/>
      </w:tblCellMar>
    </w:tblPr>
    <w:tblStylePr w:type="firstRow">
      <w:rPr>
        <w:sz w:val="24"/>
        <w:szCs w:val="24"/>
      </w:rPr>
      <w:tblPr>
        <w:tblLayout w:type="fixed"/>
      </w:tblPr>
      <w:tcPr>
        <w:tcBorders>
          <w:top w:val="nil"/>
          <w:left w:val="nil"/>
          <w:bottom w:val="single" w:color="4F81BD" w:themeColor="accent1" w:sz="24" w:space="0"/>
          <w:right w:val="nil"/>
          <w:insideH w:val="nil"/>
          <w:insideV w:val="nil"/>
        </w:tcBorders>
        <w:shd w:val="clear" w:color="auto" w:fill="FFFFFF" w:themeFill="background1"/>
      </w:tcPr>
    </w:tblStylePr>
    <w:tblStylePr w:type="lastRow">
      <w:tblPr>
        <w:tblLayout w:type="fixed"/>
      </w:tblPr>
      <w:tcPr>
        <w:tcBorders>
          <w:top w:val="single" w:color="4F81BD" w:themeColor="accent1"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4F81BD" w:themeColor="accent1" w:sz="8" w:space="0"/>
          <w:insideH w:val="nil"/>
          <w:insideV w:val="nil"/>
        </w:tcBorders>
        <w:shd w:val="clear" w:color="auto" w:fill="FFFFFF" w:themeFill="background1"/>
      </w:tcPr>
    </w:tblStylePr>
    <w:tblStylePr w:type="lastCol">
      <w:tblPr>
        <w:tblLayout w:type="fixed"/>
      </w:tblPr>
      <w:tcPr>
        <w:tcBorders>
          <w:top w:val="nil"/>
          <w:left w:val="single" w:color="4F81BD" w:themeColor="accent1"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D3DFEE" w:themeFill="accent1" w:themeFillTint="3F"/>
      </w:tcPr>
    </w:tblStylePr>
    <w:tblStylePr w:type="band1Horz">
      <w:tblPr>
        <w:tblLayout w:type="fixed"/>
      </w:tblPr>
      <w:tcPr>
        <w:tcBorders>
          <w:top w:val="nil"/>
          <w:bottom w:val="nil"/>
          <w:insideH w:val="nil"/>
          <w:insideV w:val="nil"/>
        </w:tcBorders>
        <w:shd w:val="clear" w:color="auto" w:fill="D3DFEE" w:themeFill="accent1"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2">
    <w:name w:val="Medium List 2 Accent 2"/>
    <w:basedOn w:val="36"/>
    <w:uiPriority w:val="66"/>
    <w:pPr>
      <w:spacing w:line="240" w:lineRule="auto"/>
    </w:pPr>
    <w:rPr>
      <w:rFonts w:asciiTheme="majorHAnsi" w:hAnsiTheme="majorHAnsi" w:eastAsiaTheme="majorEastAsia" w:cstheme="majorBidi"/>
      <w:color w:val="000000" w:themeColor="text1"/>
    </w:r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Layout w:type="fixed"/>
      <w:tblCellMar>
        <w:top w:w="0" w:type="dxa"/>
        <w:left w:w="108" w:type="dxa"/>
        <w:bottom w:w="0" w:type="dxa"/>
        <w:right w:w="108" w:type="dxa"/>
      </w:tblCellMar>
    </w:tblPr>
    <w:tblStylePr w:type="firstRow">
      <w:rPr>
        <w:sz w:val="24"/>
        <w:szCs w:val="24"/>
      </w:rPr>
      <w:tblPr>
        <w:tblLayout w:type="fixed"/>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tblPr>
        <w:tblLayout w:type="fixed"/>
      </w:tblPr>
      <w:tcPr>
        <w:tcBorders>
          <w:top w:val="single" w:color="C0504D" w:themeColor="accent2"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C0504D" w:themeColor="accent2" w:sz="8" w:space="0"/>
          <w:insideH w:val="nil"/>
          <w:insideV w:val="nil"/>
        </w:tcBorders>
        <w:shd w:val="clear" w:color="auto" w:fill="FFFFFF" w:themeFill="background1"/>
      </w:tcPr>
    </w:tblStylePr>
    <w:tblStylePr w:type="lastCol">
      <w:tblPr>
        <w:tblLayout w:type="fixed"/>
      </w:tblPr>
      <w:tcPr>
        <w:tcBorders>
          <w:top w:val="nil"/>
          <w:left w:val="single" w:color="C0504D" w:themeColor="accent2"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EFD3D3" w:themeFill="accent2" w:themeFillTint="3F"/>
      </w:tcPr>
    </w:tblStylePr>
    <w:tblStylePr w:type="band1Horz">
      <w:tblPr>
        <w:tblLayout w:type="fixed"/>
      </w:tblPr>
      <w:tcPr>
        <w:tcBorders>
          <w:top w:val="nil"/>
          <w:bottom w:val="nil"/>
          <w:insideH w:val="nil"/>
          <w:insideV w:val="nil"/>
        </w:tcBorders>
        <w:shd w:val="clear" w:color="auto" w:fill="EFD3D3" w:themeFill="accent2"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3">
    <w:name w:val="Medium List 2 Accent 3"/>
    <w:basedOn w:val="36"/>
    <w:uiPriority w:val="66"/>
    <w:pPr>
      <w:spacing w:line="240" w:lineRule="auto"/>
    </w:pPr>
    <w:rPr>
      <w:rFonts w:asciiTheme="majorHAnsi" w:hAnsiTheme="majorHAnsi" w:eastAsiaTheme="majorEastAsia" w:cstheme="majorBidi"/>
      <w:color w:val="000000" w:themeColor="text1"/>
    </w:r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Layout w:type="fixed"/>
      <w:tblCellMar>
        <w:top w:w="0" w:type="dxa"/>
        <w:left w:w="108" w:type="dxa"/>
        <w:bottom w:w="0" w:type="dxa"/>
        <w:right w:w="108" w:type="dxa"/>
      </w:tblCellMar>
    </w:tblPr>
    <w:tblStylePr w:type="firstRow">
      <w:rPr>
        <w:sz w:val="24"/>
        <w:szCs w:val="24"/>
      </w:rPr>
      <w:tblPr>
        <w:tblLayout w:type="fixed"/>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tblPr>
        <w:tblLayout w:type="fixed"/>
      </w:tblPr>
      <w:tcPr>
        <w:tcBorders>
          <w:top w:val="single" w:color="9BBB59" w:themeColor="accent3"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9BBB59" w:themeColor="accent3" w:sz="8" w:space="0"/>
          <w:insideH w:val="nil"/>
          <w:insideV w:val="nil"/>
        </w:tcBorders>
        <w:shd w:val="clear" w:color="auto" w:fill="FFFFFF" w:themeFill="background1"/>
      </w:tcPr>
    </w:tblStylePr>
    <w:tblStylePr w:type="lastCol">
      <w:tblPr>
        <w:tblLayout w:type="fixed"/>
      </w:tblPr>
      <w:tcPr>
        <w:tcBorders>
          <w:top w:val="nil"/>
          <w:left w:val="single" w:color="9BBB59" w:themeColor="accent3"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top w:val="nil"/>
          <w:bottom w:val="nil"/>
          <w:insideH w:val="nil"/>
          <w:insideV w:val="nil"/>
        </w:tcBorders>
        <w:shd w:val="clear" w:color="auto" w:fill="E6EED5" w:themeFill="accent3"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4">
    <w:name w:val="Medium List 2 Accent 4"/>
    <w:basedOn w:val="36"/>
    <w:uiPriority w:val="66"/>
    <w:pPr>
      <w:spacing w:line="240" w:lineRule="auto"/>
    </w:pPr>
    <w:rPr>
      <w:rFonts w:asciiTheme="majorHAnsi" w:hAnsiTheme="majorHAnsi" w:eastAsiaTheme="majorEastAsia" w:cstheme="majorBidi"/>
      <w:color w:val="000000" w:themeColor="text1"/>
    </w:r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Layout w:type="fixed"/>
      <w:tblCellMar>
        <w:top w:w="0" w:type="dxa"/>
        <w:left w:w="108" w:type="dxa"/>
        <w:bottom w:w="0" w:type="dxa"/>
        <w:right w:w="108" w:type="dxa"/>
      </w:tblCellMar>
    </w:tblPr>
    <w:tblStylePr w:type="firstRow">
      <w:rPr>
        <w:sz w:val="24"/>
        <w:szCs w:val="24"/>
      </w:rPr>
      <w:tblPr>
        <w:tblLayout w:type="fixed"/>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tblPr>
        <w:tblLayout w:type="fixed"/>
      </w:tblPr>
      <w:tcPr>
        <w:tcBorders>
          <w:top w:val="single" w:color="8064A2" w:themeColor="accent4"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8064A2" w:themeColor="accent4" w:sz="8" w:space="0"/>
          <w:insideH w:val="nil"/>
          <w:insideV w:val="nil"/>
        </w:tcBorders>
        <w:shd w:val="clear" w:color="auto" w:fill="FFFFFF" w:themeFill="background1"/>
      </w:tcPr>
    </w:tblStylePr>
    <w:tblStylePr w:type="lastCol">
      <w:tblPr>
        <w:tblLayout w:type="fixed"/>
      </w:tblPr>
      <w:tcPr>
        <w:tcBorders>
          <w:top w:val="nil"/>
          <w:left w:val="single" w:color="8064A2" w:themeColor="accent4"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DFD8E8" w:themeFill="accent4" w:themeFillTint="3F"/>
      </w:tcPr>
    </w:tblStylePr>
    <w:tblStylePr w:type="band1Horz">
      <w:tblPr>
        <w:tblLayout w:type="fixed"/>
      </w:tblPr>
      <w:tcPr>
        <w:tcBorders>
          <w:top w:val="nil"/>
          <w:bottom w:val="nil"/>
          <w:insideH w:val="nil"/>
          <w:insideV w:val="nil"/>
        </w:tcBorders>
        <w:shd w:val="clear" w:color="auto" w:fill="DFD8E8" w:themeFill="accent4"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5">
    <w:name w:val="Medium List 2 Accent 5"/>
    <w:basedOn w:val="36"/>
    <w:uiPriority w:val="66"/>
    <w:pPr>
      <w:spacing w:line="240" w:lineRule="auto"/>
    </w:pPr>
    <w:rPr>
      <w:rFonts w:asciiTheme="majorHAnsi" w:hAnsiTheme="majorHAnsi" w:eastAsiaTheme="majorEastAsia" w:cstheme="majorBidi"/>
      <w:color w:val="000000" w:themeColor="text1"/>
    </w:r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Layout w:type="fixed"/>
      <w:tblCellMar>
        <w:top w:w="0" w:type="dxa"/>
        <w:left w:w="108" w:type="dxa"/>
        <w:bottom w:w="0" w:type="dxa"/>
        <w:right w:w="108" w:type="dxa"/>
      </w:tblCellMar>
    </w:tblPr>
    <w:tblStylePr w:type="firstRow">
      <w:rPr>
        <w:sz w:val="24"/>
        <w:szCs w:val="24"/>
      </w:rPr>
      <w:tblPr>
        <w:tblLayout w:type="fixed"/>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tblPr>
        <w:tblLayout w:type="fixed"/>
      </w:tblPr>
      <w:tcPr>
        <w:tcBorders>
          <w:top w:val="single" w:color="4BACC6" w:themeColor="accent5"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4BACC6" w:themeColor="accent5" w:sz="8" w:space="0"/>
          <w:insideH w:val="nil"/>
          <w:insideV w:val="nil"/>
        </w:tcBorders>
        <w:shd w:val="clear" w:color="auto" w:fill="FFFFFF" w:themeFill="background1"/>
      </w:tcPr>
    </w:tblStylePr>
    <w:tblStylePr w:type="lastCol">
      <w:tblPr>
        <w:tblLayout w:type="fixed"/>
      </w:tblPr>
      <w:tcPr>
        <w:tcBorders>
          <w:top w:val="nil"/>
          <w:left w:val="single" w:color="4BACC6" w:themeColor="accent5"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D2EAF0" w:themeFill="accent5" w:themeFillTint="3F"/>
      </w:tcPr>
    </w:tblStylePr>
    <w:tblStylePr w:type="band1Horz">
      <w:tblPr>
        <w:tblLayout w:type="fixed"/>
      </w:tblPr>
      <w:tcPr>
        <w:tcBorders>
          <w:top w:val="nil"/>
          <w:bottom w:val="nil"/>
          <w:insideH w:val="nil"/>
          <w:insideV w:val="nil"/>
        </w:tcBorders>
        <w:shd w:val="clear" w:color="auto" w:fill="D2EAF0" w:themeFill="accent5"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6">
    <w:name w:val="Medium List 2 Accent 6"/>
    <w:basedOn w:val="36"/>
    <w:uiPriority w:val="66"/>
    <w:pPr>
      <w:spacing w:line="240" w:lineRule="auto"/>
    </w:pPr>
    <w:rPr>
      <w:rFonts w:asciiTheme="majorHAnsi" w:hAnsiTheme="majorHAnsi" w:eastAsiaTheme="majorEastAsia" w:cstheme="majorBidi"/>
      <w:color w:val="000000" w:themeColor="text1"/>
    </w:r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Layout w:type="fixed"/>
      <w:tblCellMar>
        <w:top w:w="0" w:type="dxa"/>
        <w:left w:w="108" w:type="dxa"/>
        <w:bottom w:w="0" w:type="dxa"/>
        <w:right w:w="108" w:type="dxa"/>
      </w:tblCellMar>
    </w:tblPr>
    <w:tblStylePr w:type="firstRow">
      <w:rPr>
        <w:sz w:val="24"/>
        <w:szCs w:val="24"/>
      </w:rPr>
      <w:tblPr>
        <w:tblLayout w:type="fixed"/>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tblPr>
        <w:tblLayout w:type="fixed"/>
      </w:tblPr>
      <w:tcPr>
        <w:tcBorders>
          <w:top w:val="single" w:color="F79646" w:themeColor="accent6"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F79646" w:themeColor="accent6" w:sz="8" w:space="0"/>
          <w:insideH w:val="nil"/>
          <w:insideV w:val="nil"/>
        </w:tcBorders>
        <w:shd w:val="clear" w:color="auto" w:fill="FFFFFF" w:themeFill="background1"/>
      </w:tcPr>
    </w:tblStylePr>
    <w:tblStylePr w:type="lastCol">
      <w:tblPr>
        <w:tblLayout w:type="fixed"/>
      </w:tblPr>
      <w:tcPr>
        <w:tcBorders>
          <w:top w:val="nil"/>
          <w:left w:val="single" w:color="F79646" w:themeColor="accent6"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FDE5D1" w:themeFill="accent6" w:themeFillTint="3F"/>
      </w:tcPr>
    </w:tblStylePr>
    <w:tblStylePr w:type="band1Horz">
      <w:tblPr>
        <w:tblLayout w:type="fixed"/>
      </w:tblPr>
      <w:tcPr>
        <w:tcBorders>
          <w:top w:val="nil"/>
          <w:bottom w:val="nil"/>
          <w:insideH w:val="nil"/>
          <w:insideV w:val="nil"/>
        </w:tcBorders>
        <w:shd w:val="clear" w:color="auto" w:fill="FDE5D1" w:themeFill="accent6"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7">
    <w:name w:val="Medium Grid 1"/>
    <w:basedOn w:val="36"/>
    <w:uiPriority w:val="67"/>
    <w:pPr>
      <w:spacing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Layout w:type="fixed"/>
      <w:tblCellMar>
        <w:top w:w="0" w:type="dxa"/>
        <w:left w:w="108" w:type="dxa"/>
        <w:bottom w:w="0" w:type="dxa"/>
        <w:right w:w="108" w:type="dxa"/>
      </w:tblCellMar>
    </w:tblPr>
    <w:tcPr>
      <w:shd w:val="clear" w:color="auto" w:fill="BFBFBF" w:themeFill="text1" w:themeFillTint="3F"/>
    </w:tcPr>
    <w:tblStylePr w:type="firstRow">
      <w:rPr>
        <w:b/>
        <w:bCs/>
      </w:rPr>
    </w:tblStylePr>
    <w:tblStylePr w:type="lastRow">
      <w:rPr>
        <w:b/>
        <w:bCs/>
      </w:rPr>
      <w:tblPr>
        <w:tblLayout w:type="fixed"/>
      </w:tblPr>
      <w:tcPr>
        <w:tcBorders>
          <w:top w:val="single" w:color="3F3F3F" w:themeColor="text1" w:themeTint="BF" w:sz="18" w:space="0"/>
        </w:tcBorders>
      </w:tcPr>
    </w:tblStylePr>
    <w:tblStylePr w:type="firstCol">
      <w:rPr>
        <w:b/>
        <w:bCs/>
      </w:rPr>
    </w:tblStylePr>
    <w:tblStylePr w:type="lastCol">
      <w:rPr>
        <w:b/>
        <w:bCs/>
      </w:rPr>
    </w:tblStylePr>
    <w:tblStylePr w:type="band1Vert">
      <w:tblPr>
        <w:tblLayout w:type="fixed"/>
      </w:tblPr>
      <w:tcPr>
        <w:shd w:val="clear" w:color="auto" w:fill="7F7F7F" w:themeFill="text1" w:themeFillTint="7F"/>
      </w:tcPr>
    </w:tblStylePr>
    <w:tblStylePr w:type="band1Horz">
      <w:tblPr>
        <w:tblLayout w:type="fixed"/>
      </w:tblPr>
      <w:tcPr>
        <w:shd w:val="clear" w:color="auto" w:fill="7F7F7F" w:themeFill="text1" w:themeFillTint="7F"/>
      </w:tcPr>
    </w:tblStylePr>
  </w:style>
  <w:style w:type="table" w:styleId="88">
    <w:name w:val="Medium Grid 1 Accent 1"/>
    <w:basedOn w:val="36"/>
    <w:uiPriority w:val="67"/>
    <w:pPr>
      <w:spacing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Layout w:type="fixed"/>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blLayout w:type="fixed"/>
      </w:tblPr>
      <w:tcPr>
        <w:tcBorders>
          <w:top w:val="single" w:color="7BA0CD" w:themeColor="accent1" w:themeTint="BF" w:sz="18" w:space="0"/>
        </w:tcBorders>
      </w:tcPr>
    </w:tblStylePr>
    <w:tblStylePr w:type="firstCol">
      <w:rPr>
        <w:b/>
        <w:bCs/>
      </w:rPr>
    </w:tblStylePr>
    <w:tblStylePr w:type="lastCol">
      <w:rPr>
        <w:b/>
        <w:bCs/>
      </w:rPr>
    </w:tblStylePr>
    <w:tblStylePr w:type="band1Vert">
      <w:tblPr>
        <w:tblLayout w:type="fixed"/>
      </w:tblPr>
      <w:tcPr>
        <w:shd w:val="clear" w:color="auto" w:fill="A7C0DE" w:themeFill="accent1" w:themeFillTint="7F"/>
      </w:tcPr>
    </w:tblStylePr>
    <w:tblStylePr w:type="band1Horz">
      <w:tblPr>
        <w:tblLayout w:type="fixed"/>
      </w:tblPr>
      <w:tcPr>
        <w:shd w:val="clear" w:color="auto" w:fill="A7C0DE" w:themeFill="accent1" w:themeFillTint="7F"/>
      </w:tcPr>
    </w:tblStylePr>
  </w:style>
  <w:style w:type="table" w:styleId="89">
    <w:name w:val="Medium Grid 1 Accent 2"/>
    <w:basedOn w:val="36"/>
    <w:uiPriority w:val="67"/>
    <w:pPr>
      <w:spacing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Layout w:type="fixed"/>
      <w:tblCellMar>
        <w:top w:w="0" w:type="dxa"/>
        <w:left w:w="108" w:type="dxa"/>
        <w:bottom w:w="0" w:type="dxa"/>
        <w:right w:w="108" w:type="dxa"/>
      </w:tblCellMar>
    </w:tblPr>
    <w:tcPr>
      <w:shd w:val="clear" w:color="auto" w:fill="EFD3D3" w:themeFill="accent2" w:themeFillTint="3F"/>
    </w:tcPr>
    <w:tblStylePr w:type="firstRow">
      <w:rPr>
        <w:b/>
        <w:bCs/>
      </w:rPr>
    </w:tblStylePr>
    <w:tblStylePr w:type="lastRow">
      <w:rPr>
        <w:b/>
        <w:bCs/>
      </w:rPr>
      <w:tblPr>
        <w:tblLayout w:type="fixed"/>
      </w:tblPr>
      <w:tcPr>
        <w:tcBorders>
          <w:top w:val="single" w:color="CF7B79" w:themeColor="accent2" w:themeTint="BF" w:sz="18" w:space="0"/>
        </w:tcBorders>
      </w:tcPr>
    </w:tblStylePr>
    <w:tblStylePr w:type="firstCol">
      <w:rPr>
        <w:b/>
        <w:bCs/>
      </w:rPr>
    </w:tblStylePr>
    <w:tblStylePr w:type="lastCol">
      <w:rPr>
        <w:b/>
        <w:bCs/>
      </w:rPr>
    </w:tblStylePr>
    <w:tblStylePr w:type="band1Vert">
      <w:tblPr>
        <w:tblLayout w:type="fixed"/>
      </w:tblPr>
      <w:tcPr>
        <w:shd w:val="clear" w:color="auto" w:fill="DFA7A6" w:themeFill="accent2" w:themeFillTint="7F"/>
      </w:tcPr>
    </w:tblStylePr>
    <w:tblStylePr w:type="band1Horz">
      <w:tblPr>
        <w:tblLayout w:type="fixed"/>
      </w:tblPr>
      <w:tcPr>
        <w:shd w:val="clear" w:color="auto" w:fill="DFA7A6" w:themeFill="accent2" w:themeFillTint="7F"/>
      </w:tcPr>
    </w:tblStylePr>
  </w:style>
  <w:style w:type="table" w:styleId="90">
    <w:name w:val="Medium Grid 1 Accent 3"/>
    <w:basedOn w:val="36"/>
    <w:uiPriority w:val="67"/>
    <w:pPr>
      <w:spacing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insideV w:val="single" w:color="B4CC82" w:themeColor="accent3" w:themeTint="BF" w:sz="8" w:space="0"/>
      </w:tblBorders>
      <w:tblLayout w:type="fixed"/>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blLayout w:type="fixed"/>
      </w:tblPr>
      <w:tcPr>
        <w:tcBorders>
          <w:top w:val="single" w:color="B4CC82" w:themeColor="accent3" w:themeTint="BF" w:sz="18" w:space="0"/>
        </w:tcBorders>
      </w:tcPr>
    </w:tblStylePr>
    <w:tblStylePr w:type="firstCol">
      <w:rPr>
        <w:b/>
        <w:bCs/>
      </w:rPr>
    </w:tblStylePr>
    <w:tblStylePr w:type="lastCol">
      <w:rPr>
        <w:b/>
        <w:bCs/>
      </w:rPr>
    </w:tblStylePr>
    <w:tblStylePr w:type="band1Vert">
      <w:tblPr>
        <w:tblLayout w:type="fixed"/>
      </w:tblPr>
      <w:tcPr>
        <w:shd w:val="clear" w:color="auto" w:fill="CDDDAC" w:themeFill="accent3" w:themeFillTint="7F"/>
      </w:tcPr>
    </w:tblStylePr>
    <w:tblStylePr w:type="band1Horz">
      <w:tblPr>
        <w:tblLayout w:type="fixed"/>
      </w:tblPr>
      <w:tcPr>
        <w:shd w:val="clear" w:color="auto" w:fill="CDDDAC" w:themeFill="accent3" w:themeFillTint="7F"/>
      </w:tcPr>
    </w:tblStylePr>
  </w:style>
  <w:style w:type="table" w:styleId="91">
    <w:name w:val="Medium Grid 1 Accent 4"/>
    <w:basedOn w:val="36"/>
    <w:qFormat/>
    <w:uiPriority w:val="67"/>
    <w:pPr>
      <w:spacing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Layout w:type="fixed"/>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blLayout w:type="fixed"/>
      </w:tblPr>
      <w:tcPr>
        <w:tcBorders>
          <w:top w:val="single" w:color="9F8AB9" w:themeColor="accent4" w:themeTint="BF" w:sz="18" w:space="0"/>
        </w:tcBorders>
      </w:tcPr>
    </w:tblStylePr>
    <w:tblStylePr w:type="firstCol">
      <w:rPr>
        <w:b/>
        <w:bCs/>
      </w:rPr>
    </w:tblStylePr>
    <w:tblStylePr w:type="lastCol">
      <w:rPr>
        <w:b/>
        <w:bCs/>
      </w:rPr>
    </w:tblStylePr>
    <w:tblStylePr w:type="band1Vert">
      <w:tblPr>
        <w:tblLayout w:type="fixed"/>
      </w:tblPr>
      <w:tcPr>
        <w:shd w:val="clear" w:color="auto" w:fill="BFB1D0" w:themeFill="accent4" w:themeFillTint="7F"/>
      </w:tcPr>
    </w:tblStylePr>
    <w:tblStylePr w:type="band1Horz">
      <w:tblPr>
        <w:tblLayout w:type="fixed"/>
      </w:tblPr>
      <w:tcPr>
        <w:shd w:val="clear" w:color="auto" w:fill="BFB1D0" w:themeFill="accent4" w:themeFillTint="7F"/>
      </w:tcPr>
    </w:tblStylePr>
  </w:style>
  <w:style w:type="table" w:styleId="92">
    <w:name w:val="Medium Grid 1 Accent 5"/>
    <w:basedOn w:val="36"/>
    <w:uiPriority w:val="67"/>
    <w:pPr>
      <w:spacing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Layout w:type="fixed"/>
      <w:tblCellMar>
        <w:top w:w="0" w:type="dxa"/>
        <w:left w:w="108" w:type="dxa"/>
        <w:bottom w:w="0" w:type="dxa"/>
        <w:right w:w="108" w:type="dxa"/>
      </w:tblCellMar>
    </w:tblPr>
    <w:tcPr>
      <w:shd w:val="clear" w:color="auto" w:fill="D2EAF0" w:themeFill="accent5" w:themeFillTint="3F"/>
    </w:tcPr>
    <w:tblStylePr w:type="firstRow">
      <w:rPr>
        <w:b/>
        <w:bCs/>
      </w:rPr>
    </w:tblStylePr>
    <w:tblStylePr w:type="lastRow">
      <w:rPr>
        <w:b/>
        <w:bCs/>
      </w:rPr>
      <w:tblPr>
        <w:tblLayout w:type="fixed"/>
      </w:tblPr>
      <w:tcPr>
        <w:tcBorders>
          <w:top w:val="single" w:color="78C0D4" w:themeColor="accent5" w:themeTint="BF" w:sz="18" w:space="0"/>
        </w:tcBorders>
      </w:tcPr>
    </w:tblStylePr>
    <w:tblStylePr w:type="firstCol">
      <w:rPr>
        <w:b/>
        <w:bCs/>
      </w:rPr>
    </w:tblStylePr>
    <w:tblStylePr w:type="lastCol">
      <w:rPr>
        <w:b/>
        <w:bCs/>
      </w:rPr>
    </w:tblStylePr>
    <w:tblStylePr w:type="band1Vert">
      <w:tblPr>
        <w:tblLayout w:type="fixed"/>
      </w:tblPr>
      <w:tcPr>
        <w:shd w:val="clear" w:color="auto" w:fill="A5D5E2" w:themeFill="accent5" w:themeFillTint="7F"/>
      </w:tcPr>
    </w:tblStylePr>
    <w:tblStylePr w:type="band1Horz">
      <w:tblPr>
        <w:tblLayout w:type="fixed"/>
      </w:tblPr>
      <w:tcPr>
        <w:shd w:val="clear" w:color="auto" w:fill="A5D5E2" w:themeFill="accent5" w:themeFillTint="7F"/>
      </w:tcPr>
    </w:tblStylePr>
  </w:style>
  <w:style w:type="table" w:styleId="93">
    <w:name w:val="Medium Grid 1 Accent 6"/>
    <w:basedOn w:val="36"/>
    <w:uiPriority w:val="67"/>
    <w:pPr>
      <w:spacing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Layout w:type="fixed"/>
      <w:tblCellMar>
        <w:top w:w="0" w:type="dxa"/>
        <w:left w:w="108" w:type="dxa"/>
        <w:bottom w:w="0" w:type="dxa"/>
        <w:right w:w="108" w:type="dxa"/>
      </w:tblCellMar>
    </w:tblPr>
    <w:tcPr>
      <w:shd w:val="clear" w:color="auto" w:fill="FDE5D1" w:themeFill="accent6" w:themeFillTint="3F"/>
    </w:tcPr>
    <w:tblStylePr w:type="firstRow">
      <w:rPr>
        <w:b/>
        <w:bCs/>
      </w:rPr>
    </w:tblStylePr>
    <w:tblStylePr w:type="lastRow">
      <w:rPr>
        <w:b/>
        <w:bCs/>
      </w:rPr>
      <w:tblPr>
        <w:tblLayout w:type="fixed"/>
      </w:tblPr>
      <w:tcPr>
        <w:tcBorders>
          <w:top w:val="single" w:color="F9B074" w:themeColor="accent6" w:themeTint="BF" w:sz="18" w:space="0"/>
        </w:tcBorders>
      </w:tcPr>
    </w:tblStylePr>
    <w:tblStylePr w:type="firstCol">
      <w:rPr>
        <w:b/>
        <w:bCs/>
      </w:rPr>
    </w:tblStylePr>
    <w:tblStylePr w:type="lastCol">
      <w:rPr>
        <w:b/>
        <w:bCs/>
      </w:rPr>
    </w:tblStylePr>
    <w:tblStylePr w:type="band1Vert">
      <w:tblPr>
        <w:tblLayout w:type="fixed"/>
      </w:tblPr>
      <w:tcPr>
        <w:shd w:val="clear" w:color="auto" w:fill="FBCAA2" w:themeFill="accent6" w:themeFillTint="7F"/>
      </w:tcPr>
    </w:tblStylePr>
    <w:tblStylePr w:type="band1Horz">
      <w:tblPr>
        <w:tblLayout w:type="fixed"/>
      </w:tblPr>
      <w:tcPr>
        <w:shd w:val="clear" w:color="auto" w:fill="FBCAA2" w:themeFill="accent6" w:themeFillTint="7F"/>
      </w:tcPr>
    </w:tblStylePr>
  </w:style>
  <w:style w:type="table" w:styleId="94">
    <w:name w:val="Medium Grid 2"/>
    <w:basedOn w:val="36"/>
    <w:uiPriority w:val="68"/>
    <w:pPr>
      <w:spacing w:line="240" w:lineRule="auto"/>
    </w:pPr>
    <w:rPr>
      <w:rFonts w:asciiTheme="majorHAnsi" w:hAnsiTheme="majorHAnsi" w:eastAsiaTheme="majorEastAsia" w:cstheme="majorBidi"/>
      <w:color w:val="000000" w:themeColor="text1"/>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cPr>
      <w:shd w:val="clear" w:color="auto" w:fill="BFBFBF" w:themeFill="text1" w:themeFillTint="3F"/>
    </w:tcPr>
    <w:tblStylePr w:type="firstRow">
      <w:rPr>
        <w:b/>
        <w:bCs/>
        <w:color w:val="000000" w:themeColor="text1"/>
      </w:rPr>
      <w:tblPr>
        <w:tblLayout w:type="fixed"/>
      </w:tblPr>
      <w:tcPr>
        <w:shd w:val="clear" w:color="auto" w:fill="E5E5E5" w:themeFill="text1" w:themeFillTint="19"/>
      </w:tcPr>
    </w:tblStylePr>
    <w:tblStylePr w:type="lastRow">
      <w:rPr>
        <w:b/>
        <w:bCs/>
        <w:color w:val="000000" w:themeColor="text1"/>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blLayout w:type="fixed"/>
      </w:tblPr>
      <w:tcPr>
        <w:tcBorders>
          <w:top w:val="nil"/>
          <w:left w:val="nil"/>
          <w:bottom w:val="nil"/>
          <w:right w:val="nil"/>
          <w:insideH w:val="nil"/>
          <w:insideV w:val="nil"/>
        </w:tcBorders>
        <w:shd w:val="clear" w:color="auto" w:fill="CCCCCC" w:themeFill="text1" w:themeFillTint="33"/>
      </w:tcPr>
    </w:tblStylePr>
    <w:tblStylePr w:type="band1Vert">
      <w:tblPr>
        <w:tblLayout w:type="fixed"/>
      </w:tblPr>
      <w:tcPr>
        <w:shd w:val="clear" w:color="auto" w:fill="7F7F7F" w:themeFill="text1" w:themeFillTint="7F"/>
      </w:tcPr>
    </w:tblStylePr>
    <w:tblStylePr w:type="band1Horz">
      <w:tblPr>
        <w:tblLayout w:type="fixed"/>
      </w:tblPr>
      <w:tcPr>
        <w:tcBorders>
          <w:insideH w:val="single" w:sz="6" w:space="0"/>
          <w:insideV w:val="single" w:sz="6" w:space="0"/>
        </w:tcBorders>
        <w:shd w:val="clear" w:color="auto" w:fill="7F7F7F" w:themeFill="text1" w:themeFillTint="7F"/>
      </w:tcPr>
    </w:tblStylePr>
    <w:tblStylePr w:type="nwCell">
      <w:tblPr>
        <w:tblLayout w:type="fixed"/>
      </w:tblPr>
      <w:tcPr>
        <w:shd w:val="clear" w:color="auto" w:fill="FFFFFF" w:themeFill="background1"/>
      </w:tcPr>
    </w:tblStylePr>
  </w:style>
  <w:style w:type="table" w:styleId="95">
    <w:name w:val="Medium Grid 2 Accent 1"/>
    <w:basedOn w:val="36"/>
    <w:uiPriority w:val="68"/>
    <w:pPr>
      <w:spacing w:line="240" w:lineRule="auto"/>
    </w:pPr>
    <w:rPr>
      <w:rFonts w:asciiTheme="majorHAnsi" w:hAnsiTheme="majorHAnsi" w:eastAsiaTheme="majorEastAsia" w:cstheme="majorBidi"/>
      <w:color w:val="000000" w:themeColor="text1"/>
    </w:r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Layout w:type="fixed"/>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blLayout w:type="fixed"/>
      </w:tblPr>
      <w:tcPr>
        <w:shd w:val="clear" w:color="auto" w:fill="EDF2F8" w:themeFill="accent1" w:themeFillTint="19"/>
      </w:tcPr>
    </w:tblStylePr>
    <w:tblStylePr w:type="lastRow">
      <w:rPr>
        <w:b/>
        <w:bCs/>
        <w:color w:val="000000" w:themeColor="text1"/>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blLayout w:type="fixed"/>
      </w:tblPr>
      <w:tcPr>
        <w:tcBorders>
          <w:top w:val="nil"/>
          <w:left w:val="nil"/>
          <w:bottom w:val="nil"/>
          <w:right w:val="nil"/>
          <w:insideH w:val="nil"/>
          <w:insideV w:val="nil"/>
        </w:tcBorders>
        <w:shd w:val="clear" w:color="auto" w:fill="DBE5F1" w:themeFill="accent1" w:themeFillTint="33"/>
      </w:tcPr>
    </w:tblStylePr>
    <w:tblStylePr w:type="band1Vert">
      <w:tblPr>
        <w:tblLayout w:type="fixed"/>
      </w:tblPr>
      <w:tcPr>
        <w:shd w:val="clear" w:color="auto" w:fill="A7C0DE" w:themeFill="accent1" w:themeFillTint="7F"/>
      </w:tcPr>
    </w:tblStylePr>
    <w:tblStylePr w:type="band1Horz">
      <w:tblPr>
        <w:tblLayout w:type="fixed"/>
      </w:tblPr>
      <w:tcPr>
        <w:tcBorders>
          <w:insideH w:val="single" w:sz="6" w:space="0"/>
          <w:insideV w:val="single" w:sz="6" w:space="0"/>
        </w:tcBorders>
        <w:shd w:val="clear" w:color="auto" w:fill="A7C0DE" w:themeFill="accent1" w:themeFillTint="7F"/>
      </w:tcPr>
    </w:tblStylePr>
    <w:tblStylePr w:type="nwCell">
      <w:tblPr>
        <w:tblLayout w:type="fixed"/>
      </w:tblPr>
      <w:tcPr>
        <w:shd w:val="clear" w:color="auto" w:fill="FFFFFF" w:themeFill="background1"/>
      </w:tcPr>
    </w:tblStylePr>
  </w:style>
  <w:style w:type="table" w:styleId="96">
    <w:name w:val="Medium Grid 2 Accent 2"/>
    <w:basedOn w:val="36"/>
    <w:uiPriority w:val="68"/>
    <w:pPr>
      <w:spacing w:line="240" w:lineRule="auto"/>
    </w:pPr>
    <w:rPr>
      <w:rFonts w:asciiTheme="majorHAnsi" w:hAnsiTheme="majorHAnsi" w:eastAsiaTheme="majorEastAsia" w:cstheme="majorBidi"/>
      <w:color w:val="000000" w:themeColor="text1"/>
    </w:r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Layout w:type="fixed"/>
      <w:tblCellMar>
        <w:top w:w="0" w:type="dxa"/>
        <w:left w:w="108" w:type="dxa"/>
        <w:bottom w:w="0" w:type="dxa"/>
        <w:right w:w="108" w:type="dxa"/>
      </w:tblCellMar>
    </w:tblPr>
    <w:tcPr>
      <w:shd w:val="clear" w:color="auto" w:fill="EFD3D3" w:themeFill="accent2" w:themeFillTint="3F"/>
    </w:tcPr>
    <w:tblStylePr w:type="firstRow">
      <w:rPr>
        <w:b/>
        <w:bCs/>
        <w:color w:val="000000" w:themeColor="text1"/>
      </w:rPr>
      <w:tblPr>
        <w:tblLayout w:type="fixed"/>
      </w:tblPr>
      <w:tcPr>
        <w:shd w:val="clear" w:color="auto" w:fill="F8EDED" w:themeFill="accent2" w:themeFillTint="19"/>
      </w:tcPr>
    </w:tblStylePr>
    <w:tblStylePr w:type="lastRow">
      <w:rPr>
        <w:b/>
        <w:bCs/>
        <w:color w:val="000000" w:themeColor="text1"/>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blLayout w:type="fixed"/>
      </w:tblPr>
      <w:tcPr>
        <w:tcBorders>
          <w:top w:val="nil"/>
          <w:left w:val="nil"/>
          <w:bottom w:val="nil"/>
          <w:right w:val="nil"/>
          <w:insideH w:val="nil"/>
          <w:insideV w:val="nil"/>
        </w:tcBorders>
        <w:shd w:val="clear" w:color="auto" w:fill="F2DBDB" w:themeFill="accent2" w:themeFillTint="33"/>
      </w:tcPr>
    </w:tblStylePr>
    <w:tblStylePr w:type="band1Vert">
      <w:tblPr>
        <w:tblLayout w:type="fixed"/>
      </w:tblPr>
      <w:tcPr>
        <w:shd w:val="clear" w:color="auto" w:fill="DFA7A6" w:themeFill="accent2" w:themeFillTint="7F"/>
      </w:tcPr>
    </w:tblStylePr>
    <w:tblStylePr w:type="band1Horz">
      <w:tblPr>
        <w:tblLayout w:type="fixed"/>
      </w:tblPr>
      <w:tcPr>
        <w:tcBorders>
          <w:insideH w:val="single" w:sz="6" w:space="0"/>
          <w:insideV w:val="single" w:sz="6" w:space="0"/>
        </w:tcBorders>
        <w:shd w:val="clear" w:color="auto" w:fill="DFA7A6" w:themeFill="accent2" w:themeFillTint="7F"/>
      </w:tcPr>
    </w:tblStylePr>
    <w:tblStylePr w:type="nwCell">
      <w:tblPr>
        <w:tblLayout w:type="fixed"/>
      </w:tblPr>
      <w:tcPr>
        <w:shd w:val="clear" w:color="auto" w:fill="FFFFFF" w:themeFill="background1"/>
      </w:tcPr>
    </w:tblStylePr>
  </w:style>
  <w:style w:type="table" w:styleId="97">
    <w:name w:val="Medium Grid 2 Accent 3"/>
    <w:basedOn w:val="36"/>
    <w:uiPriority w:val="68"/>
    <w:pPr>
      <w:spacing w:line="240" w:lineRule="auto"/>
    </w:pPr>
    <w:rPr>
      <w:rFonts w:asciiTheme="majorHAnsi" w:hAnsiTheme="majorHAnsi" w:eastAsiaTheme="majorEastAsia" w:cstheme="majorBidi"/>
      <w:color w:val="000000" w:themeColor="text1"/>
    </w:r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Layout w:type="fixed"/>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blLayout w:type="fixed"/>
      </w:tblPr>
      <w:tcPr>
        <w:shd w:val="clear" w:color="auto" w:fill="F5F8EE" w:themeFill="accent3" w:themeFillTint="19"/>
      </w:tcPr>
    </w:tblStylePr>
    <w:tblStylePr w:type="lastRow">
      <w:rPr>
        <w:b/>
        <w:bCs/>
        <w:color w:val="000000" w:themeColor="text1"/>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blLayout w:type="fixed"/>
      </w:tblPr>
      <w:tcPr>
        <w:tcBorders>
          <w:top w:val="nil"/>
          <w:left w:val="nil"/>
          <w:bottom w:val="nil"/>
          <w:right w:val="nil"/>
          <w:insideH w:val="nil"/>
          <w:insideV w:val="nil"/>
        </w:tcBorders>
        <w:shd w:val="clear" w:color="auto" w:fill="EAF1DD" w:themeFill="accent3" w:themeFillTint="33"/>
      </w:tcPr>
    </w:tblStylePr>
    <w:tblStylePr w:type="band1Vert">
      <w:tblPr>
        <w:tblLayout w:type="fixed"/>
      </w:tblPr>
      <w:tcPr>
        <w:shd w:val="clear" w:color="auto" w:fill="CDDDAC" w:themeFill="accent3" w:themeFillTint="7F"/>
      </w:tcPr>
    </w:tblStylePr>
    <w:tblStylePr w:type="band1Horz">
      <w:tblPr>
        <w:tblLayout w:type="fixed"/>
      </w:tblPr>
      <w:tcPr>
        <w:tcBorders>
          <w:insideH w:val="single" w:sz="6" w:space="0"/>
          <w:insideV w:val="single" w:sz="6" w:space="0"/>
        </w:tcBorders>
        <w:shd w:val="clear" w:color="auto" w:fill="CDDDAC" w:themeFill="accent3" w:themeFillTint="7F"/>
      </w:tcPr>
    </w:tblStylePr>
    <w:tblStylePr w:type="nwCell">
      <w:tblPr>
        <w:tblLayout w:type="fixed"/>
      </w:tblPr>
      <w:tcPr>
        <w:shd w:val="clear" w:color="auto" w:fill="FFFFFF" w:themeFill="background1"/>
      </w:tcPr>
    </w:tblStylePr>
  </w:style>
  <w:style w:type="table" w:styleId="98">
    <w:name w:val="Medium Grid 2 Accent 4"/>
    <w:basedOn w:val="36"/>
    <w:uiPriority w:val="68"/>
    <w:pPr>
      <w:spacing w:line="240" w:lineRule="auto"/>
    </w:pPr>
    <w:rPr>
      <w:rFonts w:asciiTheme="majorHAnsi" w:hAnsiTheme="majorHAnsi" w:eastAsiaTheme="majorEastAsia" w:cstheme="majorBidi"/>
      <w:color w:val="000000" w:themeColor="text1"/>
    </w:r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Layout w:type="fixed"/>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blLayout w:type="fixed"/>
      </w:tblPr>
      <w:tcPr>
        <w:shd w:val="clear" w:color="auto" w:fill="F2EFF5" w:themeFill="accent4" w:themeFillTint="19"/>
      </w:tcPr>
    </w:tblStylePr>
    <w:tblStylePr w:type="lastRow">
      <w:rPr>
        <w:b/>
        <w:bCs/>
        <w:color w:val="000000" w:themeColor="text1"/>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blLayout w:type="fixed"/>
      </w:tblPr>
      <w:tcPr>
        <w:tcBorders>
          <w:top w:val="nil"/>
          <w:left w:val="nil"/>
          <w:bottom w:val="nil"/>
          <w:right w:val="nil"/>
          <w:insideH w:val="nil"/>
          <w:insideV w:val="nil"/>
        </w:tcBorders>
        <w:shd w:val="clear" w:color="auto" w:fill="E5DFEC" w:themeFill="accent4" w:themeFillTint="33"/>
      </w:tcPr>
    </w:tblStylePr>
    <w:tblStylePr w:type="band1Vert">
      <w:tblPr>
        <w:tblLayout w:type="fixed"/>
      </w:tblPr>
      <w:tcPr>
        <w:shd w:val="clear" w:color="auto" w:fill="BFB1D0" w:themeFill="accent4" w:themeFillTint="7F"/>
      </w:tcPr>
    </w:tblStylePr>
    <w:tblStylePr w:type="band1Horz">
      <w:tblPr>
        <w:tblLayout w:type="fixed"/>
      </w:tblPr>
      <w:tcPr>
        <w:tcBorders>
          <w:insideH w:val="single" w:sz="6" w:space="0"/>
          <w:insideV w:val="single" w:sz="6" w:space="0"/>
        </w:tcBorders>
        <w:shd w:val="clear" w:color="auto" w:fill="BFB1D0" w:themeFill="accent4" w:themeFillTint="7F"/>
      </w:tcPr>
    </w:tblStylePr>
    <w:tblStylePr w:type="nwCell">
      <w:tblPr>
        <w:tblLayout w:type="fixed"/>
      </w:tblPr>
      <w:tcPr>
        <w:shd w:val="clear" w:color="auto" w:fill="FFFFFF" w:themeFill="background1"/>
      </w:tcPr>
    </w:tblStylePr>
  </w:style>
  <w:style w:type="table" w:styleId="99">
    <w:name w:val="Medium Grid 2 Accent 5"/>
    <w:basedOn w:val="36"/>
    <w:uiPriority w:val="68"/>
    <w:pPr>
      <w:spacing w:line="240" w:lineRule="auto"/>
    </w:pPr>
    <w:rPr>
      <w:rFonts w:asciiTheme="majorHAnsi" w:hAnsiTheme="majorHAnsi" w:eastAsiaTheme="majorEastAsia" w:cstheme="majorBidi"/>
      <w:color w:val="000000" w:themeColor="text1"/>
    </w:r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Layout w:type="fixed"/>
      <w:tblCellMar>
        <w:top w:w="0" w:type="dxa"/>
        <w:left w:w="108" w:type="dxa"/>
        <w:bottom w:w="0" w:type="dxa"/>
        <w:right w:w="108" w:type="dxa"/>
      </w:tblCellMar>
    </w:tblPr>
    <w:tcPr>
      <w:shd w:val="clear" w:color="auto" w:fill="D2EAF0" w:themeFill="accent5" w:themeFillTint="3F"/>
    </w:tcPr>
    <w:tblStylePr w:type="firstRow">
      <w:rPr>
        <w:b/>
        <w:bCs/>
        <w:color w:val="000000" w:themeColor="text1"/>
      </w:rPr>
      <w:tblPr>
        <w:tblLayout w:type="fixed"/>
      </w:tblPr>
      <w:tcPr>
        <w:shd w:val="clear" w:color="auto" w:fill="EDF6F9" w:themeFill="accent5" w:themeFillTint="19"/>
      </w:tcPr>
    </w:tblStylePr>
    <w:tblStylePr w:type="lastRow">
      <w:rPr>
        <w:b/>
        <w:bCs/>
        <w:color w:val="000000" w:themeColor="text1"/>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blLayout w:type="fixed"/>
      </w:tblPr>
      <w:tcPr>
        <w:tcBorders>
          <w:top w:val="nil"/>
          <w:left w:val="nil"/>
          <w:bottom w:val="nil"/>
          <w:right w:val="nil"/>
          <w:insideH w:val="nil"/>
          <w:insideV w:val="nil"/>
        </w:tcBorders>
        <w:shd w:val="clear" w:color="auto" w:fill="DAEEF3" w:themeFill="accent5" w:themeFillTint="33"/>
      </w:tcPr>
    </w:tblStylePr>
    <w:tblStylePr w:type="band1Vert">
      <w:tblPr>
        <w:tblLayout w:type="fixed"/>
      </w:tblPr>
      <w:tcPr>
        <w:shd w:val="clear" w:color="auto" w:fill="A5D5E2" w:themeFill="accent5" w:themeFillTint="7F"/>
      </w:tcPr>
    </w:tblStylePr>
    <w:tblStylePr w:type="band1Horz">
      <w:tblPr>
        <w:tblLayout w:type="fixed"/>
      </w:tblPr>
      <w:tcPr>
        <w:tcBorders>
          <w:insideH w:val="single" w:sz="6" w:space="0"/>
          <w:insideV w:val="single" w:sz="6" w:space="0"/>
        </w:tcBorders>
        <w:shd w:val="clear" w:color="auto" w:fill="A5D5E2" w:themeFill="accent5" w:themeFillTint="7F"/>
      </w:tcPr>
    </w:tblStylePr>
    <w:tblStylePr w:type="nwCell">
      <w:tblPr>
        <w:tblLayout w:type="fixed"/>
      </w:tblPr>
      <w:tcPr>
        <w:shd w:val="clear" w:color="auto" w:fill="FFFFFF" w:themeFill="background1"/>
      </w:tcPr>
    </w:tblStylePr>
  </w:style>
  <w:style w:type="table" w:styleId="100">
    <w:name w:val="Medium Grid 2 Accent 6"/>
    <w:basedOn w:val="36"/>
    <w:uiPriority w:val="68"/>
    <w:pPr>
      <w:spacing w:line="240" w:lineRule="auto"/>
    </w:pPr>
    <w:rPr>
      <w:rFonts w:asciiTheme="majorHAnsi" w:hAnsiTheme="majorHAnsi" w:eastAsiaTheme="majorEastAsia" w:cstheme="majorBidi"/>
      <w:color w:val="000000" w:themeColor="text1"/>
    </w:r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Layout w:type="fixed"/>
      <w:tblCellMar>
        <w:top w:w="0" w:type="dxa"/>
        <w:left w:w="108" w:type="dxa"/>
        <w:bottom w:w="0" w:type="dxa"/>
        <w:right w:w="108" w:type="dxa"/>
      </w:tblCellMar>
    </w:tblPr>
    <w:tcPr>
      <w:shd w:val="clear" w:color="auto" w:fill="FDE5D1" w:themeFill="accent6" w:themeFillTint="3F"/>
    </w:tcPr>
    <w:tblStylePr w:type="firstRow">
      <w:rPr>
        <w:b/>
        <w:bCs/>
        <w:color w:val="000000" w:themeColor="text1"/>
      </w:rPr>
      <w:tblPr>
        <w:tblLayout w:type="fixed"/>
      </w:tblPr>
      <w:tcPr>
        <w:shd w:val="clear" w:color="auto" w:fill="FEF4EC" w:themeFill="accent6" w:themeFillTint="19"/>
      </w:tcPr>
    </w:tblStylePr>
    <w:tblStylePr w:type="lastRow">
      <w:rPr>
        <w:b/>
        <w:bCs/>
        <w:color w:val="000000" w:themeColor="text1"/>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blLayout w:type="fixed"/>
      </w:tblPr>
      <w:tcPr>
        <w:tcBorders>
          <w:top w:val="nil"/>
          <w:left w:val="nil"/>
          <w:bottom w:val="nil"/>
          <w:right w:val="nil"/>
          <w:insideH w:val="nil"/>
          <w:insideV w:val="nil"/>
        </w:tcBorders>
        <w:shd w:val="clear" w:color="auto" w:fill="FDE9D9" w:themeFill="accent6" w:themeFillTint="33"/>
      </w:tcPr>
    </w:tblStylePr>
    <w:tblStylePr w:type="band1Vert">
      <w:tblPr>
        <w:tblLayout w:type="fixed"/>
      </w:tblPr>
      <w:tcPr>
        <w:shd w:val="clear" w:color="auto" w:fill="FBCAA2" w:themeFill="accent6" w:themeFillTint="7F"/>
      </w:tcPr>
    </w:tblStylePr>
    <w:tblStylePr w:type="band1Horz">
      <w:tblPr>
        <w:tblLayout w:type="fixed"/>
      </w:tblPr>
      <w:tcPr>
        <w:tcBorders>
          <w:insideH w:val="single" w:sz="6" w:space="0"/>
          <w:insideV w:val="single" w:sz="6" w:space="0"/>
        </w:tcBorders>
        <w:shd w:val="clear" w:color="auto" w:fill="FBCAA2" w:themeFill="accent6" w:themeFillTint="7F"/>
      </w:tcPr>
    </w:tblStylePr>
    <w:tblStylePr w:type="nwCell">
      <w:tblPr>
        <w:tblLayout w:type="fixed"/>
      </w:tblPr>
      <w:tcPr>
        <w:shd w:val="clear" w:color="auto" w:fill="FFFFFF" w:themeFill="background1"/>
      </w:tcPr>
    </w:tblStylePr>
  </w:style>
  <w:style w:type="table" w:styleId="101">
    <w:name w:val="Medium Grid 3"/>
    <w:basedOn w:val="36"/>
    <w:uiPriority w:val="69"/>
    <w:pPr>
      <w:spacing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BFBFBF" w:themeFill="text1" w:themeFillTint="3F"/>
    </w:tcPr>
    <w:tblStylePr w:type="firstRow">
      <w:rPr>
        <w:b/>
        <w:bCs/>
        <w:i w:val="0"/>
        <w:iCs w:val="0"/>
        <w:color w:val="FFFFFF" w:themeColor="background1"/>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rPr>
      <w:tblPr>
        <w:tblLayout w:type="fixed"/>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rPr>
      <w:tblPr>
        <w:tblLayout w:type="fixed"/>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102">
    <w:name w:val="Medium Grid 3 Accent 1"/>
    <w:basedOn w:val="36"/>
    <w:uiPriority w:val="69"/>
    <w:pPr>
      <w:spacing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F81BD" w:themeFill="accent1"/>
      </w:tcPr>
    </w:tblStylePr>
    <w:tblStylePr w:type="lastRow">
      <w:rPr>
        <w:b/>
        <w:bCs/>
        <w:i w:val="0"/>
        <w:iCs w:val="0"/>
        <w:color w:val="FFFFFF" w:themeColor="background1"/>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F81BD" w:themeFill="accent1"/>
      </w:tcPr>
    </w:tblStylePr>
    <w:tblStylePr w:type="firstCol">
      <w:rPr>
        <w:b/>
        <w:bCs/>
        <w:i w:val="0"/>
        <w:iCs w:val="0"/>
        <w:color w:val="FFFFFF" w:themeColor="background1"/>
      </w:rPr>
      <w:tblPr>
        <w:tblLayout w:type="fixed"/>
      </w:tbl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rPr>
      <w:tblPr>
        <w:tblLayout w:type="fixed"/>
      </w:tblPr>
      <w:tcPr>
        <w:tcBorders>
          <w:top w:val="nil"/>
          <w:left w:val="single" w:color="FFFFFF" w:themeColor="background1" w:sz="24" w:space="0"/>
          <w:bottom w:val="nil"/>
          <w:right w:val="nil"/>
          <w:insideH w:val="nil"/>
          <w:insideV w:val="nil"/>
        </w:tcBorders>
        <w:shd w:val="clear" w:color="auto" w:fill="4F81BD" w:themeFill="accent1"/>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C0DE" w:themeFill="accent1"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7C0DE" w:themeFill="accent1" w:themeFillTint="7F"/>
      </w:tcPr>
    </w:tblStylePr>
  </w:style>
  <w:style w:type="table" w:styleId="103">
    <w:name w:val="Medium Grid 3 Accent 2"/>
    <w:basedOn w:val="36"/>
    <w:uiPriority w:val="69"/>
    <w:pPr>
      <w:spacing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EFD3D3" w:themeFill="accent2" w:themeFillTint="3F"/>
    </w:tcPr>
    <w:tblStylePr w:type="firstRow">
      <w:rPr>
        <w:b/>
        <w:bCs/>
        <w:i w:val="0"/>
        <w:iCs w:val="0"/>
        <w:color w:val="FFFFFF" w:themeColor="background1"/>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C0504D" w:themeFill="accent2"/>
      </w:tcPr>
    </w:tblStylePr>
    <w:tblStylePr w:type="lastRow">
      <w:rPr>
        <w:b/>
        <w:bCs/>
        <w:i w:val="0"/>
        <w:iCs w:val="0"/>
        <w:color w:val="FFFFFF" w:themeColor="background1"/>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C0504D" w:themeFill="accent2"/>
      </w:tcPr>
    </w:tblStylePr>
    <w:tblStylePr w:type="firstCol">
      <w:rPr>
        <w:b/>
        <w:bCs/>
        <w:i w:val="0"/>
        <w:iCs w:val="0"/>
        <w:color w:val="FFFFFF" w:themeColor="background1"/>
      </w:rPr>
      <w:tblPr>
        <w:tblLayout w:type="fixed"/>
      </w:tbl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rPr>
      <w:tblPr>
        <w:tblLayout w:type="fixed"/>
      </w:tblPr>
      <w:tcPr>
        <w:tcBorders>
          <w:top w:val="nil"/>
          <w:left w:val="single" w:color="FFFFFF" w:themeColor="background1" w:sz="24" w:space="0"/>
          <w:bottom w:val="nil"/>
          <w:right w:val="nil"/>
          <w:insideH w:val="nil"/>
          <w:insideV w:val="nil"/>
        </w:tcBorders>
        <w:shd w:val="clear" w:color="auto" w:fill="C0504D" w:themeFill="accent2"/>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FA7A6" w:themeFill="accent2" w:themeFillTint="7F"/>
      </w:tcPr>
    </w:tblStylePr>
  </w:style>
  <w:style w:type="table" w:styleId="104">
    <w:name w:val="Medium Grid 3 Accent 3"/>
    <w:basedOn w:val="36"/>
    <w:uiPriority w:val="69"/>
    <w:pPr>
      <w:spacing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9BBB59" w:themeFill="accent3"/>
      </w:tcPr>
    </w:tblStylePr>
    <w:tblStylePr w:type="lastRow">
      <w:rPr>
        <w:b/>
        <w:bCs/>
        <w:i w:val="0"/>
        <w:iCs w:val="0"/>
        <w:color w:val="FFFFFF" w:themeColor="background1"/>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9BBB59" w:themeFill="accent3"/>
      </w:tcPr>
    </w:tblStylePr>
    <w:tblStylePr w:type="firstCol">
      <w:rPr>
        <w:b/>
        <w:bCs/>
        <w:i w:val="0"/>
        <w:iCs w:val="0"/>
        <w:color w:val="FFFFFF" w:themeColor="background1"/>
      </w:rPr>
      <w:tblPr>
        <w:tblLayout w:type="fixed"/>
      </w:tbl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rPr>
      <w:tblPr>
        <w:tblLayout w:type="fixed"/>
      </w:tblPr>
      <w:tcPr>
        <w:tcBorders>
          <w:top w:val="nil"/>
          <w:left w:val="single" w:color="FFFFFF" w:themeColor="background1" w:sz="24" w:space="0"/>
          <w:bottom w:val="nil"/>
          <w:right w:val="nil"/>
          <w:insideH w:val="nil"/>
          <w:insideV w:val="nil"/>
        </w:tcBorders>
        <w:shd w:val="clear" w:color="auto" w:fill="9BBB59" w:themeFill="accent3"/>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CDDDAC" w:themeFill="accent3" w:themeFillTint="7F"/>
      </w:tcPr>
    </w:tblStylePr>
  </w:style>
  <w:style w:type="table" w:styleId="105">
    <w:name w:val="Medium Grid 3 Accent 4"/>
    <w:basedOn w:val="36"/>
    <w:uiPriority w:val="69"/>
    <w:pPr>
      <w:spacing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8064A2" w:themeFill="accent4"/>
      </w:tcPr>
    </w:tblStylePr>
    <w:tblStylePr w:type="lastRow">
      <w:rPr>
        <w:b/>
        <w:bCs/>
        <w:i w:val="0"/>
        <w:iCs w:val="0"/>
        <w:color w:val="FFFFFF" w:themeColor="background1"/>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8064A2" w:themeFill="accent4"/>
      </w:tcPr>
    </w:tblStylePr>
    <w:tblStylePr w:type="firstCol">
      <w:rPr>
        <w:b/>
        <w:bCs/>
        <w:i w:val="0"/>
        <w:iCs w:val="0"/>
        <w:color w:val="FFFFFF" w:themeColor="background1"/>
      </w:rPr>
      <w:tblPr>
        <w:tblLayout w:type="fixed"/>
      </w:tbl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rPr>
      <w:tblPr>
        <w:tblLayout w:type="fixed"/>
      </w:tblPr>
      <w:tcPr>
        <w:tcBorders>
          <w:top w:val="nil"/>
          <w:left w:val="single" w:color="FFFFFF" w:themeColor="background1" w:sz="24" w:space="0"/>
          <w:bottom w:val="nil"/>
          <w:right w:val="nil"/>
          <w:insideH w:val="nil"/>
          <w:insideV w:val="nil"/>
        </w:tcBorders>
        <w:shd w:val="clear" w:color="auto" w:fill="8064A2" w:themeFill="accent4"/>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FB1D0" w:themeFill="accent4" w:themeFillTint="7F"/>
      </w:tcPr>
    </w:tblStylePr>
  </w:style>
  <w:style w:type="table" w:styleId="106">
    <w:name w:val="Medium Grid 3 Accent 5"/>
    <w:basedOn w:val="36"/>
    <w:uiPriority w:val="69"/>
    <w:pPr>
      <w:spacing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D2EAF0" w:themeFill="accent5" w:themeFillTint="3F"/>
    </w:tcPr>
    <w:tblStylePr w:type="firstRow">
      <w:rPr>
        <w:b/>
        <w:bCs/>
        <w:i w:val="0"/>
        <w:iCs w:val="0"/>
        <w:color w:val="FFFFFF" w:themeColor="background1"/>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BACC6" w:themeFill="accent5"/>
      </w:tcPr>
    </w:tblStylePr>
    <w:tblStylePr w:type="lastRow">
      <w:rPr>
        <w:b/>
        <w:bCs/>
        <w:i w:val="0"/>
        <w:iCs w:val="0"/>
        <w:color w:val="FFFFFF" w:themeColor="background1"/>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BACC6" w:themeFill="accent5"/>
      </w:tcPr>
    </w:tblStylePr>
    <w:tblStylePr w:type="firstCol">
      <w:rPr>
        <w:b/>
        <w:bCs/>
        <w:i w:val="0"/>
        <w:iCs w:val="0"/>
        <w:color w:val="FFFFFF" w:themeColor="background1"/>
      </w:rPr>
      <w:tblPr>
        <w:tblLayout w:type="fixed"/>
      </w:tbl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rPr>
      <w:tblPr>
        <w:tblLayout w:type="fixed"/>
      </w:tblPr>
      <w:tcPr>
        <w:tcBorders>
          <w:top w:val="nil"/>
          <w:left w:val="single" w:color="FFFFFF" w:themeColor="background1" w:sz="24" w:space="0"/>
          <w:bottom w:val="nil"/>
          <w:right w:val="nil"/>
          <w:insideH w:val="nil"/>
          <w:insideV w:val="nil"/>
        </w:tcBorders>
        <w:shd w:val="clear" w:color="auto" w:fill="4BACC6" w:themeFill="accent5"/>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5D5E2" w:themeFill="accent5" w:themeFillTint="7F"/>
      </w:tcPr>
    </w:tblStylePr>
  </w:style>
  <w:style w:type="table" w:styleId="107">
    <w:name w:val="Medium Grid 3 Accent 6"/>
    <w:basedOn w:val="36"/>
    <w:uiPriority w:val="69"/>
    <w:pPr>
      <w:spacing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FDE5D1" w:themeFill="accent6" w:themeFillTint="3F"/>
    </w:tcPr>
    <w:tblStylePr w:type="firstRow">
      <w:rPr>
        <w:b/>
        <w:bCs/>
        <w:i w:val="0"/>
        <w:iCs w:val="0"/>
        <w:color w:val="FFFFFF" w:themeColor="background1"/>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79646" w:themeFill="accent6"/>
      </w:tcPr>
    </w:tblStylePr>
    <w:tblStylePr w:type="lastRow">
      <w:rPr>
        <w:b/>
        <w:bCs/>
        <w:i w:val="0"/>
        <w:iCs w:val="0"/>
        <w:color w:val="FFFFFF" w:themeColor="background1"/>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79646" w:themeFill="accent6"/>
      </w:tcPr>
    </w:tblStylePr>
    <w:tblStylePr w:type="firstCol">
      <w:rPr>
        <w:b/>
        <w:bCs/>
        <w:i w:val="0"/>
        <w:iCs w:val="0"/>
        <w:color w:val="FFFFFF" w:themeColor="background1"/>
      </w:rPr>
      <w:tblPr>
        <w:tblLayout w:type="fixed"/>
      </w:tbl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rPr>
      <w:tblPr>
        <w:tblLayout w:type="fixed"/>
      </w:tblPr>
      <w:tcPr>
        <w:tcBorders>
          <w:top w:val="nil"/>
          <w:left w:val="single" w:color="FFFFFF" w:themeColor="background1" w:sz="24" w:space="0"/>
          <w:bottom w:val="nil"/>
          <w:right w:val="nil"/>
          <w:insideH w:val="nil"/>
          <w:insideV w:val="nil"/>
        </w:tcBorders>
        <w:shd w:val="clear" w:color="auto" w:fill="F79646" w:themeFill="accent6"/>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BCAA2" w:themeFill="accent6" w:themeFillTint="7F"/>
      </w:tcPr>
    </w:tblStylePr>
  </w:style>
  <w:style w:type="table" w:styleId="108">
    <w:name w:val="Dark List"/>
    <w:basedOn w:val="36"/>
    <w:uiPriority w:val="70"/>
    <w:pPr>
      <w:spacing w:line="240" w:lineRule="auto"/>
    </w:pPr>
    <w:rPr>
      <w:color w:val="FFFFFF" w:themeColor="background1"/>
    </w:rPr>
    <w:tblPr>
      <w:tblLayout w:type="fixed"/>
      <w:tblCellMar>
        <w:top w:w="0" w:type="dxa"/>
        <w:left w:w="108" w:type="dxa"/>
        <w:bottom w:w="0" w:type="dxa"/>
        <w:right w:w="108" w:type="dxa"/>
      </w:tblCellMar>
    </w:tblPr>
    <w:tcPr>
      <w:shd w:val="clear" w:color="auto" w:fill="000000" w:themeFill="text1"/>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blLayout w:type="fixed"/>
      </w:tblPr>
      <w:tcPr>
        <w:tcBorders>
          <w:top w:val="nil"/>
          <w:left w:val="nil"/>
          <w:bottom w:val="nil"/>
          <w:right w:val="nil"/>
          <w:insideH w:val="nil"/>
          <w:insideV w:val="nil"/>
        </w:tcBorders>
        <w:shd w:val="clear" w:color="auto" w:fill="000000" w:themeFill="text1" w:themeFillShade="BF"/>
      </w:tcPr>
    </w:tblStylePr>
    <w:tblStylePr w:type="band1Horz">
      <w:tblPr>
        <w:tblLayout w:type="fixed"/>
      </w:tblPr>
      <w:tcPr>
        <w:tcBorders>
          <w:top w:val="nil"/>
          <w:left w:val="nil"/>
          <w:bottom w:val="nil"/>
          <w:right w:val="nil"/>
          <w:insideH w:val="nil"/>
          <w:insideV w:val="nil"/>
        </w:tcBorders>
        <w:shd w:val="clear" w:color="auto" w:fill="000000" w:themeFill="text1" w:themeFillShade="BF"/>
      </w:tcPr>
    </w:tblStylePr>
  </w:style>
  <w:style w:type="table" w:styleId="109">
    <w:name w:val="Dark List Accent 1"/>
    <w:basedOn w:val="36"/>
    <w:uiPriority w:val="70"/>
    <w:pPr>
      <w:spacing w:line="240" w:lineRule="auto"/>
    </w:pPr>
    <w:rPr>
      <w:color w:val="FFFFFF" w:themeColor="background1"/>
    </w:rPr>
    <w:tblPr>
      <w:tblLayout w:type="fixed"/>
      <w:tblCellMar>
        <w:top w:w="0" w:type="dxa"/>
        <w:left w:w="108" w:type="dxa"/>
        <w:bottom w:w="0" w:type="dxa"/>
        <w:right w:w="108" w:type="dxa"/>
      </w:tblCellMar>
    </w:tblPr>
    <w:tcPr>
      <w:shd w:val="clear" w:color="auto" w:fill="4F81BD" w:themeFill="accent1"/>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243F61" w:themeFill="accent1"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366091" w:themeFill="accent1"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366091" w:themeFill="accent1" w:themeFillShade="BF"/>
      </w:tcPr>
    </w:tblStylePr>
    <w:tblStylePr w:type="band1Vert">
      <w:tblPr>
        <w:tblLayout w:type="fixed"/>
      </w:tblPr>
      <w:tcPr>
        <w:tcBorders>
          <w:top w:val="nil"/>
          <w:left w:val="nil"/>
          <w:bottom w:val="nil"/>
          <w:right w:val="nil"/>
          <w:insideH w:val="nil"/>
          <w:insideV w:val="nil"/>
        </w:tcBorders>
        <w:shd w:val="clear" w:color="auto" w:fill="366091" w:themeFill="accent1" w:themeFillShade="BF"/>
      </w:tcPr>
    </w:tblStylePr>
    <w:tblStylePr w:type="band1Horz">
      <w:tblPr>
        <w:tblLayout w:type="fixed"/>
      </w:tblPr>
      <w:tcPr>
        <w:tcBorders>
          <w:top w:val="nil"/>
          <w:left w:val="nil"/>
          <w:bottom w:val="nil"/>
          <w:right w:val="nil"/>
          <w:insideH w:val="nil"/>
          <w:insideV w:val="nil"/>
        </w:tcBorders>
        <w:shd w:val="clear" w:color="auto" w:fill="366091" w:themeFill="accent1" w:themeFillShade="BF"/>
      </w:tcPr>
    </w:tblStylePr>
  </w:style>
  <w:style w:type="table" w:styleId="110">
    <w:name w:val="Dark List Accent 2"/>
    <w:basedOn w:val="36"/>
    <w:uiPriority w:val="70"/>
    <w:pPr>
      <w:spacing w:line="240" w:lineRule="auto"/>
    </w:pPr>
    <w:rPr>
      <w:color w:val="FFFFFF" w:themeColor="background1"/>
    </w:rPr>
    <w:tblPr>
      <w:tblLayout w:type="fixed"/>
      <w:tblCellMar>
        <w:top w:w="0" w:type="dxa"/>
        <w:left w:w="108" w:type="dxa"/>
        <w:bottom w:w="0" w:type="dxa"/>
        <w:right w:w="108" w:type="dxa"/>
      </w:tblCellMar>
    </w:tblPr>
    <w:tcPr>
      <w:shd w:val="clear" w:color="auto" w:fill="C0504D" w:themeFill="accent2"/>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943734" w:themeFill="accent2"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943734" w:themeFill="accent2" w:themeFillShade="BF"/>
      </w:tcPr>
    </w:tblStylePr>
    <w:tblStylePr w:type="band1Vert">
      <w:tblPr>
        <w:tblLayout w:type="fixed"/>
      </w:tblPr>
      <w:tcPr>
        <w:tcBorders>
          <w:top w:val="nil"/>
          <w:left w:val="nil"/>
          <w:bottom w:val="nil"/>
          <w:right w:val="nil"/>
          <w:insideH w:val="nil"/>
          <w:insideV w:val="nil"/>
        </w:tcBorders>
        <w:shd w:val="clear" w:color="auto" w:fill="943734" w:themeFill="accent2" w:themeFillShade="BF"/>
      </w:tcPr>
    </w:tblStylePr>
    <w:tblStylePr w:type="band1Horz">
      <w:tblPr>
        <w:tblLayout w:type="fixed"/>
      </w:tblPr>
      <w:tcPr>
        <w:tcBorders>
          <w:top w:val="nil"/>
          <w:left w:val="nil"/>
          <w:bottom w:val="nil"/>
          <w:right w:val="nil"/>
          <w:insideH w:val="nil"/>
          <w:insideV w:val="nil"/>
        </w:tcBorders>
        <w:shd w:val="clear" w:color="auto" w:fill="943734" w:themeFill="accent2" w:themeFillShade="BF"/>
      </w:tcPr>
    </w:tblStylePr>
  </w:style>
  <w:style w:type="table" w:styleId="111">
    <w:name w:val="Dark List Accent 3"/>
    <w:basedOn w:val="36"/>
    <w:uiPriority w:val="70"/>
    <w:pPr>
      <w:spacing w:line="240" w:lineRule="auto"/>
    </w:pPr>
    <w:rPr>
      <w:color w:val="FFFFFF" w:themeColor="background1"/>
    </w:rPr>
    <w:tblPr>
      <w:tblLayout w:type="fixed"/>
      <w:tblCellMar>
        <w:top w:w="0" w:type="dxa"/>
        <w:left w:w="108" w:type="dxa"/>
        <w:bottom w:w="0" w:type="dxa"/>
        <w:right w:w="108" w:type="dxa"/>
      </w:tblCellMar>
    </w:tblPr>
    <w:tcPr>
      <w:shd w:val="clear" w:color="auto" w:fill="9BBB59" w:themeFill="accent3"/>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4E6127" w:themeFill="accent3"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blPr>
        <w:tblLayout w:type="fixed"/>
      </w:tblPr>
      <w:tcPr>
        <w:tcBorders>
          <w:top w:val="nil"/>
          <w:left w:val="nil"/>
          <w:bottom w:val="nil"/>
          <w:right w:val="nil"/>
          <w:insideH w:val="nil"/>
          <w:insideV w:val="nil"/>
        </w:tcBorders>
        <w:shd w:val="clear" w:color="auto" w:fill="76923C" w:themeFill="accent3" w:themeFillShade="BF"/>
      </w:tcPr>
    </w:tblStylePr>
    <w:tblStylePr w:type="band1Horz">
      <w:tblPr>
        <w:tblLayout w:type="fixed"/>
      </w:tblPr>
      <w:tcPr>
        <w:tcBorders>
          <w:top w:val="nil"/>
          <w:left w:val="nil"/>
          <w:bottom w:val="nil"/>
          <w:right w:val="nil"/>
          <w:insideH w:val="nil"/>
          <w:insideV w:val="nil"/>
        </w:tcBorders>
        <w:shd w:val="clear" w:color="auto" w:fill="76923C" w:themeFill="accent3" w:themeFillShade="BF"/>
      </w:tcPr>
    </w:tblStylePr>
  </w:style>
  <w:style w:type="table" w:styleId="112">
    <w:name w:val="Dark List Accent 4"/>
    <w:basedOn w:val="36"/>
    <w:uiPriority w:val="70"/>
    <w:pPr>
      <w:spacing w:line="240" w:lineRule="auto"/>
    </w:pPr>
    <w:rPr>
      <w:color w:val="FFFFFF" w:themeColor="background1"/>
    </w:rPr>
    <w:tblPr>
      <w:tblLayout w:type="fixed"/>
      <w:tblCellMar>
        <w:top w:w="0" w:type="dxa"/>
        <w:left w:w="108" w:type="dxa"/>
        <w:bottom w:w="0" w:type="dxa"/>
        <w:right w:w="108" w:type="dxa"/>
      </w:tblCellMar>
    </w:tblPr>
    <w:tcPr>
      <w:shd w:val="clear" w:color="auto" w:fill="8064A2" w:themeFill="accent4"/>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3F3051" w:themeFill="accent4"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blPr>
        <w:tblLayout w:type="fixed"/>
      </w:tblPr>
      <w:tcPr>
        <w:tcBorders>
          <w:top w:val="nil"/>
          <w:left w:val="nil"/>
          <w:bottom w:val="nil"/>
          <w:right w:val="nil"/>
          <w:insideH w:val="nil"/>
          <w:insideV w:val="nil"/>
        </w:tcBorders>
        <w:shd w:val="clear" w:color="auto" w:fill="5F497A" w:themeFill="accent4" w:themeFillShade="BF"/>
      </w:tcPr>
    </w:tblStylePr>
    <w:tblStylePr w:type="band1Horz">
      <w:tblPr>
        <w:tblLayout w:type="fixed"/>
      </w:tblPr>
      <w:tcPr>
        <w:tcBorders>
          <w:top w:val="nil"/>
          <w:left w:val="nil"/>
          <w:bottom w:val="nil"/>
          <w:right w:val="nil"/>
          <w:insideH w:val="nil"/>
          <w:insideV w:val="nil"/>
        </w:tcBorders>
        <w:shd w:val="clear" w:color="auto" w:fill="5F497A" w:themeFill="accent4" w:themeFillShade="BF"/>
      </w:tcPr>
    </w:tblStylePr>
  </w:style>
  <w:style w:type="table" w:styleId="113">
    <w:name w:val="Dark List Accent 5"/>
    <w:basedOn w:val="36"/>
    <w:uiPriority w:val="70"/>
    <w:pPr>
      <w:spacing w:line="240" w:lineRule="auto"/>
    </w:pPr>
    <w:rPr>
      <w:color w:val="FFFFFF" w:themeColor="background1"/>
    </w:rPr>
    <w:tblPr>
      <w:tblLayout w:type="fixed"/>
      <w:tblCellMar>
        <w:top w:w="0" w:type="dxa"/>
        <w:left w:w="108" w:type="dxa"/>
        <w:bottom w:w="0" w:type="dxa"/>
        <w:right w:w="108" w:type="dxa"/>
      </w:tblCellMar>
    </w:tblPr>
    <w:tcPr>
      <w:shd w:val="clear" w:color="auto" w:fill="4BACC6" w:themeFill="accent5"/>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blPr>
        <w:tblLayout w:type="fixed"/>
      </w:tblPr>
      <w:tcPr>
        <w:tcBorders>
          <w:top w:val="nil"/>
          <w:left w:val="nil"/>
          <w:bottom w:val="nil"/>
          <w:right w:val="nil"/>
          <w:insideH w:val="nil"/>
          <w:insideV w:val="nil"/>
        </w:tcBorders>
        <w:shd w:val="clear" w:color="auto" w:fill="31849B" w:themeFill="accent5" w:themeFillShade="BF"/>
      </w:tcPr>
    </w:tblStylePr>
    <w:tblStylePr w:type="band1Horz">
      <w:tblPr>
        <w:tblLayout w:type="fixed"/>
      </w:tblPr>
      <w:tcPr>
        <w:tcBorders>
          <w:top w:val="nil"/>
          <w:left w:val="nil"/>
          <w:bottom w:val="nil"/>
          <w:right w:val="nil"/>
          <w:insideH w:val="nil"/>
          <w:insideV w:val="nil"/>
        </w:tcBorders>
        <w:shd w:val="clear" w:color="auto" w:fill="31849B" w:themeFill="accent5" w:themeFillShade="BF"/>
      </w:tcPr>
    </w:tblStylePr>
  </w:style>
  <w:style w:type="table" w:styleId="114">
    <w:name w:val="Dark List Accent 6"/>
    <w:basedOn w:val="36"/>
    <w:uiPriority w:val="70"/>
    <w:pPr>
      <w:spacing w:line="240" w:lineRule="auto"/>
    </w:pPr>
    <w:rPr>
      <w:color w:val="FFFFFF" w:themeColor="background1"/>
    </w:rPr>
    <w:tblPr>
      <w:tblLayout w:type="fixed"/>
      <w:tblCellMar>
        <w:top w:w="0" w:type="dxa"/>
        <w:left w:w="108" w:type="dxa"/>
        <w:bottom w:w="0" w:type="dxa"/>
        <w:right w:w="108" w:type="dxa"/>
      </w:tblCellMar>
    </w:tblPr>
    <w:tcPr>
      <w:shd w:val="clear" w:color="auto" w:fill="F79646" w:themeFill="accent6"/>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E36C09" w:themeFill="accent6"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E36C09" w:themeFill="accent6" w:themeFillShade="BF"/>
      </w:tcPr>
    </w:tblStylePr>
    <w:tblStylePr w:type="band1Vert">
      <w:tblPr>
        <w:tblLayout w:type="fixed"/>
      </w:tblPr>
      <w:tcPr>
        <w:tcBorders>
          <w:top w:val="nil"/>
          <w:left w:val="nil"/>
          <w:bottom w:val="nil"/>
          <w:right w:val="nil"/>
          <w:insideH w:val="nil"/>
          <w:insideV w:val="nil"/>
        </w:tcBorders>
        <w:shd w:val="clear" w:color="auto" w:fill="E36C09" w:themeFill="accent6" w:themeFillShade="BF"/>
      </w:tcPr>
    </w:tblStylePr>
    <w:tblStylePr w:type="band1Horz">
      <w:tblPr>
        <w:tblLayout w:type="fixed"/>
      </w:tblPr>
      <w:tcPr>
        <w:tcBorders>
          <w:top w:val="nil"/>
          <w:left w:val="nil"/>
          <w:bottom w:val="nil"/>
          <w:right w:val="nil"/>
          <w:insideH w:val="nil"/>
          <w:insideV w:val="nil"/>
        </w:tcBorders>
        <w:shd w:val="clear" w:color="auto" w:fill="E36C09" w:themeFill="accent6" w:themeFillShade="BF"/>
      </w:tcPr>
    </w:tblStylePr>
  </w:style>
  <w:style w:type="table" w:styleId="115">
    <w:name w:val="Colorful Shading"/>
    <w:basedOn w:val="36"/>
    <w:uiPriority w:val="71"/>
    <w:pPr>
      <w:spacing w:line="240" w:lineRule="auto"/>
    </w:pPr>
    <w:rPr>
      <w:color w:val="000000" w:themeColor="text1"/>
    </w:rPr>
    <w:tblPr>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E5E5E5" w:themeFill="text1" w:themeFillTint="19"/>
    </w:tcPr>
    <w:tblStylePr w:type="firstRow">
      <w:rPr>
        <w:b/>
        <w:bCs/>
      </w:rPr>
      <w:tblPr>
        <w:tblLayout w:type="fixed"/>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rPr>
      <w:tblPr>
        <w:tblLayout w:type="fixed"/>
      </w:tblPr>
      <w:tcPr>
        <w:tcBorders>
          <w:top w:val="single" w:color="FFFFFF" w:themeColor="background1" w:sz="6" w:space="0"/>
        </w:tcBorders>
        <w:shd w:val="clear" w:color="auto" w:fill="000000" w:themeFill="text1" w:themeFillShade="99"/>
      </w:tcPr>
    </w:tblStylePr>
    <w:tblStylePr w:type="firstCol">
      <w:rPr>
        <w:color w:val="FFFFFF" w:themeColor="background1"/>
      </w:rPr>
      <w:tblPr>
        <w:tblLayout w:type="fixed"/>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rPr>
      <w:tblPr>
        <w:tblLayout w:type="fixed"/>
      </w:tblPr>
      <w:tcPr>
        <w:tcBorders>
          <w:top w:val="nil"/>
          <w:left w:val="nil"/>
          <w:bottom w:val="nil"/>
          <w:right w:val="nil"/>
          <w:insideH w:val="nil"/>
          <w:insideV w:val="nil"/>
        </w:tcBorders>
        <w:shd w:val="clear" w:color="auto" w:fill="000000" w:themeFill="text1" w:themeFillShade="BF"/>
      </w:tcPr>
    </w:tblStylePr>
    <w:tblStylePr w:type="band1Vert">
      <w:tblPr>
        <w:tblLayout w:type="fixed"/>
      </w:tblPr>
      <w:tcPr>
        <w:shd w:val="clear" w:color="auto" w:fill="999999" w:themeFill="text1" w:themeFillTint="66"/>
      </w:tcPr>
    </w:tblStylePr>
    <w:tblStylePr w:type="band1Horz">
      <w:tblPr>
        <w:tblLayout w:type="fixed"/>
      </w:tblPr>
      <w:tcPr>
        <w:shd w:val="clear" w:color="auto" w:fill="7F7F7F" w:themeFill="text1" w:themeFillTint="7F"/>
      </w:tcPr>
    </w:tblStylePr>
    <w:tblStylePr w:type="neCell">
      <w:rPr>
        <w:color w:val="000000" w:themeColor="text1"/>
      </w:rPr>
    </w:tblStylePr>
    <w:tblStylePr w:type="nwCell">
      <w:rPr>
        <w:color w:val="000000" w:themeColor="text1"/>
      </w:rPr>
    </w:tblStylePr>
  </w:style>
  <w:style w:type="table" w:styleId="116">
    <w:name w:val="Colorful Shading Accent 1"/>
    <w:basedOn w:val="36"/>
    <w:uiPriority w:val="71"/>
    <w:pPr>
      <w:spacing w:line="240" w:lineRule="auto"/>
    </w:pPr>
    <w:rPr>
      <w:color w:val="000000" w:themeColor="text1"/>
    </w:rPr>
    <w:tblPr>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EDF2F8" w:themeFill="accent1" w:themeFillTint="19"/>
    </w:tcPr>
    <w:tblStylePr w:type="firstRow">
      <w:rPr>
        <w:b/>
        <w:bCs/>
      </w:rPr>
      <w:tblPr>
        <w:tblLayout w:type="fixed"/>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rPr>
      <w:tblPr>
        <w:tblLayout w:type="fixed"/>
      </w:tblPr>
      <w:tcPr>
        <w:tcBorders>
          <w:top w:val="single" w:color="FFFFFF" w:themeColor="background1" w:sz="6" w:space="0"/>
        </w:tcBorders>
        <w:shd w:val="clear" w:color="auto" w:fill="2B4D74" w:themeFill="accent1" w:themeFillShade="99"/>
      </w:tcPr>
    </w:tblStylePr>
    <w:tblStylePr w:type="firstCol">
      <w:rPr>
        <w:color w:val="FFFFFF" w:themeColor="background1"/>
      </w:rPr>
      <w:tblPr>
        <w:tblLayout w:type="fixed"/>
      </w:tblPr>
      <w:tcPr>
        <w:tcBorders>
          <w:top w:val="nil"/>
          <w:left w:val="nil"/>
          <w:bottom w:val="nil"/>
          <w:right w:val="nil"/>
          <w:insideH w:val="single" w:sz="4" w:space="0"/>
          <w:insideV w:val="nil"/>
        </w:tcBorders>
        <w:shd w:val="clear" w:color="auto" w:fill="2B4D74" w:themeFill="accent1" w:themeFillShade="99"/>
      </w:tcPr>
    </w:tblStylePr>
    <w:tblStylePr w:type="lastCol">
      <w:rPr>
        <w:color w:val="FFFFFF" w:themeColor="background1"/>
      </w:rPr>
      <w:tblPr>
        <w:tblLayout w:type="fixed"/>
      </w:tblPr>
      <w:tcPr>
        <w:tcBorders>
          <w:top w:val="nil"/>
          <w:left w:val="nil"/>
          <w:bottom w:val="nil"/>
          <w:right w:val="nil"/>
          <w:insideH w:val="nil"/>
          <w:insideV w:val="nil"/>
        </w:tcBorders>
        <w:shd w:val="clear" w:color="auto" w:fill="2B4D74" w:themeFill="accent1" w:themeFillShade="99"/>
      </w:tcPr>
    </w:tblStylePr>
    <w:tblStylePr w:type="band1Vert">
      <w:tblPr>
        <w:tblLayout w:type="fixed"/>
      </w:tblPr>
      <w:tcPr>
        <w:shd w:val="clear" w:color="auto" w:fill="B8CCE4" w:themeFill="accent1" w:themeFillTint="66"/>
      </w:tcPr>
    </w:tblStylePr>
    <w:tblStylePr w:type="band1Horz">
      <w:tblPr>
        <w:tblLayout w:type="fixed"/>
      </w:tblPr>
      <w:tcPr>
        <w:shd w:val="clear" w:color="auto" w:fill="A7C0DE" w:themeFill="accent1" w:themeFillTint="7F"/>
      </w:tcPr>
    </w:tblStylePr>
    <w:tblStylePr w:type="neCell">
      <w:rPr>
        <w:color w:val="000000" w:themeColor="text1"/>
      </w:rPr>
    </w:tblStylePr>
    <w:tblStylePr w:type="nwCell">
      <w:rPr>
        <w:color w:val="000000" w:themeColor="text1"/>
      </w:rPr>
    </w:tblStylePr>
  </w:style>
  <w:style w:type="table" w:styleId="117">
    <w:name w:val="Colorful Shading Accent 2"/>
    <w:basedOn w:val="36"/>
    <w:uiPriority w:val="71"/>
    <w:pPr>
      <w:spacing w:line="240" w:lineRule="auto"/>
    </w:pPr>
    <w:rPr>
      <w:color w:val="000000" w:themeColor="text1"/>
    </w:rPr>
    <w:tblPr>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F8EDED" w:themeFill="accent2" w:themeFillTint="19"/>
    </w:tcPr>
    <w:tblStylePr w:type="firstRow">
      <w:rPr>
        <w:b/>
        <w:bCs/>
      </w:rPr>
      <w:tblPr>
        <w:tblLayout w:type="fixed"/>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rPr>
      <w:tblPr>
        <w:tblLayout w:type="fixed"/>
      </w:tblPr>
      <w:tcPr>
        <w:tcBorders>
          <w:top w:val="single" w:color="FFFFFF" w:themeColor="background1" w:sz="6" w:space="0"/>
        </w:tcBorders>
        <w:shd w:val="clear" w:color="auto" w:fill="772C2A" w:themeFill="accent2" w:themeFillShade="99"/>
      </w:tcPr>
    </w:tblStylePr>
    <w:tblStylePr w:type="firstCol">
      <w:rPr>
        <w:color w:val="FFFFFF" w:themeColor="background1"/>
      </w:rPr>
      <w:tblPr>
        <w:tblLayout w:type="fixed"/>
      </w:tblPr>
      <w:tcPr>
        <w:tcBorders>
          <w:top w:val="nil"/>
          <w:left w:val="nil"/>
          <w:bottom w:val="nil"/>
          <w:right w:val="nil"/>
          <w:insideH w:val="single" w:sz="4" w:space="0"/>
          <w:insideV w:val="nil"/>
        </w:tcBorders>
        <w:shd w:val="clear" w:color="auto" w:fill="772C2A" w:themeFill="accent2" w:themeFillShade="99"/>
      </w:tcPr>
    </w:tblStylePr>
    <w:tblStylePr w:type="lastCol">
      <w:rPr>
        <w:color w:val="FFFFFF" w:themeColor="background1"/>
      </w:rPr>
      <w:tblPr>
        <w:tblLayout w:type="fixed"/>
      </w:tblPr>
      <w:tcPr>
        <w:tcBorders>
          <w:top w:val="nil"/>
          <w:left w:val="nil"/>
          <w:bottom w:val="nil"/>
          <w:right w:val="nil"/>
          <w:insideH w:val="nil"/>
          <w:insideV w:val="nil"/>
        </w:tcBorders>
        <w:shd w:val="clear" w:color="auto" w:fill="772C2A" w:themeFill="accent2" w:themeFillShade="99"/>
      </w:tcPr>
    </w:tblStylePr>
    <w:tblStylePr w:type="band1Vert">
      <w:tblPr>
        <w:tblLayout w:type="fixed"/>
      </w:tblPr>
      <w:tcPr>
        <w:shd w:val="clear" w:color="auto" w:fill="E5B8B7" w:themeFill="accent2" w:themeFillTint="66"/>
      </w:tcPr>
    </w:tblStylePr>
    <w:tblStylePr w:type="band1Horz">
      <w:tblPr>
        <w:tblLayout w:type="fixed"/>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118">
    <w:name w:val="Colorful Shading Accent 3"/>
    <w:basedOn w:val="36"/>
    <w:qFormat/>
    <w:uiPriority w:val="71"/>
    <w:pPr>
      <w:spacing w:line="240" w:lineRule="auto"/>
    </w:pPr>
    <w:rPr>
      <w:color w:val="000000" w:themeColor="text1"/>
    </w:rPr>
    <w:tblPr>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F5F8EE" w:themeFill="accent3" w:themeFillTint="19"/>
    </w:tcPr>
    <w:tblStylePr w:type="firstRow">
      <w:rPr>
        <w:b/>
        <w:bCs/>
      </w:rPr>
      <w:tblPr>
        <w:tblLayout w:type="fixed"/>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rPr>
      <w:tblPr>
        <w:tblLayout w:type="fixed"/>
      </w:tblPr>
      <w:tcPr>
        <w:tcBorders>
          <w:top w:val="single" w:color="FFFFFF" w:themeColor="background1" w:sz="6" w:space="0"/>
        </w:tcBorders>
        <w:shd w:val="clear" w:color="auto" w:fill="5E7530" w:themeFill="accent3" w:themeFillShade="99"/>
      </w:tcPr>
    </w:tblStylePr>
    <w:tblStylePr w:type="firstCol">
      <w:rPr>
        <w:color w:val="FFFFFF" w:themeColor="background1"/>
      </w:rPr>
      <w:tblPr>
        <w:tblLayout w:type="fixed"/>
      </w:tblPr>
      <w:tcPr>
        <w:tcBorders>
          <w:top w:val="nil"/>
          <w:left w:val="nil"/>
          <w:bottom w:val="nil"/>
          <w:right w:val="nil"/>
          <w:insideH w:val="single" w:sz="4" w:space="0"/>
          <w:insideV w:val="nil"/>
        </w:tcBorders>
        <w:shd w:val="clear" w:color="auto" w:fill="5E7530" w:themeFill="accent3" w:themeFillShade="99"/>
      </w:tcPr>
    </w:tblStylePr>
    <w:tblStylePr w:type="lastCol">
      <w:rPr>
        <w:color w:val="FFFFFF" w:themeColor="background1"/>
      </w:rPr>
      <w:tblPr>
        <w:tblLayout w:type="fixed"/>
      </w:tblPr>
      <w:tcPr>
        <w:tcBorders>
          <w:top w:val="nil"/>
          <w:left w:val="nil"/>
          <w:bottom w:val="nil"/>
          <w:right w:val="nil"/>
          <w:insideH w:val="nil"/>
          <w:insideV w:val="nil"/>
        </w:tcBorders>
        <w:shd w:val="clear" w:color="auto" w:fill="5E7530" w:themeFill="accent3" w:themeFillShade="99"/>
      </w:tcPr>
    </w:tblStylePr>
    <w:tblStylePr w:type="band1Vert">
      <w:tblPr>
        <w:tblLayout w:type="fixed"/>
      </w:tblPr>
      <w:tcPr>
        <w:shd w:val="clear" w:color="auto" w:fill="D6E3BC" w:themeFill="accent3" w:themeFillTint="66"/>
      </w:tcPr>
    </w:tblStylePr>
    <w:tblStylePr w:type="band1Horz">
      <w:tblPr>
        <w:tblLayout w:type="fixed"/>
      </w:tblPr>
      <w:tcPr>
        <w:shd w:val="clear" w:color="auto" w:fill="CDDDAC" w:themeFill="accent3" w:themeFillTint="7F"/>
      </w:tcPr>
    </w:tblStylePr>
  </w:style>
  <w:style w:type="table" w:styleId="119">
    <w:name w:val="Colorful Shading Accent 4"/>
    <w:basedOn w:val="36"/>
    <w:uiPriority w:val="71"/>
    <w:pPr>
      <w:spacing w:line="240" w:lineRule="auto"/>
    </w:pPr>
    <w:rPr>
      <w:color w:val="000000" w:themeColor="text1"/>
    </w:rPr>
    <w:tblPr>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F2EFF5" w:themeFill="accent4" w:themeFillTint="19"/>
    </w:tcPr>
    <w:tblStylePr w:type="firstRow">
      <w:rPr>
        <w:b/>
        <w:bCs/>
      </w:rPr>
      <w:tblPr>
        <w:tblLayout w:type="fixed"/>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rPr>
      <w:tblPr>
        <w:tblLayout w:type="fixed"/>
      </w:tblPr>
      <w:tcPr>
        <w:tcBorders>
          <w:top w:val="single" w:color="FFFFFF" w:themeColor="background1" w:sz="6" w:space="0"/>
        </w:tcBorders>
        <w:shd w:val="clear" w:color="auto" w:fill="4C3A62" w:themeFill="accent4" w:themeFillShade="99"/>
      </w:tcPr>
    </w:tblStylePr>
    <w:tblStylePr w:type="firstCol">
      <w:rPr>
        <w:color w:val="FFFFFF" w:themeColor="background1"/>
      </w:rPr>
      <w:tblPr>
        <w:tblLayout w:type="fixed"/>
      </w:tblPr>
      <w:tcPr>
        <w:tcBorders>
          <w:top w:val="nil"/>
          <w:left w:val="nil"/>
          <w:bottom w:val="nil"/>
          <w:right w:val="nil"/>
          <w:insideH w:val="single" w:sz="4" w:space="0"/>
          <w:insideV w:val="nil"/>
        </w:tcBorders>
        <w:shd w:val="clear" w:color="auto" w:fill="4C3A62" w:themeFill="accent4" w:themeFillShade="99"/>
      </w:tcPr>
    </w:tblStylePr>
    <w:tblStylePr w:type="lastCol">
      <w:rPr>
        <w:color w:val="FFFFFF" w:themeColor="background1"/>
      </w:rPr>
      <w:tblPr>
        <w:tblLayout w:type="fixed"/>
      </w:tblPr>
      <w:tcPr>
        <w:tcBorders>
          <w:top w:val="nil"/>
          <w:left w:val="nil"/>
          <w:bottom w:val="nil"/>
          <w:right w:val="nil"/>
          <w:insideH w:val="nil"/>
          <w:insideV w:val="nil"/>
        </w:tcBorders>
        <w:shd w:val="clear" w:color="auto" w:fill="4C3A62" w:themeFill="accent4" w:themeFillShade="99"/>
      </w:tcPr>
    </w:tblStylePr>
    <w:tblStylePr w:type="band1Vert">
      <w:tblPr>
        <w:tblLayout w:type="fixed"/>
      </w:tblPr>
      <w:tcPr>
        <w:shd w:val="clear" w:color="auto" w:fill="CCC0D9" w:themeFill="accent4" w:themeFillTint="66"/>
      </w:tcPr>
    </w:tblStylePr>
    <w:tblStylePr w:type="band1Horz">
      <w:tblPr>
        <w:tblLayout w:type="fixed"/>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120">
    <w:name w:val="Colorful Shading Accent 5"/>
    <w:basedOn w:val="36"/>
    <w:uiPriority w:val="71"/>
    <w:pPr>
      <w:spacing w:line="240" w:lineRule="auto"/>
    </w:pPr>
    <w:rPr>
      <w:color w:val="000000" w:themeColor="text1"/>
    </w:rPr>
    <w:tblPr>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EDF6F9" w:themeFill="accent5" w:themeFillTint="19"/>
    </w:tcPr>
    <w:tblStylePr w:type="firstRow">
      <w:rPr>
        <w:b/>
        <w:bCs/>
      </w:rPr>
      <w:tblPr>
        <w:tblLayout w:type="fixed"/>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rPr>
      <w:tblPr>
        <w:tblLayout w:type="fixed"/>
      </w:tblPr>
      <w:tcPr>
        <w:tcBorders>
          <w:top w:val="single" w:color="FFFFFF" w:themeColor="background1" w:sz="6" w:space="0"/>
        </w:tcBorders>
        <w:shd w:val="clear" w:color="auto" w:fill="276A7C" w:themeFill="accent5" w:themeFillShade="99"/>
      </w:tcPr>
    </w:tblStylePr>
    <w:tblStylePr w:type="firstCol">
      <w:rPr>
        <w:color w:val="FFFFFF" w:themeColor="background1"/>
      </w:rPr>
      <w:tblPr>
        <w:tblLayout w:type="fixed"/>
      </w:tblPr>
      <w:tcPr>
        <w:tcBorders>
          <w:top w:val="nil"/>
          <w:left w:val="nil"/>
          <w:bottom w:val="nil"/>
          <w:right w:val="nil"/>
          <w:insideH w:val="single" w:sz="4" w:space="0"/>
          <w:insideV w:val="nil"/>
        </w:tcBorders>
        <w:shd w:val="clear" w:color="auto" w:fill="276A7C" w:themeFill="accent5" w:themeFillShade="99"/>
      </w:tcPr>
    </w:tblStylePr>
    <w:tblStylePr w:type="lastCol">
      <w:rPr>
        <w:color w:val="FFFFFF" w:themeColor="background1"/>
      </w:rPr>
      <w:tblPr>
        <w:tblLayout w:type="fixed"/>
      </w:tblPr>
      <w:tcPr>
        <w:tcBorders>
          <w:top w:val="nil"/>
          <w:left w:val="nil"/>
          <w:bottom w:val="nil"/>
          <w:right w:val="nil"/>
          <w:insideH w:val="nil"/>
          <w:insideV w:val="nil"/>
        </w:tcBorders>
        <w:shd w:val="clear" w:color="auto" w:fill="276A7C" w:themeFill="accent5" w:themeFillShade="99"/>
      </w:tcPr>
    </w:tblStylePr>
    <w:tblStylePr w:type="band1Vert">
      <w:tblPr>
        <w:tblLayout w:type="fixed"/>
      </w:tblPr>
      <w:tcPr>
        <w:shd w:val="clear" w:color="auto" w:fill="B6DDE8" w:themeFill="accent5" w:themeFillTint="66"/>
      </w:tcPr>
    </w:tblStylePr>
    <w:tblStylePr w:type="band1Horz">
      <w:tblPr>
        <w:tblLayout w:type="fixed"/>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121">
    <w:name w:val="Colorful Shading Accent 6"/>
    <w:basedOn w:val="36"/>
    <w:uiPriority w:val="71"/>
    <w:pPr>
      <w:spacing w:line="240" w:lineRule="auto"/>
    </w:pPr>
    <w:rPr>
      <w:color w:val="000000" w:themeColor="text1"/>
    </w:rPr>
    <w:tblPr>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FEF4EC" w:themeFill="accent6" w:themeFillTint="19"/>
    </w:tcPr>
    <w:tblStylePr w:type="firstRow">
      <w:rPr>
        <w:b/>
        <w:bCs/>
      </w:rPr>
      <w:tblPr>
        <w:tblLayout w:type="fixed"/>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rPr>
      <w:tblPr>
        <w:tblLayout w:type="fixed"/>
      </w:tblPr>
      <w:tcPr>
        <w:tcBorders>
          <w:top w:val="single" w:color="FFFFFF" w:themeColor="background1" w:sz="6" w:space="0"/>
        </w:tcBorders>
        <w:shd w:val="clear" w:color="auto" w:fill="B65607" w:themeFill="accent6" w:themeFillShade="99"/>
      </w:tcPr>
    </w:tblStylePr>
    <w:tblStylePr w:type="firstCol">
      <w:rPr>
        <w:color w:val="FFFFFF" w:themeColor="background1"/>
      </w:rPr>
      <w:tblPr>
        <w:tblLayout w:type="fixed"/>
      </w:tblPr>
      <w:tcPr>
        <w:tcBorders>
          <w:top w:val="nil"/>
          <w:left w:val="nil"/>
          <w:bottom w:val="nil"/>
          <w:right w:val="nil"/>
          <w:insideH w:val="single" w:sz="4" w:space="0"/>
          <w:insideV w:val="nil"/>
        </w:tcBorders>
        <w:shd w:val="clear" w:color="auto" w:fill="B65607" w:themeFill="accent6" w:themeFillShade="99"/>
      </w:tcPr>
    </w:tblStylePr>
    <w:tblStylePr w:type="lastCol">
      <w:rPr>
        <w:color w:val="FFFFFF" w:themeColor="background1"/>
      </w:rPr>
      <w:tblPr>
        <w:tblLayout w:type="fixed"/>
      </w:tblPr>
      <w:tcPr>
        <w:tcBorders>
          <w:top w:val="nil"/>
          <w:left w:val="nil"/>
          <w:bottom w:val="nil"/>
          <w:right w:val="nil"/>
          <w:insideH w:val="nil"/>
          <w:insideV w:val="nil"/>
        </w:tcBorders>
        <w:shd w:val="clear" w:color="auto" w:fill="B65607" w:themeFill="accent6" w:themeFillShade="99"/>
      </w:tcPr>
    </w:tblStylePr>
    <w:tblStylePr w:type="band1Vert">
      <w:tblPr>
        <w:tblLayout w:type="fixed"/>
      </w:tblPr>
      <w:tcPr>
        <w:shd w:val="clear" w:color="auto" w:fill="FBD4B4" w:themeFill="accent6" w:themeFillTint="66"/>
      </w:tcPr>
    </w:tblStylePr>
    <w:tblStylePr w:type="band1Horz">
      <w:tblPr>
        <w:tblLayout w:type="fixed"/>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122">
    <w:name w:val="Colorful List"/>
    <w:basedOn w:val="36"/>
    <w:uiPriority w:val="72"/>
    <w:pPr>
      <w:spacing w:line="240" w:lineRule="auto"/>
    </w:pPr>
    <w:rPr>
      <w:color w:val="000000" w:themeColor="text1"/>
    </w:rPr>
    <w:tblPr>
      <w:tblLayout w:type="fixed"/>
      <w:tblCellMar>
        <w:top w:w="0" w:type="dxa"/>
        <w:left w:w="108" w:type="dxa"/>
        <w:bottom w:w="0" w:type="dxa"/>
        <w:right w:w="108" w:type="dxa"/>
      </w:tblCellMar>
    </w:tblPr>
    <w:tcPr>
      <w:shd w:val="clear" w:color="auto" w:fill="E5E5E5" w:themeFill="text1" w:themeFillTint="19"/>
    </w:tcPr>
    <w:tblStylePr w:type="firstRow">
      <w:rPr>
        <w:b/>
        <w:bCs/>
        <w:color w:val="FFFFFF" w:themeColor="background1"/>
      </w:rPr>
      <w:tblPr>
        <w:tblLayout w:type="fixed"/>
      </w:tblPr>
      <w:tcPr>
        <w:tcBorders>
          <w:bottom w:val="single" w:color="FFFFFF" w:themeColor="background1" w:sz="12" w:space="0"/>
        </w:tcBorders>
        <w:shd w:val="clear" w:color="auto" w:fill="9E3A38" w:themeFill="accent2" w:themeFillShade="CC"/>
      </w:tcPr>
    </w:tblStylePr>
    <w:tblStylePr w:type="lastRow">
      <w:rPr>
        <w:b/>
        <w:bCs/>
        <w:color w:val="9E3A38" w:themeColor="accent2"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BFBFBF" w:themeFill="text1" w:themeFillTint="3F"/>
      </w:tcPr>
    </w:tblStylePr>
    <w:tblStylePr w:type="band1Horz">
      <w:tblPr>
        <w:tblLayout w:type="fixed"/>
      </w:tblPr>
      <w:tcPr>
        <w:shd w:val="clear" w:color="auto" w:fill="CCCCCC" w:themeFill="text1" w:themeFillTint="33"/>
      </w:tcPr>
    </w:tblStylePr>
  </w:style>
  <w:style w:type="table" w:styleId="123">
    <w:name w:val="Colorful List Accent 1"/>
    <w:basedOn w:val="36"/>
    <w:uiPriority w:val="72"/>
    <w:pPr>
      <w:spacing w:line="240" w:lineRule="auto"/>
    </w:pPr>
    <w:rPr>
      <w:color w:val="000000" w:themeColor="text1"/>
    </w:rPr>
    <w:tblPr>
      <w:tblLayout w:type="fixed"/>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blLayout w:type="fixed"/>
      </w:tblPr>
      <w:tcPr>
        <w:tcBorders>
          <w:bottom w:val="single" w:color="FFFFFF" w:themeColor="background1" w:sz="12" w:space="0"/>
        </w:tcBorders>
        <w:shd w:val="clear" w:color="auto" w:fill="9E3A38" w:themeFill="accent2" w:themeFillShade="CC"/>
      </w:tcPr>
    </w:tblStylePr>
    <w:tblStylePr w:type="lastRow">
      <w:rPr>
        <w:b/>
        <w:bCs/>
        <w:color w:val="9E3A38" w:themeColor="accent2"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D3DFEE" w:themeFill="accent1" w:themeFillTint="3F"/>
      </w:tcPr>
    </w:tblStylePr>
    <w:tblStylePr w:type="band1Horz">
      <w:tblPr>
        <w:tblLayout w:type="fixed"/>
      </w:tblPr>
      <w:tcPr>
        <w:shd w:val="clear" w:color="auto" w:fill="DBE5F1" w:themeFill="accent1" w:themeFillTint="33"/>
      </w:tcPr>
    </w:tblStylePr>
  </w:style>
  <w:style w:type="table" w:styleId="124">
    <w:name w:val="Colorful List Accent 2"/>
    <w:basedOn w:val="36"/>
    <w:uiPriority w:val="72"/>
    <w:pPr>
      <w:spacing w:line="240" w:lineRule="auto"/>
    </w:pPr>
    <w:rPr>
      <w:color w:val="000000" w:themeColor="text1"/>
    </w:rPr>
    <w:tblPr>
      <w:tblLayout w:type="fixed"/>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blLayout w:type="fixed"/>
      </w:tblPr>
      <w:tcPr>
        <w:tcBorders>
          <w:bottom w:val="single" w:color="FFFFFF" w:themeColor="background1" w:sz="12" w:space="0"/>
        </w:tcBorders>
        <w:shd w:val="clear" w:color="auto" w:fill="9E3A38" w:themeFill="accent2" w:themeFillShade="CC"/>
      </w:tcPr>
    </w:tblStylePr>
    <w:tblStylePr w:type="lastRow">
      <w:rPr>
        <w:b/>
        <w:bCs/>
        <w:color w:val="9E3A38" w:themeColor="accent2"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EFD3D3" w:themeFill="accent2" w:themeFillTint="3F"/>
      </w:tcPr>
    </w:tblStylePr>
    <w:tblStylePr w:type="band1Horz">
      <w:tblPr>
        <w:tblLayout w:type="fixed"/>
      </w:tblPr>
      <w:tcPr>
        <w:shd w:val="clear" w:color="auto" w:fill="F2DBDB" w:themeFill="accent2" w:themeFillTint="33"/>
      </w:tcPr>
    </w:tblStylePr>
  </w:style>
  <w:style w:type="table" w:styleId="125">
    <w:name w:val="Colorful List Accent 3"/>
    <w:basedOn w:val="36"/>
    <w:uiPriority w:val="72"/>
    <w:pPr>
      <w:spacing w:line="240" w:lineRule="auto"/>
    </w:pPr>
    <w:rPr>
      <w:color w:val="000000" w:themeColor="text1"/>
    </w:rPr>
    <w:tblPr>
      <w:tblLayout w:type="fixed"/>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blLayout w:type="fixed"/>
      </w:tblPr>
      <w:tcPr>
        <w:tcBorders>
          <w:bottom w:val="single" w:color="FFFFFF" w:themeColor="background1" w:sz="12" w:space="0"/>
        </w:tcBorders>
        <w:shd w:val="clear" w:color="auto" w:fill="664E82" w:themeFill="accent4" w:themeFillShade="CC"/>
      </w:tcPr>
    </w:tblStylePr>
    <w:tblStylePr w:type="lastRow">
      <w:rPr>
        <w:b/>
        <w:bCs/>
        <w:color w:val="664E82" w:themeColor="accent4"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E6EED5" w:themeFill="accent3" w:themeFillTint="3F"/>
      </w:tcPr>
    </w:tblStylePr>
    <w:tblStylePr w:type="band1Horz">
      <w:tblPr>
        <w:tblLayout w:type="fixed"/>
      </w:tblPr>
      <w:tcPr>
        <w:shd w:val="clear" w:color="auto" w:fill="EAF1DD" w:themeFill="accent3" w:themeFillTint="33"/>
      </w:tcPr>
    </w:tblStylePr>
  </w:style>
  <w:style w:type="table" w:styleId="126">
    <w:name w:val="Colorful List Accent 4"/>
    <w:basedOn w:val="36"/>
    <w:uiPriority w:val="72"/>
    <w:pPr>
      <w:spacing w:line="240" w:lineRule="auto"/>
    </w:pPr>
    <w:rPr>
      <w:color w:val="000000" w:themeColor="text1"/>
    </w:rPr>
    <w:tblPr>
      <w:tblLayout w:type="fixed"/>
      <w:tblCellMar>
        <w:top w:w="0" w:type="dxa"/>
        <w:left w:w="108" w:type="dxa"/>
        <w:bottom w:w="0" w:type="dxa"/>
        <w:right w:w="108" w:type="dxa"/>
      </w:tblCellMar>
    </w:tblPr>
    <w:tcPr>
      <w:shd w:val="clear" w:color="auto" w:fill="F2EFF5" w:themeFill="accent4" w:themeFillTint="19"/>
    </w:tcPr>
    <w:tblStylePr w:type="firstRow">
      <w:rPr>
        <w:b/>
        <w:bCs/>
        <w:color w:val="FFFFFF" w:themeColor="background1"/>
      </w:rPr>
      <w:tblPr>
        <w:tblLayout w:type="fixed"/>
      </w:tblPr>
      <w:tcPr>
        <w:tcBorders>
          <w:bottom w:val="single" w:color="FFFFFF" w:themeColor="background1" w:sz="12" w:space="0"/>
        </w:tcBorders>
        <w:shd w:val="clear" w:color="auto" w:fill="7E9C40" w:themeFill="accent3" w:themeFillShade="CC"/>
      </w:tcPr>
    </w:tblStylePr>
    <w:tblStylePr w:type="lastRow">
      <w:rPr>
        <w:b/>
        <w:bCs/>
        <w:color w:val="7E9C40" w:themeColor="accent3"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DFD8E8" w:themeFill="accent4" w:themeFillTint="3F"/>
      </w:tcPr>
    </w:tblStylePr>
    <w:tblStylePr w:type="band1Horz">
      <w:tblPr>
        <w:tblLayout w:type="fixed"/>
      </w:tblPr>
      <w:tcPr>
        <w:shd w:val="clear" w:color="auto" w:fill="E5DFEC" w:themeFill="accent4" w:themeFillTint="33"/>
      </w:tcPr>
    </w:tblStylePr>
  </w:style>
  <w:style w:type="table" w:styleId="127">
    <w:name w:val="Colorful List Accent 5"/>
    <w:basedOn w:val="36"/>
    <w:uiPriority w:val="72"/>
    <w:pPr>
      <w:spacing w:line="240" w:lineRule="auto"/>
    </w:pPr>
    <w:rPr>
      <w:color w:val="000000" w:themeColor="text1"/>
    </w:rPr>
    <w:tblPr>
      <w:tblLayout w:type="fixed"/>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blLayout w:type="fixed"/>
      </w:tblPr>
      <w:tcPr>
        <w:tcBorders>
          <w:bottom w:val="single" w:color="FFFFFF" w:themeColor="background1" w:sz="12" w:space="0"/>
        </w:tcBorders>
        <w:shd w:val="clear" w:color="auto" w:fill="F3730A" w:themeFill="accent6" w:themeFillShade="CC"/>
      </w:tcPr>
    </w:tblStylePr>
    <w:tblStylePr w:type="lastRow">
      <w:rPr>
        <w:b/>
        <w:bCs/>
        <w:color w:val="F3730A" w:themeColor="accent6"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D2EAF0" w:themeFill="accent5" w:themeFillTint="3F"/>
      </w:tcPr>
    </w:tblStylePr>
    <w:tblStylePr w:type="band1Horz">
      <w:tblPr>
        <w:tblLayout w:type="fixed"/>
      </w:tblPr>
      <w:tcPr>
        <w:shd w:val="clear" w:color="auto" w:fill="DAEEF3" w:themeFill="accent5" w:themeFillTint="33"/>
      </w:tcPr>
    </w:tblStylePr>
  </w:style>
  <w:style w:type="table" w:styleId="128">
    <w:name w:val="Colorful List Accent 6"/>
    <w:basedOn w:val="36"/>
    <w:uiPriority w:val="72"/>
    <w:pPr>
      <w:spacing w:line="240" w:lineRule="auto"/>
    </w:pPr>
    <w:rPr>
      <w:color w:val="000000" w:themeColor="text1"/>
    </w:rPr>
    <w:tblPr>
      <w:tblLayout w:type="fixed"/>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blLayout w:type="fixed"/>
      </w:tblPr>
      <w:tcPr>
        <w:tcBorders>
          <w:bottom w:val="single" w:color="FFFFFF" w:themeColor="background1" w:sz="12" w:space="0"/>
        </w:tcBorders>
        <w:shd w:val="clear" w:color="auto" w:fill="348DA5" w:themeFill="accent5" w:themeFillShade="CC"/>
      </w:tcPr>
    </w:tblStylePr>
    <w:tblStylePr w:type="lastRow">
      <w:rPr>
        <w:b/>
        <w:bCs/>
        <w:color w:val="348DA5" w:themeColor="accent5"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FDE5D1" w:themeFill="accent6" w:themeFillTint="3F"/>
      </w:tcPr>
    </w:tblStylePr>
    <w:tblStylePr w:type="band1Horz">
      <w:tblPr>
        <w:tblLayout w:type="fixed"/>
      </w:tblPr>
      <w:tcPr>
        <w:shd w:val="clear" w:color="auto" w:fill="FDE9D9" w:themeFill="accent6" w:themeFillTint="33"/>
      </w:tcPr>
    </w:tblStylePr>
  </w:style>
  <w:style w:type="table" w:styleId="129">
    <w:name w:val="Colorful Grid"/>
    <w:basedOn w:val="36"/>
    <w:uiPriority w:val="73"/>
    <w:pPr>
      <w:spacing w:line="240" w:lineRule="auto"/>
    </w:pPr>
    <w:rPr>
      <w:color w:val="000000" w:themeColor="text1"/>
    </w:rPr>
    <w:tblPr>
      <w:tblBorders>
        <w:insideH w:val="single" w:color="FFFFFF" w:themeColor="background1" w:sz="4" w:space="0"/>
      </w:tblBorders>
      <w:tblLayout w:type="fixed"/>
      <w:tblCellMar>
        <w:top w:w="0" w:type="dxa"/>
        <w:left w:w="108" w:type="dxa"/>
        <w:bottom w:w="0" w:type="dxa"/>
        <w:right w:w="108" w:type="dxa"/>
      </w:tblCellMar>
    </w:tblPr>
    <w:tcPr>
      <w:shd w:val="clear" w:color="auto" w:fill="CCCCCC" w:themeFill="text1" w:themeFillTint="33"/>
    </w:tcPr>
    <w:tblStylePr w:type="firstRow">
      <w:rPr>
        <w:b/>
        <w:bCs/>
      </w:rPr>
      <w:tblPr>
        <w:tblLayout w:type="fixed"/>
      </w:tblPr>
      <w:tcPr>
        <w:shd w:val="clear" w:color="auto" w:fill="999999" w:themeFill="text1" w:themeFillTint="66"/>
      </w:tcPr>
    </w:tblStylePr>
    <w:tblStylePr w:type="lastRow">
      <w:rPr>
        <w:b/>
        <w:bCs/>
        <w:color w:val="000000" w:themeColor="text1"/>
      </w:rPr>
      <w:tblPr>
        <w:tblLayout w:type="fixed"/>
      </w:tblPr>
      <w:tcPr>
        <w:shd w:val="clear" w:color="auto" w:fill="999999" w:themeFill="text1" w:themeFillTint="66"/>
      </w:tcPr>
    </w:tblStylePr>
    <w:tblStylePr w:type="firstCol">
      <w:rPr>
        <w:color w:val="FFFFFF" w:themeColor="background1"/>
      </w:rPr>
      <w:tblPr>
        <w:tblLayout w:type="fixed"/>
      </w:tblPr>
      <w:tcPr>
        <w:shd w:val="clear" w:color="auto" w:fill="000000" w:themeFill="text1" w:themeFillShade="BF"/>
      </w:tcPr>
    </w:tblStylePr>
    <w:tblStylePr w:type="lastCol">
      <w:rPr>
        <w:color w:val="FFFFFF" w:themeColor="background1"/>
      </w:rPr>
      <w:tblPr>
        <w:tblLayout w:type="fixed"/>
      </w:tblPr>
      <w:tcPr>
        <w:shd w:val="clear" w:color="auto" w:fill="000000" w:themeFill="text1" w:themeFillShade="BF"/>
      </w:tcPr>
    </w:tblStylePr>
    <w:tblStylePr w:type="band1Vert">
      <w:tblPr>
        <w:tblLayout w:type="fixed"/>
      </w:tblPr>
      <w:tcPr>
        <w:shd w:val="clear" w:color="auto" w:fill="7F7F7F" w:themeFill="text1" w:themeFillTint="7F"/>
      </w:tcPr>
    </w:tblStylePr>
    <w:tblStylePr w:type="band1Horz">
      <w:tblPr>
        <w:tblLayout w:type="fixed"/>
      </w:tblPr>
      <w:tcPr>
        <w:shd w:val="clear" w:color="auto" w:fill="7F7F7F" w:themeFill="text1" w:themeFillTint="7F"/>
      </w:tcPr>
    </w:tblStylePr>
  </w:style>
  <w:style w:type="table" w:styleId="130">
    <w:name w:val="Colorful Grid Accent 1"/>
    <w:basedOn w:val="36"/>
    <w:uiPriority w:val="73"/>
    <w:pPr>
      <w:spacing w:line="240" w:lineRule="auto"/>
    </w:pPr>
    <w:rPr>
      <w:color w:val="000000" w:themeColor="text1"/>
    </w:rPr>
    <w:tblPr>
      <w:tblBorders>
        <w:insideH w:val="single" w:color="FFFFFF" w:themeColor="background1" w:sz="4" w:space="0"/>
      </w:tblBorders>
      <w:tblLayout w:type="fixed"/>
      <w:tblCellMar>
        <w:top w:w="0" w:type="dxa"/>
        <w:left w:w="108" w:type="dxa"/>
        <w:bottom w:w="0" w:type="dxa"/>
        <w:right w:w="108" w:type="dxa"/>
      </w:tblCellMar>
    </w:tblPr>
    <w:tcPr>
      <w:shd w:val="clear" w:color="auto" w:fill="DBE5F1" w:themeFill="accent1" w:themeFillTint="33"/>
    </w:tcPr>
    <w:tblStylePr w:type="firstRow">
      <w:rPr>
        <w:b/>
        <w:bCs/>
      </w:rPr>
      <w:tblPr>
        <w:tblLayout w:type="fixed"/>
      </w:tblPr>
      <w:tcPr>
        <w:shd w:val="clear" w:color="auto" w:fill="B8CCE4" w:themeFill="accent1" w:themeFillTint="66"/>
      </w:tcPr>
    </w:tblStylePr>
    <w:tblStylePr w:type="lastRow">
      <w:rPr>
        <w:b/>
        <w:bCs/>
        <w:color w:val="000000" w:themeColor="text1"/>
      </w:rPr>
      <w:tblPr>
        <w:tblLayout w:type="fixed"/>
      </w:tblPr>
      <w:tcPr>
        <w:shd w:val="clear" w:color="auto" w:fill="B8CCE4" w:themeFill="accent1" w:themeFillTint="66"/>
      </w:tcPr>
    </w:tblStylePr>
    <w:tblStylePr w:type="firstCol">
      <w:rPr>
        <w:color w:val="FFFFFF" w:themeColor="background1"/>
      </w:rPr>
      <w:tblPr>
        <w:tblLayout w:type="fixed"/>
      </w:tblPr>
      <w:tcPr>
        <w:shd w:val="clear" w:color="auto" w:fill="366091" w:themeFill="accent1" w:themeFillShade="BF"/>
      </w:tcPr>
    </w:tblStylePr>
    <w:tblStylePr w:type="lastCol">
      <w:rPr>
        <w:color w:val="FFFFFF" w:themeColor="background1"/>
      </w:rPr>
      <w:tblPr>
        <w:tblLayout w:type="fixed"/>
      </w:tblPr>
      <w:tcPr>
        <w:shd w:val="clear" w:color="auto" w:fill="366091" w:themeFill="accent1" w:themeFillShade="BF"/>
      </w:tcPr>
    </w:tblStylePr>
    <w:tblStylePr w:type="band1Vert">
      <w:tblPr>
        <w:tblLayout w:type="fixed"/>
      </w:tblPr>
      <w:tcPr>
        <w:shd w:val="clear" w:color="auto" w:fill="A7C0DE" w:themeFill="accent1" w:themeFillTint="7F"/>
      </w:tcPr>
    </w:tblStylePr>
    <w:tblStylePr w:type="band1Horz">
      <w:tblPr>
        <w:tblLayout w:type="fixed"/>
      </w:tblPr>
      <w:tcPr>
        <w:shd w:val="clear" w:color="auto" w:fill="A7C0DE" w:themeFill="accent1" w:themeFillTint="7F"/>
      </w:tcPr>
    </w:tblStylePr>
  </w:style>
  <w:style w:type="table" w:styleId="131">
    <w:name w:val="Colorful Grid Accent 2"/>
    <w:basedOn w:val="36"/>
    <w:uiPriority w:val="73"/>
    <w:pPr>
      <w:spacing w:line="240" w:lineRule="auto"/>
    </w:pPr>
    <w:rPr>
      <w:color w:val="000000" w:themeColor="text1"/>
    </w:rPr>
    <w:tblPr>
      <w:tblBorders>
        <w:insideH w:val="single" w:color="FFFFFF" w:themeColor="background1" w:sz="4" w:space="0"/>
      </w:tblBorders>
      <w:tblLayout w:type="fixed"/>
      <w:tblCellMar>
        <w:top w:w="0" w:type="dxa"/>
        <w:left w:w="108" w:type="dxa"/>
        <w:bottom w:w="0" w:type="dxa"/>
        <w:right w:w="108" w:type="dxa"/>
      </w:tblCellMar>
    </w:tblPr>
    <w:tcPr>
      <w:shd w:val="clear" w:color="auto" w:fill="F2DBDB" w:themeFill="accent2" w:themeFillTint="33"/>
    </w:tcPr>
    <w:tblStylePr w:type="firstRow">
      <w:rPr>
        <w:b/>
        <w:bCs/>
      </w:rPr>
      <w:tblPr>
        <w:tblLayout w:type="fixed"/>
      </w:tblPr>
      <w:tcPr>
        <w:shd w:val="clear" w:color="auto" w:fill="E5B8B7" w:themeFill="accent2" w:themeFillTint="66"/>
      </w:tcPr>
    </w:tblStylePr>
    <w:tblStylePr w:type="lastRow">
      <w:rPr>
        <w:b/>
        <w:bCs/>
        <w:color w:val="000000" w:themeColor="text1"/>
      </w:rPr>
      <w:tblPr>
        <w:tblLayout w:type="fixed"/>
      </w:tblPr>
      <w:tcPr>
        <w:shd w:val="clear" w:color="auto" w:fill="E5B8B7" w:themeFill="accent2" w:themeFillTint="66"/>
      </w:tcPr>
    </w:tblStylePr>
    <w:tblStylePr w:type="firstCol">
      <w:rPr>
        <w:color w:val="FFFFFF" w:themeColor="background1"/>
      </w:rPr>
      <w:tblPr>
        <w:tblLayout w:type="fixed"/>
      </w:tblPr>
      <w:tcPr>
        <w:shd w:val="clear" w:color="auto" w:fill="943734" w:themeFill="accent2" w:themeFillShade="BF"/>
      </w:tcPr>
    </w:tblStylePr>
    <w:tblStylePr w:type="lastCol">
      <w:rPr>
        <w:color w:val="FFFFFF" w:themeColor="background1"/>
      </w:rPr>
      <w:tblPr>
        <w:tblLayout w:type="fixed"/>
      </w:tblPr>
      <w:tcPr>
        <w:shd w:val="clear" w:color="auto" w:fill="943734" w:themeFill="accent2" w:themeFillShade="BF"/>
      </w:tcPr>
    </w:tblStylePr>
    <w:tblStylePr w:type="band1Vert">
      <w:tblPr>
        <w:tblLayout w:type="fixed"/>
      </w:tblPr>
      <w:tcPr>
        <w:shd w:val="clear" w:color="auto" w:fill="DFA7A6" w:themeFill="accent2" w:themeFillTint="7F"/>
      </w:tcPr>
    </w:tblStylePr>
    <w:tblStylePr w:type="band1Horz">
      <w:tblPr>
        <w:tblLayout w:type="fixed"/>
      </w:tblPr>
      <w:tcPr>
        <w:shd w:val="clear" w:color="auto" w:fill="DFA7A6" w:themeFill="accent2" w:themeFillTint="7F"/>
      </w:tcPr>
    </w:tblStylePr>
  </w:style>
  <w:style w:type="table" w:styleId="132">
    <w:name w:val="Colorful Grid Accent 3"/>
    <w:basedOn w:val="36"/>
    <w:uiPriority w:val="73"/>
    <w:pPr>
      <w:spacing w:line="240" w:lineRule="auto"/>
    </w:pPr>
    <w:rPr>
      <w:color w:val="000000" w:themeColor="text1"/>
    </w:rPr>
    <w:tblPr>
      <w:tblBorders>
        <w:insideH w:val="single" w:color="FFFFFF" w:themeColor="background1" w:sz="4" w:space="0"/>
      </w:tblBorders>
      <w:tblLayout w:type="fixed"/>
      <w:tblCellMar>
        <w:top w:w="0" w:type="dxa"/>
        <w:left w:w="108" w:type="dxa"/>
        <w:bottom w:w="0" w:type="dxa"/>
        <w:right w:w="108" w:type="dxa"/>
      </w:tblCellMar>
    </w:tblPr>
    <w:tcPr>
      <w:shd w:val="clear" w:color="auto" w:fill="EAF1DD" w:themeFill="accent3" w:themeFillTint="33"/>
    </w:tcPr>
    <w:tblStylePr w:type="firstRow">
      <w:rPr>
        <w:b/>
        <w:bCs/>
      </w:rPr>
      <w:tblPr>
        <w:tblLayout w:type="fixed"/>
      </w:tblPr>
      <w:tcPr>
        <w:shd w:val="clear" w:color="auto" w:fill="D6E3BC" w:themeFill="accent3" w:themeFillTint="66"/>
      </w:tcPr>
    </w:tblStylePr>
    <w:tblStylePr w:type="lastRow">
      <w:rPr>
        <w:b/>
        <w:bCs/>
        <w:color w:val="000000" w:themeColor="text1"/>
      </w:rPr>
      <w:tblPr>
        <w:tblLayout w:type="fixed"/>
      </w:tblPr>
      <w:tcPr>
        <w:shd w:val="clear" w:color="auto" w:fill="D6E3BC" w:themeFill="accent3" w:themeFillTint="66"/>
      </w:tcPr>
    </w:tblStylePr>
    <w:tblStylePr w:type="firstCol">
      <w:rPr>
        <w:color w:val="FFFFFF" w:themeColor="background1"/>
      </w:rPr>
      <w:tblPr>
        <w:tblLayout w:type="fixed"/>
      </w:tblPr>
      <w:tcPr>
        <w:shd w:val="clear" w:color="auto" w:fill="76923C" w:themeFill="accent3" w:themeFillShade="BF"/>
      </w:tcPr>
    </w:tblStylePr>
    <w:tblStylePr w:type="lastCol">
      <w:rPr>
        <w:color w:val="FFFFFF" w:themeColor="background1"/>
      </w:rPr>
      <w:tblPr>
        <w:tblLayout w:type="fixed"/>
      </w:tblPr>
      <w:tcPr>
        <w:shd w:val="clear" w:color="auto" w:fill="76923C" w:themeFill="accent3" w:themeFillShade="BF"/>
      </w:tcPr>
    </w:tblStylePr>
    <w:tblStylePr w:type="band1Vert">
      <w:tblPr>
        <w:tblLayout w:type="fixed"/>
      </w:tblPr>
      <w:tcPr>
        <w:shd w:val="clear" w:color="auto" w:fill="CDDDAC" w:themeFill="accent3" w:themeFillTint="7F"/>
      </w:tcPr>
    </w:tblStylePr>
    <w:tblStylePr w:type="band1Horz">
      <w:tblPr>
        <w:tblLayout w:type="fixed"/>
      </w:tblPr>
      <w:tcPr>
        <w:shd w:val="clear" w:color="auto" w:fill="CDDDAC" w:themeFill="accent3" w:themeFillTint="7F"/>
      </w:tcPr>
    </w:tblStylePr>
  </w:style>
  <w:style w:type="table" w:styleId="133">
    <w:name w:val="Colorful Grid Accent 4"/>
    <w:basedOn w:val="36"/>
    <w:uiPriority w:val="73"/>
    <w:pPr>
      <w:spacing w:line="240" w:lineRule="auto"/>
    </w:pPr>
    <w:rPr>
      <w:color w:val="000000" w:themeColor="text1"/>
    </w:rPr>
    <w:tblPr>
      <w:tblBorders>
        <w:insideH w:val="single" w:color="FFFFFF" w:themeColor="background1" w:sz="4" w:space="0"/>
      </w:tblBorders>
      <w:tblLayout w:type="fixed"/>
      <w:tblCellMar>
        <w:top w:w="0" w:type="dxa"/>
        <w:left w:w="108" w:type="dxa"/>
        <w:bottom w:w="0" w:type="dxa"/>
        <w:right w:w="108" w:type="dxa"/>
      </w:tblCellMar>
    </w:tblPr>
    <w:tcPr>
      <w:shd w:val="clear" w:color="auto" w:fill="E5DFEC" w:themeFill="accent4" w:themeFillTint="33"/>
    </w:tcPr>
    <w:tblStylePr w:type="firstRow">
      <w:rPr>
        <w:b/>
        <w:bCs/>
      </w:rPr>
      <w:tblPr>
        <w:tblLayout w:type="fixed"/>
      </w:tblPr>
      <w:tcPr>
        <w:shd w:val="clear" w:color="auto" w:fill="CCC0D9" w:themeFill="accent4" w:themeFillTint="66"/>
      </w:tcPr>
    </w:tblStylePr>
    <w:tblStylePr w:type="lastRow">
      <w:rPr>
        <w:b/>
        <w:bCs/>
        <w:color w:val="000000" w:themeColor="text1"/>
      </w:rPr>
      <w:tblPr>
        <w:tblLayout w:type="fixed"/>
      </w:tblPr>
      <w:tcPr>
        <w:shd w:val="clear" w:color="auto" w:fill="CCC0D9" w:themeFill="accent4" w:themeFillTint="66"/>
      </w:tcPr>
    </w:tblStylePr>
    <w:tblStylePr w:type="firstCol">
      <w:rPr>
        <w:color w:val="FFFFFF" w:themeColor="background1"/>
      </w:rPr>
      <w:tblPr>
        <w:tblLayout w:type="fixed"/>
      </w:tblPr>
      <w:tcPr>
        <w:shd w:val="clear" w:color="auto" w:fill="5F497A" w:themeFill="accent4" w:themeFillShade="BF"/>
      </w:tcPr>
    </w:tblStylePr>
    <w:tblStylePr w:type="lastCol">
      <w:rPr>
        <w:color w:val="FFFFFF" w:themeColor="background1"/>
      </w:rPr>
      <w:tblPr>
        <w:tblLayout w:type="fixed"/>
      </w:tblPr>
      <w:tcPr>
        <w:shd w:val="clear" w:color="auto" w:fill="5F497A" w:themeFill="accent4" w:themeFillShade="BF"/>
      </w:tcPr>
    </w:tblStylePr>
    <w:tblStylePr w:type="band1Vert">
      <w:tblPr>
        <w:tblLayout w:type="fixed"/>
      </w:tblPr>
      <w:tcPr>
        <w:shd w:val="clear" w:color="auto" w:fill="BFB1D0" w:themeFill="accent4" w:themeFillTint="7F"/>
      </w:tcPr>
    </w:tblStylePr>
    <w:tblStylePr w:type="band1Horz">
      <w:tblPr>
        <w:tblLayout w:type="fixed"/>
      </w:tblPr>
      <w:tcPr>
        <w:shd w:val="clear" w:color="auto" w:fill="BFB1D0" w:themeFill="accent4" w:themeFillTint="7F"/>
      </w:tcPr>
    </w:tblStylePr>
  </w:style>
  <w:style w:type="table" w:styleId="134">
    <w:name w:val="Colorful Grid Accent 5"/>
    <w:basedOn w:val="36"/>
    <w:uiPriority w:val="73"/>
    <w:pPr>
      <w:spacing w:line="240" w:lineRule="auto"/>
    </w:pPr>
    <w:rPr>
      <w:color w:val="000000" w:themeColor="text1"/>
    </w:rPr>
    <w:tblPr>
      <w:tblBorders>
        <w:insideH w:val="single" w:color="FFFFFF" w:themeColor="background1" w:sz="4" w:space="0"/>
      </w:tblBorders>
      <w:tblLayout w:type="fixed"/>
      <w:tblCellMar>
        <w:top w:w="0" w:type="dxa"/>
        <w:left w:w="108" w:type="dxa"/>
        <w:bottom w:w="0" w:type="dxa"/>
        <w:right w:w="108" w:type="dxa"/>
      </w:tblCellMar>
    </w:tblPr>
    <w:tcPr>
      <w:shd w:val="clear" w:color="auto" w:fill="DAEEF3" w:themeFill="accent5" w:themeFillTint="33"/>
    </w:tcPr>
    <w:tblStylePr w:type="firstRow">
      <w:rPr>
        <w:b/>
        <w:bCs/>
      </w:rPr>
      <w:tblPr>
        <w:tblLayout w:type="fixed"/>
      </w:tblPr>
      <w:tcPr>
        <w:shd w:val="clear" w:color="auto" w:fill="B6DDE8" w:themeFill="accent5" w:themeFillTint="66"/>
      </w:tcPr>
    </w:tblStylePr>
    <w:tblStylePr w:type="lastRow">
      <w:rPr>
        <w:b/>
        <w:bCs/>
        <w:color w:val="000000" w:themeColor="text1"/>
      </w:rPr>
      <w:tblPr>
        <w:tblLayout w:type="fixed"/>
      </w:tblPr>
      <w:tcPr>
        <w:shd w:val="clear" w:color="auto" w:fill="B6DDE8" w:themeFill="accent5" w:themeFillTint="66"/>
      </w:tcPr>
    </w:tblStylePr>
    <w:tblStylePr w:type="firstCol">
      <w:rPr>
        <w:color w:val="FFFFFF" w:themeColor="background1"/>
      </w:rPr>
      <w:tblPr>
        <w:tblLayout w:type="fixed"/>
      </w:tblPr>
      <w:tcPr>
        <w:shd w:val="clear" w:color="auto" w:fill="31849B" w:themeFill="accent5" w:themeFillShade="BF"/>
      </w:tcPr>
    </w:tblStylePr>
    <w:tblStylePr w:type="lastCol">
      <w:rPr>
        <w:color w:val="FFFFFF" w:themeColor="background1"/>
      </w:rPr>
      <w:tblPr>
        <w:tblLayout w:type="fixed"/>
      </w:tblPr>
      <w:tcPr>
        <w:shd w:val="clear" w:color="auto" w:fill="31849B" w:themeFill="accent5" w:themeFillShade="BF"/>
      </w:tcPr>
    </w:tblStylePr>
    <w:tblStylePr w:type="band1Vert">
      <w:tblPr>
        <w:tblLayout w:type="fixed"/>
      </w:tblPr>
      <w:tcPr>
        <w:shd w:val="clear" w:color="auto" w:fill="A5D5E2" w:themeFill="accent5" w:themeFillTint="7F"/>
      </w:tcPr>
    </w:tblStylePr>
    <w:tblStylePr w:type="band1Horz">
      <w:tblPr>
        <w:tblLayout w:type="fixed"/>
      </w:tblPr>
      <w:tcPr>
        <w:shd w:val="clear" w:color="auto" w:fill="A5D5E2" w:themeFill="accent5" w:themeFillTint="7F"/>
      </w:tcPr>
    </w:tblStylePr>
  </w:style>
  <w:style w:type="table" w:styleId="135">
    <w:name w:val="Colorful Grid Accent 6"/>
    <w:basedOn w:val="36"/>
    <w:uiPriority w:val="73"/>
    <w:pPr>
      <w:spacing w:line="240" w:lineRule="auto"/>
    </w:pPr>
    <w:rPr>
      <w:color w:val="000000" w:themeColor="text1"/>
    </w:rPr>
    <w:tblPr>
      <w:tblBorders>
        <w:insideH w:val="single" w:color="FFFFFF" w:themeColor="background1" w:sz="4" w:space="0"/>
      </w:tblBorders>
      <w:tblLayout w:type="fixed"/>
      <w:tblCellMar>
        <w:top w:w="0" w:type="dxa"/>
        <w:left w:w="108" w:type="dxa"/>
        <w:bottom w:w="0" w:type="dxa"/>
        <w:right w:w="108" w:type="dxa"/>
      </w:tblCellMar>
    </w:tblPr>
    <w:tcPr>
      <w:shd w:val="clear" w:color="auto" w:fill="FDE9D9" w:themeFill="accent6" w:themeFillTint="33"/>
    </w:tcPr>
    <w:tblStylePr w:type="firstRow">
      <w:rPr>
        <w:b/>
        <w:bCs/>
      </w:rPr>
      <w:tblPr>
        <w:tblLayout w:type="fixed"/>
      </w:tblPr>
      <w:tcPr>
        <w:shd w:val="clear" w:color="auto" w:fill="FBD4B4" w:themeFill="accent6" w:themeFillTint="66"/>
      </w:tcPr>
    </w:tblStylePr>
    <w:tblStylePr w:type="lastRow">
      <w:rPr>
        <w:b/>
        <w:bCs/>
        <w:color w:val="000000" w:themeColor="text1"/>
      </w:rPr>
      <w:tblPr>
        <w:tblLayout w:type="fixed"/>
      </w:tblPr>
      <w:tcPr>
        <w:shd w:val="clear" w:color="auto" w:fill="FBD4B4" w:themeFill="accent6" w:themeFillTint="66"/>
      </w:tcPr>
    </w:tblStylePr>
    <w:tblStylePr w:type="firstCol">
      <w:rPr>
        <w:color w:val="FFFFFF" w:themeColor="background1"/>
      </w:rPr>
      <w:tblPr>
        <w:tblLayout w:type="fixed"/>
      </w:tblPr>
      <w:tcPr>
        <w:shd w:val="clear" w:color="auto" w:fill="E36C09" w:themeFill="accent6" w:themeFillShade="BF"/>
      </w:tcPr>
    </w:tblStylePr>
    <w:tblStylePr w:type="lastCol">
      <w:rPr>
        <w:color w:val="FFFFFF" w:themeColor="background1"/>
      </w:rPr>
      <w:tblPr>
        <w:tblLayout w:type="fixed"/>
      </w:tblPr>
      <w:tcPr>
        <w:shd w:val="clear" w:color="auto" w:fill="E36C09" w:themeFill="accent6" w:themeFillShade="BF"/>
      </w:tcPr>
    </w:tblStylePr>
    <w:tblStylePr w:type="band1Vert">
      <w:tblPr>
        <w:tblLayout w:type="fixed"/>
      </w:tblPr>
      <w:tcPr>
        <w:shd w:val="clear" w:color="auto" w:fill="FBCAA2" w:themeFill="accent6" w:themeFillTint="7F"/>
      </w:tcPr>
    </w:tblStylePr>
    <w:tblStylePr w:type="band1Horz">
      <w:tblPr>
        <w:tblLayout w:type="fixed"/>
      </w:tblPr>
      <w:tcPr>
        <w:shd w:val="clear" w:color="auto" w:fill="FBCAA2" w:themeFill="accent6" w:themeFillTint="7F"/>
      </w:tcPr>
    </w:tblStylePr>
  </w:style>
  <w:style w:type="paragraph" w:styleId="136">
    <w:name w:val="No Spacing"/>
    <w:qFormat/>
    <w:uiPriority w:val="1"/>
    <w:pPr>
      <w:spacing w:line="240" w:lineRule="auto"/>
    </w:pPr>
    <w:rPr>
      <w:rFonts w:asciiTheme="minorHAnsi" w:hAnsiTheme="minorHAnsi" w:eastAsiaTheme="minorEastAsia" w:cstheme="minorBidi"/>
      <w:sz w:val="21"/>
      <w:szCs w:val="21"/>
      <w:lang w:val="en-US" w:eastAsia="zh-CN" w:bidi="ar-SA"/>
    </w:rPr>
  </w:style>
  <w:style w:type="character" w:customStyle="1" w:styleId="137">
    <w:name w:val="标题 1 Char"/>
    <w:basedOn w:val="33"/>
    <w:link w:val="2"/>
    <w:uiPriority w:val="9"/>
    <w:rPr>
      <w:rFonts w:asciiTheme="majorHAnsi" w:hAnsiTheme="majorHAnsi" w:eastAsiaTheme="majorEastAsia" w:cstheme="majorBidi"/>
      <w:b/>
      <w:bCs/>
      <w:color w:val="366091" w:themeColor="accent1" w:themeShade="BF"/>
      <w:sz w:val="30"/>
      <w:szCs w:val="30"/>
    </w:rPr>
  </w:style>
  <w:style w:type="character" w:customStyle="1" w:styleId="138">
    <w:name w:val="标题 2 Char"/>
    <w:basedOn w:val="33"/>
    <w:link w:val="3"/>
    <w:uiPriority w:val="9"/>
    <w:rPr>
      <w:rFonts w:asciiTheme="majorHAnsi" w:hAnsiTheme="majorHAnsi" w:cstheme="majorBidi"/>
      <w:b/>
      <w:bCs/>
      <w:sz w:val="28"/>
      <w:szCs w:val="28"/>
    </w:rPr>
  </w:style>
  <w:style w:type="character" w:customStyle="1" w:styleId="139">
    <w:name w:val="标题 3 Char"/>
    <w:basedOn w:val="33"/>
    <w:link w:val="4"/>
    <w:qFormat/>
    <w:uiPriority w:val="9"/>
    <w:rPr>
      <w:rFonts w:asciiTheme="majorHAnsi" w:hAnsiTheme="majorHAnsi" w:eastAsiaTheme="majorEastAsia" w:cstheme="majorBidi"/>
      <w:b/>
      <w:bCs/>
      <w:sz w:val="26"/>
      <w:szCs w:val="26"/>
    </w:rPr>
  </w:style>
  <w:style w:type="character" w:customStyle="1" w:styleId="140">
    <w:name w:val="标题 Char"/>
    <w:basedOn w:val="33"/>
    <w:link w:val="32"/>
    <w:uiPriority w:val="10"/>
    <w:rPr>
      <w:rFonts w:asciiTheme="majorHAnsi" w:hAnsiTheme="majorHAnsi" w:eastAsiaTheme="majorEastAsia" w:cstheme="majorBidi"/>
      <w:spacing w:val="5"/>
      <w:kern w:val="28"/>
      <w:sz w:val="32"/>
      <w:szCs w:val="52"/>
    </w:rPr>
  </w:style>
  <w:style w:type="character" w:customStyle="1" w:styleId="141">
    <w:name w:val="副标题 Char"/>
    <w:basedOn w:val="33"/>
    <w:link w:val="27"/>
    <w:uiPriority w:val="11"/>
    <w:rPr>
      <w:rFonts w:asciiTheme="majorHAnsi" w:hAnsiTheme="majorHAnsi" w:eastAsiaTheme="majorEastAsia" w:cstheme="majorBidi"/>
      <w:i/>
      <w:iCs/>
      <w:color w:val="4F81BD" w:themeColor="accent1"/>
      <w:spacing w:val="15"/>
      <w:sz w:val="24"/>
      <w:szCs w:val="24"/>
    </w:rPr>
  </w:style>
  <w:style w:type="paragraph" w:styleId="142">
    <w:name w:val="List Paragraph"/>
    <w:basedOn w:val="1"/>
    <w:qFormat/>
    <w:uiPriority w:val="34"/>
    <w:pPr>
      <w:ind w:left="720"/>
      <w:contextualSpacing/>
    </w:pPr>
  </w:style>
  <w:style w:type="character" w:customStyle="1" w:styleId="143">
    <w:name w:val="正文文本 Char"/>
    <w:basedOn w:val="33"/>
    <w:link w:val="19"/>
    <w:uiPriority w:val="99"/>
  </w:style>
  <w:style w:type="character" w:customStyle="1" w:styleId="144">
    <w:name w:val="正文文本 2 Char"/>
    <w:basedOn w:val="33"/>
    <w:link w:val="29"/>
    <w:uiPriority w:val="99"/>
  </w:style>
  <w:style w:type="character" w:customStyle="1" w:styleId="145">
    <w:name w:val="正文文本 3 Char"/>
    <w:basedOn w:val="33"/>
    <w:link w:val="17"/>
    <w:uiPriority w:val="99"/>
    <w:rPr>
      <w:sz w:val="16"/>
      <w:szCs w:val="16"/>
    </w:rPr>
  </w:style>
  <w:style w:type="paragraph" w:customStyle="1" w:styleId="146">
    <w:name w:val="题干"/>
    <w:basedOn w:val="1"/>
    <w:next w:val="1"/>
    <w:link w:val="147"/>
    <w:qFormat/>
    <w:uiPriority w:val="8"/>
  </w:style>
  <w:style w:type="character" w:customStyle="1" w:styleId="147">
    <w:name w:val="Item Stem Char"/>
    <w:basedOn w:val="33"/>
    <w:link w:val="146"/>
    <w:uiPriority w:val="0"/>
  </w:style>
  <w:style w:type="paragraph" w:customStyle="1" w:styleId="148">
    <w:name w:val="小题描述"/>
    <w:basedOn w:val="1"/>
    <w:next w:val="1"/>
    <w:link w:val="149"/>
    <w:qFormat/>
    <w:uiPriority w:val="8"/>
    <w:rPr>
      <w:bCs/>
    </w:rPr>
  </w:style>
  <w:style w:type="character" w:customStyle="1" w:styleId="149">
    <w:name w:val="Item Question Desc Char"/>
    <w:basedOn w:val="33"/>
    <w:link w:val="148"/>
    <w:uiPriority w:val="0"/>
    <w:rPr>
      <w:bCs/>
    </w:rPr>
  </w:style>
  <w:style w:type="paragraph" w:customStyle="1" w:styleId="150">
    <w:name w:val="小题选项"/>
    <w:basedOn w:val="1"/>
    <w:link w:val="151"/>
    <w:qFormat/>
    <w:uiPriority w:val="8"/>
  </w:style>
  <w:style w:type="character" w:customStyle="1" w:styleId="151">
    <w:name w:val="Item Question Opts Char"/>
    <w:basedOn w:val="33"/>
    <w:link w:val="150"/>
    <w:uiPriority w:val="0"/>
  </w:style>
  <w:style w:type="paragraph" w:customStyle="1" w:styleId="152">
    <w:name w:val="答案"/>
    <w:basedOn w:val="1"/>
    <w:link w:val="153"/>
    <w:qFormat/>
    <w:uiPriority w:val="8"/>
    <w:pPr>
      <w:spacing w:line="240" w:lineRule="auto"/>
    </w:pPr>
  </w:style>
  <w:style w:type="character" w:customStyle="1" w:styleId="153">
    <w:name w:val="Item Answer Char"/>
    <w:basedOn w:val="33"/>
    <w:link w:val="152"/>
    <w:uiPriority w:val="0"/>
  </w:style>
  <w:style w:type="character" w:customStyle="1" w:styleId="154">
    <w:name w:val="宏文本 Char"/>
    <w:basedOn w:val="33"/>
    <w:link w:val="13"/>
    <w:uiPriority w:val="99"/>
    <w:rPr>
      <w:rFonts w:ascii="Courier" w:hAnsi="Courier"/>
      <w:sz w:val="20"/>
      <w:szCs w:val="20"/>
    </w:rPr>
  </w:style>
  <w:style w:type="paragraph" w:styleId="155">
    <w:name w:val="Quote"/>
    <w:basedOn w:val="1"/>
    <w:next w:val="1"/>
    <w:link w:val="156"/>
    <w:qFormat/>
    <w:uiPriority w:val="29"/>
    <w:rPr>
      <w:i/>
      <w:iCs/>
      <w:color w:val="000000" w:themeColor="text1"/>
    </w:rPr>
  </w:style>
  <w:style w:type="character" w:customStyle="1" w:styleId="156">
    <w:name w:val="引用 Char"/>
    <w:basedOn w:val="33"/>
    <w:link w:val="155"/>
    <w:uiPriority w:val="29"/>
    <w:rPr>
      <w:i/>
      <w:iCs/>
      <w:color w:val="000000" w:themeColor="text1"/>
    </w:rPr>
  </w:style>
  <w:style w:type="character" w:customStyle="1" w:styleId="157">
    <w:name w:val="标题 4 Char"/>
    <w:basedOn w:val="33"/>
    <w:link w:val="5"/>
    <w:qFormat/>
    <w:uiPriority w:val="9"/>
    <w:rPr>
      <w:rFonts w:asciiTheme="majorHAnsi" w:hAnsiTheme="majorHAnsi" w:eastAsiaTheme="majorEastAsia" w:cstheme="majorBidi"/>
      <w:b/>
      <w:bCs/>
      <w:i/>
      <w:iCs/>
      <w:color w:val="4F81BD" w:themeColor="accent1"/>
    </w:rPr>
  </w:style>
  <w:style w:type="character" w:customStyle="1" w:styleId="158">
    <w:name w:val="标题 5 Char"/>
    <w:basedOn w:val="33"/>
    <w:link w:val="6"/>
    <w:qFormat/>
    <w:uiPriority w:val="9"/>
    <w:rPr>
      <w:rFonts w:asciiTheme="majorHAnsi" w:hAnsiTheme="majorHAnsi" w:eastAsiaTheme="majorEastAsia" w:cstheme="majorBidi"/>
      <w:color w:val="243F61" w:themeColor="accent1" w:themeShade="7F"/>
    </w:rPr>
  </w:style>
  <w:style w:type="character" w:customStyle="1" w:styleId="159">
    <w:name w:val="标题 6 Char"/>
    <w:basedOn w:val="33"/>
    <w:link w:val="7"/>
    <w:semiHidden/>
    <w:qFormat/>
    <w:uiPriority w:val="9"/>
    <w:rPr>
      <w:rFonts w:asciiTheme="majorHAnsi" w:hAnsiTheme="majorHAnsi" w:eastAsiaTheme="majorEastAsia" w:cstheme="majorBidi"/>
      <w:i/>
      <w:iCs/>
      <w:color w:val="243F61" w:themeColor="accent1" w:themeShade="7F"/>
    </w:rPr>
  </w:style>
  <w:style w:type="character" w:customStyle="1" w:styleId="160">
    <w:name w:val="标题 7 Char"/>
    <w:basedOn w:val="33"/>
    <w:link w:val="8"/>
    <w:semiHidden/>
    <w:qFormat/>
    <w:uiPriority w:val="9"/>
    <w:rPr>
      <w:rFonts w:asciiTheme="majorHAnsi" w:hAnsiTheme="majorHAnsi" w:eastAsiaTheme="majorEastAsia" w:cstheme="majorBidi"/>
      <w:i/>
      <w:iCs/>
      <w:color w:val="3F3F3F" w:themeColor="text1" w:themeTint="BF"/>
    </w:rPr>
  </w:style>
  <w:style w:type="character" w:customStyle="1" w:styleId="161">
    <w:name w:val="标题 8 Char"/>
    <w:basedOn w:val="33"/>
    <w:link w:val="9"/>
    <w:semiHidden/>
    <w:uiPriority w:val="9"/>
    <w:rPr>
      <w:rFonts w:asciiTheme="majorHAnsi" w:hAnsiTheme="majorHAnsi" w:eastAsiaTheme="majorEastAsia" w:cstheme="majorBidi"/>
      <w:color w:val="4F81BD" w:themeColor="accent1"/>
      <w:sz w:val="20"/>
      <w:szCs w:val="20"/>
    </w:rPr>
  </w:style>
  <w:style w:type="character" w:customStyle="1" w:styleId="162">
    <w:name w:val="标题 9 Char"/>
    <w:basedOn w:val="33"/>
    <w:link w:val="10"/>
    <w:semiHidden/>
    <w:uiPriority w:val="9"/>
    <w:rPr>
      <w:rFonts w:asciiTheme="majorHAnsi" w:hAnsiTheme="majorHAnsi" w:eastAsiaTheme="majorEastAsia" w:cstheme="majorBidi"/>
      <w:i/>
      <w:iCs/>
      <w:color w:val="3F3F3F" w:themeColor="text1" w:themeTint="BF"/>
      <w:sz w:val="20"/>
      <w:szCs w:val="20"/>
    </w:rPr>
  </w:style>
  <w:style w:type="paragraph" w:styleId="163">
    <w:name w:val="Intense Quote"/>
    <w:basedOn w:val="1"/>
    <w:next w:val="1"/>
    <w:link w:val="164"/>
    <w:qFormat/>
    <w:uiPriority w:val="30"/>
    <w:pPr>
      <w:pBdr>
        <w:bottom w:val="single" w:color="4F81BD" w:themeColor="accent1" w:sz="4" w:space="4"/>
      </w:pBdr>
      <w:spacing w:before="200" w:after="280"/>
      <w:ind w:left="936" w:right="936"/>
    </w:pPr>
    <w:rPr>
      <w:b/>
      <w:bCs/>
      <w:i/>
      <w:iCs/>
      <w:color w:val="4F81BD" w:themeColor="accent1"/>
    </w:rPr>
  </w:style>
  <w:style w:type="character" w:customStyle="1" w:styleId="164">
    <w:name w:val="明显引用 Char"/>
    <w:basedOn w:val="33"/>
    <w:link w:val="163"/>
    <w:uiPriority w:val="30"/>
    <w:rPr>
      <w:b/>
      <w:bCs/>
      <w:i/>
      <w:iCs/>
      <w:color w:val="4F81BD" w:themeColor="accent1"/>
    </w:rPr>
  </w:style>
  <w:style w:type="character" w:customStyle="1" w:styleId="165">
    <w:name w:val="Subtle Emphasis"/>
    <w:basedOn w:val="33"/>
    <w:qFormat/>
    <w:uiPriority w:val="19"/>
    <w:rPr>
      <w:i/>
      <w:iCs/>
      <w:color w:val="7F7F7F" w:themeColor="text1" w:themeTint="7F"/>
    </w:rPr>
  </w:style>
  <w:style w:type="character" w:customStyle="1" w:styleId="166">
    <w:name w:val="Intense Emphasis"/>
    <w:basedOn w:val="33"/>
    <w:qFormat/>
    <w:uiPriority w:val="21"/>
    <w:rPr>
      <w:b/>
      <w:bCs/>
      <w:i/>
      <w:iCs/>
      <w:color w:val="4F81BD" w:themeColor="accent1"/>
    </w:rPr>
  </w:style>
  <w:style w:type="character" w:customStyle="1" w:styleId="167">
    <w:name w:val="Subtle Reference"/>
    <w:basedOn w:val="33"/>
    <w:qFormat/>
    <w:uiPriority w:val="31"/>
    <w:rPr>
      <w:smallCaps/>
      <w:color w:val="C0504D" w:themeColor="accent2"/>
      <w:u w:val="single"/>
    </w:rPr>
  </w:style>
  <w:style w:type="character" w:customStyle="1" w:styleId="168">
    <w:name w:val="Intense Reference"/>
    <w:basedOn w:val="33"/>
    <w:qFormat/>
    <w:uiPriority w:val="32"/>
    <w:rPr>
      <w:b/>
      <w:bCs/>
      <w:smallCaps/>
      <w:color w:val="C0504D" w:themeColor="accent2"/>
      <w:spacing w:val="5"/>
      <w:u w:val="single"/>
    </w:rPr>
  </w:style>
  <w:style w:type="character" w:customStyle="1" w:styleId="169">
    <w:name w:val="Book Title"/>
    <w:basedOn w:val="33"/>
    <w:qFormat/>
    <w:uiPriority w:val="33"/>
    <w:rPr>
      <w:b/>
      <w:bCs/>
      <w:smallCaps/>
      <w:spacing w:val="5"/>
    </w:rPr>
  </w:style>
  <w:style w:type="paragraph" w:customStyle="1" w:styleId="170">
    <w:name w:val="TOC Heading"/>
    <w:basedOn w:val="2"/>
    <w:next w:val="1"/>
    <w:semiHidden/>
    <w:unhideWhenUsed/>
    <w:qFormat/>
    <w:uiPriority w:val="39"/>
    <w:pPr>
      <w:outlineLvl w:val="9"/>
    </w:pPr>
  </w:style>
  <w:style w:type="table" w:customStyle="1" w:styleId="171">
    <w:name w:val="横排选项"/>
    <w:basedOn w:val="36"/>
    <w:qFormat/>
    <w:uiPriority w:val="58"/>
    <w:tblPr>
      <w:tblLayout w:type="fixed"/>
      <w:tblCellMar>
        <w:top w:w="0" w:type="dxa"/>
        <w:left w:w="108" w:type="dxa"/>
        <w:bottom w:w="0" w:type="dxa"/>
        <w:right w:w="108" w:type="dxa"/>
      </w:tblCellMar>
    </w:tblPr>
  </w:style>
  <w:style w:type="table" w:customStyle="1" w:styleId="172">
    <w:name w:val="竖排选项"/>
    <w:basedOn w:val="36"/>
    <w:uiPriority w:val="58"/>
    <w:tblPr>
      <w:tblLayout w:type="fixed"/>
      <w:tblCellMar>
        <w:top w:w="0" w:type="dxa"/>
        <w:left w:w="108" w:type="dxa"/>
        <w:bottom w:w="0" w:type="dxa"/>
        <w:right w:w="108" w:type="dxa"/>
      </w:tblCellMar>
    </w:tblPr>
  </w:style>
  <w:style w:type="character" w:customStyle="1" w:styleId="173">
    <w:name w:val="页眉 Char"/>
    <w:basedOn w:val="33"/>
    <w:link w:val="26"/>
    <w:uiPriority w:val="99"/>
    <w:rPr>
      <w:sz w:val="18"/>
      <w:szCs w:val="18"/>
    </w:rPr>
  </w:style>
  <w:style w:type="character" w:customStyle="1" w:styleId="174">
    <w:name w:val="页脚 Char"/>
    <w:basedOn w:val="33"/>
    <w:link w:val="25"/>
    <w:uiPriority w:val="99"/>
    <w:rPr>
      <w:sz w:val="18"/>
      <w:szCs w:val="18"/>
    </w:rPr>
  </w:style>
  <w:style w:type="paragraph" w:customStyle="1" w:styleId="175">
    <w:name w:val="ItemStem"/>
    <w:uiPriority w:val="0"/>
    <w:pPr>
      <w:spacing w:line="312" w:lineRule="auto"/>
      <w:jc w:val="both"/>
    </w:pPr>
    <w:rPr>
      <w:rFonts w:asciiTheme="minorHAnsi" w:hAnsiTheme="minorHAnsi" w:eastAsiaTheme="minorEastAsia" w:cstheme="minorBidi"/>
      <w:sz w:val="21"/>
      <w:szCs w:val="21"/>
      <w:lang w:val="en-US" w:eastAsia="zh-CN" w:bidi="ar-SA"/>
    </w:rPr>
  </w:style>
  <w:style w:type="paragraph" w:customStyle="1" w:styleId="176">
    <w:name w:val="ItemQDesc"/>
    <w:basedOn w:val="175"/>
    <w:uiPriority w:val="0"/>
  </w:style>
  <w:style w:type="table" w:customStyle="1" w:styleId="177">
    <w:name w:val="TableOptsV"/>
    <w:basedOn w:val="36"/>
    <w:uiPriority w:val="99"/>
    <w:pPr>
      <w:spacing w:line="240" w:lineRule="auto"/>
    </w:pPr>
    <w:tblPr>
      <w:tblLayout w:type="fixed"/>
      <w:tblCellMar>
        <w:top w:w="0" w:type="dxa"/>
        <w:left w:w="108" w:type="dxa"/>
        <w:bottom w:w="0" w:type="dxa"/>
        <w:right w:w="108" w:type="dxa"/>
      </w:tblCellMar>
    </w:tblPr>
  </w:style>
  <w:style w:type="paragraph" w:customStyle="1" w:styleId="178">
    <w:name w:val="ItemAnswer"/>
    <w:basedOn w:val="1"/>
    <w:uiPriority w:val="0"/>
    <w:pPr>
      <w:spacing w:line="312" w:lineRule="auto"/>
    </w:pPr>
  </w:style>
  <w:style w:type="paragraph" w:customStyle="1" w:styleId="179">
    <w:name w:val="OptWithTabs4"/>
    <w:basedOn w:val="1"/>
    <w:next w:val="1"/>
    <w:uiPriority w:val="0"/>
    <w:pPr>
      <w:tabs>
        <w:tab w:val="left" w:pos="326"/>
        <w:tab w:val="left" w:pos="2453"/>
        <w:tab w:val="left" w:pos="4578"/>
        <w:tab w:val="left" w:pos="6705"/>
      </w:tabs>
    </w:pPr>
  </w:style>
  <w:style w:type="table" w:customStyle="1" w:styleId="180">
    <w:name w:val="TableGrid"/>
    <w:basedOn w:val="36"/>
    <w:uiPriority w:val="99"/>
    <w:pPr>
      <w:spacing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85" w:type="dxa"/>
        <w:left w:w="108" w:type="dxa"/>
        <w:bottom w:w="85" w:type="dxa"/>
        <w:right w:w="108" w:type="dxa"/>
      </w:tblCellMar>
    </w:tblPr>
  </w:style>
  <w:style w:type="paragraph" w:customStyle="1" w:styleId="181">
    <w:name w:val="OptWithTabs2"/>
    <w:basedOn w:val="179"/>
    <w:next w:val="1"/>
    <w:qFormat/>
    <w:uiPriority w:val="0"/>
    <w:pPr>
      <w:tabs>
        <w:tab w:val="clear" w:pos="2453"/>
        <w:tab w:val="clear" w:pos="6705"/>
      </w:tabs>
    </w:pPr>
  </w:style>
  <w:style w:type="paragraph" w:customStyle="1" w:styleId="182">
    <w:name w:val="OptWithTabs1"/>
    <w:basedOn w:val="179"/>
    <w:next w:val="1"/>
    <w:qFormat/>
    <w:uiPriority w:val="0"/>
    <w:pPr>
      <w:tabs>
        <w:tab w:val="clear" w:pos="2453"/>
        <w:tab w:val="clear" w:pos="4578"/>
        <w:tab w:val="clear" w:pos="6705"/>
      </w:tabs>
    </w:pPr>
  </w:style>
  <w:style w:type="paragraph" w:customStyle="1" w:styleId="183">
    <w:name w:val="OptWithTabs3"/>
    <w:basedOn w:val="179"/>
    <w:next w:val="1"/>
    <w:qFormat/>
    <w:uiPriority w:val="0"/>
    <w:pPr>
      <w:tabs>
        <w:tab w:val="left" w:pos="3066"/>
        <w:tab w:val="left" w:pos="5796"/>
        <w:tab w:val="clear" w:pos="2453"/>
        <w:tab w:val="clear" w:pos="4578"/>
        <w:tab w:val="clear" w:pos="6705"/>
      </w:tabs>
    </w:pPr>
  </w:style>
  <w:style w:type="paragraph" w:customStyle="1" w:styleId="184">
    <w:name w:val="ItemStemSpecialEnglishDuanWenGaiCuo1"/>
    <w:basedOn w:val="175"/>
    <w:qFormat/>
    <w:uiPriority w:val="0"/>
    <w:pPr>
      <w:spacing w:line="408" w:lineRule="auto"/>
    </w:pPr>
  </w:style>
  <w:style w:type="paragraph" w:customStyle="1" w:styleId="185">
    <w:name w:val="ItemQDescSpecialEnglishDanJuGaiCuo"/>
    <w:basedOn w:val="176"/>
    <w:qFormat/>
    <w:uiPriority w:val="0"/>
    <w:pPr>
      <w:tabs>
        <w:tab w:val="right" w:pos="8610"/>
      </w:tabs>
    </w:pPr>
  </w:style>
  <w:style w:type="paragraph" w:customStyle="1" w:styleId="186">
    <w:name w:val="ItemStemSpecialEnglishDuanWenGaiCuo2"/>
    <w:basedOn w:val="175"/>
    <w:qFormat/>
    <w:uiPriority w:val="0"/>
    <w:pPr>
      <w:tabs>
        <w:tab w:val="right" w:pos="8610"/>
      </w:tabs>
    </w:pPr>
  </w:style>
  <w:style w:type="table" w:customStyle="1" w:styleId="187">
    <w:name w:val="TableOptsEnglishXuanCiTianKong"/>
    <w:basedOn w:val="36"/>
    <w:uiPriority w:val="99"/>
    <w:pPr>
      <w:tabs>
        <w:tab w:val="left" w:pos="1680"/>
        <w:tab w:val="left" w:pos="3360"/>
        <w:tab w:val="left" w:pos="5040"/>
        <w:tab w:val="left" w:pos="6720"/>
      </w:tabs>
      <w:spacing w:line="240" w:lineRule="auto"/>
    </w:pPr>
    <w:tblPr>
      <w:tblBorders>
        <w:top w:val="single" w:color="auto" w:sz="4" w:space="0"/>
        <w:left w:val="single" w:color="auto" w:sz="4" w:space="0"/>
        <w:bottom w:val="single" w:color="auto" w:sz="4" w:space="0"/>
        <w:right w:val="single" w:color="auto" w:sz="4" w:space="0"/>
      </w:tblBorders>
      <w:tblLayout w:type="fixed"/>
      <w:tblCellMar>
        <w:top w:w="0" w:type="dxa"/>
        <w:left w:w="108" w:type="dxa"/>
        <w:bottom w:w="0" w:type="dxa"/>
        <w:right w:w="108" w:type="dxa"/>
      </w:tblCellMar>
    </w:tblPr>
  </w:style>
  <w:style w:type="paragraph" w:customStyle="1" w:styleId="188">
    <w:name w:val="LinespaceMathQuestion"/>
    <w:basedOn w:val="1"/>
    <w:next w:val="1"/>
    <w:uiPriority w:val="0"/>
    <w:pPr>
      <w:tabs>
        <w:tab w:val="left" w:pos="195"/>
      </w:tabs>
      <w:spacing w:line="16" w:lineRule="exact"/>
      <w:ind w:left="93" w:hanging="93" w:hangingChars="93"/>
    </w:pPr>
  </w:style>
  <w:style w:type="paragraph" w:customStyle="1" w:styleId="189">
    <w:name w:val="ItemQDescSpecialEnglishDanXuan2"/>
    <w:basedOn w:val="188"/>
    <w:qFormat/>
    <w:uiPriority w:val="0"/>
    <w:pPr>
      <w:tabs>
        <w:tab w:val="left" w:pos="307"/>
        <w:tab w:val="clear" w:pos="195"/>
      </w:tabs>
      <w:ind w:left="146" w:hanging="146" w:hangingChars="146"/>
    </w:pPr>
  </w:style>
  <w:style w:type="table" w:customStyle="1" w:styleId="190">
    <w:name w:val="TableGrid1x1"/>
    <w:basedOn w:val="180"/>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85" w:type="dxa"/>
        <w:left w:w="108" w:type="dxa"/>
        <w:bottom w:w="85" w:type="dxa"/>
        <w:right w:w="108" w:type="dxa"/>
      </w:tblCellMar>
    </w:tblPr>
  </w:style>
  <w:style w:type="paragraph" w:customStyle="1" w:styleId="191">
    <w:name w:val="TitleSpecialMath"/>
    <w:basedOn w:val="1"/>
    <w:next w:val="1"/>
    <w:uiPriority w:val="0"/>
    <w:pPr>
      <w:ind w:left="193" w:hanging="193"/>
      <w:jc w:val="center"/>
    </w:pPr>
    <w:rPr>
      <w:b/>
      <w:sz w:val="24"/>
    </w:rPr>
  </w:style>
  <w:style w:type="paragraph" w:customStyle="1" w:styleId="192">
    <w:name w:val="LinespaceMathQuestionType"/>
    <w:basedOn w:val="1"/>
    <w:next w:val="1"/>
    <w:qFormat/>
    <w:uiPriority w:val="0"/>
    <w:pPr>
      <w:spacing w:line="160" w:lineRule="exact"/>
      <w:ind w:left="193" w:hanging="193"/>
    </w:pPr>
  </w:style>
  <w:style w:type="paragraph" w:customStyle="1" w:styleId="193">
    <w:name w:val="Title2SpecialMath"/>
    <w:basedOn w:val="1"/>
    <w:next w:val="1"/>
    <w:uiPriority w:val="0"/>
    <w:pPr>
      <w:jc w:val="center"/>
    </w:pPr>
  </w:style>
  <w:style w:type="paragraph" w:customStyle="1" w:styleId="194">
    <w:name w:val="ItemQDescSpecialMathIndent1"/>
    <w:basedOn w:val="175"/>
    <w:uiPriority w:val="0"/>
    <w:pPr>
      <w:tabs>
        <w:tab w:val="left" w:pos="515"/>
      </w:tabs>
      <w:ind w:left="245" w:leftChars="134" w:hanging="111" w:hangingChars="111"/>
    </w:pPr>
  </w:style>
  <w:style w:type="paragraph" w:customStyle="1" w:styleId="195">
    <w:name w:val="ItemQDescSpecialMathIndent2"/>
    <w:basedOn w:val="175"/>
    <w:uiPriority w:val="0"/>
    <w:pPr>
      <w:tabs>
        <w:tab w:val="left" w:pos="613"/>
      </w:tabs>
      <w:ind w:left="292" w:leftChars="134" w:hanging="158" w:hangingChars="158"/>
    </w:pPr>
  </w:style>
  <w:style w:type="paragraph" w:customStyle="1" w:styleId="196">
    <w:name w:val="OptWithTabs4SpecialMathIndent1"/>
    <w:basedOn w:val="1"/>
    <w:next w:val="1"/>
    <w:uiPriority w:val="0"/>
    <w:pPr>
      <w:tabs>
        <w:tab w:val="left" w:pos="603"/>
        <w:tab w:val="left" w:pos="2799"/>
        <w:tab w:val="left" w:pos="5055"/>
        <w:tab w:val="left" w:pos="7335"/>
      </w:tabs>
    </w:pPr>
  </w:style>
  <w:style w:type="paragraph" w:customStyle="1" w:styleId="197">
    <w:name w:val="OptWithTabs2SpecialMathIndent1"/>
    <w:basedOn w:val="196"/>
    <w:next w:val="1"/>
    <w:qFormat/>
    <w:uiPriority w:val="0"/>
    <w:pPr>
      <w:tabs>
        <w:tab w:val="clear" w:pos="2799"/>
        <w:tab w:val="clear" w:pos="7335"/>
      </w:tabs>
    </w:pPr>
  </w:style>
  <w:style w:type="paragraph" w:customStyle="1" w:styleId="198">
    <w:name w:val="OptWithTabs1SpecialMathIndent1"/>
    <w:basedOn w:val="197"/>
    <w:next w:val="1"/>
    <w:qFormat/>
    <w:uiPriority w:val="0"/>
    <w:pPr>
      <w:tabs>
        <w:tab w:val="clear" w:pos="5055"/>
      </w:tabs>
    </w:pPr>
  </w:style>
  <w:style w:type="paragraph" w:customStyle="1" w:styleId="199">
    <w:name w:val="OptWithTabs4SpecialMathIndent2"/>
    <w:basedOn w:val="1"/>
    <w:next w:val="1"/>
    <w:qFormat/>
    <w:uiPriority w:val="0"/>
    <w:pPr>
      <w:tabs>
        <w:tab w:val="left" w:pos="729"/>
        <w:tab w:val="left" w:pos="2913"/>
        <w:tab w:val="left" w:pos="5151"/>
        <w:tab w:val="left" w:pos="7371"/>
      </w:tabs>
    </w:pPr>
  </w:style>
  <w:style w:type="paragraph" w:customStyle="1" w:styleId="200">
    <w:name w:val="OptWithTabs2SpecialMathIndent2"/>
    <w:basedOn w:val="199"/>
    <w:next w:val="1"/>
    <w:qFormat/>
    <w:uiPriority w:val="0"/>
    <w:pPr>
      <w:tabs>
        <w:tab w:val="clear" w:pos="2913"/>
        <w:tab w:val="clear" w:pos="7371"/>
      </w:tabs>
    </w:pPr>
  </w:style>
  <w:style w:type="paragraph" w:customStyle="1" w:styleId="201">
    <w:name w:val="OptWithTabs1SpecialMathIndent2"/>
    <w:basedOn w:val="200"/>
    <w:next w:val="1"/>
    <w:qFormat/>
    <w:uiPriority w:val="0"/>
    <w:pPr>
      <w:tabs>
        <w:tab w:val="clear" w:pos="5151"/>
      </w:tabs>
    </w:pPr>
  </w:style>
  <w:style w:type="paragraph" w:customStyle="1" w:styleId="202">
    <w:name w:val="ItemQDescSpecialMathIndent1Indent1"/>
    <w:basedOn w:val="175"/>
    <w:uiPriority w:val="0"/>
    <w:pPr>
      <w:tabs>
        <w:tab w:val="left" w:pos="893"/>
      </w:tabs>
      <w:ind w:left="425" w:leftChars="269" w:hanging="156" w:hangingChars="156"/>
    </w:pPr>
  </w:style>
  <w:style w:type="paragraph" w:customStyle="1" w:styleId="203">
    <w:name w:val="ItemQDescSpecialMathIndent2Indent1"/>
    <w:basedOn w:val="175"/>
    <w:uiPriority w:val="0"/>
    <w:pPr>
      <w:tabs>
        <w:tab w:val="left" w:pos="895"/>
      </w:tabs>
      <w:ind w:left="446" w:leftChars="286" w:hanging="160" w:hangingChars="160"/>
    </w:pPr>
  </w:style>
  <w:style w:type="paragraph" w:customStyle="1" w:styleId="204">
    <w:name w:val="ItemSub2QDescSpecialMathIndent"/>
    <w:basedOn w:val="203"/>
    <w:qFormat/>
    <w:uiPriority w:val="0"/>
    <w:pPr>
      <w:ind w:left="572" w:leftChars="412"/>
    </w:pPr>
  </w:style>
  <w:style w:type="character" w:customStyle="1" w:styleId="205">
    <w:name w:val="批注框文本 Char"/>
    <w:basedOn w:val="33"/>
    <w:link w:val="24"/>
    <w:semiHidden/>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
        <a:cs typeface=""/>
        <a:font script="Jpan" typeface="ＭＳ 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318BDD-DF8B-49BC-A94E-FD4E977DC00F}">
  <ds:schemaRefs/>
</ds:datastoreItem>
</file>

<file path=docProps/app.xml><?xml version="1.0" encoding="utf-8"?>
<Properties xmlns="http://schemas.openxmlformats.org/officeDocument/2006/extended-properties" xmlns:vt="http://schemas.openxmlformats.org/officeDocument/2006/docPropsVTypes">
  <Template>Normal</Template>
  <Pages>3</Pages>
  <Words>1025</Words>
  <Characters>5848</Characters>
  <Lines>48</Lines>
  <Paragraphs>13</Paragraphs>
  <TotalTime>2</TotalTime>
  <ScaleCrop>false</ScaleCrop>
  <LinksUpToDate>false</LinksUpToDate>
  <CharactersWithSpaces>6860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2021-06-24T03:12:00Z</dcterms:created>
  <dc:creator>Cisco Employee</dc:creator>
  <dc:description>generated by python-docx</dc:description>
  <cp:lastModifiedBy>Administrator</cp:lastModifiedBy>
  <dcterms:modified xsi:type="dcterms:W3CDTF">2021-06-29T06:10:30Z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