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BodyText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8pt;height:24pt;margin-top:848pt;margin-left:983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spacing w:after="0"/>
        <w:rPr>
          <w:rFonts w:ascii="Times New Roman"/>
          <w:sz w:val="20"/>
        </w:rPr>
        <w:sectPr>
          <w:headerReference w:type="first" r:id="rId6"/>
          <w:type w:val="continuous"/>
          <w:pgSz w:w="20640" w:h="14570" w:orient="landscape"/>
          <w:pgMar w:top="0" w:right="1000" w:bottom="280" w:left="700" w:header="720" w:footer="720" w:gutter="0"/>
          <w:cols w:num="1" w:space="720"/>
        </w:sectPr>
      </w:pPr>
    </w:p>
    <w:p>
      <w:pPr>
        <w:spacing w:before="208" w:line="551" w:lineRule="exact"/>
        <w:ind w:left="538" w:right="0" w:firstLine="0"/>
        <w:jc w:val="left"/>
        <w:rPr>
          <w:b/>
          <w:sz w:val="44"/>
        </w:rPr>
      </w:pPr>
      <w:r>
        <w:rPr>
          <w:rFonts w:ascii="Times New Roman" w:eastAsia="Times New Roman"/>
          <w:b/>
          <w:sz w:val="44"/>
        </w:rPr>
        <w:t xml:space="preserve">2021 </w:t>
      </w:r>
      <w:r>
        <w:rPr>
          <w:b/>
          <w:sz w:val="44"/>
        </w:rPr>
        <w:t>年春季阜南初中联考七年级数学测试卷</w:t>
      </w:r>
    </w:p>
    <w:p>
      <w:pPr>
        <w:pStyle w:val="BodyText"/>
        <w:spacing w:before="4"/>
        <w:rPr>
          <w:b/>
          <w:sz w:val="16"/>
        </w:rPr>
      </w:pPr>
      <w:r>
        <w:br w:type="column"/>
      </w:r>
    </w:p>
    <w:p>
      <w:pPr>
        <w:pStyle w:val="BodyText"/>
        <w:tabs>
          <w:tab w:val="left" w:pos="4380"/>
        </w:tabs>
        <w:spacing w:before="1"/>
        <w:ind w:left="538"/>
      </w:pPr>
      <w:r>
        <w:pict>
          <v:shape id="_x0000_s1027" o:spid="_x0000_s1026" style="width:16pt;height:12.05pt;margin-top:602.85pt;margin-left:608.25pt;mso-height-relative:page;mso-position-horizontal-relative:page;mso-width-relative:page;position:absolute;z-index:251694080" coordorigin="12165,12057" coordsize="320,241" path="m12165,114l12191,100m12191,100l12259,235m12259,235l12299,-6m12299,-6l12485,-6e" filled="f" stroked="t" strokecolor="black">
            <v:path arrowok="t"/>
          </v:shape>
        </w:pict>
      </w:r>
      <w:r>
        <w:t>按此规定</w:t>
      </w:r>
      <w:r>
        <w:rPr>
          <w:rFonts w:ascii="Times New Roman" w:eastAsia="Times New Roman"/>
        </w:rPr>
        <w:t xml:space="preserve">[ </w:t>
      </w:r>
      <w:r>
        <w:rPr>
          <w:rFonts w:ascii="Times New Roman" w:eastAsia="Times New Roman"/>
          <w:spacing w:val="24"/>
        </w:rPr>
        <w:t xml:space="preserve"> </w:t>
      </w:r>
      <w:r>
        <w:rPr>
          <w:rFonts w:ascii="Times New Roman" w:eastAsia="Times New Roman"/>
        </w:rPr>
        <w:t>17</w:t>
      </w:r>
      <w:r>
        <w:t>＋</w:t>
      </w:r>
      <w:r>
        <w:rPr>
          <w:rFonts w:ascii="Times New Roman" w:eastAsia="Times New Roman"/>
        </w:rPr>
        <w:t>1]</w:t>
      </w:r>
      <w:r>
        <w:t>的值为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>
      <w:pPr>
        <w:spacing w:before="126" w:line="153" w:lineRule="exact"/>
        <w:ind w:left="2568" w:right="1543" w:firstLine="0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b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x</w:t>
      </w:r>
    </w:p>
    <w:p>
      <w:pPr>
        <w:pStyle w:val="BodyText"/>
        <w:rPr>
          <w:rFonts w:ascii="Times New Roman"/>
          <w:i/>
          <w:sz w:val="26"/>
        </w:rPr>
      </w:pPr>
      <w:r>
        <w:br w:type="column"/>
      </w:r>
    </w:p>
    <w:p>
      <w:pPr>
        <w:pStyle w:val="BodyText"/>
        <w:spacing w:before="2"/>
        <w:rPr>
          <w:rFonts w:ascii="Times New Roman"/>
          <w:i/>
          <w:sz w:val="28"/>
        </w:rPr>
      </w:pPr>
    </w:p>
    <w:p>
      <w:pPr>
        <w:spacing w:before="0" w:line="136" w:lineRule="exact"/>
        <w:ind w:left="538" w:right="0" w:firstLine="0"/>
        <w:jc w:val="left"/>
        <w:rPr>
          <w:rFonts w:ascii="Times New Roman"/>
          <w:i/>
          <w:sz w:val="24"/>
        </w:rPr>
      </w:pPr>
      <w:r>
        <w:rPr>
          <w:rFonts w:ascii="Times New Roman"/>
          <w:sz w:val="24"/>
        </w:rPr>
        <w:t>2</w:t>
      </w:r>
      <w:r>
        <w:rPr>
          <w:rFonts w:ascii="Times New Roman"/>
          <w:i/>
          <w:sz w:val="24"/>
        </w:rPr>
        <w:t>ab</w:t>
      </w:r>
    </w:p>
    <w:p>
      <w:pPr>
        <w:spacing w:after="0" w:line="136" w:lineRule="exact"/>
        <w:jc w:val="left"/>
        <w:rPr>
          <w:rFonts w:ascii="Times New Roman"/>
          <w:sz w:val="24"/>
        </w:rPr>
        <w:sectPr>
          <w:type w:val="continuous"/>
          <w:pgSz w:w="20640" w:h="14570" w:orient="landscape"/>
          <w:pgMar w:top="0" w:right="1000" w:bottom="280" w:left="700" w:header="720" w:footer="720" w:gutter="0"/>
          <w:cols w:num="3" w:space="708" w:equalWidth="0">
            <w:col w:w="9075" w:space="943"/>
            <w:col w:w="4630" w:space="1905"/>
            <w:col w:w="2387"/>
          </w:cols>
        </w:sectPr>
      </w:pPr>
    </w:p>
    <w:p>
      <w:pPr>
        <w:tabs>
          <w:tab w:val="left" w:pos="5179"/>
        </w:tabs>
        <w:spacing w:before="16"/>
        <w:ind w:left="2832" w:right="0" w:firstLine="0"/>
        <w:jc w:val="left"/>
        <w:rPr>
          <w:b/>
          <w:sz w:val="24"/>
        </w:rPr>
      </w:pPr>
      <w:r>
        <w:rPr>
          <w:b/>
          <w:sz w:val="24"/>
        </w:rPr>
        <w:t>（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时间：</w:t>
      </w:r>
      <w:r>
        <w:rPr>
          <w:rFonts w:ascii="Times New Roman" w:eastAsia="Times New Roman"/>
          <w:b/>
          <w:sz w:val="24"/>
        </w:rPr>
        <w:t xml:space="preserve">120 </w:t>
      </w:r>
      <w:r>
        <w:rPr>
          <w:b/>
          <w:sz w:val="24"/>
        </w:rPr>
        <w:t>分钟</w:t>
      </w:r>
      <w:r>
        <w:rPr>
          <w:b/>
          <w:sz w:val="24"/>
        </w:rPr>
        <w:tab/>
      </w:r>
      <w:r>
        <w:rPr>
          <w:b/>
          <w:sz w:val="24"/>
        </w:rPr>
        <w:t>分值：</w:t>
      </w:r>
      <w:r>
        <w:rPr>
          <w:rFonts w:ascii="Times New Roman" w:eastAsia="Times New Roman"/>
          <w:b/>
          <w:sz w:val="24"/>
        </w:rPr>
        <w:t>150</w:t>
      </w:r>
      <w:r>
        <w:rPr>
          <w:rFonts w:ascii="Times New Roman" w:eastAsia="Times New Roman"/>
          <w:b/>
          <w:spacing w:val="-1"/>
          <w:sz w:val="24"/>
        </w:rPr>
        <w:t xml:space="preserve"> </w:t>
      </w:r>
      <w:r>
        <w:rPr>
          <w:b/>
          <w:sz w:val="24"/>
        </w:rPr>
        <w:t>分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）</w:t>
      </w:r>
    </w:p>
    <w:p>
      <w:pPr>
        <w:pStyle w:val="Heading3"/>
        <w:spacing w:before="3" w:line="156" w:lineRule="exact"/>
      </w:pPr>
      <w:r>
        <w:t xml:space="preserve">一、选择题（本大题共 </w:t>
      </w:r>
      <w:r>
        <w:rPr>
          <w:rFonts w:ascii="Times New Roman" w:eastAsia="Times New Roman"/>
        </w:rPr>
        <w:t xml:space="preserve">10 </w:t>
      </w:r>
      <w:r>
        <w:t xml:space="preserve">小题，每小题 </w:t>
      </w:r>
      <w:r>
        <w:rPr>
          <w:rFonts w:ascii="Times New Roman" w:eastAsia="Times New Roman"/>
        </w:rPr>
        <w:t xml:space="preserve">4 </w:t>
      </w:r>
      <w:r>
        <w:t xml:space="preserve">分，满分 </w:t>
      </w:r>
      <w:r>
        <w:rPr>
          <w:rFonts w:ascii="Times New Roman" w:eastAsia="Times New Roman"/>
        </w:rPr>
        <w:t xml:space="preserve">40 </w:t>
      </w:r>
      <w:r>
        <w:t>分）</w:t>
      </w:r>
    </w:p>
    <w:p>
      <w:pPr>
        <w:spacing w:before="0" w:line="298" w:lineRule="exact"/>
        <w:ind w:left="432" w:right="0" w:firstLine="0"/>
        <w:jc w:val="left"/>
        <w:rPr>
          <w:sz w:val="21"/>
        </w:rPr>
      </w:pPr>
      <w:r>
        <w:br w:type="column"/>
      </w:r>
      <w:r>
        <w:rPr>
          <w:rFonts w:ascii="Times New Roman" w:eastAsia="Times New Roman" w:hAnsi="Times New Roman"/>
          <w:sz w:val="21"/>
        </w:rPr>
        <w:t>13</w:t>
      </w:r>
      <w:r>
        <w:rPr>
          <w:spacing w:val="-12"/>
          <w:sz w:val="21"/>
        </w:rPr>
        <w:t xml:space="preserve">、已知当 </w:t>
      </w:r>
      <w:r>
        <w:rPr>
          <w:rFonts w:ascii="Times New Roman" w:eastAsia="Times New Roman" w:hAnsi="Times New Roman"/>
          <w:i/>
          <w:sz w:val="24"/>
        </w:rPr>
        <w:t>x</w:t>
      </w:r>
      <w:r>
        <w:rPr>
          <w:rFonts w:ascii="Times New Roman" w:eastAsia="Times New Roman" w:hAnsi="Times New Roman"/>
          <w:i/>
          <w:spacing w:val="-3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3D"/>
      </w:r>
      <w:r>
        <w:rPr>
          <w:rFonts w:ascii="Times New Roman" w:eastAsia="Times New Roman" w:hAnsi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2</w:t>
      </w:r>
      <w:r>
        <w:rPr>
          <w:rFonts w:ascii="Times New Roman" w:eastAsia="Times New Roman" w:hAnsi="Times New Roman"/>
          <w:spacing w:val="-20"/>
          <w:sz w:val="24"/>
        </w:rPr>
        <w:t xml:space="preserve"> </w:t>
      </w:r>
      <w:r>
        <w:rPr>
          <w:spacing w:val="-4"/>
          <w:sz w:val="21"/>
        </w:rPr>
        <w:t>时，分式</w:t>
      </w:r>
    </w:p>
    <w:p>
      <w:pPr>
        <w:pStyle w:val="BodyText"/>
        <w:spacing w:before="7"/>
        <w:rPr>
          <w:sz w:val="13"/>
        </w:rPr>
      </w:pPr>
      <w:r>
        <w:br w:type="column"/>
      </w:r>
    </w:p>
    <w:p>
      <w:pPr>
        <w:pStyle w:val="BodyText"/>
        <w:spacing w:line="20" w:lineRule="exact"/>
        <w:ind w:left="-3" w:right="-87"/>
        <w:rPr>
          <w:sz w:val="2"/>
        </w:rPr>
      </w:pPr>
      <w:r>
        <w:rPr>
          <w:sz w:val="2"/>
        </w:rPr>
        <w:pict>
          <v:group id="_x0000_s1028" o:spid="_x0000_i1027" style="width:25.1pt;height:0.5pt" coordsize="502,10">
            <v:line id="_x0000_s1029" o:spid="_x0000_s1028" style="position:absolute" from="0,100" to="10020,100" coordsize="21600,21600" stroked="t" strokecolor="black"/>
            <w10:anchorlock/>
          </v:group>
        </w:pict>
      </w:r>
    </w:p>
    <w:p>
      <w:pPr>
        <w:spacing w:before="0"/>
        <w:ind w:left="18" w:right="0" w:firstLine="0"/>
        <w:jc w:val="lef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a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9"/>
          <w:sz w:val="24"/>
        </w:rPr>
        <w:t>x</w:t>
      </w:r>
    </w:p>
    <w:p>
      <w:pPr>
        <w:pStyle w:val="BodyText"/>
        <w:tabs>
          <w:tab w:val="left" w:pos="4453"/>
          <w:tab w:val="left" w:pos="5467"/>
        </w:tabs>
        <w:spacing w:line="242" w:lineRule="exact"/>
        <w:ind w:left="33"/>
      </w:pPr>
      <w:r>
        <w:br w:type="column"/>
      </w:r>
      <w:r>
        <w:t>无意义，当</w:t>
      </w:r>
      <w:r>
        <w:rPr>
          <w:spacing w:val="-55"/>
        </w:rPr>
        <w:t xml:space="preserve"> </w:t>
      </w:r>
      <w:r>
        <w:rPr>
          <w:rFonts w:ascii="Times New Roman" w:eastAsia="Times New Roman" w:hAnsi="Times New Roman"/>
          <w:i/>
        </w:rPr>
        <w:t>x</w:t>
      </w:r>
      <w:r>
        <w:rPr>
          <w:rFonts w:ascii="Times New Roman" w:eastAsia="Times New Roman" w:hAnsi="Times New Roman"/>
          <w:i/>
          <w:spacing w:val="-1"/>
        </w:rPr>
        <w:t xml:space="preserve"> </w:t>
      </w:r>
      <w:r>
        <w:rPr>
          <w:rFonts w:ascii="Times New Roman" w:eastAsia="Times New Roman" w:hAnsi="Times New Roman"/>
        </w:rPr>
        <w:t>=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-3"/>
        </w:rPr>
        <w:t xml:space="preserve"> </w:t>
      </w:r>
      <w:r>
        <w:t>时，此分式的值为</w:t>
      </w:r>
      <w:r>
        <w:rPr>
          <w:spacing w:val="-52"/>
        </w:rPr>
        <w:t xml:space="preserve"> </w:t>
      </w:r>
      <w:r>
        <w:rPr>
          <w:rFonts w:ascii="Times New Roman" w:eastAsia="Times New Roman" w:hAnsi="Times New Roman"/>
        </w:rPr>
        <w:t>0</w:t>
      </w:r>
      <w:r>
        <w:t>，则</w:t>
      </w:r>
      <w:r>
        <w:tab/>
      </w:r>
      <w:r>
        <w:rPr>
          <w:rFonts w:ascii="Symbol" w:eastAsia="Symbol" w:hAnsi="Symbol"/>
          <w:sz w:val="24"/>
        </w:rPr>
        <w:sym w:font="Symbol" w:char="F03D"/>
      </w:r>
      <w:r>
        <w:rPr>
          <w:rFonts w:ascii="Symbol" w:eastAsia="Symbol" w:hAnsi="Symbol"/>
          <w:sz w:val="24"/>
          <w:u w:val="single"/>
        </w:rPr>
        <w:sym w:font="Symbol" w:char="F020"/>
      </w:r>
      <w:r>
        <w:rPr>
          <w:rFonts w:ascii="Symbol" w:eastAsia="Symbol" w:hAnsi="Symbol"/>
          <w:sz w:val="24"/>
          <w:u w:val="single"/>
        </w:rPr>
        <w:sym w:font="Symbol" w:char="F009"/>
      </w:r>
      <w:r>
        <w:t>。</w:t>
      </w:r>
    </w:p>
    <w:p>
      <w:pPr>
        <w:spacing w:before="0" w:line="237" w:lineRule="exact"/>
        <w:ind w:left="0" w:right="1434" w:firstLine="0"/>
        <w:jc w:val="right"/>
        <w:rPr>
          <w:rFonts w:ascii="Times New Roman" w:hAnsi="Times New Roman"/>
          <w:i/>
          <w:sz w:val="24"/>
        </w:rPr>
      </w:pPr>
      <w:r>
        <w:pict>
          <v:line id="_x0000_s1030" o:spid="_x0000_s1029" style="mso-height-relative:page;mso-position-horizontal-relative:page;mso-width-relative:page;position:absolute;z-index:-251644928" from="886.5pt,-3.15pt" to="910.65pt,-3.15pt" coordsize="21600,21600" stroked="t" strokecolor="black"/>
        </w:pict>
      </w:r>
      <w:r>
        <w:rPr>
          <w:rFonts w:ascii="Times New Roman" w:hAnsi="Times New Roman"/>
          <w:i/>
          <w:sz w:val="24"/>
        </w:rPr>
        <w:t xml:space="preserve">a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b</w:t>
      </w:r>
    </w:p>
    <w:p>
      <w:pPr>
        <w:spacing w:after="0" w:line="237" w:lineRule="exact"/>
        <w:jc w:val="right"/>
        <w:rPr>
          <w:rFonts w:ascii="Times New Roman" w:hAnsi="Times New Roman"/>
          <w:sz w:val="24"/>
        </w:rPr>
        <w:sectPr>
          <w:type w:val="continuous"/>
          <w:pgSz w:w="20640" w:h="14570" w:orient="landscape"/>
          <w:pgMar w:top="0" w:right="1000" w:bottom="280" w:left="700" w:header="720" w:footer="720" w:gutter="0"/>
          <w:cols w:num="4" w:space="708" w:equalWidth="0">
            <w:col w:w="6963" w:space="2709"/>
            <w:col w:w="2884" w:space="40"/>
            <w:col w:w="489" w:space="39"/>
            <w:col w:w="5816"/>
          </w:cols>
        </w:sectPr>
      </w:pPr>
    </w:p>
    <w:p>
      <w:pPr>
        <w:spacing w:before="147" w:line="271" w:lineRule="exact"/>
        <w:ind w:left="432" w:right="0" w:firstLine="0"/>
        <w:jc w:val="left"/>
        <w:rPr>
          <w:rFonts w:ascii="Times New Roman" w:hAnsi="Times New Roman"/>
          <w:sz w:val="24"/>
        </w:rPr>
      </w:pPr>
      <w:r>
        <w:pict>
          <v:line id="_x0000_s1031" o:spid="_x0000_s1030" style="mso-height-relative:page;mso-position-horizontal-relative:page;mso-width-relative:page;position:absolute;z-index:-251657216" from="85.15pt,9.55pt" to="85.15pt,24pt" coordsize="21600,21600" stroked="t" strokecolor="black"/>
        </w:pict>
      </w:r>
      <w:r>
        <w:pict>
          <v:line id="_x0000_s1032" o:spid="_x0000_s1031" style="mso-height-relative:page;mso-position-horizontal-relative:page;mso-width-relative:page;position:absolute;z-index:-251656192" from="101.65pt,9.55pt" to="101.65pt,24pt" coordsize="21600,21600" stroked="t" strokecolor="black"/>
        </w:pict>
      </w:r>
      <w:r>
        <w:rPr>
          <w:rFonts w:ascii="Times New Roman" w:hAnsi="Times New Roman"/>
          <w:sz w:val="21"/>
        </w:rPr>
        <w:t>1</w:t>
      </w:r>
      <w:r>
        <w:rPr>
          <w:sz w:val="21"/>
        </w:rPr>
        <w:t xml:space="preserve">、在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 2 , 2</w:t>
      </w:r>
      <w:r>
        <w:rPr>
          <w:rFonts w:ascii="Times New Roman" w:hAnsi="Times New Roman"/>
          <w:position w:val="11"/>
          <w:sz w:val="14"/>
        </w:rPr>
        <w:t xml:space="preserve">0 </w:t>
      </w:r>
      <w:r>
        <w:rPr>
          <w:rFonts w:ascii="Times New Roman" w:hAnsi="Times New Roman"/>
          <w:sz w:val="24"/>
        </w:rPr>
        <w:t>, 2</w:t>
      </w:r>
      <w:r>
        <w:rPr>
          <w:rFonts w:ascii="Symbol" w:hAnsi="Symbol"/>
          <w:position w:val="11"/>
          <w:sz w:val="14"/>
        </w:rPr>
        <w:sym w:font="Symbol" w:char="F02D"/>
      </w:r>
      <w:r>
        <w:rPr>
          <w:rFonts w:ascii="Times New Roman" w:hAnsi="Times New Roman"/>
          <w:position w:val="11"/>
          <w:sz w:val="14"/>
        </w:rPr>
        <w:t xml:space="preserve">1 </w:t>
      </w:r>
      <w:r>
        <w:rPr>
          <w:rFonts w:ascii="Times New Roman" w:hAnsi="Times New Roman"/>
          <w:sz w:val="24"/>
        </w:rPr>
        <w:t>,</w:t>
      </w:r>
    </w:p>
    <w:p>
      <w:pPr>
        <w:pStyle w:val="BodyText"/>
        <w:spacing w:before="3"/>
        <w:rPr>
          <w:rFonts w:ascii="Times New Roman"/>
          <w:sz w:val="16"/>
        </w:rPr>
      </w:pPr>
      <w:r>
        <w:br w:type="column"/>
      </w:r>
    </w:p>
    <w:p>
      <w:pPr>
        <w:pStyle w:val="BodyText"/>
        <w:tabs>
          <w:tab w:val="left" w:pos="3304"/>
        </w:tabs>
        <w:spacing w:line="231" w:lineRule="exact"/>
        <w:ind w:left="364"/>
      </w:pPr>
      <w:r>
        <w:pict>
          <v:group id="_x0000_s1033" o:spid="_x0000_s1032" style="width:14.4pt;height:14.4pt;margin-top:-1.25pt;margin-left:156.15pt;mso-height-relative:page;mso-position-horizontal-relative:page;mso-width-relative:page;position:absolute;z-index:251687936" coordorigin="3124,-25" coordsize="288,288">
            <v:line id="_x0000_s1034" o:spid="_x0000_s1033" style="flip:y;position:absolute" from="62580,2680" to="63180,3040" coordsize="21600,21600" stroked="t" strokecolor="black"/>
            <v:line id="_x0000_s1035" o:spid="_x0000_s1034" style="position:absolute" from="63180,2780" to="64080,4400" coordsize="21600,21600" stroked="t" strokecolor="black"/>
            <v:shape id="_x0000_s1036" o:spid="_x0000_s1035" style="width:203;height:241;left:3208;position:absolute;top:9631" coordorigin="3209,9632" coordsize="203,241" path="m3209,220l3268,-20m3268,-20l3412,-20e" filled="f" stroked="t" strokecolor="black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7" o:spid="_x0000_s1036" type="#_x0000_t202" style="width:288;height:288;left:3123;position:absolute;top:-26" coordsize="21600,21600" filled="f" stroked="f">
              <v:stroke joinstyle="miter"/>
              <v:textbox inset="0,0,0,0">
                <w:txbxContent>
                  <w:p>
                    <w:pPr>
                      <w:spacing w:before="12" w:line="276" w:lineRule="exact"/>
                      <w:ind w:left="159" w:right="0" w:firstLine="0"/>
                      <w:jc w:val="left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w w:val="102"/>
                        <w:sz w:val="24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t>这四个数中，最大的数是（</w:t>
      </w:r>
      <w:r>
        <w:tab/>
      </w:r>
      <w:r>
        <w:t>）</w:t>
      </w:r>
    </w:p>
    <w:p>
      <w:pPr>
        <w:spacing w:before="0" w:line="257" w:lineRule="exact"/>
        <w:ind w:left="2360" w:right="0" w:firstLine="0"/>
        <w:jc w:val="left"/>
        <w:rPr>
          <w:rFonts w:ascii="Times New Roman" w:hAnsi="Times New Roman"/>
          <w:sz w:val="24"/>
        </w:rPr>
      </w:pPr>
      <w:r>
        <w:br w:type="column"/>
      </w:r>
      <w:r>
        <w:rPr>
          <w:rFonts w:ascii="Symbol" w:hAnsi="Symbol"/>
          <w:sz w:val="24"/>
        </w:rPr>
        <w:sym w:font="Symbol" w:char="F0EC"/>
      </w:r>
      <w:r>
        <w:rPr>
          <w:rFonts w:ascii="Times New Roman" w:hAnsi="Times New Roman"/>
          <w:i/>
          <w:position w:val="2"/>
          <w:sz w:val="24"/>
        </w:rPr>
        <w:t xml:space="preserve">x </w:t>
      </w:r>
      <w:r>
        <w:rPr>
          <w:rFonts w:ascii="Symbol" w:hAnsi="Symbol"/>
          <w:position w:val="2"/>
          <w:sz w:val="24"/>
        </w:rPr>
        <w:sym w:font="Symbol" w:char="F03C"/>
      </w:r>
      <w:r>
        <w:rPr>
          <w:rFonts w:ascii="Times New Roman" w:hAnsi="Times New Roman"/>
          <w:position w:val="2"/>
          <w:sz w:val="24"/>
        </w:rPr>
        <w:t xml:space="preserve"> 2</w:t>
      </w:r>
      <w:r>
        <w:rPr>
          <w:rFonts w:ascii="Times New Roman" w:hAnsi="Times New Roman"/>
          <w:i/>
          <w:position w:val="2"/>
          <w:sz w:val="24"/>
        </w:rPr>
        <w:t xml:space="preserve">a </w:t>
      </w:r>
      <w:r>
        <w:rPr>
          <w:rFonts w:ascii="Symbol" w:hAnsi="Symbol"/>
          <w:position w:val="2"/>
          <w:sz w:val="24"/>
        </w:rPr>
        <w:sym w:font="Symbol" w:char="F02B"/>
      </w:r>
      <w:r>
        <w:rPr>
          <w:rFonts w:ascii="Times New Roman" w:hAnsi="Times New Roman"/>
          <w:position w:val="2"/>
          <w:sz w:val="24"/>
        </w:rPr>
        <w:t>1</w:t>
      </w:r>
    </w:p>
    <w:p>
      <w:pPr>
        <w:pStyle w:val="BodyText"/>
        <w:tabs>
          <w:tab w:val="left" w:pos="3423"/>
          <w:tab w:val="left" w:pos="7822"/>
        </w:tabs>
        <w:spacing w:line="2" w:lineRule="auto"/>
        <w:ind w:left="432"/>
      </w:pPr>
      <w:r>
        <w:pict>
          <v:group id="_x0000_s1038" o:spid="_x0000_s1037" style="width:14.35pt;height:14.3pt;margin-top:16.5pt;margin-left:391.7pt;mso-height-relative:page;mso-position-horizontal-relative:page;mso-width-relative:page;position:absolute;z-index:-251653120" coordorigin="7835,330" coordsize="287,286">
            <v:line id="_x0000_s1039" o:spid="_x0000_s1038" style="flip:y;position:absolute" from="156800,9780" to="157400,10120" coordsize="21600,21600" stroked="t" strokecolor="black"/>
            <v:line id="_x0000_s1040" o:spid="_x0000_s1039" style="position:absolute" from="157400,9880" to="158300,11480" coordsize="21600,21600" stroked="t" strokecolor="black"/>
            <v:shape id="_x0000_s1041" o:spid="_x0000_s1040" style="width:202;height:239;left:7919;position:absolute;top:9143" coordorigin="7920,9144" coordsize="202,239" path="m7920,574l7978,335m7978,335l8122,335e" filled="f" stroked="t" strokecolor="black">
              <v:path arrowok="t"/>
            </v:shape>
            <v:shape id="_x0000_s1042" o:spid="_x0000_s1041" type="#_x0000_t202" style="width:287;height:286;left:7834;position:absolute;top:330" coordsize="21600,21600" filled="f" stroked="f">
              <v:stroke joinstyle="miter"/>
              <v:textbox inset="0,0,0,0">
                <w:txbxContent>
                  <w:p>
                    <w:pPr>
                      <w:spacing w:before="10" w:line="276" w:lineRule="exact"/>
                      <w:ind w:left="158" w:right="0" w:firstLine="0"/>
                      <w:jc w:val="left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w w:val="99"/>
                        <w:sz w:val="24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Times New Roman" w:hAnsi="Times New Roman"/>
        </w:rPr>
        <w:t>14</w:t>
      </w:r>
      <w:r>
        <w:t>、若关于不等式</w:t>
      </w:r>
      <w:r>
        <w:rPr>
          <w:spacing w:val="38"/>
        </w:rPr>
        <w:t>组</w:t>
      </w:r>
      <w:r>
        <w:rPr>
          <w:rFonts w:ascii="Symbol" w:eastAsia="Symbol" w:hAnsi="Symbol"/>
          <w:spacing w:val="6"/>
          <w:position w:val="-3"/>
          <w:sz w:val="24"/>
        </w:rPr>
        <w:sym w:font="Symbol" w:char="F0ED"/>
      </w:r>
      <w:r>
        <w:rPr>
          <w:rFonts w:ascii="Times New Roman" w:eastAsia="Times New Roman" w:hAnsi="Times New Roman"/>
          <w:i/>
          <w:spacing w:val="6"/>
          <w:position w:val="-18"/>
          <w:sz w:val="24"/>
        </w:rPr>
        <w:t>x</w:t>
      </w:r>
      <w:r>
        <w:rPr>
          <w:rFonts w:ascii="Times New Roman" w:eastAsia="Times New Roman" w:hAnsi="Times New Roman"/>
          <w:i/>
          <w:spacing w:val="-3"/>
          <w:position w:val="-18"/>
          <w:sz w:val="24"/>
        </w:rPr>
        <w:t xml:space="preserve"> </w:t>
      </w:r>
      <w:r>
        <w:rPr>
          <w:rFonts w:ascii="Symbol" w:eastAsia="Symbol" w:hAnsi="Symbol"/>
          <w:position w:val="-18"/>
          <w:sz w:val="24"/>
        </w:rPr>
        <w:sym w:font="Symbol" w:char="F03E"/>
      </w:r>
      <w:r>
        <w:rPr>
          <w:rFonts w:ascii="Times New Roman" w:eastAsia="Times New Roman" w:hAnsi="Times New Roman"/>
          <w:spacing w:val="-9"/>
          <w:position w:val="-18"/>
          <w:sz w:val="24"/>
        </w:rPr>
        <w:t xml:space="preserve"> </w:t>
      </w:r>
      <w:r>
        <w:rPr>
          <w:rFonts w:ascii="Times New Roman" w:eastAsia="Times New Roman" w:hAnsi="Times New Roman"/>
          <w:spacing w:val="-3"/>
          <w:position w:val="-18"/>
          <w:sz w:val="24"/>
        </w:rPr>
        <w:t>-2</w:t>
      </w:r>
      <w:r>
        <w:rPr>
          <w:rFonts w:ascii="Times New Roman" w:eastAsia="Times New Roman" w:hAnsi="Times New Roman"/>
          <w:spacing w:val="-3"/>
          <w:position w:val="-18"/>
          <w:sz w:val="24"/>
        </w:rPr>
        <w:tab/>
      </w:r>
      <w:r>
        <w:t>的整数解只有</w:t>
      </w:r>
      <w:r>
        <w:rPr>
          <w:spacing w:val="-51"/>
        </w:rPr>
        <w:t xml:space="preserve"> </w:t>
      </w:r>
      <w:r>
        <w:rPr>
          <w:rFonts w:ascii="Times New Roman" w:eastAsia="Times New Roman" w:hAnsi="Times New Roman"/>
        </w:rPr>
        <w:t>4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t>个，则</w:t>
      </w:r>
      <w:r>
        <w:rPr>
          <w:spacing w:val="-54"/>
        </w:rPr>
        <w:t xml:space="preserve"> </w:t>
      </w:r>
      <w:r>
        <w:rPr>
          <w:rFonts w:ascii="Times New Roman" w:eastAsia="Times New Roman" w:hAnsi="Times New Roman"/>
        </w:rPr>
        <w:t xml:space="preserve">a </w:t>
      </w:r>
      <w:r>
        <w:t>的取值范围是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>
      <w:pPr>
        <w:spacing w:after="0" w:line="2" w:lineRule="auto"/>
        <w:sectPr>
          <w:type w:val="continuous"/>
          <w:pgSz w:w="20640" w:h="14570" w:orient="landscape"/>
          <w:pgMar w:top="0" w:right="1000" w:bottom="280" w:left="700" w:header="720" w:footer="720" w:gutter="0"/>
          <w:cols w:num="3" w:space="708" w:equalWidth="0">
            <w:col w:w="2357" w:space="40"/>
            <w:col w:w="3554" w:space="3721"/>
            <w:col w:w="9268"/>
          </w:cols>
        </w:sectPr>
      </w:pPr>
    </w:p>
    <w:p>
      <w:pPr>
        <w:spacing w:before="157" w:line="297" w:lineRule="exact"/>
        <w:ind w:left="742" w:right="0" w:firstLine="0"/>
        <w:jc w:val="left"/>
        <w:rPr>
          <w:rFonts w:ascii="Times New Roman" w:hAnsi="Times New Roman"/>
          <w:sz w:val="24"/>
        </w:rPr>
      </w:pPr>
      <w:r>
        <w:pict>
          <v:line id="_x0000_s1043" o:spid="_x0000_s1042" style="mso-height-relative:page;mso-position-horizontal-relative:page;mso-width-relative:page;position:absolute;z-index:-251655168" from="92.5pt,9.65pt" to="92.5pt,24.05pt" coordsize="21600,21600" stroked="t" strokecolor="black"/>
        </w:pict>
      </w:r>
      <w:r>
        <w:pict>
          <v:group id="_x0000_s1044" o:spid="_x0000_s1043" style="width:16pt;height:29.15pt;margin-top:9.65pt;margin-left:93.4pt;mso-height-relative:page;mso-position-horizontal-relative:page;mso-width-relative:page;position:absolute;z-index:-251654144" coordorigin="1869,193" coordsize="320,583">
            <v:line id="_x0000_s1045" o:spid="_x0000_s1044" style="position:absolute" from="43600,3860" to="43600,9640" coordsize="21600,21600" stroked="t" strokecolor="black"/>
            <v:shape id="_x0000_s1046" o:spid="_x0000_s1045" style="width:320;height:241;left:1869;position:absolute;top:8606" coordorigin="1869,8606" coordsize="320,241" path="m1869,655l1895,641m1895,641l1963,776m1963,776l2003,535m2003,535l2189,535e" filled="f" stroked="t" strokecolor="black">
              <v:path arrowok="t"/>
            </v:shape>
          </v:group>
        </w:pict>
      </w:r>
      <w:r>
        <w:rPr>
          <w:rFonts w:ascii="Times New Roman" w:hAnsi="Times New Roman"/>
          <w:sz w:val="21"/>
        </w:rPr>
        <w:t>A</w:t>
      </w:r>
      <w:r>
        <w:rPr>
          <w:spacing w:val="-18"/>
          <w:sz w:val="21"/>
        </w:rPr>
        <w:t xml:space="preserve">、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 2</w:t>
      </w:r>
    </w:p>
    <w:p>
      <w:pPr>
        <w:spacing w:before="157" w:line="297" w:lineRule="exact"/>
        <w:ind w:left="742" w:right="0" w:firstLine="0"/>
        <w:jc w:val="left"/>
        <w:rPr>
          <w:rFonts w:ascii="Times New Roman" w:eastAsia="Times New Roman"/>
          <w:sz w:val="14"/>
        </w:rPr>
      </w:pPr>
      <w:r>
        <w:br w:type="column"/>
      </w:r>
      <w:r>
        <w:rPr>
          <w:rFonts w:ascii="Times New Roman" w:eastAsia="Times New Roman"/>
          <w:sz w:val="21"/>
        </w:rPr>
        <w:t>B</w:t>
      </w:r>
      <w:r>
        <w:rPr>
          <w:sz w:val="21"/>
        </w:rPr>
        <w:t>、</w:t>
      </w:r>
      <w:r>
        <w:rPr>
          <w:rFonts w:ascii="Times New Roman" w:eastAsia="Times New Roman"/>
          <w:sz w:val="24"/>
        </w:rPr>
        <w:t>2</w:t>
      </w:r>
      <w:r>
        <w:rPr>
          <w:rFonts w:ascii="Times New Roman" w:eastAsia="Times New Roman"/>
          <w:position w:val="11"/>
          <w:sz w:val="14"/>
        </w:rPr>
        <w:t>0</w:t>
      </w:r>
    </w:p>
    <w:p>
      <w:pPr>
        <w:tabs>
          <w:tab w:val="left" w:pos="2842"/>
          <w:tab w:val="left" w:pos="8141"/>
        </w:tabs>
        <w:spacing w:before="0" w:line="454" w:lineRule="exact"/>
        <w:ind w:left="742" w:right="0" w:firstLine="0"/>
        <w:jc w:val="left"/>
        <w:rPr>
          <w:rFonts w:ascii="Symbol" w:hAnsi="Symbol"/>
          <w:sz w:val="24"/>
        </w:rPr>
      </w:pPr>
      <w:r>
        <w:br w:type="column"/>
      </w:r>
      <w:r>
        <w:rPr>
          <w:rFonts w:ascii="Times New Roman" w:hAnsi="Times New Roman"/>
          <w:sz w:val="21"/>
        </w:rPr>
        <w:t>C</w:t>
      </w:r>
      <w:r>
        <w:rPr>
          <w:sz w:val="21"/>
        </w:rPr>
        <w:t>、</w:t>
      </w:r>
      <w:r>
        <w:rPr>
          <w:spacing w:val="-50"/>
          <w:sz w:val="21"/>
        </w:rPr>
        <w:t xml:space="preserve"> </w:t>
      </w:r>
      <w:r>
        <w:rPr>
          <w:rFonts w:ascii="Times New Roman" w:hAnsi="Times New Roman"/>
          <w:spacing w:val="3"/>
          <w:sz w:val="24"/>
        </w:rPr>
        <w:t>2</w:t>
      </w:r>
      <w:r>
        <w:rPr>
          <w:rFonts w:ascii="Symbol" w:hAnsi="Symbol"/>
          <w:spacing w:val="3"/>
          <w:position w:val="11"/>
          <w:sz w:val="14"/>
        </w:rPr>
        <w:sym w:font="Symbol" w:char="F02D"/>
      </w:r>
      <w:r>
        <w:rPr>
          <w:rFonts w:ascii="Times New Roman" w:hAnsi="Times New Roman"/>
          <w:spacing w:val="3"/>
          <w:position w:val="11"/>
          <w:sz w:val="14"/>
        </w:rPr>
        <w:t>1</w:t>
      </w:r>
      <w:r>
        <w:rPr>
          <w:rFonts w:ascii="Times New Roman" w:hAnsi="Times New Roman"/>
          <w:spacing w:val="3"/>
          <w:position w:val="11"/>
          <w:sz w:val="14"/>
        </w:rPr>
        <w:tab/>
      </w:r>
      <w:r>
        <w:rPr>
          <w:rFonts w:ascii="Times New Roman" w:hAnsi="Times New Roman"/>
          <w:sz w:val="21"/>
        </w:rPr>
        <w:t>D</w:t>
      </w:r>
      <w:r>
        <w:rPr>
          <w:sz w:val="21"/>
        </w:rPr>
        <w:t>、</w:t>
      </w:r>
      <w:r>
        <w:rPr>
          <w:sz w:val="21"/>
        </w:rPr>
        <w:tab/>
      </w:r>
      <w:r>
        <w:rPr>
          <w:rFonts w:ascii="Symbol" w:hAnsi="Symbol"/>
          <w:position w:val="16"/>
          <w:sz w:val="24"/>
        </w:rPr>
        <w:sym w:font="Symbol" w:char="F0EE"/>
      </w:r>
    </w:p>
    <w:p>
      <w:pPr>
        <w:spacing w:after="0" w:line="454" w:lineRule="exact"/>
        <w:jc w:val="left"/>
        <w:rPr>
          <w:rFonts w:ascii="Symbol" w:hAnsi="Symbol"/>
          <w:sz w:val="24"/>
        </w:rPr>
        <w:sectPr>
          <w:type w:val="continuous"/>
          <w:pgSz w:w="20640" w:h="14570" w:orient="landscape"/>
          <w:pgMar w:top="0" w:right="1000" w:bottom="280" w:left="700" w:header="720" w:footer="720" w:gutter="0"/>
          <w:cols w:num="3" w:space="708" w:equalWidth="0">
            <w:col w:w="1507" w:space="283"/>
            <w:col w:w="1365" w:space="735"/>
            <w:col w:w="15050"/>
          </w:cols>
        </w:sectPr>
      </w:pPr>
    </w:p>
    <w:p>
      <w:pPr>
        <w:pStyle w:val="BodyText"/>
        <w:tabs>
          <w:tab w:val="left" w:pos="2631"/>
        </w:tabs>
        <w:spacing w:before="89"/>
        <w:ind w:left="432"/>
        <w:rPr>
          <w:rFonts w:ascii="Times New Roman" w:eastAsia="Times New Roman"/>
        </w:rPr>
      </w:pPr>
      <w:r>
        <w:rPr>
          <w:rFonts w:ascii="Times New Roman" w:eastAsia="Times New Roman"/>
        </w:rPr>
        <w:t>2</w:t>
      </w:r>
      <w:r>
        <w:t>、估计</w:t>
      </w:r>
      <w:r>
        <w:rPr>
          <w:spacing w:val="29"/>
        </w:rPr>
        <w:t xml:space="preserve"> </w:t>
      </w:r>
      <w:r>
        <w:rPr>
          <w:rFonts w:ascii="Times New Roman" w:eastAsia="Times New Roman"/>
        </w:rPr>
        <w:t>33</w:t>
      </w:r>
      <w:r>
        <w:t>的值在</w:t>
      </w:r>
      <w:r>
        <w:rPr>
          <w:rFonts w:ascii="Times New Roman" w:eastAsia="Times New Roman"/>
        </w:rPr>
        <w:t>(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)</w:t>
      </w:r>
    </w:p>
    <w:p>
      <w:pPr>
        <w:pStyle w:val="Heading3"/>
        <w:spacing w:before="0" w:line="245" w:lineRule="exact"/>
      </w:pPr>
      <w:r>
        <w:rPr>
          <w:b w:val="0"/>
        </w:rPr>
        <w:br w:type="column"/>
      </w:r>
      <w:r>
        <w:t xml:space="preserve">三、解答题（本大题，共有 </w:t>
      </w:r>
      <w:r>
        <w:rPr>
          <w:rFonts w:ascii="Times New Roman" w:eastAsia="Times New Roman"/>
        </w:rPr>
        <w:t xml:space="preserve">9 </w:t>
      </w:r>
      <w:r>
        <w:t>小题，</w:t>
      </w:r>
      <w:r>
        <w:rPr>
          <w:rFonts w:ascii="Times New Roman" w:eastAsia="Times New Roman"/>
        </w:rPr>
        <w:t xml:space="preserve">15-18 </w:t>
      </w:r>
      <w:r>
        <w:t xml:space="preserve">每小题 </w:t>
      </w:r>
      <w:r>
        <w:rPr>
          <w:rFonts w:ascii="Times New Roman" w:eastAsia="Times New Roman"/>
        </w:rPr>
        <w:t xml:space="preserve">8 </w:t>
      </w:r>
      <w:r>
        <w:t>分，</w:t>
      </w:r>
      <w:r>
        <w:rPr>
          <w:rFonts w:ascii="Times New Roman" w:eastAsia="Times New Roman"/>
        </w:rPr>
        <w:t>19</w:t>
      </w:r>
      <w:r>
        <w:t>、</w:t>
      </w:r>
      <w:r>
        <w:rPr>
          <w:rFonts w:ascii="Times New Roman" w:eastAsia="Times New Roman"/>
        </w:rPr>
        <w:t xml:space="preserve">20 </w:t>
      </w:r>
      <w:r>
        <w:t xml:space="preserve">每小题 </w:t>
      </w:r>
      <w:r>
        <w:rPr>
          <w:rFonts w:ascii="Times New Roman" w:eastAsia="Times New Roman"/>
        </w:rPr>
        <w:t xml:space="preserve">10 </w:t>
      </w:r>
      <w:r>
        <w:t>分，</w:t>
      </w:r>
      <w:r>
        <w:rPr>
          <w:rFonts w:ascii="Times New Roman" w:eastAsia="Times New Roman"/>
        </w:rPr>
        <w:t>21</w:t>
      </w:r>
      <w:r>
        <w:t>、</w:t>
      </w:r>
      <w:r>
        <w:rPr>
          <w:rFonts w:ascii="Times New Roman" w:eastAsia="Times New Roman"/>
        </w:rPr>
        <w:t xml:space="preserve">22 </w:t>
      </w:r>
      <w:r>
        <w:t>每小题</w:t>
      </w:r>
    </w:p>
    <w:p>
      <w:pPr>
        <w:spacing w:before="2" w:line="204" w:lineRule="exact"/>
        <w:ind w:left="852" w:right="0" w:firstLine="0"/>
        <w:jc w:val="left"/>
        <w:rPr>
          <w:b/>
          <w:sz w:val="21"/>
        </w:rPr>
      </w:pPr>
      <w:r>
        <w:pict>
          <v:group id="_x0000_s1047" o:spid="_x0000_s1046" style="width:22.3pt;height:14.6pt;margin-top:15.8pt;margin-left:594.8pt;mso-height-relative:page;mso-position-horizontal-relative:page;mso-width-relative:page;position:absolute;z-index:251695104" coordorigin="11896,316" coordsize="446,292">
            <v:line id="_x0000_s1048" o:spid="_x0000_s1047" style="flip:y;position:absolute" from="238020,9640" to="238640,10000" coordsize="21600,21600" stroked="t" strokecolor="black"/>
            <v:line id="_x0000_s1049" o:spid="_x0000_s1048" style="position:absolute" from="238640,9740" to="239520,11380" coordsize="21600,21600" stroked="t" strokecolor="black"/>
            <v:shape id="_x0000_s1050" o:spid="_x0000_s1049" style="width:361;height:245;left:11981;position:absolute;top:7415" coordorigin="11981,7415" coordsize="361,245" path="m11981,569l12040,325m12040,325l12341,325e" filled="f" stroked="t" strokecolor="black">
              <v:path arrowok="t"/>
            </v:shape>
            <v:shape id="_x0000_s1051" o:spid="_x0000_s1050" type="#_x0000_t202" style="width:446;height:292;left:11896;position:absolute;top:316" coordsize="21600,21600" filled="f" stroked="f">
              <v:stroke joinstyle="miter"/>
              <v:textbox inset="0,0,0,0">
                <w:txbxContent>
                  <w:p>
                    <w:pPr>
                      <w:spacing w:before="0" w:line="292" w:lineRule="exact"/>
                      <w:ind w:left="-7" w:right="0" w:firstLine="0"/>
                      <w:jc w:val="left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position w:val="10"/>
                        <w:sz w:val="14"/>
                      </w:rPr>
                      <w:t xml:space="preserve">3 </w:t>
                    </w:r>
                    <w:r>
                      <w:rPr>
                        <w:rFonts w:ascii="Symbol" w:hAnsi="Symbol"/>
                        <w:sz w:val="24"/>
                      </w:rPr>
                      <w:sym w:font="Symbol" w:char="F02D"/>
                    </w:r>
                    <w:r>
                      <w:rPr>
                        <w:rFonts w:ascii="Times New Roman" w:hAnsi="Times New Roman"/>
                        <w:sz w:val="24"/>
                      </w:rPr>
                      <w:t xml:space="preserve"> 8</w:t>
                    </w:r>
                  </w:p>
                </w:txbxContent>
              </v:textbox>
            </v:shape>
          </v:group>
        </w:pict>
      </w:r>
      <w:r>
        <w:pict>
          <v:line id="_x0000_s1052" o:spid="_x0000_s1051" style="mso-height-relative:page;mso-position-horizontal-relative:page;mso-width-relative:page;position:absolute;z-index:-251643904" from="628.75pt,17.45pt" to="628.75pt,31.9pt" coordsize="21600,21600" stroked="t" strokecolor="black"/>
        </w:pict>
      </w:r>
      <w:r>
        <w:pict>
          <v:line id="_x0000_s1053" o:spid="_x0000_s1052" style="mso-height-relative:page;mso-position-horizontal-relative:page;mso-width-relative:page;position:absolute;z-index:-251642880" from="644.5pt,17.45pt" to="644.5pt,31.9pt" coordsize="21600,21600" stroked="t" strokecolor="black"/>
        </w:pict>
      </w:r>
      <w:r>
        <w:rPr>
          <w:rFonts w:ascii="Times New Roman" w:eastAsia="Times New Roman"/>
          <w:b/>
          <w:sz w:val="21"/>
        </w:rPr>
        <w:t xml:space="preserve">12 </w:t>
      </w:r>
      <w:r>
        <w:rPr>
          <w:b/>
          <w:sz w:val="21"/>
        </w:rPr>
        <w:t>分，</w:t>
      </w:r>
      <w:r>
        <w:rPr>
          <w:rFonts w:ascii="Times New Roman" w:eastAsia="Times New Roman"/>
          <w:b/>
          <w:sz w:val="21"/>
        </w:rPr>
        <w:t xml:space="preserve">23 </w:t>
      </w:r>
      <w:r>
        <w:rPr>
          <w:b/>
          <w:sz w:val="21"/>
        </w:rPr>
        <w:t xml:space="preserve">题 </w:t>
      </w:r>
      <w:r>
        <w:rPr>
          <w:rFonts w:ascii="Times New Roman" w:eastAsia="Times New Roman"/>
          <w:b/>
          <w:sz w:val="21"/>
        </w:rPr>
        <w:t xml:space="preserve">14 </w:t>
      </w:r>
      <w:r>
        <w:rPr>
          <w:b/>
          <w:sz w:val="21"/>
        </w:rPr>
        <w:t xml:space="preserve">分，共 </w:t>
      </w:r>
      <w:r>
        <w:rPr>
          <w:rFonts w:ascii="Times New Roman" w:eastAsia="Times New Roman"/>
          <w:b/>
          <w:sz w:val="21"/>
        </w:rPr>
        <w:t xml:space="preserve">90 </w:t>
      </w:r>
      <w:r>
        <w:rPr>
          <w:b/>
          <w:sz w:val="21"/>
        </w:rPr>
        <w:t>分）</w:t>
      </w:r>
    </w:p>
    <w:p>
      <w:pPr>
        <w:spacing w:after="0" w:line="204" w:lineRule="exact"/>
        <w:jc w:val="left"/>
        <w:rPr>
          <w:sz w:val="21"/>
        </w:rPr>
        <w:sectPr>
          <w:type w:val="continuous"/>
          <w:pgSz w:w="20640" w:h="14570" w:orient="landscape"/>
          <w:pgMar w:top="0" w:right="1000" w:bottom="280" w:left="700" w:header="720" w:footer="720" w:gutter="0"/>
          <w:cols w:num="2" w:space="708" w:equalWidth="0">
            <w:col w:w="2741" w:space="6931"/>
            <w:col w:w="9268"/>
          </w:cols>
        </w:sectPr>
      </w:pPr>
    </w:p>
    <w:p>
      <w:pPr>
        <w:pStyle w:val="BodyText"/>
        <w:tabs>
          <w:tab w:val="left" w:pos="2532"/>
          <w:tab w:val="left" w:pos="4632"/>
          <w:tab w:val="left" w:pos="6732"/>
        </w:tabs>
        <w:spacing w:line="245" w:lineRule="exact"/>
        <w:ind w:left="749"/>
      </w:pPr>
      <w:r>
        <w:rPr>
          <w:rFonts w:ascii="Times New Roman" w:eastAsia="Times New Roman"/>
        </w:rPr>
        <w:t>A</w:t>
      </w:r>
      <w:r>
        <w:t>、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1"/>
        </w:rPr>
        <w:t xml:space="preserve"> </w:t>
      </w:r>
      <w:r>
        <w:t>到</w:t>
      </w:r>
      <w:r>
        <w:rPr>
          <w:spacing w:val="-54"/>
        </w:rPr>
        <w:t xml:space="preserve"> </w:t>
      </w:r>
      <w:r>
        <w:rPr>
          <w:rFonts w:ascii="Times New Roman" w:eastAsia="Times New Roman"/>
        </w:rPr>
        <w:t>3</w:t>
      </w:r>
      <w:r>
        <w:rPr>
          <w:rFonts w:ascii="Times New Roman" w:eastAsia="Times New Roman"/>
          <w:spacing w:val="-1"/>
        </w:rPr>
        <w:t xml:space="preserve"> </w:t>
      </w:r>
      <w:r>
        <w:t>之间</w:t>
      </w:r>
      <w:r>
        <w:tab/>
      </w:r>
      <w:r>
        <w:rPr>
          <w:rFonts w:ascii="Times New Roman" w:eastAsia="Times New Roman"/>
        </w:rPr>
        <w:t>B</w:t>
      </w:r>
      <w:r>
        <w:t>、</w:t>
      </w:r>
      <w:r>
        <w:rPr>
          <w:rFonts w:ascii="Times New Roman" w:eastAsia="Times New Roman"/>
        </w:rPr>
        <w:t xml:space="preserve">3 </w:t>
      </w:r>
      <w:r>
        <w:t>到</w:t>
      </w:r>
      <w:r>
        <w:rPr>
          <w:spacing w:val="-54"/>
        </w:rPr>
        <w:t xml:space="preserve"> </w:t>
      </w:r>
      <w:r>
        <w:rPr>
          <w:rFonts w:ascii="Times New Roman" w:eastAsia="Times New Roman"/>
        </w:rPr>
        <w:t xml:space="preserve">4 </w:t>
      </w:r>
      <w:r>
        <w:t>之间</w:t>
      </w:r>
      <w:r>
        <w:tab/>
      </w:r>
      <w:r>
        <w:rPr>
          <w:rFonts w:ascii="Times New Roman" w:eastAsia="Times New Roman"/>
        </w:rPr>
        <w:t>C</w:t>
      </w:r>
      <w:r>
        <w:t>、</w:t>
      </w:r>
      <w:r>
        <w:rPr>
          <w:rFonts w:ascii="Times New Roman" w:eastAsia="Times New Roman"/>
        </w:rPr>
        <w:t xml:space="preserve">4 </w:t>
      </w:r>
      <w:r>
        <w:t>到</w:t>
      </w:r>
      <w:r>
        <w:rPr>
          <w:spacing w:val="-54"/>
        </w:rPr>
        <w:t xml:space="preserve"> </w:t>
      </w:r>
      <w:r>
        <w:rPr>
          <w:rFonts w:ascii="Times New Roman" w:eastAsia="Times New Roman"/>
        </w:rPr>
        <w:t xml:space="preserve">5 </w:t>
      </w:r>
      <w:r>
        <w:t>之间</w:t>
      </w:r>
      <w:r>
        <w:tab/>
      </w:r>
      <w:r>
        <w:rPr>
          <w:rFonts w:ascii="Times New Roman" w:eastAsia="Times New Roman"/>
        </w:rPr>
        <w:t>D</w:t>
      </w:r>
      <w:r>
        <w:t>、</w:t>
      </w:r>
      <w:r>
        <w:rPr>
          <w:rFonts w:ascii="Times New Roman" w:eastAsia="Times New Roman"/>
        </w:rPr>
        <w:t xml:space="preserve">5 </w:t>
      </w:r>
      <w:r>
        <w:t>到</w:t>
      </w:r>
      <w:r>
        <w:rPr>
          <w:spacing w:val="-54"/>
        </w:rPr>
        <w:t xml:space="preserve"> </w:t>
      </w:r>
      <w:r>
        <w:rPr>
          <w:rFonts w:ascii="Times New Roman" w:eastAsia="Times New Roman"/>
        </w:rPr>
        <w:t xml:space="preserve">6 </w:t>
      </w:r>
      <w:r>
        <w:t>之间</w:t>
      </w:r>
    </w:p>
    <w:p>
      <w:pPr>
        <w:pStyle w:val="BodyText"/>
        <w:tabs>
          <w:tab w:val="left" w:pos="3478"/>
        </w:tabs>
        <w:spacing w:before="71"/>
        <w:ind w:left="432"/>
      </w:pPr>
      <w:r>
        <w:rPr>
          <w:rFonts w:ascii="Times New Roman" w:eastAsia="Times New Roman"/>
        </w:rPr>
        <w:t>3</w:t>
      </w:r>
      <w:r>
        <w:t>、下列等式中，正确的是（</w:t>
      </w:r>
      <w:r>
        <w:tab/>
      </w:r>
      <w:r>
        <w:t>）</w:t>
      </w:r>
    </w:p>
    <w:p>
      <w:pPr>
        <w:pStyle w:val="BodyText"/>
        <w:spacing w:before="139"/>
        <w:ind w:left="432"/>
      </w:pPr>
      <w:r>
        <w:br w:type="column"/>
      </w:r>
      <w:r>
        <w:rPr>
          <w:rFonts w:ascii="Times New Roman" w:eastAsia="Times New Roman"/>
        </w:rPr>
        <w:t>15</w:t>
      </w:r>
      <w:r>
        <w:t>、计算：</w:t>
      </w:r>
    </w:p>
    <w:p>
      <w:pPr>
        <w:pStyle w:val="Heading1"/>
        <w:spacing w:before="98" w:line="240" w:lineRule="auto"/>
        <w:ind w:left="432"/>
        <w:rPr>
          <w:sz w:val="14"/>
        </w:rPr>
      </w:pPr>
      <w:r>
        <w:br w:type="column"/>
      </w:r>
      <w:r>
        <w:rPr>
          <w:rFonts w:ascii="Symbol" w:hAnsi="Symbol"/>
        </w:rPr>
        <w:sym w:font="Symbol" w:char="F02B"/>
      </w:r>
      <w:r>
        <w:t xml:space="preserve"> </w:t>
      </w:r>
      <w:r>
        <w:rPr>
          <w:rFonts w:ascii="Symbol" w:hAnsi="Symbol"/>
        </w:rPr>
        <w:sym w:font="Symbol" w:char="F02D"/>
      </w:r>
      <w:r>
        <w:t xml:space="preserve"> 3 </w:t>
      </w:r>
      <w:r>
        <w:rPr>
          <w:rFonts w:ascii="Symbol" w:hAnsi="Symbol"/>
        </w:rPr>
        <w:sym w:font="Symbol" w:char="F02D"/>
      </w:r>
      <w:r>
        <w:t xml:space="preserve"> (2 </w:t>
      </w:r>
      <w:r>
        <w:rPr>
          <w:rFonts w:ascii="Symbol" w:hAnsi="Symbol"/>
        </w:rPr>
        <w:sym w:font="Symbol" w:char="F02D"/>
      </w:r>
      <w:r>
        <w:rPr>
          <w:rFonts w:ascii="Symbol" w:hAnsi="Symbol"/>
          <w:i/>
          <w:sz w:val="25"/>
        </w:rPr>
        <w:sym w:font="Symbol" w:char="F070"/>
      </w:r>
      <w:r>
        <w:t>)</w:t>
      </w:r>
      <w:r>
        <w:rPr>
          <w:position w:val="11"/>
          <w:sz w:val="14"/>
        </w:rPr>
        <w:t>0</w:t>
      </w:r>
    </w:p>
    <w:p>
      <w:pPr>
        <w:spacing w:after="0" w:line="240" w:lineRule="auto"/>
        <w:rPr>
          <w:sz w:val="14"/>
        </w:rPr>
        <w:sectPr>
          <w:type w:val="continuous"/>
          <w:pgSz w:w="20640" w:h="14570" w:orient="landscape"/>
          <w:pgMar w:top="0" w:right="1000" w:bottom="280" w:left="700" w:header="720" w:footer="720" w:gutter="0"/>
          <w:cols w:num="3" w:space="708" w:equalWidth="0">
            <w:col w:w="8132" w:space="1540"/>
            <w:col w:w="1522" w:space="63"/>
            <w:col w:w="7683"/>
          </w:cols>
        </w:sectPr>
      </w:pPr>
    </w:p>
    <w:p>
      <w:pPr>
        <w:spacing w:before="89"/>
        <w:ind w:left="742" w:right="0" w:firstLine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1"/>
        </w:rPr>
        <w:t>A</w:t>
      </w:r>
      <w:r>
        <w:rPr>
          <w:spacing w:val="31"/>
          <w:sz w:val="21"/>
        </w:rPr>
        <w:t>、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i/>
          <w:spacing w:val="-17"/>
          <w:sz w:val="24"/>
        </w:rPr>
        <w:t xml:space="preserve">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pacing w:val="-20"/>
          <w:sz w:val="24"/>
        </w:rPr>
        <w:t xml:space="preserve">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pacing w:val="-32"/>
          <w:sz w:val="24"/>
        </w:rPr>
        <w:t xml:space="preserve"> </w:t>
      </w:r>
      <w:r>
        <w:rPr>
          <w:rFonts w:ascii="Times New Roman" w:hAnsi="Times New Roman"/>
          <w:spacing w:val="-17"/>
          <w:sz w:val="24"/>
        </w:rPr>
        <w:t>1</w:t>
      </w:r>
    </w:p>
    <w:p>
      <w:pPr>
        <w:spacing w:before="89"/>
        <w:ind w:left="324" w:right="0" w:firstLine="0"/>
        <w:jc w:val="left"/>
        <w:rPr>
          <w:rFonts w:ascii="Times New Roman" w:hAnsi="Times New Roman"/>
          <w:sz w:val="14"/>
        </w:rPr>
      </w:pPr>
      <w:r>
        <w:br w:type="column"/>
      </w:r>
      <w:r>
        <w:rPr>
          <w:rFonts w:ascii="Times New Roman" w:hAnsi="Times New Roman"/>
          <w:sz w:val="21"/>
        </w:rPr>
        <w:t>B</w:t>
      </w:r>
      <w:r>
        <w:rPr>
          <w:sz w:val="21"/>
        </w:rPr>
        <w:t>、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position w:val="11"/>
          <w:sz w:val="14"/>
        </w:rPr>
        <w:t xml:space="preserve">3 </w:t>
      </w:r>
      <w:r>
        <w:rPr>
          <w:rFonts w:ascii="Symbol" w:hAnsi="Symbol"/>
          <w:sz w:val="24"/>
        </w:rPr>
        <w:sym w:font="Symbol" w:char="F0B7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position w:val="11"/>
          <w:sz w:val="14"/>
        </w:rPr>
        <w:t xml:space="preserve">2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position w:val="11"/>
          <w:sz w:val="14"/>
        </w:rPr>
        <w:t>5</w:t>
      </w:r>
    </w:p>
    <w:p>
      <w:pPr>
        <w:spacing w:before="89"/>
        <w:ind w:left="597" w:right="0" w:firstLine="0"/>
        <w:jc w:val="left"/>
        <w:rPr>
          <w:rFonts w:ascii="Times New Roman" w:hAnsi="Times New Roman"/>
          <w:sz w:val="14"/>
        </w:rPr>
      </w:pPr>
      <w:r>
        <w:br w:type="column"/>
      </w:r>
      <w:r>
        <w:rPr>
          <w:rFonts w:ascii="Times New Roman" w:hAnsi="Times New Roman"/>
          <w:sz w:val="21"/>
        </w:rPr>
        <w:t>C</w:t>
      </w:r>
      <w:r>
        <w:rPr>
          <w:sz w:val="21"/>
        </w:rPr>
        <w:t>、</w:t>
      </w:r>
      <w:r>
        <w:rPr>
          <w:rFonts w:ascii="Times New Roman" w:hAnsi="Times New Roman"/>
          <w:sz w:val="24"/>
        </w:rPr>
        <w:t>(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i/>
          <w:sz w:val="24"/>
        </w:rPr>
        <w:t xml:space="preserve">a </w:t>
      </w:r>
      <w:r>
        <w:rPr>
          <w:rFonts w:ascii="Times New Roman" w:hAnsi="Times New Roman"/>
          <w:position w:val="11"/>
          <w:sz w:val="14"/>
        </w:rPr>
        <w:t xml:space="preserve">3 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position w:val="11"/>
          <w:sz w:val="14"/>
        </w:rPr>
        <w:t xml:space="preserve">2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z w:val="24"/>
        </w:rPr>
        <w:t xml:space="preserve">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i/>
          <w:sz w:val="24"/>
        </w:rPr>
        <w:t xml:space="preserve">a </w:t>
      </w:r>
      <w:r>
        <w:rPr>
          <w:rFonts w:ascii="Times New Roman" w:hAnsi="Times New Roman"/>
          <w:position w:val="11"/>
          <w:sz w:val="14"/>
        </w:rPr>
        <w:t>6</w:t>
      </w:r>
    </w:p>
    <w:p>
      <w:pPr>
        <w:spacing w:before="89"/>
        <w:ind w:left="171" w:right="0" w:firstLine="0"/>
        <w:jc w:val="left"/>
        <w:rPr>
          <w:rFonts w:ascii="Times New Roman" w:hAnsi="Times New Roman"/>
          <w:sz w:val="14"/>
        </w:rPr>
      </w:pPr>
      <w:r>
        <w:br w:type="column"/>
      </w:r>
      <w:r>
        <w:rPr>
          <w:rFonts w:ascii="Times New Roman" w:hAnsi="Times New Roman"/>
          <w:sz w:val="21"/>
        </w:rPr>
        <w:t>D</w:t>
      </w:r>
      <w:r>
        <w:rPr>
          <w:sz w:val="21"/>
        </w:rPr>
        <w:t>、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 xml:space="preserve">a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b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position w:val="11"/>
          <w:sz w:val="14"/>
        </w:rPr>
        <w:t xml:space="preserve">2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a </w:t>
      </w:r>
      <w:r>
        <w:rPr>
          <w:rFonts w:ascii="Times New Roman" w:hAnsi="Times New Roman"/>
          <w:position w:val="11"/>
          <w:sz w:val="14"/>
        </w:rPr>
        <w:t xml:space="preserve">2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b </w:t>
      </w:r>
      <w:r>
        <w:rPr>
          <w:rFonts w:ascii="Times New Roman" w:hAnsi="Times New Roman"/>
          <w:position w:val="11"/>
          <w:sz w:val="14"/>
        </w:rPr>
        <w:t>2</w:t>
      </w:r>
    </w:p>
    <w:p>
      <w:pPr>
        <w:spacing w:after="0"/>
        <w:jc w:val="left"/>
        <w:rPr>
          <w:rFonts w:ascii="Times New Roman" w:hAnsi="Times New Roman"/>
          <w:sz w:val="14"/>
        </w:rPr>
        <w:sectPr>
          <w:type w:val="continuous"/>
          <w:pgSz w:w="20640" w:h="14570" w:orient="landscape"/>
          <w:pgMar w:top="0" w:right="1000" w:bottom="280" w:left="700" w:header="720" w:footer="720" w:gutter="0"/>
          <w:cols w:num="4" w:space="708" w:equalWidth="0">
            <w:col w:w="2169" w:space="40"/>
            <w:col w:w="1787" w:space="39"/>
            <w:col w:w="2486" w:space="40"/>
            <w:col w:w="12379"/>
          </w:cols>
        </w:sectPr>
      </w:pPr>
    </w:p>
    <w:p>
      <w:pPr>
        <w:pStyle w:val="BodyText"/>
        <w:tabs>
          <w:tab w:val="left" w:pos="7683"/>
        </w:tabs>
        <w:spacing w:before="110"/>
        <w:ind w:left="432"/>
      </w:pPr>
      <w:r>
        <w:rPr>
          <w:rFonts w:ascii="Times New Roman" w:eastAsia="Times New Roman"/>
        </w:rPr>
        <w:t>4</w:t>
      </w:r>
      <w:r>
        <w:t>、某种生物孢子的直径为</w:t>
      </w:r>
      <w:r>
        <w:rPr>
          <w:spacing w:val="-56"/>
        </w:rPr>
        <w:t xml:space="preserve"> </w:t>
      </w:r>
      <w:r>
        <w:rPr>
          <w:rFonts w:ascii="Times New Roman" w:eastAsia="Times New Roman"/>
        </w:rPr>
        <w:t>0.00058m</w:t>
      </w:r>
      <w:r>
        <w:t>．其中</w:t>
      </w:r>
      <w:r>
        <w:rPr>
          <w:spacing w:val="-56"/>
        </w:rPr>
        <w:t xml:space="preserve"> </w:t>
      </w:r>
      <w:r>
        <w:rPr>
          <w:rFonts w:ascii="Times New Roman" w:eastAsia="Times New Roman"/>
        </w:rPr>
        <w:t>0.00058</w:t>
      </w:r>
      <w:r>
        <w:rPr>
          <w:rFonts w:ascii="Times New Roman" w:eastAsia="Times New Roman"/>
          <w:spacing w:val="-4"/>
        </w:rPr>
        <w:t xml:space="preserve"> </w:t>
      </w:r>
      <w:r>
        <w:t>用科学记数法表示为（</w:t>
      </w:r>
      <w:r>
        <w:tab/>
      </w:r>
      <w:r>
        <w:t>）</w:t>
      </w:r>
    </w:p>
    <w:p>
      <w:pPr>
        <w:tabs>
          <w:tab w:val="left" w:pos="2532"/>
          <w:tab w:val="left" w:pos="4632"/>
          <w:tab w:val="left" w:pos="6732"/>
        </w:tabs>
        <w:spacing w:before="72"/>
        <w:ind w:left="852" w:right="0" w:firstLine="0"/>
        <w:jc w:val="left"/>
        <w:rPr>
          <w:rFonts w:ascii="Times New Roman" w:eastAsia="Times New Roman" w:hAnsi="Times New Roman"/>
          <w:sz w:val="13"/>
        </w:rPr>
      </w:pPr>
      <w:r>
        <w:rPr>
          <w:rFonts w:ascii="Times New Roman" w:eastAsia="Times New Roman" w:hAnsi="Times New Roman"/>
          <w:sz w:val="21"/>
        </w:rPr>
        <w:t>A</w:t>
      </w:r>
      <w:r>
        <w:rPr>
          <w:sz w:val="21"/>
        </w:rPr>
        <w:t>、</w:t>
      </w:r>
      <w:r>
        <w:rPr>
          <w:rFonts w:ascii="Times New Roman" w:eastAsia="Times New Roman" w:hAnsi="Times New Roman"/>
          <w:sz w:val="21"/>
        </w:rPr>
        <w:t>0.58×10</w:t>
      </w:r>
      <w:r>
        <w:rPr>
          <w:rFonts w:ascii="Times New Roman" w:eastAsia="Times New Roman" w:hAnsi="Times New Roman"/>
          <w:position w:val="7"/>
          <w:sz w:val="13"/>
        </w:rPr>
        <w:t>-3</w:t>
      </w:r>
      <w:r>
        <w:rPr>
          <w:rFonts w:ascii="Times New Roman" w:eastAsia="Times New Roman" w:hAnsi="Times New Roman"/>
          <w:position w:val="7"/>
          <w:sz w:val="13"/>
        </w:rPr>
        <w:tab/>
      </w:r>
      <w:r>
        <w:rPr>
          <w:rFonts w:ascii="Times New Roman" w:eastAsia="Times New Roman" w:hAnsi="Times New Roman"/>
          <w:sz w:val="21"/>
        </w:rPr>
        <w:t>B</w:t>
      </w:r>
      <w:r>
        <w:rPr>
          <w:sz w:val="21"/>
        </w:rPr>
        <w:t>、</w:t>
      </w:r>
      <w:r>
        <w:rPr>
          <w:rFonts w:ascii="Times New Roman" w:eastAsia="Times New Roman" w:hAnsi="Times New Roman"/>
          <w:sz w:val="21"/>
        </w:rPr>
        <w:t>0.58×10</w:t>
      </w:r>
      <w:r>
        <w:rPr>
          <w:rFonts w:ascii="Times New Roman" w:eastAsia="Times New Roman" w:hAnsi="Times New Roman"/>
          <w:position w:val="7"/>
          <w:sz w:val="13"/>
        </w:rPr>
        <w:t>-4</w:t>
      </w:r>
      <w:r>
        <w:rPr>
          <w:rFonts w:ascii="Times New Roman" w:eastAsia="Times New Roman" w:hAnsi="Times New Roman"/>
          <w:position w:val="7"/>
          <w:sz w:val="13"/>
        </w:rPr>
        <w:tab/>
      </w:r>
      <w:r>
        <w:rPr>
          <w:rFonts w:ascii="Times New Roman" w:eastAsia="Times New Roman" w:hAnsi="Times New Roman"/>
          <w:sz w:val="21"/>
        </w:rPr>
        <w:t>C</w:t>
      </w:r>
      <w:r>
        <w:rPr>
          <w:sz w:val="21"/>
        </w:rPr>
        <w:t>、</w:t>
      </w:r>
      <w:r>
        <w:rPr>
          <w:rFonts w:ascii="Times New Roman" w:eastAsia="Times New Roman" w:hAnsi="Times New Roman"/>
          <w:sz w:val="21"/>
        </w:rPr>
        <w:t>5.8 ×10</w:t>
      </w:r>
      <w:r>
        <w:rPr>
          <w:rFonts w:ascii="Times New Roman" w:eastAsia="Times New Roman" w:hAnsi="Times New Roman"/>
          <w:position w:val="7"/>
          <w:sz w:val="13"/>
        </w:rPr>
        <w:t>-3</w:t>
      </w:r>
      <w:r>
        <w:rPr>
          <w:rFonts w:ascii="Times New Roman" w:eastAsia="Times New Roman" w:hAnsi="Times New Roman"/>
          <w:position w:val="7"/>
          <w:sz w:val="13"/>
        </w:rPr>
        <w:tab/>
      </w:r>
      <w:r>
        <w:rPr>
          <w:rFonts w:ascii="Times New Roman" w:eastAsia="Times New Roman" w:hAnsi="Times New Roman"/>
          <w:sz w:val="21"/>
        </w:rPr>
        <w:t>D</w:t>
      </w:r>
      <w:r>
        <w:rPr>
          <w:sz w:val="21"/>
        </w:rPr>
        <w:t>、</w:t>
      </w:r>
      <w:r>
        <w:rPr>
          <w:rFonts w:ascii="Times New Roman" w:eastAsia="Times New Roman" w:hAnsi="Times New Roman"/>
          <w:sz w:val="21"/>
        </w:rPr>
        <w:t>5.8×10</w:t>
      </w:r>
      <w:r>
        <w:rPr>
          <w:rFonts w:ascii="Times New Roman" w:eastAsia="Times New Roman" w:hAnsi="Times New Roman"/>
          <w:position w:val="7"/>
          <w:sz w:val="13"/>
        </w:rPr>
        <w:t>-4</w:t>
      </w:r>
    </w:p>
    <w:p>
      <w:pPr>
        <w:tabs>
          <w:tab w:val="left" w:pos="4899"/>
        </w:tabs>
        <w:spacing w:before="48"/>
        <w:ind w:left="432" w:right="0" w:firstLine="0"/>
        <w:jc w:val="left"/>
        <w:rPr>
          <w:sz w:val="21"/>
        </w:rPr>
      </w:pPr>
      <w:r>
        <w:rPr>
          <w:rFonts w:ascii="Times New Roman" w:eastAsia="Times New Roman" w:hAnsi="Times New Roman"/>
          <w:sz w:val="21"/>
        </w:rPr>
        <w:t>5</w:t>
      </w:r>
      <w:r>
        <w:rPr>
          <w:sz w:val="21"/>
        </w:rPr>
        <w:t>、若</w:t>
      </w:r>
      <w:r>
        <w:rPr>
          <w:spacing w:val="-69"/>
          <w:sz w:val="21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a</w:t>
      </w:r>
      <w:r>
        <w:rPr>
          <w:rFonts w:ascii="Times New Roman" w:eastAsia="Times New Roman" w:hAnsi="Times New Roman"/>
          <w:i/>
          <w:spacing w:val="5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3E"/>
      </w:r>
      <w:r>
        <w:rPr>
          <w:rFonts w:ascii="Times New Roman" w:eastAsia="Times New Roman" w:hAnsi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b</w:t>
      </w:r>
      <w:r>
        <w:rPr>
          <w:rFonts w:ascii="Times New Roman" w:eastAsia="Times New Roman" w:hAnsi="Times New Roman"/>
          <w:i/>
          <w:spacing w:val="-12"/>
          <w:sz w:val="24"/>
        </w:rPr>
        <w:t xml:space="preserve"> </w:t>
      </w:r>
      <w:r>
        <w:rPr>
          <w:sz w:val="21"/>
        </w:rPr>
        <w:t>，则下列不等式中，正确的是（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spacing w:after="0"/>
        <w:jc w:val="left"/>
        <w:rPr>
          <w:sz w:val="21"/>
        </w:rPr>
        <w:sectPr>
          <w:type w:val="continuous"/>
          <w:pgSz w:w="20640" w:h="14570" w:orient="landscape"/>
          <w:pgMar w:top="0" w:right="1000" w:bottom="280" w:left="700" w:header="720" w:footer="720" w:gutter="0"/>
          <w:cols w:num="1" w:space="720"/>
        </w:sectPr>
      </w:pPr>
    </w:p>
    <w:p>
      <w:pPr>
        <w:spacing w:before="143"/>
        <w:ind w:left="737" w:right="0" w:firstLine="0"/>
        <w:jc w:val="left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A</w:t>
      </w:r>
      <w:r>
        <w:rPr>
          <w:rFonts w:ascii="Times New Roman" w:hAnsi="Times New Roman"/>
          <w:spacing w:val="21"/>
          <w:sz w:val="21"/>
        </w:rPr>
        <w:t xml:space="preserve">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pacing w:val="-37"/>
          <w:sz w:val="24"/>
        </w:rPr>
        <w:t xml:space="preserve">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pacing w:val="-34"/>
          <w:sz w:val="24"/>
        </w:rPr>
        <w:t xml:space="preserve">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i/>
          <w:spacing w:val="3"/>
          <w:sz w:val="24"/>
        </w:rPr>
        <w:t xml:space="preserve"> </w:t>
      </w:r>
      <w:r>
        <w:rPr>
          <w:rFonts w:ascii="Symbol" w:hAnsi="Symbol"/>
          <w:sz w:val="24"/>
        </w:rPr>
        <w:sym w:font="Symbol" w:char="F03C"/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pacing w:val="-34"/>
          <w:sz w:val="24"/>
        </w:rPr>
        <w:t xml:space="preserve">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b</w:t>
      </w:r>
      <w:r>
        <w:rPr>
          <w:rFonts w:ascii="Times New Roman" w:hAnsi="Times New Roman"/>
          <w:i/>
          <w:spacing w:val="18"/>
          <w:sz w:val="24"/>
        </w:rPr>
        <w:t xml:space="preserve"> </w:t>
      </w:r>
      <w:r>
        <w:rPr>
          <w:rFonts w:ascii="Times New Roman" w:hAnsi="Times New Roman"/>
          <w:spacing w:val="-16"/>
          <w:sz w:val="21"/>
        </w:rPr>
        <w:t>B</w:t>
      </w:r>
    </w:p>
    <w:p>
      <w:pPr>
        <w:spacing w:before="143"/>
        <w:ind w:left="96" w:right="0" w:firstLine="0"/>
        <w:jc w:val="left"/>
        <w:rPr>
          <w:rFonts w:ascii="Times New Roman" w:hAnsi="Times New Roman"/>
          <w:sz w:val="24"/>
        </w:rPr>
      </w:pPr>
      <w:r>
        <w:br w:type="column"/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i/>
          <w:spacing w:val="-14"/>
          <w:sz w:val="24"/>
        </w:rPr>
        <w:t xml:space="preserve">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pacing w:val="-25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pacing w:val="-18"/>
          <w:sz w:val="24"/>
        </w:rPr>
        <w:t xml:space="preserve"> </w:t>
      </w:r>
      <w:r>
        <w:rPr>
          <w:rFonts w:ascii="Symbol" w:hAnsi="Symbol"/>
          <w:sz w:val="24"/>
        </w:rPr>
        <w:sym w:font="Symbol" w:char="F03C"/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pacing w:val="-6"/>
          <w:sz w:val="24"/>
        </w:rPr>
        <w:t>3</w:t>
      </w:r>
      <w:r>
        <w:rPr>
          <w:rFonts w:ascii="Times New Roman" w:hAnsi="Times New Roman"/>
          <w:i/>
          <w:spacing w:val="-6"/>
          <w:sz w:val="24"/>
        </w:rPr>
        <w:t>b</w:t>
      </w:r>
      <w:r>
        <w:rPr>
          <w:rFonts w:ascii="Times New Roman" w:hAnsi="Times New Roman"/>
          <w:i/>
          <w:spacing w:val="-17"/>
          <w:sz w:val="24"/>
        </w:rPr>
        <w:t xml:space="preserve">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pacing w:val="-25"/>
          <w:sz w:val="24"/>
        </w:rPr>
        <w:t xml:space="preserve"> </w:t>
      </w:r>
      <w:r>
        <w:rPr>
          <w:rFonts w:ascii="Times New Roman" w:hAnsi="Times New Roman"/>
          <w:spacing w:val="-15"/>
          <w:sz w:val="24"/>
        </w:rPr>
        <w:t>3</w:t>
      </w:r>
    </w:p>
    <w:p>
      <w:pPr>
        <w:spacing w:before="143"/>
        <w:ind w:left="427" w:right="0" w:firstLine="0"/>
        <w:jc w:val="left"/>
        <w:rPr>
          <w:rFonts w:ascii="Times New Roman" w:hAnsi="Times New Roman"/>
          <w:i/>
          <w:sz w:val="24"/>
        </w:rPr>
      </w:pPr>
      <w:r>
        <w:br w:type="column"/>
      </w:r>
      <w:r>
        <w:rPr>
          <w:rFonts w:ascii="Times New Roman" w:hAnsi="Times New Roman"/>
          <w:sz w:val="21"/>
        </w:rPr>
        <w:t>C</w:t>
      </w:r>
      <w:r>
        <w:rPr>
          <w:spacing w:val="9"/>
          <w:sz w:val="21"/>
        </w:rPr>
        <w:t>、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pacing w:val="-39"/>
          <w:sz w:val="24"/>
        </w:rPr>
        <w:t xml:space="preserve">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pacing w:val="-1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Symbol" w:hAnsi="Symbol"/>
          <w:sz w:val="24"/>
        </w:rPr>
        <w:sym w:font="Symbol" w:char="F03C"/>
      </w:r>
      <w:r>
        <w:rPr>
          <w:rFonts w:ascii="Times New Roman" w:hAnsi="Times New Roman"/>
          <w:spacing w:val="-29"/>
          <w:sz w:val="24"/>
        </w:rPr>
        <w:t xml:space="preserve">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pacing w:val="-38"/>
          <w:sz w:val="24"/>
        </w:rPr>
        <w:t xml:space="preserve">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pacing w:val="-24"/>
          <w:sz w:val="24"/>
        </w:rPr>
        <w:t xml:space="preserve"> </w:t>
      </w:r>
      <w:r>
        <w:rPr>
          <w:rFonts w:ascii="Times New Roman" w:hAnsi="Times New Roman"/>
          <w:i/>
          <w:spacing w:val="-16"/>
          <w:sz w:val="24"/>
        </w:rPr>
        <w:t>b</w:t>
      </w:r>
    </w:p>
    <w:p>
      <w:pPr>
        <w:spacing w:before="10" w:line="385" w:lineRule="exact"/>
        <w:ind w:left="613" w:right="0" w:firstLine="0"/>
        <w:jc w:val="left"/>
        <w:rPr>
          <w:rFonts w:ascii="Times New Roman" w:hAnsi="Times New Roman"/>
          <w:sz w:val="24"/>
        </w:rPr>
      </w:pPr>
      <w:r>
        <w:br w:type="column"/>
      </w:r>
      <w:r>
        <w:rPr>
          <w:rFonts w:ascii="Times New Roman" w:hAnsi="Times New Roman"/>
          <w:sz w:val="21"/>
        </w:rPr>
        <w:t>D</w:t>
      </w:r>
      <w:r>
        <w:rPr>
          <w:spacing w:val="-34"/>
          <w:sz w:val="21"/>
        </w:rPr>
        <w:t xml:space="preserve">、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pacing w:val="-18"/>
          <w:sz w:val="24"/>
        </w:rPr>
        <w:t xml:space="preserve">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i/>
          <w:spacing w:val="-13"/>
          <w:sz w:val="24"/>
        </w:rPr>
        <w:t xml:space="preserve">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Symbol" w:hAnsi="Symbol"/>
          <w:sz w:val="24"/>
        </w:rPr>
        <w:sym w:font="Symbol" w:char="F03E"/>
      </w:r>
      <w:r>
        <w:rPr>
          <w:rFonts w:ascii="Times New Roman" w:hAnsi="Times New Roman"/>
          <w:spacing w:val="12"/>
          <w:sz w:val="24"/>
        </w:rPr>
        <w:t xml:space="preserve"> </w:t>
      </w:r>
      <w:r>
        <w:rPr>
          <w:rFonts w:ascii="Times New Roman" w:hAnsi="Times New Roman"/>
          <w:position w:val="15"/>
          <w:sz w:val="24"/>
        </w:rPr>
        <w:t>1</w:t>
      </w:r>
      <w:r>
        <w:rPr>
          <w:rFonts w:ascii="Times New Roman" w:hAnsi="Times New Roman"/>
          <w:spacing w:val="-18"/>
          <w:position w:val="1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b</w:t>
      </w:r>
      <w:r>
        <w:rPr>
          <w:rFonts w:ascii="Times New Roman" w:hAnsi="Times New Roman"/>
          <w:i/>
          <w:spacing w:val="-17"/>
          <w:sz w:val="24"/>
        </w:rPr>
        <w:t xml:space="preserve">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rFonts w:ascii="Times New Roman" w:hAnsi="Times New Roman"/>
          <w:sz w:val="24"/>
        </w:rPr>
        <w:t>2</w:t>
      </w:r>
    </w:p>
    <w:p>
      <w:pPr>
        <w:pStyle w:val="Heading1"/>
        <w:spacing w:line="129" w:lineRule="exact"/>
        <w:ind w:right="538"/>
        <w:jc w:val="right"/>
      </w:pPr>
      <w:r>
        <w:pict>
          <v:line id="_x0000_s1055" o:spid="_x0000_s1053" style="mso-height-relative:page;mso-position-horizontal-relative:page;mso-width-relative:page;position:absolute;z-index:-251652096" from="442.05pt,-3.6pt" to="449.3pt,-3.6pt" coordsize="21600,21600" stroked="t" strokecolor="black"/>
        </w:pict>
      </w:r>
      <w:r>
        <w:rPr>
          <w:w w:val="99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60" w:line="240" w:lineRule="auto"/>
        <w:ind w:left="2245" w:right="0" w:firstLine="0"/>
        <w:jc w:val="left"/>
        <w:textAlignment w:val="auto"/>
        <w:rPr>
          <w:rFonts w:ascii="Times New Roman" w:hAnsi="Times New Roman"/>
          <w:sz w:val="24"/>
        </w:rPr>
      </w:pPr>
      <w:r>
        <w:br w:type="column"/>
      </w:r>
      <w:r>
        <w:rPr>
          <w:rFonts w:ascii="Symbol" w:hAnsi="Symbol"/>
          <w:spacing w:val="6"/>
          <w:sz w:val="24"/>
        </w:rPr>
        <w:sym w:font="Symbol" w:char="F0EC"/>
      </w:r>
      <w:r>
        <w:rPr>
          <w:rFonts w:ascii="Times New Roman" w:hAnsi="Times New Roman"/>
          <w:spacing w:val="6"/>
          <w:position w:val="2"/>
          <w:sz w:val="24"/>
        </w:rPr>
        <w:t>2</w:t>
      </w:r>
      <w:r>
        <w:rPr>
          <w:rFonts w:ascii="Times New Roman" w:hAnsi="Times New Roman"/>
          <w:i/>
          <w:spacing w:val="6"/>
          <w:position w:val="2"/>
          <w:sz w:val="24"/>
        </w:rPr>
        <w:t>x</w:t>
      </w:r>
      <w:r>
        <w:rPr>
          <w:rFonts w:ascii="Times New Roman" w:hAnsi="Times New Roman"/>
          <w:i/>
          <w:spacing w:val="-15"/>
          <w:position w:val="2"/>
          <w:sz w:val="24"/>
        </w:rPr>
        <w:t xml:space="preserve"> </w:t>
      </w:r>
      <w:r>
        <w:rPr>
          <w:rFonts w:ascii="Symbol" w:hAnsi="Symbol"/>
          <w:position w:val="2"/>
          <w:sz w:val="24"/>
        </w:rPr>
        <w:sym w:font="Symbol" w:char="F02B"/>
      </w:r>
      <w:r>
        <w:rPr>
          <w:rFonts w:ascii="Times New Roman" w:hAnsi="Times New Roman"/>
          <w:spacing w:val="-21"/>
          <w:position w:val="2"/>
          <w:sz w:val="24"/>
        </w:rPr>
        <w:t xml:space="preserve"> </w:t>
      </w:r>
      <w:r>
        <w:rPr>
          <w:rFonts w:ascii="Times New Roman" w:hAnsi="Times New Roman"/>
          <w:position w:val="2"/>
          <w:sz w:val="24"/>
        </w:rPr>
        <w:t>5</w:t>
      </w:r>
      <w:r>
        <w:rPr>
          <w:rFonts w:ascii="Times New Roman" w:hAnsi="Times New Roman"/>
          <w:spacing w:val="-14"/>
          <w:position w:val="2"/>
          <w:sz w:val="24"/>
        </w:rPr>
        <w:t xml:space="preserve"> </w:t>
      </w:r>
      <w:r>
        <w:rPr>
          <w:rFonts w:ascii="Symbol" w:hAnsi="Symbol"/>
          <w:position w:val="2"/>
          <w:sz w:val="24"/>
        </w:rPr>
        <w:sym w:font="Symbol" w:char="F03C"/>
      </w:r>
      <w:r>
        <w:rPr>
          <w:rFonts w:ascii="Times New Roman" w:hAnsi="Times New Roman"/>
          <w:spacing w:val="-11"/>
          <w:position w:val="2"/>
          <w:sz w:val="24"/>
        </w:rPr>
        <w:t xml:space="preserve"> </w:t>
      </w:r>
      <w:r>
        <w:rPr>
          <w:rFonts w:ascii="Times New Roman" w:hAnsi="Times New Roman"/>
          <w:spacing w:val="3"/>
          <w:position w:val="2"/>
          <w:sz w:val="24"/>
        </w:rPr>
        <w:t>3(</w:t>
      </w:r>
      <w:r>
        <w:rPr>
          <w:rFonts w:ascii="Times New Roman" w:hAnsi="Times New Roman"/>
          <w:i/>
          <w:spacing w:val="3"/>
          <w:position w:val="2"/>
          <w:sz w:val="24"/>
        </w:rPr>
        <w:t>x</w:t>
      </w:r>
      <w:r>
        <w:rPr>
          <w:rFonts w:ascii="Times New Roman" w:hAnsi="Times New Roman"/>
          <w:i/>
          <w:spacing w:val="-15"/>
          <w:position w:val="2"/>
          <w:sz w:val="24"/>
        </w:rPr>
        <w:t xml:space="preserve"> </w:t>
      </w:r>
      <w:r>
        <w:rPr>
          <w:rFonts w:ascii="Symbol" w:hAnsi="Symbol"/>
          <w:position w:val="2"/>
          <w:sz w:val="24"/>
        </w:rPr>
        <w:sym w:font="Symbol" w:char="F02B"/>
      </w:r>
      <w:r>
        <w:rPr>
          <w:rFonts w:ascii="Times New Roman" w:hAnsi="Times New Roman"/>
          <w:spacing w:val="-13"/>
          <w:position w:val="2"/>
          <w:sz w:val="24"/>
        </w:rPr>
        <w:t xml:space="preserve"> </w:t>
      </w:r>
      <w:r>
        <w:rPr>
          <w:rFonts w:ascii="Times New Roman" w:hAnsi="Times New Roman"/>
          <w:spacing w:val="-8"/>
          <w:position w:val="2"/>
          <w:sz w:val="24"/>
        </w:rPr>
        <w:t>2)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737"/>
        <w:textAlignment w:val="auto"/>
        <w:rPr>
          <w:rFonts w:ascii="Symbol" w:hAnsi="Symbol"/>
          <w:sz w:val="24"/>
        </w:rPr>
      </w:pPr>
      <w:r>
        <w:pict>
          <v:shape id="_x0000_s1057" o:spid="_x0000_s1054" type="#_x0000_t202" style="width:0.1pt;height:14.6pt;margin-top:17.4pt;margin-left:615.6pt;mso-height-relative:page;mso-position-horizontal-relative:page;mso-width-relative:page;position:absolute;z-index:251699200" coordsize="21600,21600" filled="f" stroked="f">
            <v:stroke joinstyle="miter"/>
            <v:textbox inset="0,0,0,0">
              <w:txbxContent>
                <w:p>
                  <w:pPr>
                    <w:spacing w:before="0" w:line="292" w:lineRule="exact"/>
                    <w:ind w:left="0" w:right="0" w:firstLine="0"/>
                    <w:jc w:val="left"/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spacing w:val="-118"/>
                      <w:w w:val="99"/>
                      <w:sz w:val="24"/>
                    </w:rPr>
                    <w:sym w:font="Symbol" w:char="F0EF"/>
                  </w:r>
                </w:p>
              </w:txbxContent>
            </v:textbox>
          </v:shape>
        </w:pict>
      </w:r>
      <w:r>
        <w:rPr>
          <w:rFonts w:ascii="Times New Roman" w:hAnsi="Times New Roman"/>
        </w:rPr>
        <w:t>16</w:t>
      </w:r>
      <w:r>
        <w:t>、解不等式组</w:t>
      </w:r>
      <w:r>
        <w:rPr>
          <w:rFonts w:ascii="Symbol" w:hAnsi="Symbol"/>
          <w:position w:val="14"/>
          <w:sz w:val="24"/>
        </w:rPr>
        <w:sym w:font="Symbol" w:char="F0EF"/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textAlignment w:val="auto"/>
        <w:rPr>
          <w:rFonts w:ascii="Symbol" w:hAnsi="Symbol"/>
          <w:sz w:val="20"/>
        </w:rPr>
      </w:pPr>
      <w:r>
        <w:br w:type="column"/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" w:line="240" w:lineRule="auto"/>
        <w:textAlignment w:val="auto"/>
        <w:rPr>
          <w:rFonts w:ascii="Symbol" w:hAnsi="Symbol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-3"/>
        <w:textAlignment w:val="auto"/>
      </w:pPr>
      <w:r>
        <w:t>，并把它的解集在数轴上表示出来。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textAlignment w:val="auto"/>
        <w:sectPr>
          <w:type w:val="continuous"/>
          <w:pgSz w:w="20640" w:h="14570" w:orient="landscape"/>
          <w:pgMar w:top="0" w:right="1000" w:bottom="280" w:left="700" w:header="720" w:footer="720" w:gutter="0"/>
          <w:cols w:num="6" w:space="708" w:equalWidth="0">
            <w:col w:w="2673" w:space="40"/>
            <w:col w:w="1454" w:space="39"/>
            <w:col w:w="1875" w:space="39"/>
            <w:col w:w="2698" w:space="549"/>
            <w:col w:w="3914" w:space="40"/>
            <w:col w:w="5619"/>
          </w:cols>
        </w:sectPr>
      </w:pPr>
    </w:p>
    <w:p>
      <w:pPr>
        <w:keepNext w:val="0"/>
        <w:keepLines w:val="0"/>
        <w:pageBreakBefore w:val="0"/>
        <w:widowControl w:val="0"/>
        <w:tabs>
          <w:tab w:val="left" w:pos="403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9" w:line="240" w:lineRule="auto"/>
        <w:ind w:left="432" w:right="0" w:firstLine="0"/>
        <w:jc w:val="left"/>
        <w:textAlignment w:val="auto"/>
        <w:rPr>
          <w:rFonts w:ascii="新宋体" w:eastAsia="新宋体" w:hint="eastAsia"/>
          <w:sz w:val="21"/>
        </w:rPr>
      </w:pPr>
      <w:r>
        <w:rPr>
          <w:rFonts w:ascii="Times New Roman" w:eastAsia="Times New Roman"/>
          <w:sz w:val="21"/>
        </w:rPr>
        <w:t>6</w:t>
      </w:r>
      <w:r>
        <w:rPr>
          <w:sz w:val="21"/>
        </w:rPr>
        <w:t>、</w:t>
      </w:r>
      <w:r>
        <w:rPr>
          <w:rFonts w:ascii="新宋体" w:eastAsia="新宋体" w:hint="eastAsia"/>
          <w:sz w:val="21"/>
        </w:rPr>
        <w:t>若</w:t>
      </w:r>
      <w:r>
        <w:rPr>
          <w:rFonts w:ascii="新宋体" w:eastAsia="新宋体" w:hint="eastAsia"/>
          <w:spacing w:val="-53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a</w:t>
      </w:r>
      <w:r>
        <w:rPr>
          <w:rFonts w:ascii="Times New Roman" w:eastAsia="Times New Roman"/>
          <w:i/>
          <w:position w:val="7"/>
          <w:sz w:val="13"/>
        </w:rPr>
        <w:t>x</w:t>
      </w:r>
      <w:r>
        <w:rPr>
          <w:rFonts w:ascii="Times New Roman" w:eastAsia="Times New Roman"/>
          <w:sz w:val="21"/>
        </w:rPr>
        <w:t>=2</w:t>
      </w:r>
      <w:r>
        <w:rPr>
          <w:rFonts w:ascii="新宋体" w:eastAsia="新宋体" w:hint="eastAsia"/>
          <w:sz w:val="21"/>
        </w:rPr>
        <w:t>，</w:t>
      </w:r>
      <w:r>
        <w:rPr>
          <w:rFonts w:ascii="Times New Roman" w:eastAsia="Times New Roman"/>
          <w:i/>
          <w:sz w:val="21"/>
        </w:rPr>
        <w:t>a</w:t>
      </w:r>
      <w:r>
        <w:rPr>
          <w:rFonts w:ascii="Times New Roman" w:eastAsia="Times New Roman"/>
          <w:i/>
          <w:position w:val="7"/>
          <w:sz w:val="13"/>
        </w:rPr>
        <w:t>y</w:t>
      </w:r>
      <w:r>
        <w:rPr>
          <w:rFonts w:ascii="Times New Roman" w:eastAsia="Times New Roman"/>
          <w:sz w:val="21"/>
        </w:rPr>
        <w:t>=3</w:t>
      </w:r>
      <w:r>
        <w:rPr>
          <w:rFonts w:ascii="新宋体" w:eastAsia="新宋体" w:hint="eastAsia"/>
          <w:sz w:val="21"/>
        </w:rPr>
        <w:t>，则</w:t>
      </w:r>
      <w:r>
        <w:rPr>
          <w:rFonts w:ascii="新宋体" w:eastAsia="新宋体" w:hint="eastAsia"/>
          <w:spacing w:val="-52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a</w:t>
      </w:r>
      <w:r>
        <w:rPr>
          <w:rFonts w:ascii="Times New Roman" w:eastAsia="Times New Roman"/>
          <w:i/>
          <w:position w:val="7"/>
          <w:sz w:val="13"/>
        </w:rPr>
        <w:t xml:space="preserve">x-y </w:t>
      </w:r>
      <w:r>
        <w:rPr>
          <w:rFonts w:ascii="新宋体" w:eastAsia="新宋体" w:hint="eastAsia"/>
          <w:sz w:val="21"/>
        </w:rPr>
        <w:t>的值为（</w:t>
      </w:r>
      <w:r>
        <w:rPr>
          <w:rFonts w:ascii="新宋体" w:eastAsia="新宋体" w:hint="eastAsia"/>
          <w:sz w:val="21"/>
        </w:rPr>
        <w:tab/>
      </w:r>
      <w:r>
        <w:rPr>
          <w:rFonts w:ascii="新宋体" w:eastAsia="新宋体" w:hint="eastAsia"/>
          <w:sz w:val="21"/>
        </w:rPr>
        <w:t>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1" w:line="240" w:lineRule="auto"/>
        <w:textAlignment w:val="auto"/>
        <w:rPr>
          <w:rFonts w:ascii="新宋体"/>
          <w:sz w:val="18"/>
        </w:rPr>
      </w:pPr>
    </w:p>
    <w:p>
      <w:pPr>
        <w:pStyle w:val="BodyText"/>
        <w:keepNext w:val="0"/>
        <w:keepLines w:val="0"/>
        <w:pageBreakBefore w:val="0"/>
        <w:widowControl w:val="0"/>
        <w:tabs>
          <w:tab w:val="left" w:pos="2532"/>
          <w:tab w:val="left" w:pos="4632"/>
          <w:tab w:val="left" w:pos="673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line="240" w:lineRule="auto"/>
        <w:ind w:left="706"/>
        <w:textAlignment w:val="auto"/>
        <w:rPr>
          <w:rFonts w:ascii="新宋体" w:eastAsia="新宋体" w:hint="eastAsia"/>
        </w:rPr>
      </w:pPr>
      <w: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3608705</wp:posOffset>
            </wp:positionH>
            <wp:positionV relativeFrom="paragraph">
              <wp:posOffset>-64135</wp:posOffset>
            </wp:positionV>
            <wp:extent cx="123190" cy="33845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078172" name="image1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444" cy="3383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8960" behindDoc="0" locked="0" layoutInCell="1" allowOverlap="1">
            <wp:simplePos x="0" y="0"/>
            <wp:positionH relativeFrom="page">
              <wp:posOffset>4949825</wp:posOffset>
            </wp:positionH>
            <wp:positionV relativeFrom="paragraph">
              <wp:posOffset>-64135</wp:posOffset>
            </wp:positionV>
            <wp:extent cx="123190" cy="338455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336336" name="image2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444" cy="3383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</w:rPr>
        <w:t>A</w:t>
      </w:r>
      <w:r>
        <w:rPr>
          <w:rFonts w:ascii="新宋体" w:eastAsia="新宋体" w:hint="eastAsia"/>
        </w:rPr>
        <w:t>．﹣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B</w:t>
      </w:r>
      <w:r>
        <w:rPr>
          <w:rFonts w:ascii="新宋体" w:eastAsia="新宋体" w:hint="eastAsia"/>
        </w:rPr>
        <w:t>．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C</w:t>
      </w:r>
      <w:r>
        <w:rPr>
          <w:rFonts w:ascii="新宋体" w:eastAsia="新宋体" w:hint="eastAsia"/>
        </w:rPr>
        <w:t>．</w:t>
      </w:r>
      <w:r>
        <w:rPr>
          <w:rFonts w:ascii="新宋体" w:eastAsia="新宋体" w:hint="eastAsia"/>
        </w:rPr>
        <w:tab/>
      </w:r>
      <w:r>
        <w:rPr>
          <w:rFonts w:ascii="Times New Roman" w:eastAsia="Times New Roman"/>
        </w:rPr>
        <w:t>D</w:t>
      </w:r>
      <w:r>
        <w:rPr>
          <w:rFonts w:ascii="新宋体" w:eastAsia="新宋体" w:hint="eastAsia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3" w:line="240" w:lineRule="auto"/>
        <w:ind w:left="432" w:right="0" w:firstLine="0"/>
        <w:jc w:val="left"/>
        <w:textAlignment w:val="auto"/>
        <w:rPr>
          <w:rFonts w:ascii="Times New Roman" w:hAnsi="Times New Roman"/>
          <w:sz w:val="24"/>
        </w:rPr>
      </w:pPr>
      <w:r>
        <w:br w:type="column"/>
      </w:r>
      <w:r>
        <w:rPr>
          <w:rFonts w:ascii="Symbol" w:hAnsi="Symbol"/>
          <w:sz w:val="24"/>
        </w:rPr>
        <w:sym w:font="Symbol" w:char="F0ED"/>
      </w:r>
      <w:r>
        <w:rPr>
          <w:rFonts w:ascii="Times New Roman" w:hAnsi="Times New Roman"/>
          <w:i/>
          <w:position w:val="-14"/>
          <w:sz w:val="24"/>
        </w:rPr>
        <w:t xml:space="preserve">x </w:t>
      </w:r>
      <w:r>
        <w:rPr>
          <w:rFonts w:ascii="Symbol" w:hAnsi="Symbol"/>
          <w:position w:val="-14"/>
          <w:sz w:val="24"/>
        </w:rPr>
        <w:sym w:font="Symbol" w:char="F02D"/>
      </w:r>
      <w:r>
        <w:rPr>
          <w:rFonts w:ascii="Times New Roman" w:hAnsi="Times New Roman"/>
          <w:position w:val="-14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i/>
          <w:sz w:val="24"/>
        </w:rPr>
        <w:t xml:space="preserve">x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z w:val="24"/>
        </w:rPr>
        <w:t xml:space="preserve"> 1 </w:t>
      </w:r>
      <w:r>
        <w:rPr>
          <w:rFonts w:ascii="Symbol" w:hAnsi="Symbol"/>
          <w:position w:val="-14"/>
          <w:sz w:val="24"/>
        </w:rPr>
        <w:sym w:font="Symbol" w:char="F03C"/>
      </w:r>
      <w:r>
        <w:rPr>
          <w:rFonts w:ascii="Times New Roman" w:hAnsi="Times New Roman"/>
          <w:position w:val="-14"/>
          <w:sz w:val="24"/>
        </w:rPr>
        <w:t xml:space="preserve"> 2</w:t>
      </w:r>
    </w:p>
    <w:p>
      <w:pPr>
        <w:pStyle w:val="Heading1"/>
        <w:keepNext w:val="0"/>
        <w:keepLines w:val="0"/>
        <w:pageBreakBefore w:val="0"/>
        <w:widowControl w:val="0"/>
        <w:tabs>
          <w:tab w:val="left" w:pos="111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432"/>
        <w:textAlignment w:val="auto"/>
      </w:pPr>
      <w:r>
        <w:pict>
          <v:line id="_x0000_s1058" o:spid="_x0000_s1055" style="mso-height-relative:page;mso-position-horizontal-relative:page;mso-width-relative:page;position:absolute;z-index:-251641856" from="638.75pt,-2.95pt" to="666.3pt,-2.95pt" coordsize="21600,21600" stroked="t" strokecolor="black"/>
        </w:pict>
      </w:r>
      <w:r>
        <w:rPr>
          <w:rFonts w:ascii="Symbol" w:hAnsi="Symbol"/>
        </w:rPr>
        <w:sym w:font="Symbol" w:char="F0EE"/>
      </w:r>
      <w:r>
        <w:tab/>
      </w:r>
      <w:r>
        <w:t>2</w:t>
      </w:r>
    </w:p>
    <w:p>
      <w:pPr>
        <w:spacing w:after="0" w:line="243" w:lineRule="exact"/>
        <w:sectPr>
          <w:type w:val="continuous"/>
          <w:pgSz w:w="20640" w:h="14570" w:orient="landscape"/>
          <w:pgMar w:top="0" w:right="1000" w:bottom="280" w:left="700" w:header="720" w:footer="720" w:gutter="0"/>
          <w:cols w:num="2" w:space="708" w:equalWidth="0">
            <w:col w:w="7330" w:space="3849"/>
            <w:col w:w="7761"/>
          </w:cols>
        </w:sectPr>
      </w:pPr>
    </w:p>
    <w:p>
      <w:pPr>
        <w:pStyle w:val="BodyText"/>
        <w:spacing w:before="6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type w:val="continuous"/>
          <w:pgSz w:w="20640" w:h="14570" w:orient="landscape"/>
          <w:pgMar w:top="0" w:right="1000" w:bottom="280" w:left="700" w:header="720" w:footer="720" w:gutter="0"/>
          <w:cols w:num="1" w:space="720"/>
        </w:sectPr>
      </w:pPr>
    </w:p>
    <w:p>
      <w:pPr>
        <w:spacing w:before="96" w:line="261" w:lineRule="exact"/>
        <w:ind w:left="0" w:right="0" w:firstLine="0"/>
        <w:jc w:val="right"/>
        <w:rPr>
          <w:rFonts w:ascii="Times New Roman" w:hAnsi="Times New Roman"/>
          <w:i/>
          <w:sz w:val="24"/>
        </w:rPr>
      </w:pPr>
      <w:r>
        <w:rPr>
          <w:rFonts w:ascii="Symbol" w:hAnsi="Symbol"/>
          <w:sz w:val="24"/>
        </w:rPr>
        <w:sym w:font="Symbol" w:char="F0EC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position w:val="2"/>
          <w:sz w:val="24"/>
        </w:rPr>
        <w:t xml:space="preserve">x </w:t>
      </w:r>
      <w:r>
        <w:rPr>
          <w:rFonts w:ascii="Symbol" w:hAnsi="Symbol"/>
          <w:position w:val="2"/>
          <w:sz w:val="24"/>
        </w:rPr>
        <w:sym w:font="Symbol" w:char="F03E"/>
      </w:r>
      <w:r>
        <w:rPr>
          <w:rFonts w:ascii="Times New Roman" w:hAnsi="Times New Roman"/>
          <w:spacing w:val="-13"/>
          <w:position w:val="2"/>
          <w:sz w:val="24"/>
        </w:rPr>
        <w:t xml:space="preserve"> </w:t>
      </w:r>
      <w:r>
        <w:rPr>
          <w:rFonts w:ascii="Times New Roman" w:hAnsi="Times New Roman"/>
          <w:i/>
          <w:position w:val="2"/>
          <w:sz w:val="24"/>
        </w:rPr>
        <w:t>a</w:t>
      </w:r>
    </w:p>
    <w:p>
      <w:pPr>
        <w:spacing w:before="0" w:line="156" w:lineRule="auto"/>
        <w:ind w:left="432" w:right="0" w:firstLine="0"/>
        <w:jc w:val="left"/>
        <w:rPr>
          <w:rFonts w:ascii="Times New Roman" w:hAnsi="Times New Roman"/>
          <w:sz w:val="24"/>
        </w:rPr>
      </w:pPr>
      <w:r>
        <w:pict>
          <v:shape id="_x0000_s1059" o:spid="_x0000_s1056" type="#_x0000_t202" style="width:5.9pt;height:14.6pt;margin-top:9.75pt;margin-left:126.85pt;mso-height-relative:page;mso-position-horizontal-relative:page;mso-width-relative:page;position:absolute;z-index:-251639808" coordsize="21600,21600" filled="f" stroked="f">
            <v:stroke joinstyle="miter"/>
            <v:textbox inset="0,0,0,0">
              <w:txbxContent>
                <w:p>
                  <w:pPr>
                    <w:spacing w:before="0" w:line="292" w:lineRule="exact"/>
                    <w:ind w:left="0" w:right="0" w:firstLine="0"/>
                    <w:jc w:val="left"/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w w:val="99"/>
                      <w:sz w:val="24"/>
                    </w:rPr>
                    <w:sym w:font="Symbol" w:char="F0EE"/>
                  </w:r>
                </w:p>
              </w:txbxContent>
            </v:textbox>
          </v:shape>
        </w:pict>
      </w:r>
      <w:r>
        <w:rPr>
          <w:rFonts w:ascii="Times New Roman" w:hAnsi="Times New Roman"/>
          <w:sz w:val="21"/>
        </w:rPr>
        <w:t>7</w:t>
      </w:r>
      <w:r>
        <w:rPr>
          <w:spacing w:val="6"/>
          <w:sz w:val="21"/>
        </w:rPr>
        <w:t>、若不等式组</w:t>
      </w:r>
      <w:r>
        <w:rPr>
          <w:rFonts w:ascii="Symbol" w:hAnsi="Symbol"/>
          <w:position w:val="-3"/>
          <w:sz w:val="24"/>
        </w:rPr>
        <w:sym w:font="Symbol" w:char="F0ED"/>
      </w:r>
      <w:r>
        <w:rPr>
          <w:rFonts w:ascii="Times New Roman" w:hAnsi="Times New Roman"/>
          <w:spacing w:val="-37"/>
          <w:position w:val="-3"/>
          <w:sz w:val="24"/>
        </w:rPr>
        <w:t xml:space="preserve"> </w:t>
      </w:r>
      <w:r>
        <w:rPr>
          <w:rFonts w:ascii="Times New Roman" w:hAnsi="Times New Roman"/>
          <w:i/>
          <w:position w:val="-18"/>
          <w:sz w:val="24"/>
        </w:rPr>
        <w:t>x</w:t>
      </w:r>
      <w:r>
        <w:rPr>
          <w:rFonts w:ascii="Times New Roman" w:hAnsi="Times New Roman"/>
          <w:i/>
          <w:spacing w:val="6"/>
          <w:position w:val="-18"/>
          <w:sz w:val="24"/>
        </w:rPr>
        <w:t xml:space="preserve"> </w:t>
      </w:r>
      <w:r>
        <w:rPr>
          <w:rFonts w:ascii="Symbol" w:hAnsi="Symbol"/>
          <w:position w:val="-18"/>
          <w:sz w:val="24"/>
        </w:rPr>
        <w:sym w:font="Symbol" w:char="F03C"/>
      </w:r>
      <w:r>
        <w:rPr>
          <w:rFonts w:ascii="Times New Roman" w:hAnsi="Times New Roman"/>
          <w:spacing w:val="10"/>
          <w:position w:val="-18"/>
          <w:sz w:val="24"/>
        </w:rPr>
        <w:t xml:space="preserve"> </w:t>
      </w:r>
      <w:r>
        <w:rPr>
          <w:rFonts w:ascii="Times New Roman" w:hAnsi="Times New Roman"/>
          <w:spacing w:val="-11"/>
          <w:position w:val="-18"/>
          <w:sz w:val="24"/>
        </w:rPr>
        <w:t>2</w:t>
      </w:r>
    </w:p>
    <w:p>
      <w:pPr>
        <w:pStyle w:val="BodyText"/>
        <w:spacing w:before="5"/>
        <w:rPr>
          <w:rFonts w:ascii="Times New Roman"/>
          <w:sz w:val="26"/>
        </w:rPr>
      </w:pPr>
      <w:r>
        <w:br w:type="column"/>
      </w:r>
    </w:p>
    <w:p>
      <w:pPr>
        <w:pStyle w:val="BodyText"/>
        <w:tabs>
          <w:tab w:val="left" w:pos="3163"/>
        </w:tabs>
        <w:ind w:left="223"/>
      </w:pPr>
      <w:r>
        <w:t>无解，则</w:t>
      </w:r>
      <w:r>
        <w:rPr>
          <w:spacing w:val="-52"/>
        </w:rPr>
        <w:t xml:space="preserve"> </w:t>
      </w:r>
      <w:r>
        <w:rPr>
          <w:rFonts w:ascii="Times New Roman" w:eastAsia="Times New Roman"/>
          <w:i/>
        </w:rPr>
        <w:t>a</w:t>
      </w:r>
      <w:r>
        <w:rPr>
          <w:rFonts w:ascii="Times New Roman" w:eastAsia="Times New Roman"/>
          <w:i/>
          <w:spacing w:val="-1"/>
        </w:rPr>
        <w:t xml:space="preserve"> </w:t>
      </w:r>
      <w:r>
        <w:t>的取值范围是（</w:t>
      </w:r>
      <w:r>
        <w:tab/>
      </w:r>
      <w:r>
        <w:t>）</w:t>
      </w:r>
    </w:p>
    <w:p>
      <w:pPr>
        <w:spacing w:after="0"/>
        <w:sectPr>
          <w:type w:val="continuous"/>
          <w:pgSz w:w="20640" w:h="14570" w:orient="landscape"/>
          <w:pgMar w:top="0" w:right="1000" w:bottom="280" w:left="700" w:header="720" w:footer="720" w:gutter="0"/>
          <w:cols w:num="2" w:space="708" w:equalWidth="0">
            <w:col w:w="2483" w:space="40"/>
            <w:col w:w="16417"/>
          </w:cols>
        </w:sectPr>
      </w:pPr>
    </w:p>
    <w:p>
      <w:pPr>
        <w:spacing w:before="87"/>
        <w:ind w:left="737" w:right="0" w:firstLine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1"/>
        </w:rPr>
        <w:t>A</w:t>
      </w:r>
      <w:r>
        <w:rPr>
          <w:spacing w:val="-34"/>
          <w:sz w:val="21"/>
        </w:rPr>
        <w:t xml:space="preserve">、 </w:t>
      </w:r>
      <w:r>
        <w:rPr>
          <w:rFonts w:ascii="Times New Roman" w:hAnsi="Times New Roman"/>
          <w:i/>
          <w:sz w:val="24"/>
        </w:rPr>
        <w:t xml:space="preserve">a </w:t>
      </w:r>
      <w:r>
        <w:rPr>
          <w:rFonts w:ascii="Symbol" w:hAnsi="Symbol"/>
          <w:sz w:val="24"/>
        </w:rPr>
        <w:sym w:font="Symbol" w:char="F0A3"/>
      </w:r>
      <w:r>
        <w:rPr>
          <w:rFonts w:ascii="Times New Roman" w:hAnsi="Times New Roman"/>
          <w:sz w:val="24"/>
        </w:rPr>
        <w:t xml:space="preserve"> </w:t>
      </w:r>
      <w:r>
        <w:rPr>
          <w:rFonts w:ascii="Symbol" w:hAnsi="Symbol"/>
          <w:spacing w:val="-9"/>
          <w:sz w:val="24"/>
        </w:rPr>
        <w:sym w:font="Symbol" w:char="F02D"/>
      </w:r>
      <w:r>
        <w:rPr>
          <w:rFonts w:ascii="Times New Roman" w:hAnsi="Times New Roman"/>
          <w:spacing w:val="-9"/>
          <w:sz w:val="24"/>
        </w:rPr>
        <w:t>2</w:t>
      </w:r>
    </w:p>
    <w:p>
      <w:pPr>
        <w:spacing w:before="87"/>
        <w:ind w:left="737" w:right="0" w:firstLine="0"/>
        <w:jc w:val="left"/>
        <w:rPr>
          <w:rFonts w:ascii="Times New Roman" w:hAnsi="Times New Roman"/>
          <w:sz w:val="24"/>
        </w:rPr>
      </w:pPr>
      <w:r>
        <w:br w:type="column"/>
      </w:r>
      <w:r>
        <w:rPr>
          <w:rFonts w:ascii="Times New Roman" w:hAnsi="Times New Roman"/>
          <w:sz w:val="21"/>
        </w:rPr>
        <w:t>B</w:t>
      </w:r>
      <w:r>
        <w:rPr>
          <w:spacing w:val="-36"/>
          <w:sz w:val="21"/>
        </w:rPr>
        <w:t xml:space="preserve">、 </w:t>
      </w:r>
      <w:r>
        <w:rPr>
          <w:rFonts w:ascii="Times New Roman" w:hAnsi="Times New Roman"/>
          <w:i/>
          <w:sz w:val="24"/>
        </w:rPr>
        <w:t xml:space="preserve">a </w:t>
      </w:r>
      <w:r>
        <w:rPr>
          <w:rFonts w:ascii="Symbol" w:hAnsi="Symbol"/>
          <w:sz w:val="24"/>
        </w:rPr>
        <w:sym w:font="Symbol" w:char="F0B3"/>
      </w:r>
      <w:r>
        <w:rPr>
          <w:rFonts w:ascii="Times New Roman" w:hAnsi="Times New Roman"/>
          <w:sz w:val="24"/>
        </w:rPr>
        <w:t xml:space="preserve"> 2</w:t>
      </w:r>
    </w:p>
    <w:p>
      <w:pPr>
        <w:spacing w:before="87"/>
        <w:ind w:left="737" w:right="0" w:firstLine="0"/>
        <w:jc w:val="left"/>
        <w:rPr>
          <w:rFonts w:ascii="Times New Roman" w:hAnsi="Times New Roman"/>
          <w:sz w:val="24"/>
        </w:rPr>
      </w:pPr>
      <w:r>
        <w:br w:type="column"/>
      </w:r>
      <w:r>
        <w:rPr>
          <w:rFonts w:ascii="Times New Roman" w:hAnsi="Times New Roman"/>
          <w:sz w:val="21"/>
        </w:rPr>
        <w:t>C</w:t>
      </w:r>
      <w:r>
        <w:rPr>
          <w:spacing w:val="-36"/>
          <w:sz w:val="21"/>
        </w:rPr>
        <w:t xml:space="preserve">、 </w:t>
      </w:r>
      <w:r>
        <w:rPr>
          <w:rFonts w:ascii="Times New Roman" w:hAnsi="Times New Roman"/>
          <w:i/>
          <w:sz w:val="24"/>
        </w:rPr>
        <w:t xml:space="preserve">a </w:t>
      </w:r>
      <w:r>
        <w:rPr>
          <w:rFonts w:ascii="Symbol" w:hAnsi="Symbol"/>
          <w:sz w:val="24"/>
        </w:rPr>
        <w:sym w:font="Symbol" w:char="F03E"/>
      </w:r>
      <w:r>
        <w:rPr>
          <w:rFonts w:ascii="Times New Roman" w:hAnsi="Times New Roman"/>
          <w:sz w:val="24"/>
        </w:rPr>
        <w:t xml:space="preserve"> 2</w:t>
      </w:r>
    </w:p>
    <w:p>
      <w:pPr>
        <w:spacing w:before="87"/>
        <w:ind w:left="737" w:right="0" w:firstLine="0"/>
        <w:jc w:val="left"/>
        <w:rPr>
          <w:rFonts w:ascii="Times New Roman" w:hAnsi="Times New Roman"/>
          <w:sz w:val="24"/>
        </w:rPr>
      </w:pPr>
      <w:r>
        <w:br w:type="column"/>
      </w:r>
      <w:r>
        <w:rPr>
          <w:rFonts w:ascii="Times New Roman" w:hAnsi="Times New Roman"/>
          <w:sz w:val="21"/>
        </w:rPr>
        <w:t>D</w:t>
      </w:r>
      <w:r>
        <w:rPr>
          <w:sz w:val="21"/>
        </w:rPr>
        <w:t>、</w:t>
      </w:r>
      <w:r>
        <w:rPr>
          <w:rFonts w:ascii="Times New Roman" w:hAnsi="Times New Roman"/>
          <w:sz w:val="24"/>
        </w:rPr>
        <w:t xml:space="preserve">1 </w:t>
      </w:r>
      <w:r>
        <w:rPr>
          <w:rFonts w:ascii="Symbol" w:hAnsi="Symbol"/>
          <w:sz w:val="24"/>
        </w:rPr>
        <w:sym w:font="Symbol" w:char="F03C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a </w:t>
      </w:r>
      <w:r>
        <w:rPr>
          <w:rFonts w:ascii="Symbol" w:hAnsi="Symbol"/>
          <w:sz w:val="24"/>
        </w:rPr>
        <w:sym w:font="Symbol" w:char="F03C"/>
      </w:r>
      <w:r>
        <w:rPr>
          <w:rFonts w:ascii="Times New Roman" w:hAnsi="Times New Roman"/>
          <w:sz w:val="24"/>
        </w:rPr>
        <w:t xml:space="preserve"> 2</w:t>
      </w:r>
    </w:p>
    <w:p>
      <w:pPr>
        <w:spacing w:after="0"/>
        <w:jc w:val="left"/>
        <w:rPr>
          <w:rFonts w:ascii="Times New Roman" w:hAnsi="Times New Roman"/>
          <w:sz w:val="24"/>
        </w:rPr>
        <w:sectPr>
          <w:type w:val="continuous"/>
          <w:pgSz w:w="20640" w:h="14570" w:orient="landscape"/>
          <w:pgMar w:top="0" w:right="1000" w:bottom="280" w:left="700" w:header="720" w:footer="720" w:gutter="0"/>
          <w:cols w:num="4" w:space="708" w:equalWidth="0">
            <w:col w:w="1752" w:space="43"/>
            <w:col w:w="1649" w:space="451"/>
            <w:col w:w="1653" w:space="448"/>
            <w:col w:w="12944"/>
          </w:cols>
        </w:sectPr>
      </w:pPr>
    </w:p>
    <w:p>
      <w:pPr>
        <w:tabs>
          <w:tab w:val="left" w:pos="5189"/>
        </w:tabs>
        <w:spacing w:before="19"/>
        <w:ind w:left="432" w:right="0" w:firstLine="0"/>
        <w:jc w:val="left"/>
        <w:rPr>
          <w:sz w:val="21"/>
        </w:rPr>
      </w:pPr>
      <w:r>
        <w:rPr>
          <w:rFonts w:ascii="Times New Roman" w:eastAsia="Times New Roman" w:hAnsi="Times New Roman"/>
          <w:sz w:val="21"/>
        </w:rPr>
        <w:t>8</w:t>
      </w:r>
      <w:r>
        <w:rPr>
          <w:sz w:val="21"/>
        </w:rPr>
        <w:t>、已知</w:t>
      </w:r>
      <w:r>
        <w:rPr>
          <w:spacing w:val="-68"/>
          <w:sz w:val="21"/>
        </w:rPr>
        <w:t xml:space="preserve"> </w:t>
      </w:r>
      <w:r>
        <w:rPr>
          <w:rFonts w:ascii="Times New Roman" w:eastAsia="Times New Roman" w:hAnsi="Times New Roman"/>
          <w:sz w:val="24"/>
        </w:rPr>
        <w:t>2</w:t>
      </w:r>
      <w:r>
        <w:rPr>
          <w:rFonts w:ascii="Times New Roman" w:eastAsia="Times New Roman" w:hAnsi="Times New Roman"/>
          <w:i/>
          <w:sz w:val="24"/>
        </w:rPr>
        <w:t>a</w:t>
      </w:r>
      <w:r>
        <w:rPr>
          <w:rFonts w:ascii="Times New Roman" w:eastAsia="Times New Roman" w:hAnsi="Times New Roman"/>
          <w:i/>
          <w:spacing w:val="-8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2D"/>
      </w:r>
      <w:r>
        <w:rPr>
          <w:rFonts w:ascii="Times New Roman" w:eastAsia="Times New Roman" w:hAnsi="Times New Roman"/>
          <w:spacing w:val="-20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b</w:t>
      </w:r>
      <w:r>
        <w:rPr>
          <w:rFonts w:ascii="Times New Roman" w:eastAsia="Times New Roman" w:hAnsi="Times New Roman"/>
          <w:i/>
          <w:spacing w:val="-39"/>
          <w:sz w:val="24"/>
        </w:rPr>
        <w:t xml:space="preserve"> </w:t>
      </w:r>
      <w:r>
        <w:rPr>
          <w:rFonts w:ascii="Times New Roman" w:eastAsia="Times New Roman" w:hAnsi="Times New Roman"/>
          <w:position w:val="11"/>
          <w:sz w:val="14"/>
        </w:rPr>
        <w:t xml:space="preserve">2 </w:t>
      </w:r>
      <w:r>
        <w:rPr>
          <w:rFonts w:ascii="Times New Roman" w:eastAsia="Times New Roman" w:hAnsi="Times New Roman"/>
          <w:spacing w:val="22"/>
          <w:position w:val="11"/>
          <w:sz w:val="14"/>
        </w:rPr>
        <w:t xml:space="preserve"> </w:t>
      </w:r>
      <w:r>
        <w:rPr>
          <w:rFonts w:ascii="Symbol" w:eastAsia="Symbol" w:hAnsi="Symbol"/>
          <w:sz w:val="24"/>
        </w:rPr>
        <w:sym w:font="Symbol" w:char="F03D"/>
      </w:r>
      <w:r>
        <w:rPr>
          <w:rFonts w:ascii="Times New Roman" w:eastAsia="Times New Roman" w:hAnsi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3</w:t>
      </w:r>
      <w:r>
        <w:rPr>
          <w:rFonts w:ascii="Times New Roman" w:eastAsia="Times New Roman" w:hAnsi="Times New Roman"/>
          <w:spacing w:val="-38"/>
          <w:sz w:val="24"/>
        </w:rPr>
        <w:t xml:space="preserve"> </w:t>
      </w:r>
      <w:r>
        <w:rPr>
          <w:sz w:val="21"/>
        </w:rPr>
        <w:t>，</w:t>
      </w:r>
      <w:r>
        <w:rPr>
          <w:spacing w:val="27"/>
          <w:sz w:val="21"/>
        </w:rPr>
        <w:t>则</w:t>
      </w:r>
      <w:r>
        <w:rPr>
          <w:rFonts w:ascii="Times New Roman" w:eastAsia="Times New Roman" w:hAnsi="Times New Roman"/>
          <w:sz w:val="24"/>
        </w:rPr>
        <w:t>8</w:t>
      </w:r>
      <w:r>
        <w:rPr>
          <w:rFonts w:ascii="Times New Roman" w:eastAsia="Times New Roman" w:hAnsi="Times New Roman"/>
          <w:spacing w:val="-18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2D"/>
      </w:r>
      <w:r>
        <w:rPr>
          <w:rFonts w:ascii="Times New Roman" w:eastAsia="Times New Roman" w:hAnsi="Times New Roman"/>
          <w:spacing w:val="-16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6</w:t>
      </w:r>
      <w:r>
        <w:rPr>
          <w:rFonts w:ascii="Times New Roman" w:eastAsia="Times New Roman" w:hAnsi="Times New Roman"/>
          <w:i/>
          <w:sz w:val="24"/>
        </w:rPr>
        <w:t>a</w:t>
      </w:r>
      <w:r>
        <w:rPr>
          <w:rFonts w:ascii="Times New Roman" w:eastAsia="Times New Roman" w:hAnsi="Times New Roman"/>
          <w:i/>
          <w:spacing w:val="-8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2B"/>
      </w:r>
      <w:r>
        <w:rPr>
          <w:rFonts w:ascii="Times New Roman" w:eastAsia="Times New Roman" w:hAnsi="Times New Roman"/>
          <w:spacing w:val="-17"/>
          <w:sz w:val="24"/>
        </w:rPr>
        <w:t xml:space="preserve"> </w:t>
      </w:r>
      <w:r>
        <w:rPr>
          <w:rFonts w:ascii="Times New Roman" w:eastAsia="Times New Roman" w:hAnsi="Times New Roman"/>
          <w:spacing w:val="-6"/>
          <w:sz w:val="24"/>
        </w:rPr>
        <w:t>3</w:t>
      </w:r>
      <w:r>
        <w:rPr>
          <w:rFonts w:ascii="Times New Roman" w:eastAsia="Times New Roman" w:hAnsi="Times New Roman"/>
          <w:i/>
          <w:spacing w:val="-6"/>
          <w:sz w:val="24"/>
        </w:rPr>
        <w:t>b</w:t>
      </w:r>
      <w:r>
        <w:rPr>
          <w:rFonts w:ascii="Times New Roman" w:eastAsia="Times New Roman" w:hAnsi="Times New Roman"/>
          <w:i/>
          <w:spacing w:val="-39"/>
          <w:sz w:val="24"/>
        </w:rPr>
        <w:t xml:space="preserve"> </w:t>
      </w:r>
      <w:r>
        <w:rPr>
          <w:rFonts w:ascii="Times New Roman" w:eastAsia="Times New Roman" w:hAnsi="Times New Roman"/>
          <w:position w:val="11"/>
          <w:sz w:val="14"/>
        </w:rPr>
        <w:t>2</w:t>
      </w:r>
      <w:r>
        <w:rPr>
          <w:rFonts w:ascii="Times New Roman" w:eastAsia="Times New Roman" w:hAnsi="Times New Roman"/>
          <w:spacing w:val="10"/>
          <w:position w:val="11"/>
          <w:sz w:val="14"/>
        </w:rPr>
        <w:t xml:space="preserve"> </w:t>
      </w:r>
      <w:r>
        <w:rPr>
          <w:sz w:val="21"/>
        </w:rPr>
        <w:t>的值是（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pStyle w:val="BodyText"/>
        <w:tabs>
          <w:tab w:val="left" w:pos="2532"/>
          <w:tab w:val="left" w:pos="4632"/>
          <w:tab w:val="left" w:pos="6732"/>
        </w:tabs>
        <w:spacing w:before="2" w:line="177" w:lineRule="exact"/>
        <w:ind w:left="737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t>、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B</w:t>
      </w:r>
      <w:r>
        <w:t>、－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C</w:t>
      </w:r>
      <w:r>
        <w:t>、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D</w:t>
      </w:r>
      <w:r>
        <w:t>、－</w:t>
      </w:r>
      <w:r>
        <w:rPr>
          <w:rFonts w:ascii="Times New Roman" w:eastAsia="Times New Roman"/>
        </w:rPr>
        <w:t>2</w:t>
      </w:r>
    </w:p>
    <w:p>
      <w:pPr>
        <w:spacing w:before="175" w:line="221" w:lineRule="exact"/>
        <w:ind w:left="0" w:right="0" w:firstLine="0"/>
        <w:jc w:val="right"/>
        <w:rPr>
          <w:rFonts w:ascii="Times New Roman"/>
          <w:sz w:val="24"/>
        </w:rPr>
      </w:pPr>
      <w:r>
        <w:br w:type="column"/>
      </w:r>
      <w:r>
        <w:rPr>
          <w:rFonts w:ascii="Times New Roman"/>
          <w:w w:val="95"/>
          <w:sz w:val="24"/>
        </w:rPr>
        <w:t>1</w:t>
      </w:r>
    </w:p>
    <w:p>
      <w:pPr>
        <w:pStyle w:val="BodyText"/>
        <w:spacing w:line="102" w:lineRule="exact"/>
        <w:ind w:left="432"/>
      </w:pPr>
      <w:r>
        <w:pict>
          <v:line id="_x0000_s1060" o:spid="_x0000_s1057" style="mso-height-relative:page;mso-position-horizontal-relative:page;mso-width-relative:page;position:absolute;z-index:251696128" from="605.3pt,4.65pt" to="632.4pt,4.65pt" coordsize="21600,21600" stroked="t" strokecolor="black"/>
        </w:pict>
      </w:r>
      <w:r>
        <w:rPr>
          <w:rFonts w:ascii="Times New Roman" w:eastAsia="Times New Roman"/>
        </w:rPr>
        <w:t>17</w:t>
      </w:r>
      <w:r>
        <w:t>、解方程：</w:t>
      </w:r>
    </w:p>
    <w:p>
      <w:pPr>
        <w:pStyle w:val="Heading1"/>
        <w:tabs>
          <w:tab w:val="left" w:pos="1044"/>
        </w:tabs>
        <w:spacing w:before="222" w:line="115" w:lineRule="auto"/>
        <w:ind w:left="235"/>
      </w:pPr>
      <w:r>
        <w:br w:type="column"/>
      </w:r>
      <w:r>
        <w:rPr>
          <w:rFonts w:ascii="Symbol" w:hAnsi="Symbol"/>
          <w:position w:val="-14"/>
        </w:rPr>
        <w:sym w:font="Symbol" w:char="F03D"/>
      </w:r>
      <w:r>
        <w:rPr>
          <w:spacing w:val="12"/>
          <w:position w:val="-14"/>
        </w:rPr>
        <w:t xml:space="preserve"> </w:t>
      </w:r>
      <w:r>
        <w:t>1</w:t>
      </w:r>
      <w:r>
        <w:rPr>
          <w:spacing w:val="1"/>
        </w:rPr>
        <w:t xml:space="preserve"> </w:t>
      </w:r>
      <w:r>
        <w:rPr>
          <w:rFonts w:ascii="Symbol" w:hAnsi="Symbol"/>
          <w:position w:val="-14"/>
        </w:rPr>
        <w:sym w:font="Symbol" w:char="F02B"/>
      </w:r>
      <w:r>
        <w:rPr>
          <w:position w:val="-14"/>
        </w:rPr>
        <w:tab/>
      </w:r>
      <w:r>
        <w:t>3</w:t>
      </w:r>
    </w:p>
    <w:p>
      <w:pPr>
        <w:pStyle w:val="BodyText"/>
        <w:spacing w:line="20" w:lineRule="exact"/>
        <w:ind w:left="422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id="_x0000_s1061" o:spid="_x0000_i1058" style="width:7.25pt;height:0.5pt" coordsize="145,10">
            <v:line id="_x0000_s1062" o:spid="_x0000_s1059" style="position:absolute" from="0,100" to="2900,100" coordsize="21600,21600" stroked="t" strokecolor="black"/>
            <w10:anchorlock/>
          </v:group>
        </w:pict>
      </w:r>
      <w:r>
        <w:rPr>
          <w:rFonts w:ascii="Times New Roman"/>
          <w:spacing w:val="196"/>
          <w:sz w:val="2"/>
        </w:rPr>
        <w:t xml:space="preserve"> </w:t>
      </w:r>
      <w:r>
        <w:rPr>
          <w:rFonts w:ascii="Times New Roman"/>
          <w:spacing w:val="196"/>
          <w:sz w:val="2"/>
        </w:rPr>
        <w:pict>
          <v:group id="_x0000_s1063" o:spid="_x0000_i1060" style="width:29.95pt;height:0.5pt" coordsize="599,10">
            <v:line id="_x0000_s1064" o:spid="_x0000_s1061" style="position:absolute" from="0,100" to="11980,100" coordsize="21600,21600" stroked="t" strokecolor="black"/>
            <w10:anchorlock/>
          </v:group>
        </w:pict>
      </w:r>
    </w:p>
    <w:p>
      <w:pPr>
        <w:spacing w:after="0" w:line="20" w:lineRule="exact"/>
        <w:rPr>
          <w:rFonts w:ascii="Times New Roman"/>
          <w:sz w:val="2"/>
        </w:rPr>
        <w:sectPr>
          <w:type w:val="continuous"/>
          <w:pgSz w:w="20640" w:h="14570" w:orient="landscape"/>
          <w:pgMar w:top="0" w:right="1000" w:bottom="280" w:left="700" w:header="720" w:footer="720" w:gutter="0"/>
          <w:cols w:num="3" w:space="708" w:equalWidth="0">
            <w:col w:w="7449" w:space="2223"/>
            <w:col w:w="2066" w:space="40"/>
            <w:col w:w="7162"/>
          </w:cols>
        </w:sectPr>
      </w:pPr>
    </w:p>
    <w:p>
      <w:pPr>
        <w:pStyle w:val="BodyText"/>
        <w:spacing w:before="5"/>
        <w:rPr>
          <w:rFonts w:ascii="Times New Roman"/>
        </w:rPr>
      </w:pPr>
    </w:p>
    <w:p>
      <w:pPr>
        <w:pStyle w:val="BodyText"/>
        <w:ind w:left="432"/>
      </w:pPr>
      <w:r>
        <w:rPr>
          <w:rFonts w:ascii="Times New Roman" w:eastAsia="Times New Roman"/>
        </w:rPr>
        <w:t>9</w:t>
      </w:r>
      <w:r>
        <w:rPr>
          <w:spacing w:val="-11"/>
        </w:rPr>
        <w:t xml:space="preserve">、若关于 </w:t>
      </w:r>
      <w:r>
        <w:rPr>
          <w:rFonts w:ascii="Times New Roman" w:eastAsia="Times New Roman"/>
          <w:i/>
        </w:rPr>
        <w:t xml:space="preserve">x </w:t>
      </w:r>
      <w:r>
        <w:rPr>
          <w:spacing w:val="-6"/>
        </w:rPr>
        <w:t>的方程</w:t>
      </w:r>
    </w:p>
    <w:p>
      <w:pPr>
        <w:spacing w:before="81"/>
        <w:ind w:left="8" w:right="0" w:firstLine="0"/>
        <w:jc w:val="left"/>
        <w:rPr>
          <w:rFonts w:ascii="Times New Roman"/>
          <w:sz w:val="24"/>
        </w:rPr>
      </w:pPr>
      <w:r>
        <w:br w:type="column"/>
      </w:r>
      <w:r>
        <w:rPr>
          <w:rFonts w:ascii="Times New Roman"/>
          <w:spacing w:val="4"/>
          <w:sz w:val="24"/>
        </w:rPr>
        <w:t>3</w:t>
      </w:r>
      <w:r>
        <w:rPr>
          <w:rFonts w:ascii="Times New Roman"/>
          <w:i/>
          <w:spacing w:val="4"/>
          <w:sz w:val="24"/>
        </w:rPr>
        <w:t>x</w:t>
      </w:r>
      <w:r>
        <w:rPr>
          <w:rFonts w:ascii="Times New Roman"/>
          <w:i/>
          <w:spacing w:val="-46"/>
          <w:sz w:val="24"/>
        </w:rPr>
        <w:t xml:space="preserve"> </w:t>
      </w:r>
      <w:r>
        <w:rPr>
          <w:rFonts w:ascii="Times New Roman"/>
          <w:sz w:val="24"/>
        </w:rPr>
        <w:t xml:space="preserve">- </w:t>
      </w:r>
      <w:r>
        <w:rPr>
          <w:rFonts w:ascii="Times New Roman"/>
          <w:spacing w:val="-19"/>
          <w:sz w:val="24"/>
        </w:rPr>
        <w:t>2</w:t>
      </w:r>
    </w:p>
    <w:p>
      <w:pPr>
        <w:pStyle w:val="BodyText"/>
        <w:spacing w:before="11"/>
        <w:rPr>
          <w:rFonts w:ascii="Times New Roman"/>
          <w:sz w:val="2"/>
        </w:rPr>
      </w:pPr>
    </w:p>
    <w:p>
      <w:pPr>
        <w:pStyle w:val="BodyText"/>
        <w:spacing w:line="20" w:lineRule="exact"/>
        <w:ind w:left="-6" w:right="-72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id="_x0000_s1065" o:spid="_x0000_i1062" style="width:26.45pt;height:0.5pt" coordsize="529,10">
            <v:line id="_x0000_s1066" o:spid="_x0000_s1063" style="position:absolute" from="0,100" to="10560,100" coordsize="21600,21600" stroked="t" strokecolor="black"/>
            <w10:anchorlock/>
          </v:group>
        </w:pict>
      </w:r>
    </w:p>
    <w:p>
      <w:pPr>
        <w:spacing w:before="0"/>
        <w:ind w:left="72" w:right="0" w:firstLine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i/>
          <w:spacing w:val="-18"/>
          <w:sz w:val="24"/>
        </w:rPr>
        <w:t xml:space="preserve"> </w:t>
      </w:r>
      <w:r>
        <w:rPr>
          <w:rFonts w:ascii="Symbol" w:hAnsi="Symbol"/>
          <w:spacing w:val="9"/>
          <w:sz w:val="24"/>
        </w:rPr>
        <w:sym w:font="Symbol" w:char="F02B"/>
      </w:r>
      <w:r>
        <w:rPr>
          <w:rFonts w:ascii="Times New Roman" w:hAnsi="Times New Roman"/>
          <w:spacing w:val="9"/>
          <w:sz w:val="24"/>
        </w:rPr>
        <w:t>1</w:t>
      </w:r>
    </w:p>
    <w:p>
      <w:pPr>
        <w:pStyle w:val="Heading1"/>
        <w:spacing w:before="215" w:line="240" w:lineRule="auto"/>
        <w:ind w:left="33"/>
        <w:rPr>
          <w:rFonts w:ascii="Symbol" w:hAnsi="Symbol"/>
        </w:rPr>
      </w:pPr>
      <w:r>
        <w:br w:type="column"/>
      </w:r>
      <w:r>
        <w:rPr>
          <w:rFonts w:ascii="Symbol" w:hAnsi="Symbol"/>
        </w:rPr>
        <w:sym w:font="Symbol" w:char="F03D"/>
      </w:r>
      <w:r>
        <w:t xml:space="preserve"> 2</w:t>
      </w:r>
      <w:r>
        <w:rPr>
          <w:spacing w:val="-28"/>
        </w:rPr>
        <w:t xml:space="preserve"> </w:t>
      </w:r>
      <w:r>
        <w:rPr>
          <w:rFonts w:ascii="Symbol" w:hAnsi="Symbol"/>
          <w:spacing w:val="-19"/>
        </w:rPr>
        <w:sym w:font="Symbol" w:char="F02B"/>
      </w:r>
    </w:p>
    <w:p>
      <w:pPr>
        <w:spacing w:before="81" w:line="278" w:lineRule="auto"/>
        <w:ind w:left="37" w:right="0" w:firstLine="107"/>
        <w:jc w:val="left"/>
        <w:rPr>
          <w:rFonts w:ascii="Times New Roman" w:hAnsi="Times New Roman"/>
          <w:sz w:val="24"/>
        </w:rPr>
      </w:pPr>
      <w:r>
        <w:br w:type="column"/>
      </w:r>
      <w:r>
        <w:rPr>
          <w:rFonts w:ascii="Times New Roman" w:hAnsi="Times New Roman"/>
          <w:i/>
          <w:sz w:val="24"/>
        </w:rPr>
        <w:t>m x</w:t>
      </w:r>
      <w:r>
        <w:rPr>
          <w:rFonts w:ascii="Times New Roman" w:hAnsi="Times New Roman"/>
          <w:i/>
          <w:spacing w:val="-18"/>
          <w:sz w:val="24"/>
        </w:rPr>
        <w:t xml:space="preserve">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z w:val="24"/>
        </w:rPr>
        <w:t>1</w:t>
      </w:r>
    </w:p>
    <w:p>
      <w:pPr>
        <w:pStyle w:val="BodyText"/>
        <w:spacing w:before="5"/>
        <w:rPr>
          <w:rFonts w:ascii="Times New Roman"/>
        </w:rPr>
      </w:pPr>
      <w:r>
        <w:br w:type="column"/>
      </w:r>
    </w:p>
    <w:p>
      <w:pPr>
        <w:pStyle w:val="BodyText"/>
        <w:tabs>
          <w:tab w:val="left" w:pos="2366"/>
        </w:tabs>
        <w:ind w:left="-3"/>
      </w:pPr>
      <w:r>
        <w:pict>
          <v:line id="_x0000_s1067" o:spid="_x0000_s1064" style="mso-height-relative:page;mso-position-horizontal-relative:page;mso-width-relative:page;position:absolute;z-index:-251650048" from="203.15pt,7.45pt" to="225.05pt,7.45pt" coordsize="21600,21600" stroked="t" strokecolor="black"/>
        </w:pict>
      </w:r>
      <w:r>
        <w:t>无解，则</w:t>
      </w:r>
      <w:r>
        <w:rPr>
          <w:spacing w:val="-52"/>
        </w:rPr>
        <w:t xml:space="preserve"> </w:t>
      </w:r>
      <w:r>
        <w:rPr>
          <w:rFonts w:ascii="Times New Roman" w:eastAsia="Times New Roman"/>
        </w:rPr>
        <w:t>m</w:t>
      </w:r>
      <w:r>
        <w:rPr>
          <w:rFonts w:ascii="Times New Roman" w:eastAsia="Times New Roman"/>
          <w:spacing w:val="-2"/>
        </w:rPr>
        <w:t xml:space="preserve"> </w:t>
      </w:r>
      <w:r>
        <w:t>的值为（</w:t>
      </w:r>
      <w:r>
        <w:tab/>
      </w:r>
      <w:r>
        <w:t>）</w:t>
      </w:r>
    </w:p>
    <w:p>
      <w:pPr>
        <w:spacing w:before="0" w:line="272" w:lineRule="exact"/>
        <w:ind w:left="432" w:right="0" w:firstLine="0"/>
        <w:jc w:val="left"/>
        <w:rPr>
          <w:rFonts w:ascii="Times New Roman" w:hAnsi="Times New Roman"/>
          <w:sz w:val="24"/>
        </w:rPr>
      </w:pPr>
      <w:r>
        <w:br w:type="column"/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i/>
          <w:sz w:val="24"/>
        </w:rPr>
        <w:t xml:space="preserve">x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z w:val="24"/>
        </w:rPr>
        <w:t>1</w:t>
      </w:r>
    </w:p>
    <w:p>
      <w:pPr>
        <w:tabs>
          <w:tab w:val="left" w:pos="592"/>
        </w:tabs>
        <w:spacing w:before="0" w:line="272" w:lineRule="exact"/>
        <w:ind w:left="222" w:right="0" w:firstLine="0"/>
        <w:jc w:val="left"/>
        <w:rPr>
          <w:rFonts w:ascii="Times New Roman" w:hAnsi="Times New Roman"/>
          <w:sz w:val="24"/>
        </w:rPr>
      </w:pPr>
      <w:r>
        <w:br w:type="column"/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pacing w:val="7"/>
          <w:sz w:val="24"/>
        </w:rPr>
        <w:t>6</w:t>
      </w:r>
      <w:r>
        <w:rPr>
          <w:rFonts w:ascii="Times New Roman" w:hAnsi="Times New Roman"/>
          <w:i/>
          <w:spacing w:val="7"/>
          <w:sz w:val="24"/>
        </w:rPr>
        <w:t xml:space="preserve">x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pacing w:val="-43"/>
          <w:sz w:val="24"/>
        </w:rPr>
        <w:t xml:space="preserve"> </w:t>
      </w:r>
      <w:r>
        <w:rPr>
          <w:rFonts w:ascii="Times New Roman" w:hAnsi="Times New Roman"/>
          <w:sz w:val="24"/>
        </w:rPr>
        <w:t>2</w:t>
      </w:r>
    </w:p>
    <w:p>
      <w:pPr>
        <w:spacing w:after="0" w:line="272" w:lineRule="exact"/>
        <w:jc w:val="left"/>
        <w:rPr>
          <w:rFonts w:ascii="Times New Roman" w:hAnsi="Times New Roman"/>
          <w:sz w:val="24"/>
        </w:rPr>
        <w:sectPr>
          <w:type w:val="continuous"/>
          <w:pgSz w:w="20640" w:h="14570" w:orient="landscape"/>
          <w:pgMar w:top="0" w:right="1000" w:bottom="280" w:left="700" w:header="720" w:footer="720" w:gutter="0"/>
          <w:cols w:num="7" w:space="708" w:equalWidth="0">
            <w:col w:w="2207" w:space="40"/>
            <w:col w:w="518" w:space="39"/>
            <w:col w:w="510" w:space="40"/>
            <w:col w:w="457" w:space="40"/>
            <w:col w:w="2616" w:space="4516"/>
            <w:col w:w="976" w:space="39"/>
            <w:col w:w="6942"/>
          </w:cols>
        </w:sectPr>
      </w:pPr>
    </w:p>
    <w:p>
      <w:pPr>
        <w:pStyle w:val="BodyText"/>
        <w:tabs>
          <w:tab w:val="left" w:pos="2532"/>
          <w:tab w:val="left" w:pos="4632"/>
          <w:tab w:val="left" w:pos="6732"/>
        </w:tabs>
        <w:spacing w:line="222" w:lineRule="exact"/>
        <w:ind w:left="737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t>、－</w:t>
      </w:r>
      <w:r>
        <w:rPr>
          <w:rFonts w:ascii="Times New Roman" w:eastAsia="Times New Roman"/>
        </w:rPr>
        <w:t>8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B</w:t>
      </w:r>
      <w:r>
        <w:t>、－</w:t>
      </w:r>
      <w:r>
        <w:rPr>
          <w:rFonts w:ascii="Times New Roman" w:eastAsia="Times New Roman"/>
        </w:rPr>
        <w:t>5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C</w:t>
      </w:r>
      <w:r>
        <w:t>、－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D</w:t>
      </w:r>
      <w:r>
        <w:t>、</w:t>
      </w:r>
      <w:r>
        <w:rPr>
          <w:rFonts w:ascii="Times New Roman" w:eastAsia="Times New Roman"/>
        </w:rPr>
        <w:t>5</w:t>
      </w:r>
    </w:p>
    <w:p>
      <w:pPr>
        <w:pStyle w:val="BodyText"/>
        <w:spacing w:before="4" w:line="242" w:lineRule="auto"/>
        <w:ind w:left="852" w:right="9805" w:hanging="420"/>
        <w:jc w:val="both"/>
      </w:pPr>
      <w:r>
        <w:rPr>
          <w:rFonts w:ascii="Times New Roman" w:eastAsia="Times New Roman" w:hAnsi="Times New Roman"/>
          <w:w w:val="95"/>
        </w:rPr>
        <w:t>10</w:t>
      </w:r>
      <w:r>
        <w:rPr>
          <w:spacing w:val="-8"/>
          <w:w w:val="95"/>
        </w:rPr>
        <w:t>、暑假开展中学生</w:t>
      </w:r>
      <w:r>
        <w:rPr>
          <w:rFonts w:ascii="Times New Roman" w:eastAsia="Times New Roman" w:hAnsi="Times New Roman"/>
          <w:w w:val="95"/>
        </w:rPr>
        <w:t>“</w:t>
      </w:r>
      <w:r>
        <w:rPr>
          <w:w w:val="95"/>
        </w:rPr>
        <w:t>一对一</w:t>
      </w:r>
      <w:r>
        <w:rPr>
          <w:rFonts w:ascii="Times New Roman" w:eastAsia="Times New Roman" w:hAnsi="Times New Roman"/>
          <w:w w:val="95"/>
        </w:rPr>
        <w:t>”</w:t>
      </w:r>
      <w:r>
        <w:rPr>
          <w:spacing w:val="-7"/>
          <w:w w:val="95"/>
        </w:rPr>
        <w:t xml:space="preserve">对外交流活动，育才中学交流团的同学计划给外校的同学每人买一   </w:t>
      </w:r>
      <w:r>
        <w:rPr>
          <w:spacing w:val="-11"/>
        </w:rPr>
        <w:t xml:space="preserve">件同样的纪念品，他们共筹集了 </w:t>
      </w:r>
      <w:r>
        <w:rPr>
          <w:rFonts w:ascii="Times New Roman" w:eastAsia="Times New Roman" w:hAnsi="Times New Roman"/>
        </w:rPr>
        <w:t xml:space="preserve">60 </w:t>
      </w:r>
      <w:r>
        <w:rPr>
          <w:spacing w:val="-3"/>
        </w:rPr>
        <w:t>元钱，并看中了一种礼物，如果给每人买一件，正好缺</w:t>
      </w:r>
      <w:r>
        <w:t>一件礼物的钱，他们与商家商议，最后商家同意以八折的优惠卖给他们，这样不仅每人都</w:t>
      </w:r>
      <w:r>
        <w:rPr>
          <w:spacing w:val="-5"/>
        </w:rPr>
        <w:t xml:space="preserve">有了一件礼物，还剩余 </w:t>
      </w:r>
      <w:r>
        <w:rPr>
          <w:rFonts w:ascii="Times New Roman" w:eastAsia="Times New Roman" w:hAnsi="Times New Roman"/>
        </w:rPr>
        <w:t xml:space="preserve">4 </w:t>
      </w:r>
      <w:r>
        <w:rPr>
          <w:spacing w:val="-6"/>
        </w:rPr>
        <w:t xml:space="preserve">元整，设礼物原价为 </w:t>
      </w:r>
      <w:r>
        <w:rPr>
          <w:rFonts w:ascii="Times New Roman" w:eastAsia="Times New Roman" w:hAnsi="Times New Roman"/>
          <w:i/>
        </w:rPr>
        <w:t xml:space="preserve">x </w:t>
      </w:r>
      <w:r>
        <w:t>元</w:t>
      </w:r>
      <w:r>
        <w:rPr>
          <w:rFonts w:ascii="Times New Roman" w:eastAsia="Times New Roman" w:hAnsi="Times New Roman"/>
        </w:rPr>
        <w:t>/</w:t>
      </w:r>
      <w:r>
        <w:t>件，则下列方程正确的是（</w:t>
      </w:r>
      <w:r>
        <w:rPr>
          <w:spacing w:val="98"/>
        </w:rPr>
        <w:t xml:space="preserve"> </w:t>
      </w:r>
      <w:r>
        <w:t>）</w:t>
      </w:r>
    </w:p>
    <w:p>
      <w:pPr>
        <w:spacing w:after="0" w:line="242" w:lineRule="auto"/>
        <w:jc w:val="both"/>
        <w:sectPr>
          <w:type w:val="continuous"/>
          <w:pgSz w:w="20640" w:h="14570" w:orient="landscape"/>
          <w:pgMar w:top="0" w:right="1000" w:bottom="280" w:left="700" w:header="720" w:footer="720" w:gutter="0"/>
          <w:cols w:num="1" w:space="720"/>
        </w:sectPr>
      </w:pPr>
    </w:p>
    <w:p>
      <w:pPr>
        <w:pStyle w:val="Heading1"/>
        <w:spacing w:line="227" w:lineRule="exact"/>
        <w:ind w:left="1267"/>
      </w:pPr>
      <w:r>
        <w:t xml:space="preserve">60 </w:t>
      </w:r>
      <w:r>
        <w:rPr>
          <w:rFonts w:ascii="Symbol" w:hAnsi="Symbol"/>
        </w:rPr>
        <w:sym w:font="Symbol" w:char="F02D"/>
      </w:r>
      <w:r>
        <w:rPr>
          <w:spacing w:val="-28"/>
        </w:rPr>
        <w:t xml:space="preserve"> </w:t>
      </w:r>
      <w:r>
        <w:rPr>
          <w:spacing w:val="-19"/>
        </w:rPr>
        <w:t>4</w:t>
      </w:r>
    </w:p>
    <w:p>
      <w:pPr>
        <w:pStyle w:val="BodyText"/>
        <w:spacing w:line="165" w:lineRule="exact"/>
        <w:ind w:left="831" w:right="618"/>
        <w:jc w:val="center"/>
      </w:pPr>
      <w:r>
        <w:pict>
          <v:line id="_x0000_s1068" o:spid="_x0000_s1065" style="mso-height-relative:page;mso-position-horizontal-relative:page;mso-width-relative:page;position:absolute;z-index:251689984" from="97.75pt,4.65pt" to="128.05pt,4.65pt" coordsize="21600,21600" stroked="t" strokecolor="black"/>
        </w:pict>
      </w:r>
      <w:r>
        <w:rPr>
          <w:rFonts w:ascii="Times New Roman" w:eastAsia="Times New Roman"/>
        </w:rPr>
        <w:t>A</w:t>
      </w:r>
      <w:r>
        <w:t>、</w:t>
      </w:r>
    </w:p>
    <w:p>
      <w:pPr>
        <w:spacing w:before="0" w:line="139" w:lineRule="exact"/>
        <w:ind w:left="1348" w:right="0" w:firstLine="0"/>
        <w:jc w:val="left"/>
        <w:rPr>
          <w:rFonts w:ascii="Times New Roman"/>
          <w:i/>
          <w:sz w:val="24"/>
        </w:rPr>
      </w:pPr>
      <w:r>
        <w:rPr>
          <w:rFonts w:ascii="Times New Roman"/>
          <w:sz w:val="24"/>
        </w:rPr>
        <w:t>0.8</w:t>
      </w:r>
      <w:r>
        <w:rPr>
          <w:rFonts w:ascii="Times New Roman"/>
          <w:i/>
          <w:sz w:val="24"/>
        </w:rPr>
        <w:t>x</w:t>
      </w:r>
    </w:p>
    <w:p>
      <w:pPr>
        <w:pStyle w:val="Heading1"/>
        <w:spacing w:before="7" w:line="382" w:lineRule="exact"/>
        <w:ind w:left="41"/>
      </w:pPr>
      <w:r>
        <w:br w:type="column"/>
      </w:r>
      <w:r>
        <w:rPr>
          <w:rFonts w:ascii="Symbol" w:hAnsi="Symbol"/>
        </w:rPr>
        <w:sym w:font="Symbol" w:char="F03D"/>
      </w:r>
      <w:r>
        <w:t xml:space="preserve"> </w:t>
      </w:r>
      <w:r>
        <w:rPr>
          <w:position w:val="15"/>
        </w:rPr>
        <w:t xml:space="preserve">60 </w:t>
      </w:r>
      <w:r>
        <w:rPr>
          <w:rFonts w:ascii="Symbol" w:hAnsi="Symbol"/>
        </w:rPr>
        <w:sym w:font="Symbol" w:char="F02B"/>
      </w:r>
      <w:r>
        <w:t xml:space="preserve"> 1</w:t>
      </w:r>
    </w:p>
    <w:p>
      <w:pPr>
        <w:pStyle w:val="Heading2"/>
        <w:spacing w:line="142" w:lineRule="exact"/>
        <w:ind w:right="119"/>
        <w:rPr>
          <w:i/>
        </w:rPr>
      </w:pPr>
      <w:r>
        <w:pict>
          <v:line id="_x0000_s1069" o:spid="_x0000_s1066" style="mso-height-relative:page;mso-position-horizontal-relative:page;mso-width-relative:page;position:absolute;z-index:-251649024" from="141.55pt,-3.4pt" to="154.6pt,-3.4pt" coordsize="21600,21600" stroked="t" strokecolor="black"/>
        </w:pict>
      </w:r>
      <w:r>
        <w:rPr>
          <w:i/>
          <w:w w:val="99"/>
        </w:rPr>
        <w:t>x</w:t>
      </w:r>
    </w:p>
    <w:p>
      <w:pPr>
        <w:spacing w:before="0" w:line="227" w:lineRule="exact"/>
        <w:ind w:left="1255" w:right="0" w:firstLine="0"/>
        <w:jc w:val="center"/>
        <w:rPr>
          <w:rFonts w:ascii="Times New Roman" w:hAnsi="Times New Roman"/>
          <w:sz w:val="24"/>
        </w:rPr>
      </w:pPr>
      <w:r>
        <w:br w:type="column"/>
      </w:r>
      <w:r>
        <w:rPr>
          <w:rFonts w:ascii="Times New Roman" w:hAnsi="Times New Roman"/>
          <w:sz w:val="24"/>
        </w:rPr>
        <w:t xml:space="preserve">60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pacing w:val="-29"/>
          <w:sz w:val="24"/>
        </w:rPr>
        <w:t xml:space="preserve"> </w:t>
      </w:r>
      <w:r>
        <w:rPr>
          <w:rFonts w:ascii="Times New Roman" w:hAnsi="Times New Roman"/>
          <w:spacing w:val="-19"/>
          <w:sz w:val="24"/>
        </w:rPr>
        <w:t>4</w:t>
      </w:r>
    </w:p>
    <w:p>
      <w:pPr>
        <w:pStyle w:val="BodyText"/>
        <w:spacing w:line="165" w:lineRule="exact"/>
        <w:ind w:left="216"/>
        <w:jc w:val="center"/>
      </w:pPr>
      <w:r>
        <w:pict>
          <v:line id="_x0000_s1070" o:spid="_x0000_s1067" style="mso-height-relative:page;mso-position-horizontal-relative:page;mso-width-relative:page;position:absolute;z-index:251691008" from="265.1pt,4.65pt" to="295.35pt,4.65pt" coordsize="21600,21600" stroked="t" strokecolor="black"/>
        </w:pict>
      </w:r>
      <w:r>
        <w:rPr>
          <w:rFonts w:ascii="Times New Roman" w:eastAsia="Times New Roman"/>
        </w:rPr>
        <w:t>B</w:t>
      </w:r>
      <w:r>
        <w:t>、</w:t>
      </w:r>
    </w:p>
    <w:p>
      <w:pPr>
        <w:pStyle w:val="Heading2"/>
        <w:spacing w:line="139" w:lineRule="exact"/>
        <w:ind w:left="1264"/>
        <w:rPr>
          <w:i/>
        </w:rPr>
      </w:pPr>
      <w:r>
        <w:rPr>
          <w:i/>
          <w:w w:val="99"/>
        </w:rPr>
        <w:t>x</w:t>
      </w:r>
    </w:p>
    <w:p>
      <w:pPr>
        <w:spacing w:before="7" w:line="382" w:lineRule="exact"/>
        <w:ind w:left="40" w:right="0" w:firstLine="0"/>
        <w:jc w:val="left"/>
        <w:rPr>
          <w:rFonts w:ascii="Times New Roman" w:hAnsi="Times New Roman"/>
          <w:sz w:val="24"/>
        </w:rPr>
      </w:pPr>
      <w:r>
        <w:br w:type="column"/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position w:val="15"/>
          <w:sz w:val="24"/>
        </w:rPr>
        <w:t xml:space="preserve">60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z w:val="24"/>
        </w:rPr>
        <w:t xml:space="preserve"> 1</w:t>
      </w:r>
    </w:p>
    <w:p>
      <w:pPr>
        <w:spacing w:before="0" w:line="142" w:lineRule="exact"/>
        <w:ind w:left="251" w:right="0" w:firstLine="0"/>
        <w:jc w:val="left"/>
        <w:rPr>
          <w:rFonts w:ascii="Times New Roman"/>
          <w:i/>
          <w:sz w:val="24"/>
        </w:rPr>
      </w:pPr>
      <w:r>
        <w:pict>
          <v:line id="_x0000_s1071" o:spid="_x0000_s1068" style="mso-height-relative:page;mso-position-horizontal-relative:page;mso-width-relative:page;position:absolute;z-index:-251648000" from="308.9pt,-3.4pt" to="331.1pt,-3.4pt" coordsize="21600,21600" stroked="t" strokecolor="black"/>
        </w:pict>
      </w:r>
      <w:r>
        <w:rPr>
          <w:rFonts w:ascii="Times New Roman"/>
          <w:sz w:val="24"/>
        </w:rPr>
        <w:t>0.8</w:t>
      </w:r>
      <w:r>
        <w:rPr>
          <w:rFonts w:ascii="Times New Roman"/>
          <w:i/>
          <w:sz w:val="24"/>
        </w:rPr>
        <w:t>x</w:t>
      </w:r>
    </w:p>
    <w:p>
      <w:pPr>
        <w:pStyle w:val="BodyText"/>
        <w:spacing w:before="9"/>
        <w:rPr>
          <w:rFonts w:ascii="Times New Roman"/>
          <w:i/>
          <w:sz w:val="32"/>
        </w:rPr>
      </w:pPr>
      <w:r>
        <w:br w:type="column"/>
      </w:r>
    </w:p>
    <w:p>
      <w:pPr>
        <w:tabs>
          <w:tab w:val="left" w:pos="2061"/>
          <w:tab w:val="left" w:pos="2597"/>
        </w:tabs>
        <w:spacing w:before="1" w:line="153" w:lineRule="exact"/>
        <w:ind w:left="852" w:right="0" w:firstLine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i/>
          <w:spacing w:val="-10"/>
          <w:sz w:val="24"/>
        </w:rPr>
        <w:t xml:space="preserve">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pacing w:val="-34"/>
          <w:sz w:val="24"/>
        </w:rPr>
        <w:t xml:space="preserve">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1</w:t>
      </w:r>
    </w:p>
    <w:p>
      <w:pPr>
        <w:spacing w:after="0" w:line="153" w:lineRule="exact"/>
        <w:jc w:val="left"/>
        <w:rPr>
          <w:rFonts w:ascii="Times New Roman" w:hAnsi="Times New Roman"/>
          <w:sz w:val="24"/>
        </w:rPr>
        <w:sectPr>
          <w:type w:val="continuous"/>
          <w:pgSz w:w="20640" w:h="14570" w:orient="landscape"/>
          <w:pgMar w:top="0" w:right="1000" w:bottom="280" w:left="700" w:header="720" w:footer="720" w:gutter="0"/>
          <w:cols w:num="5" w:space="708" w:equalWidth="0">
            <w:col w:w="1852" w:space="40"/>
            <w:col w:w="875" w:space="593"/>
            <w:col w:w="1840" w:space="40"/>
            <w:col w:w="1057" w:space="5421"/>
            <w:col w:w="7222"/>
          </w:cols>
        </w:sectPr>
      </w:pPr>
    </w:p>
    <w:p>
      <w:pPr>
        <w:pStyle w:val="Heading1"/>
        <w:spacing w:before="94" w:line="221" w:lineRule="exact"/>
        <w:ind w:left="1347"/>
      </w:pPr>
      <w:r>
        <w:t>60</w:t>
      </w:r>
    </w:p>
    <w:p>
      <w:pPr>
        <w:pStyle w:val="BodyText"/>
        <w:spacing w:line="166" w:lineRule="exact"/>
        <w:ind w:left="852"/>
      </w:pPr>
      <w:r>
        <w:pict>
          <v:line id="_x0000_s1072" o:spid="_x0000_s1069" style="mso-height-relative:page;mso-position-horizontal-relative:page;mso-width-relative:page;position:absolute;z-index:251692032" from="97.1pt,4.65pt" to="119.3pt,4.65pt" coordsize="21600,21600" stroked="t" strokecolor="black"/>
        </w:pict>
      </w:r>
      <w:r>
        <w:rPr>
          <w:rFonts w:ascii="Times New Roman" w:eastAsia="Times New Roman"/>
        </w:rPr>
        <w:t>C</w:t>
      </w:r>
      <w:r>
        <w:t>、</w:t>
      </w:r>
    </w:p>
    <w:p>
      <w:pPr>
        <w:spacing w:before="0" w:line="228" w:lineRule="exact"/>
        <w:ind w:left="1255" w:right="0" w:firstLine="0"/>
        <w:jc w:val="left"/>
        <w:rPr>
          <w:rFonts w:ascii="Times New Roman"/>
          <w:i/>
          <w:sz w:val="24"/>
        </w:rPr>
      </w:pPr>
      <w:r>
        <w:rPr>
          <w:rFonts w:ascii="Times New Roman"/>
          <w:w w:val="95"/>
          <w:sz w:val="24"/>
        </w:rPr>
        <w:t>0.8</w:t>
      </w:r>
      <w:r>
        <w:rPr>
          <w:rFonts w:ascii="Times New Roman"/>
          <w:i/>
          <w:w w:val="95"/>
          <w:sz w:val="24"/>
        </w:rPr>
        <w:t>x</w:t>
      </w:r>
    </w:p>
    <w:p>
      <w:pPr>
        <w:pStyle w:val="Heading1"/>
        <w:spacing w:before="97" w:line="187" w:lineRule="auto"/>
        <w:ind w:left="46"/>
      </w:pPr>
      <w:r>
        <w:br w:type="column"/>
      </w:r>
      <w:r>
        <w:rPr>
          <w:rFonts w:ascii="Symbol" w:hAnsi="Symbol"/>
          <w:position w:val="-14"/>
        </w:rPr>
        <w:sym w:font="Symbol" w:char="F03D"/>
      </w:r>
      <w:r>
        <w:rPr>
          <w:position w:val="-14"/>
        </w:rPr>
        <w:t xml:space="preserve"> </w:t>
      </w:r>
      <w:r>
        <w:t xml:space="preserve">60 </w:t>
      </w:r>
      <w:r>
        <w:rPr>
          <w:rFonts w:ascii="Symbol" w:hAnsi="Symbol"/>
        </w:rPr>
        <w:sym w:font="Symbol" w:char="F02D"/>
      </w:r>
      <w:r>
        <w:t xml:space="preserve"> 4 </w:t>
      </w:r>
      <w:r>
        <w:rPr>
          <w:rFonts w:ascii="Symbol" w:hAnsi="Symbol"/>
          <w:position w:val="-14"/>
        </w:rPr>
        <w:sym w:font="Symbol" w:char="F02B"/>
      </w:r>
      <w:r>
        <w:rPr>
          <w:position w:val="-14"/>
        </w:rPr>
        <w:t xml:space="preserve"> 1</w:t>
      </w:r>
    </w:p>
    <w:p>
      <w:pPr>
        <w:pStyle w:val="Heading2"/>
        <w:spacing w:line="232" w:lineRule="exact"/>
        <w:ind w:right="112"/>
        <w:rPr>
          <w:i/>
        </w:rPr>
      </w:pPr>
      <w:r>
        <w:pict>
          <v:line id="_x0000_s1073" o:spid="_x0000_s1070" style="mso-height-relative:page;mso-position-horizontal-relative:page;mso-width-relative:page;position:absolute;z-index:-251646976" from="132.85pt,-3.35pt" to="163.1pt,-3.35pt" coordsize="21600,21600" stroked="t" strokecolor="black"/>
        </w:pict>
      </w:r>
      <w:r>
        <w:rPr>
          <w:i/>
          <w:w w:val="99"/>
        </w:rPr>
        <w:t>x</w:t>
      </w:r>
    </w:p>
    <w:p>
      <w:pPr>
        <w:spacing w:before="77" w:line="238" w:lineRule="exact"/>
        <w:ind w:left="1267" w:right="0" w:firstLine="0"/>
        <w:jc w:val="center"/>
        <w:rPr>
          <w:rFonts w:ascii="Times New Roman" w:hAnsi="Times New Roman"/>
          <w:sz w:val="24"/>
        </w:rPr>
      </w:pPr>
      <w:r>
        <w:br w:type="column"/>
      </w:r>
      <w:r>
        <w:rPr>
          <w:rFonts w:ascii="Times New Roman" w:hAnsi="Times New Roman"/>
          <w:sz w:val="24"/>
        </w:rPr>
        <w:t xml:space="preserve">60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pacing w:val="-44"/>
          <w:sz w:val="24"/>
        </w:rPr>
        <w:t xml:space="preserve"> </w:t>
      </w:r>
      <w:r>
        <w:rPr>
          <w:rFonts w:ascii="Times New Roman" w:hAnsi="Times New Roman"/>
          <w:spacing w:val="-18"/>
          <w:sz w:val="24"/>
        </w:rPr>
        <w:t>4</w:t>
      </w:r>
    </w:p>
    <w:p>
      <w:pPr>
        <w:pStyle w:val="BodyText"/>
        <w:spacing w:line="165" w:lineRule="exact"/>
        <w:ind w:left="228"/>
        <w:jc w:val="center"/>
      </w:pPr>
      <w:r>
        <w:pict>
          <v:line id="_x0000_s1074" o:spid="_x0000_s1071" style="mso-height-relative:page;mso-position-horizontal-relative:page;mso-width-relative:page;position:absolute;z-index:251693056" from="265.75pt,4.65pt" to="295.3pt,4.65pt" coordsize="21600,21600" stroked="t" strokecolor="black"/>
        </w:pict>
      </w:r>
      <w:r>
        <w:rPr>
          <w:rFonts w:ascii="Times New Roman" w:eastAsia="Times New Roman"/>
        </w:rPr>
        <w:t>D</w:t>
      </w:r>
      <w:r>
        <w:t>、</w:t>
      </w:r>
    </w:p>
    <w:p>
      <w:pPr>
        <w:pStyle w:val="Heading2"/>
        <w:ind w:left="1276"/>
        <w:rPr>
          <w:i/>
        </w:rPr>
      </w:pPr>
      <w:r>
        <w:rPr>
          <w:i/>
          <w:w w:val="99"/>
        </w:rPr>
        <w:t>x</w:t>
      </w:r>
    </w:p>
    <w:p>
      <w:pPr>
        <w:spacing w:before="172" w:line="163" w:lineRule="auto"/>
        <w:ind w:left="237" w:right="0" w:hanging="204"/>
        <w:jc w:val="left"/>
        <w:rPr>
          <w:rFonts w:ascii="Times New Roman" w:hAnsi="Times New Roman"/>
          <w:i/>
          <w:sz w:val="24"/>
        </w:rPr>
      </w:pPr>
      <w:r>
        <w:br w:type="column"/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position w:val="15"/>
          <w:sz w:val="24"/>
        </w:rPr>
        <w:t xml:space="preserve">60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z w:val="24"/>
        </w:rPr>
        <w:t>1 0.8</w:t>
      </w:r>
      <w:r>
        <w:rPr>
          <w:rFonts w:ascii="Times New Roman" w:hAnsi="Times New Roman"/>
          <w:i/>
          <w:sz w:val="24"/>
        </w:rPr>
        <w:t>x</w:t>
      </w:r>
    </w:p>
    <w:p>
      <w:pPr>
        <w:pStyle w:val="BodyText"/>
        <w:spacing w:before="29" w:line="216" w:lineRule="exact"/>
        <w:ind w:left="852"/>
      </w:pPr>
      <w:r>
        <w:br w:type="column"/>
      </w:r>
      <w:r>
        <w:rPr>
          <w:rFonts w:ascii="Times New Roman" w:eastAsia="Times New Roman"/>
        </w:rPr>
        <w:t>18</w:t>
      </w:r>
      <w:r>
        <w:t>、先化简，再求值：</w:t>
      </w:r>
    </w:p>
    <w:p>
      <w:pPr>
        <w:spacing w:before="21" w:line="81" w:lineRule="auto"/>
        <w:ind w:left="0" w:right="0" w:firstLine="0"/>
        <w:jc w:val="right"/>
        <w:rPr>
          <w:rFonts w:ascii="Times New Roman"/>
          <w:sz w:val="14"/>
        </w:rPr>
      </w:pPr>
      <w:r>
        <w:pict>
          <v:line id="_x0000_s1075" o:spid="_x0000_s1072" style="mso-height-relative:page;mso-position-horizontal-relative:page;mso-width-relative:page;position:absolute;z-index:251697152" from="647.35pt,-3.35pt" to="699.65pt,-3.35pt" coordsize="21600,21600" stroked="t" strokecolor="black"/>
        </w:pict>
      </w:r>
      <w:r>
        <w:rPr>
          <w:rFonts w:ascii="Times New Roman"/>
          <w:i/>
          <w:position w:val="-10"/>
          <w:sz w:val="24"/>
        </w:rPr>
        <w:t xml:space="preserve">x </w:t>
      </w:r>
      <w:r>
        <w:rPr>
          <w:rFonts w:ascii="Times New Roman"/>
          <w:sz w:val="14"/>
        </w:rPr>
        <w:t>2</w:t>
      </w:r>
    </w:p>
    <w:p>
      <w:pPr>
        <w:spacing w:before="189"/>
        <w:ind w:left="39" w:right="0" w:firstLine="0"/>
        <w:jc w:val="left"/>
        <w:rPr>
          <w:rFonts w:ascii="Times New Roman" w:hAnsi="Times New Roman"/>
          <w:sz w:val="24"/>
        </w:rPr>
      </w:pPr>
      <w:r>
        <w:br w:type="column"/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rFonts w:ascii="Times New Roman" w:hAnsi="Times New Roman"/>
          <w:spacing w:val="8"/>
          <w:sz w:val="24"/>
        </w:rPr>
        <w:t>2</w:t>
      </w:r>
      <w:r>
        <w:rPr>
          <w:rFonts w:ascii="Times New Roman" w:hAnsi="Times New Roman"/>
          <w:i/>
          <w:spacing w:val="8"/>
          <w:sz w:val="24"/>
        </w:rPr>
        <w:t>x</w:t>
      </w:r>
      <w:r>
        <w:rPr>
          <w:rFonts w:ascii="Times New Roman" w:hAnsi="Times New Roman"/>
          <w:i/>
          <w:spacing w:val="-11"/>
          <w:sz w:val="24"/>
        </w:rPr>
        <w:t xml:space="preserve">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pacing w:val="-34"/>
          <w:sz w:val="24"/>
        </w:rPr>
        <w:t xml:space="preserve"> </w:t>
      </w:r>
      <w:r>
        <w:rPr>
          <w:rFonts w:ascii="Times New Roman" w:hAnsi="Times New Roman"/>
          <w:spacing w:val="-17"/>
          <w:sz w:val="24"/>
        </w:rPr>
        <w:t>1</w:t>
      </w:r>
    </w:p>
    <w:p>
      <w:pPr>
        <w:pStyle w:val="Heading1"/>
        <w:tabs>
          <w:tab w:val="left" w:pos="775"/>
        </w:tabs>
        <w:spacing w:line="239" w:lineRule="exact"/>
        <w:ind w:left="7"/>
        <w:rPr>
          <w:rFonts w:ascii="Symbol" w:hAnsi="Symbol"/>
        </w:rPr>
      </w:pPr>
      <w:r>
        <w:br w:type="column"/>
      </w:r>
      <w:r>
        <w:rPr>
          <w:rFonts w:ascii="Symbol" w:hAnsi="Symbol"/>
        </w:rPr>
        <w:sym w:font="Symbol" w:char="F0B8"/>
      </w:r>
      <w:r>
        <w:rPr>
          <w:spacing w:val="-20"/>
        </w:rPr>
        <w:t xml:space="preserve"> </w:t>
      </w:r>
      <w:r>
        <w:t>(</w:t>
      </w:r>
      <w:r>
        <w:tab/>
      </w:r>
      <w:r>
        <w:rPr>
          <w:rFonts w:ascii="Symbol" w:hAnsi="Symbol"/>
          <w:spacing w:val="-20"/>
        </w:rPr>
        <w:sym w:font="Symbol" w:char="F02D"/>
      </w:r>
    </w:p>
    <w:p>
      <w:pPr>
        <w:spacing w:before="0" w:line="241" w:lineRule="exact"/>
        <w:ind w:left="297" w:right="0" w:firstLine="0"/>
        <w:jc w:val="left"/>
        <w:rPr>
          <w:rFonts w:ascii="Times New Roman" w:hAnsi="Times New Roman"/>
          <w:sz w:val="24"/>
        </w:rPr>
      </w:pPr>
      <w:r>
        <w:pict>
          <v:line id="_x0000_s1076" o:spid="_x0000_s1073" style="mso-height-relative:page;mso-position-horizontal-relative:page;mso-width-relative:page;position:absolute;z-index:-251640832" from="715.6pt,-2.95pt" to="738pt,-2.95pt" coordsize="21600,21600" stroked="t" strokecolor="black"/>
        </w:pict>
      </w:r>
      <w:r>
        <w:rPr>
          <w:rFonts w:ascii="Times New Roman" w:hAnsi="Times New Roman"/>
          <w:i/>
          <w:sz w:val="24"/>
        </w:rPr>
        <w:t xml:space="preserve">x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 1</w:t>
      </w:r>
    </w:p>
    <w:p>
      <w:pPr>
        <w:pStyle w:val="BodyText"/>
        <w:spacing w:before="15" w:line="235" w:lineRule="exact"/>
        <w:ind w:left="173"/>
      </w:pPr>
      <w:r>
        <w:br w:type="column"/>
      </w:r>
      <w:r>
        <w:rPr>
          <w:rFonts w:ascii="Times New Roman" w:eastAsia="Times New Roman"/>
          <w:sz w:val="24"/>
        </w:rPr>
        <w:t xml:space="preserve">) </w:t>
      </w:r>
      <w:r>
        <w:t>，然后选择一个你喜欢的数，代入求值。</w:t>
      </w:r>
    </w:p>
    <w:p>
      <w:pPr>
        <w:pStyle w:val="Heading2"/>
        <w:ind w:left="40"/>
        <w:jc w:val="left"/>
        <w:rPr>
          <w:i/>
        </w:rPr>
      </w:pPr>
      <w:r>
        <w:pict>
          <v:line id="_x0000_s1077" o:spid="_x0000_s1074" style="mso-height-relative:page;mso-position-horizontal-relative:page;mso-width-relative:page;position:absolute;z-index:251698176" from="750.05pt,-3.55pt" to="757.45pt,-3.55pt" coordsize="21600,21600" stroked="t" strokecolor="black"/>
        </w:pict>
      </w:r>
      <w:r>
        <w:rPr>
          <w:i/>
          <w:w w:val="99"/>
        </w:rPr>
        <w:t>x</w:t>
      </w:r>
    </w:p>
    <w:p>
      <w:pPr>
        <w:spacing w:after="0"/>
        <w:jc w:val="left"/>
        <w:sectPr>
          <w:type w:val="continuous"/>
          <w:pgSz w:w="20640" w:h="14570" w:orient="landscape"/>
          <w:pgMar w:top="0" w:right="1000" w:bottom="280" w:left="700" w:header="720" w:footer="720" w:gutter="0"/>
          <w:cols w:num="8" w:space="708" w:equalWidth="0">
            <w:col w:w="1673" w:space="40"/>
            <w:col w:w="1224" w:space="423"/>
            <w:col w:w="1837" w:space="40"/>
            <w:col w:w="1025" w:space="2990"/>
            <w:col w:w="3222" w:space="40"/>
            <w:col w:w="790" w:space="39"/>
            <w:col w:w="906" w:space="39"/>
            <w:col w:w="4652"/>
          </w:cols>
        </w:sectPr>
      </w:pPr>
    </w:p>
    <w:p>
      <w:pPr>
        <w:pStyle w:val="Heading3"/>
      </w:pPr>
      <w:r>
        <w:pict>
          <v:line id="_x0000_s1078" o:spid="_x0000_s1075" style="mso-height-relative:page;mso-position-horizontal-relative:page;mso-width-relative:page;position:absolute;z-index:-251645952" from="308.05pt,-14.95pt" to="330.3pt,-14.95pt" coordsize="21600,21600" stroked="t" strokecolor="black"/>
        </w:pict>
      </w:r>
      <w:r>
        <w:t xml:space="preserve">二、填空题（本大题共 </w:t>
      </w:r>
      <w:r>
        <w:rPr>
          <w:rFonts w:ascii="Times New Roman" w:eastAsia="Times New Roman"/>
        </w:rPr>
        <w:t xml:space="preserve">4 </w:t>
      </w:r>
      <w:r>
        <w:t xml:space="preserve">个小题，每小题 </w:t>
      </w:r>
      <w:r>
        <w:rPr>
          <w:rFonts w:ascii="Times New Roman" w:eastAsia="Times New Roman"/>
        </w:rPr>
        <w:t xml:space="preserve">5 </w:t>
      </w:r>
      <w:r>
        <w:t xml:space="preserve">分，共 </w:t>
      </w:r>
      <w:r>
        <w:rPr>
          <w:rFonts w:ascii="Times New Roman" w:eastAsia="Times New Roman"/>
        </w:rPr>
        <w:t xml:space="preserve">20 </w:t>
      </w:r>
      <w:r>
        <w:t>分）</w:t>
      </w:r>
    </w:p>
    <w:p>
      <w:pPr>
        <w:tabs>
          <w:tab w:val="left" w:pos="4320"/>
        </w:tabs>
        <w:spacing w:before="87"/>
        <w:ind w:left="432" w:right="0" w:firstLine="0"/>
        <w:jc w:val="left"/>
        <w:rPr>
          <w:sz w:val="21"/>
        </w:rPr>
      </w:pPr>
      <w:r>
        <w:rPr>
          <w:rFonts w:ascii="Times New Roman" w:eastAsia="Times New Roman" w:hAnsi="Times New Roman"/>
          <w:spacing w:val="-3"/>
          <w:sz w:val="21"/>
        </w:rPr>
        <w:t>11</w:t>
      </w:r>
      <w:r>
        <w:rPr>
          <w:sz w:val="21"/>
        </w:rPr>
        <w:t>、因式分解：</w:t>
      </w:r>
      <w:r>
        <w:rPr>
          <w:spacing w:val="-69"/>
          <w:sz w:val="21"/>
        </w:rPr>
        <w:t xml:space="preserve"> </w:t>
      </w:r>
      <w:r>
        <w:rPr>
          <w:rFonts w:ascii="Times New Roman" w:eastAsia="Times New Roman" w:hAnsi="Times New Roman"/>
          <w:i/>
          <w:position w:val="-1"/>
          <w:sz w:val="24"/>
        </w:rPr>
        <w:t>a</w:t>
      </w:r>
      <w:r>
        <w:rPr>
          <w:rFonts w:ascii="Times New Roman" w:eastAsia="Times New Roman" w:hAnsi="Times New Roman"/>
          <w:i/>
          <w:spacing w:val="-39"/>
          <w:position w:val="-1"/>
          <w:sz w:val="24"/>
        </w:rPr>
        <w:t xml:space="preserve"> </w:t>
      </w:r>
      <w:r>
        <w:rPr>
          <w:rFonts w:ascii="Times New Roman" w:eastAsia="Times New Roman" w:hAnsi="Times New Roman"/>
          <w:spacing w:val="5"/>
          <w:position w:val="8"/>
          <w:sz w:val="14"/>
        </w:rPr>
        <w:t>2</w:t>
      </w:r>
      <w:r>
        <w:rPr>
          <w:rFonts w:ascii="Times New Roman" w:eastAsia="Times New Roman" w:hAnsi="Times New Roman"/>
          <w:i/>
          <w:spacing w:val="5"/>
          <w:position w:val="-1"/>
          <w:sz w:val="24"/>
        </w:rPr>
        <w:t>b</w:t>
      </w:r>
      <w:r>
        <w:rPr>
          <w:rFonts w:ascii="Times New Roman" w:eastAsia="Times New Roman" w:hAnsi="Times New Roman"/>
          <w:i/>
          <w:spacing w:val="-18"/>
          <w:position w:val="-1"/>
          <w:sz w:val="24"/>
        </w:rPr>
        <w:t xml:space="preserve"> </w:t>
      </w:r>
      <w:r>
        <w:rPr>
          <w:rFonts w:ascii="Symbol" w:eastAsia="Symbol" w:hAnsi="Symbol"/>
          <w:position w:val="-1"/>
          <w:sz w:val="24"/>
        </w:rPr>
        <w:sym w:font="Symbol" w:char="F02D"/>
      </w:r>
      <w:r>
        <w:rPr>
          <w:rFonts w:ascii="Times New Roman" w:eastAsia="Times New Roman" w:hAnsi="Times New Roman"/>
          <w:spacing w:val="-19"/>
          <w:position w:val="-1"/>
          <w:sz w:val="24"/>
        </w:rPr>
        <w:t xml:space="preserve"> </w:t>
      </w:r>
      <w:r>
        <w:rPr>
          <w:rFonts w:ascii="Times New Roman" w:eastAsia="Times New Roman" w:hAnsi="Times New Roman"/>
          <w:position w:val="-1"/>
          <w:sz w:val="24"/>
        </w:rPr>
        <w:t>4</w:t>
      </w:r>
      <w:r>
        <w:rPr>
          <w:rFonts w:ascii="Times New Roman" w:eastAsia="Times New Roman" w:hAnsi="Times New Roman"/>
          <w:i/>
          <w:position w:val="-1"/>
          <w:sz w:val="24"/>
        </w:rPr>
        <w:t>b</w:t>
      </w:r>
      <w:r>
        <w:rPr>
          <w:rFonts w:ascii="Times New Roman" w:eastAsia="Times New Roman" w:hAnsi="Times New Roman"/>
          <w:i/>
          <w:spacing w:val="-5"/>
          <w:position w:val="-1"/>
          <w:sz w:val="24"/>
        </w:rPr>
        <w:t xml:space="preserve"> </w:t>
      </w:r>
      <w:r>
        <w:rPr>
          <w:rFonts w:ascii="Symbol" w:eastAsia="Symbol" w:hAnsi="Symbol"/>
          <w:position w:val="-1"/>
          <w:sz w:val="24"/>
        </w:rPr>
        <w:sym w:font="Symbol" w:char="F03D"/>
      </w:r>
      <w:r>
        <w:rPr>
          <w:rFonts w:ascii="Symbol" w:eastAsia="Symbol" w:hAnsi="Symbol"/>
          <w:position w:val="-1"/>
          <w:sz w:val="24"/>
          <w:u w:val="single"/>
        </w:rPr>
        <w:sym w:font="Symbol" w:char="F020"/>
      </w:r>
      <w:r>
        <w:rPr>
          <w:rFonts w:ascii="Symbol" w:eastAsia="Symbol" w:hAnsi="Symbol"/>
          <w:position w:val="-1"/>
          <w:sz w:val="24"/>
          <w:u w:val="single"/>
        </w:rPr>
        <w:sym w:font="Symbol" w:char="F009"/>
      </w:r>
      <w:r>
        <w:rPr>
          <w:sz w:val="21"/>
        </w:rPr>
        <w:t>。</w:t>
      </w:r>
    </w:p>
    <w:p>
      <w:pPr>
        <w:pStyle w:val="BodyText"/>
        <w:spacing w:before="149"/>
        <w:ind w:left="432"/>
      </w:pPr>
      <w:r>
        <w:rPr>
          <w:rFonts w:ascii="Times New Roman" w:eastAsia="Times New Roman"/>
        </w:rPr>
        <w:t>12</w:t>
      </w:r>
      <w:r>
        <w:t>、规定用符号</w:t>
      </w:r>
      <w:r>
        <w:rPr>
          <w:rFonts w:ascii="Times New Roman" w:eastAsia="Times New Roman"/>
        </w:rPr>
        <w:t>[m]</w:t>
      </w:r>
      <w:r>
        <w:t xml:space="preserve">表示一个实数 </w:t>
      </w:r>
      <w:r>
        <w:rPr>
          <w:rFonts w:ascii="Times New Roman" w:eastAsia="Times New Roman"/>
        </w:rPr>
        <w:t xml:space="preserve">m </w:t>
      </w:r>
      <w:r>
        <w:t>的整数部分，例如</w:t>
      </w:r>
      <w:r>
        <w:rPr>
          <w:rFonts w:ascii="Times New Roman" w:eastAsia="Times New Roman"/>
        </w:rPr>
        <w:t>[0.67] = 0</w:t>
      </w:r>
      <w:r>
        <w:t>，</w:t>
      </w:r>
      <w:r>
        <w:rPr>
          <w:rFonts w:ascii="Times New Roman" w:eastAsia="Times New Roman"/>
        </w:rPr>
        <w:t>[3.14] = 3</w:t>
      </w:r>
      <w:r>
        <w:t>，</w:t>
      </w:r>
    </w:p>
    <w:p>
      <w:pPr>
        <w:pStyle w:val="BodyText"/>
        <w:spacing w:before="10"/>
        <w:rPr>
          <w:sz w:val="23"/>
        </w:rPr>
      </w:pPr>
    </w:p>
    <w:p>
      <w:pPr>
        <w:spacing w:before="83"/>
        <w:ind w:left="8930" w:right="8629" w:firstLine="0"/>
        <w:jc w:val="center"/>
        <w:rPr>
          <w:sz w:val="18"/>
        </w:rPr>
      </w:pPr>
      <w:r>
        <w:rPr>
          <w:sz w:val="18"/>
        </w:rPr>
        <w:t xml:space="preserve">第 </w:t>
      </w:r>
      <w:r>
        <w:rPr>
          <w:rFonts w:ascii="Arial" w:eastAsia="Arial"/>
          <w:sz w:val="18"/>
        </w:rPr>
        <w:t xml:space="preserve">1  </w:t>
      </w:r>
      <w:r>
        <w:rPr>
          <w:sz w:val="18"/>
        </w:rPr>
        <w:t xml:space="preserve">页 共 </w:t>
      </w:r>
      <w:r>
        <w:rPr>
          <w:rFonts w:ascii="Arial" w:eastAsia="Arial"/>
          <w:sz w:val="18"/>
        </w:rPr>
        <w:t xml:space="preserve">2 </w:t>
      </w:r>
      <w:r>
        <w:rPr>
          <w:sz w:val="18"/>
        </w:rPr>
        <w:t>页</w:t>
      </w:r>
    </w:p>
    <w:p>
      <w:pPr>
        <w:spacing w:after="0"/>
        <w:jc w:val="center"/>
        <w:rPr>
          <w:sz w:val="18"/>
        </w:rPr>
        <w:sectPr>
          <w:type w:val="continuous"/>
          <w:pgSz w:w="20640" w:h="14570" w:orient="landscape"/>
          <w:pgMar w:top="0" w:right="1000" w:bottom="280" w:left="700" w:header="720" w:footer="720" w:gutter="0"/>
          <w:cols w:num="1" w:space="7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</w:p>
    <w:p>
      <w:pPr>
        <w:spacing w:after="0"/>
        <w:rPr>
          <w:sz w:val="20"/>
        </w:rPr>
        <w:sectPr>
          <w:pgSz w:w="20640" w:h="14570" w:orient="landscape"/>
          <w:pgMar w:top="0" w:right="1000" w:bottom="280" w:left="700" w:header="720" w:footer="720" w:gutter="0"/>
          <w:cols w:num="1" w:space="720"/>
        </w:sectPr>
      </w:pPr>
    </w:p>
    <w:p>
      <w:pPr>
        <w:pStyle w:val="BodyText"/>
        <w:spacing w:before="9"/>
        <w:rPr>
          <w:sz w:val="24"/>
        </w:rPr>
      </w:pPr>
    </w:p>
    <w:p>
      <w:pPr>
        <w:spacing w:before="1" w:line="262" w:lineRule="exact"/>
        <w:ind w:left="1734" w:right="0" w:firstLine="0"/>
        <w:jc w:val="left"/>
        <w:rPr>
          <w:rFonts w:ascii="Times New Roman" w:hAnsi="Times New Roman"/>
          <w:sz w:val="24"/>
        </w:rPr>
      </w:pPr>
      <w:r>
        <w:rPr>
          <w:rFonts w:ascii="Symbol" w:hAnsi="Symbol"/>
          <w:sz w:val="24"/>
        </w:rPr>
        <w:sym w:font="Symbol" w:char="F0EC"/>
      </w:r>
      <w:r>
        <w:rPr>
          <w:rFonts w:ascii="Times New Roman" w:hAnsi="Times New Roman"/>
          <w:position w:val="2"/>
          <w:sz w:val="24"/>
        </w:rPr>
        <w:t>3</w:t>
      </w:r>
      <w:r>
        <w:rPr>
          <w:rFonts w:ascii="Times New Roman" w:hAnsi="Times New Roman"/>
          <w:i/>
          <w:position w:val="2"/>
          <w:sz w:val="24"/>
        </w:rPr>
        <w:t xml:space="preserve">x </w:t>
      </w:r>
      <w:r>
        <w:rPr>
          <w:rFonts w:ascii="Symbol" w:hAnsi="Symbol"/>
          <w:position w:val="2"/>
          <w:sz w:val="24"/>
        </w:rPr>
        <w:sym w:font="Symbol" w:char="F02B"/>
      </w:r>
      <w:r>
        <w:rPr>
          <w:rFonts w:ascii="Times New Roman" w:hAnsi="Times New Roman"/>
          <w:position w:val="2"/>
          <w:sz w:val="24"/>
        </w:rPr>
        <w:t xml:space="preserve"> </w:t>
      </w:r>
      <w:r>
        <w:rPr>
          <w:rFonts w:ascii="Times New Roman" w:hAnsi="Times New Roman"/>
          <w:i/>
          <w:position w:val="2"/>
          <w:sz w:val="24"/>
        </w:rPr>
        <w:t xml:space="preserve">y </w:t>
      </w:r>
      <w:r>
        <w:rPr>
          <w:rFonts w:ascii="Symbol" w:hAnsi="Symbol"/>
          <w:position w:val="2"/>
          <w:sz w:val="24"/>
        </w:rPr>
        <w:sym w:font="Symbol" w:char="F03D"/>
      </w:r>
      <w:r>
        <w:rPr>
          <w:rFonts w:ascii="Times New Roman" w:hAnsi="Times New Roman"/>
          <w:position w:val="2"/>
          <w:sz w:val="24"/>
        </w:rPr>
        <w:t xml:space="preserve"> </w:t>
      </w:r>
      <w:r>
        <w:rPr>
          <w:rFonts w:ascii="Times New Roman" w:hAnsi="Times New Roman"/>
          <w:i/>
          <w:position w:val="2"/>
          <w:sz w:val="24"/>
        </w:rPr>
        <w:t xml:space="preserve">a </w:t>
      </w:r>
      <w:r>
        <w:rPr>
          <w:rFonts w:ascii="Symbol" w:hAnsi="Symbol"/>
          <w:position w:val="2"/>
          <w:sz w:val="24"/>
        </w:rPr>
        <w:sym w:font="Symbol" w:char="F02B"/>
      </w:r>
      <w:r>
        <w:rPr>
          <w:rFonts w:ascii="Times New Roman" w:hAnsi="Times New Roman"/>
          <w:position w:val="2"/>
          <w:sz w:val="24"/>
        </w:rPr>
        <w:t xml:space="preserve"> 1</w:t>
      </w:r>
    </w:p>
    <w:p>
      <w:pPr>
        <w:spacing w:before="0" w:line="156" w:lineRule="auto"/>
        <w:ind w:left="432" w:right="0" w:firstLine="0"/>
        <w:jc w:val="left"/>
        <w:rPr>
          <w:rFonts w:ascii="Times New Roman" w:hAnsi="Times New Roman"/>
          <w:sz w:val="24"/>
        </w:rPr>
      </w:pPr>
      <w:r>
        <w:pict>
          <v:shape id="_x0000_s1082" o:spid="_x0000_s1076" type="#_x0000_t202" style="width:5.9pt;height:14.6pt;margin-top:9.5pt;margin-left:121.7pt;mso-height-relative:page;mso-position-horizontal-relative:page;mso-width-relative:page;position:absolute;z-index:-251632640" coordsize="21600,21600" filled="f" stroked="f">
            <v:stroke joinstyle="miter"/>
            <v:textbox inset="0,0,0,0">
              <w:txbxContent>
                <w:p>
                  <w:pPr>
                    <w:spacing w:before="0" w:line="292" w:lineRule="exact"/>
                    <w:ind w:left="0" w:right="0" w:firstLine="0"/>
                    <w:jc w:val="left"/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w w:val="99"/>
                      <w:sz w:val="24"/>
                    </w:rPr>
                    <w:sym w:font="Symbol" w:char="F0EE"/>
                  </w:r>
                </w:p>
              </w:txbxContent>
            </v:textbox>
          </v:shape>
        </w:pict>
      </w:r>
      <w:r>
        <w:rPr>
          <w:rFonts w:ascii="Times New Roman" w:hAnsi="Times New Roman"/>
          <w:sz w:val="21"/>
        </w:rPr>
        <w:t>19</w:t>
      </w:r>
      <w:r>
        <w:rPr>
          <w:sz w:val="21"/>
        </w:rPr>
        <w:t>、若方程组</w:t>
      </w:r>
      <w:r>
        <w:rPr>
          <w:rFonts w:ascii="Symbol" w:hAnsi="Symbol"/>
          <w:position w:val="-3"/>
          <w:sz w:val="24"/>
        </w:rPr>
        <w:sym w:font="Symbol" w:char="F0ED"/>
      </w:r>
      <w:r>
        <w:rPr>
          <w:rFonts w:ascii="Times New Roman" w:hAnsi="Times New Roman"/>
          <w:position w:val="-3"/>
          <w:sz w:val="24"/>
        </w:rPr>
        <w:t xml:space="preserve"> </w:t>
      </w:r>
      <w:r>
        <w:rPr>
          <w:rFonts w:ascii="Times New Roman" w:hAnsi="Times New Roman"/>
          <w:i/>
          <w:position w:val="-17"/>
          <w:sz w:val="24"/>
        </w:rPr>
        <w:t xml:space="preserve">x </w:t>
      </w:r>
      <w:r>
        <w:rPr>
          <w:rFonts w:ascii="Symbol" w:hAnsi="Symbol"/>
          <w:position w:val="-17"/>
          <w:sz w:val="24"/>
        </w:rPr>
        <w:sym w:font="Symbol" w:char="F02B"/>
      </w:r>
      <w:r>
        <w:rPr>
          <w:rFonts w:ascii="Times New Roman" w:hAnsi="Times New Roman"/>
          <w:position w:val="-17"/>
          <w:sz w:val="24"/>
        </w:rPr>
        <w:t xml:space="preserve"> 3 </w:t>
      </w:r>
      <w:r>
        <w:rPr>
          <w:rFonts w:ascii="Times New Roman" w:hAnsi="Times New Roman"/>
          <w:i/>
          <w:position w:val="-17"/>
          <w:sz w:val="24"/>
        </w:rPr>
        <w:t xml:space="preserve">y </w:t>
      </w:r>
      <w:r>
        <w:rPr>
          <w:rFonts w:ascii="Symbol" w:hAnsi="Symbol"/>
          <w:position w:val="-17"/>
          <w:sz w:val="24"/>
        </w:rPr>
        <w:sym w:font="Symbol" w:char="F03D"/>
      </w:r>
      <w:r>
        <w:rPr>
          <w:rFonts w:ascii="Times New Roman" w:hAnsi="Times New Roman"/>
          <w:position w:val="-17"/>
          <w:sz w:val="24"/>
        </w:rPr>
        <w:t xml:space="preserve"> 3</w:t>
      </w:r>
    </w:p>
    <w:p>
      <w:pPr>
        <w:pStyle w:val="BodyText"/>
        <w:rPr>
          <w:rFonts w:ascii="Times New Roman"/>
          <w:sz w:val="22"/>
        </w:rPr>
      </w:pPr>
      <w:r>
        <w:br w:type="column"/>
      </w:r>
    </w:p>
    <w:p>
      <w:pPr>
        <w:pStyle w:val="BodyText"/>
        <w:spacing w:before="10"/>
        <w:rPr>
          <w:rFonts w:ascii="Times New Roman"/>
          <w:sz w:val="23"/>
        </w:rPr>
      </w:pPr>
    </w:p>
    <w:p>
      <w:pPr>
        <w:pStyle w:val="BodyText"/>
        <w:ind w:left="-6"/>
      </w:pPr>
      <w:r>
        <w:rPr>
          <w:spacing w:val="-18"/>
        </w:rPr>
        <w:t xml:space="preserve">的解 </w:t>
      </w:r>
      <w:r>
        <w:rPr>
          <w:rFonts w:ascii="Times New Roman" w:eastAsia="Times New Roman"/>
          <w:i/>
        </w:rPr>
        <w:t>x</w:t>
      </w:r>
      <w:r>
        <w:t>、</w:t>
      </w:r>
      <w:r>
        <w:rPr>
          <w:rFonts w:ascii="Times New Roman" w:eastAsia="Times New Roman"/>
        </w:rPr>
        <w:t xml:space="preserve">y </w:t>
      </w:r>
      <w:r>
        <w:rPr>
          <w:spacing w:val="-8"/>
        </w:rPr>
        <w:t>满足</w:t>
      </w:r>
    </w:p>
    <w:p>
      <w:pPr>
        <w:pStyle w:val="BodyText"/>
        <w:spacing w:before="12"/>
        <w:rPr>
          <w:sz w:val="28"/>
        </w:rPr>
      </w:pPr>
      <w:r>
        <w:br w:type="column"/>
      </w:r>
    </w:p>
    <w:p>
      <w:pPr>
        <w:spacing w:before="0"/>
        <w:ind w:left="23" w:right="0" w:firstLine="0"/>
        <w:jc w:val="left"/>
        <w:rPr>
          <w:rFonts w:ascii="Times New Roman" w:hAnsi="Times New Roman"/>
          <w:sz w:val="26"/>
        </w:rPr>
      </w:pPr>
      <w:r>
        <w:rPr>
          <w:rFonts w:ascii="Times New Roman" w:hAnsi="Times New Roman"/>
          <w:i/>
          <w:sz w:val="26"/>
        </w:rPr>
        <w:t xml:space="preserve">y </w:t>
      </w:r>
      <w:r>
        <w:rPr>
          <w:rFonts w:ascii="Symbol" w:hAnsi="Symbol"/>
          <w:sz w:val="26"/>
        </w:rPr>
        <w:sym w:font="Symbol" w:char="F02D"/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i/>
          <w:sz w:val="26"/>
        </w:rPr>
        <w:t xml:space="preserve">x </w:t>
      </w:r>
      <w:r>
        <w:rPr>
          <w:rFonts w:ascii="Symbol" w:hAnsi="Symbol"/>
          <w:sz w:val="26"/>
        </w:rPr>
        <w:sym w:font="Symbol" w:char="F03C"/>
      </w:r>
      <w:r>
        <w:rPr>
          <w:rFonts w:ascii="Times New Roman" w:hAnsi="Times New Roman"/>
          <w:spacing w:val="-22"/>
          <w:sz w:val="26"/>
        </w:rPr>
        <w:t xml:space="preserve"> </w:t>
      </w:r>
      <w:r>
        <w:rPr>
          <w:rFonts w:ascii="Times New Roman" w:hAnsi="Times New Roman"/>
          <w:spacing w:val="-19"/>
          <w:sz w:val="26"/>
        </w:rPr>
        <w:t>3</w:t>
      </w:r>
    </w:p>
    <w:p>
      <w:pPr>
        <w:pStyle w:val="BodyText"/>
        <w:rPr>
          <w:rFonts w:ascii="Times New Roman"/>
          <w:sz w:val="22"/>
        </w:rPr>
      </w:pPr>
      <w:r>
        <w:br w:type="column"/>
      </w:r>
    </w:p>
    <w:p>
      <w:pPr>
        <w:pStyle w:val="BodyText"/>
        <w:spacing w:before="10"/>
        <w:rPr>
          <w:rFonts w:ascii="Times New Roman"/>
          <w:sz w:val="23"/>
        </w:rPr>
      </w:pPr>
    </w:p>
    <w:p>
      <w:pPr>
        <w:pStyle w:val="BodyText"/>
        <w:ind w:left="-27"/>
      </w:pPr>
      <w:r>
        <w:rPr>
          <w:spacing w:val="-18"/>
        </w:rPr>
        <w:t xml:space="preserve">，求 </w:t>
      </w:r>
      <w:r>
        <w:rPr>
          <w:rFonts w:ascii="Times New Roman" w:eastAsia="Times New Roman"/>
          <w:i/>
        </w:rPr>
        <w:t xml:space="preserve">a </w:t>
      </w:r>
      <w:r>
        <w:t>的取值范围</w:t>
      </w:r>
    </w:p>
    <w:p>
      <w:pPr>
        <w:pStyle w:val="BodyText"/>
        <w:spacing w:before="76"/>
        <w:ind w:left="432"/>
      </w:pPr>
      <w:r>
        <w:br w:type="column"/>
      </w:r>
      <w:r>
        <w:rPr>
          <w:rFonts w:ascii="Times New Roman" w:eastAsia="Times New Roman"/>
        </w:rPr>
        <w:t>22</w:t>
      </w:r>
      <w:r>
        <w:t>、仔细阅读下面的例题，解答问题：</w:t>
      </w:r>
    </w:p>
    <w:p>
      <w:pPr>
        <w:spacing w:before="22" w:line="254" w:lineRule="auto"/>
        <w:ind w:left="852" w:right="320" w:firstLine="0"/>
        <w:jc w:val="left"/>
        <w:rPr>
          <w:sz w:val="21"/>
        </w:rPr>
      </w:pPr>
      <w:r>
        <w:rPr>
          <w:spacing w:val="-6"/>
          <w:sz w:val="21"/>
        </w:rPr>
        <w:t xml:space="preserve">例题：已知二次三项式 </w:t>
      </w:r>
      <w:r>
        <w:rPr>
          <w:rFonts w:ascii="Times New Roman" w:eastAsia="Times New Roman" w:hAnsi="Times New Roman"/>
          <w:i/>
          <w:sz w:val="24"/>
        </w:rPr>
        <w:t xml:space="preserve">x </w:t>
      </w:r>
      <w:r>
        <w:rPr>
          <w:rFonts w:ascii="Times New Roman" w:eastAsia="Times New Roman" w:hAnsi="Times New Roman"/>
          <w:position w:val="11"/>
          <w:sz w:val="14"/>
        </w:rPr>
        <w:t xml:space="preserve">2 </w:t>
      </w:r>
      <w:r>
        <w:rPr>
          <w:rFonts w:ascii="Symbol" w:eastAsia="Symbol" w:hAnsi="Symbol"/>
          <w:sz w:val="24"/>
        </w:rPr>
        <w:sym w:font="Symbol" w:char="F02D"/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pacing w:val="7"/>
          <w:sz w:val="24"/>
        </w:rPr>
        <w:t>4</w:t>
      </w:r>
      <w:r>
        <w:rPr>
          <w:rFonts w:ascii="Times New Roman" w:eastAsia="Times New Roman" w:hAnsi="Times New Roman"/>
          <w:i/>
          <w:spacing w:val="7"/>
          <w:sz w:val="24"/>
        </w:rPr>
        <w:t xml:space="preserve">x </w:t>
      </w:r>
      <w:r>
        <w:rPr>
          <w:rFonts w:ascii="Symbol" w:eastAsia="Symbol" w:hAnsi="Symbol"/>
          <w:sz w:val="24"/>
        </w:rPr>
        <w:sym w:font="Symbol" w:char="F02B"/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 xml:space="preserve">m </w:t>
      </w:r>
      <w:r>
        <w:rPr>
          <w:spacing w:val="5"/>
          <w:sz w:val="21"/>
        </w:rPr>
        <w:t>有一个因式是</w:t>
      </w:r>
      <w:r>
        <w:rPr>
          <w:rFonts w:ascii="Times New Roman" w:eastAsia="Times New Roman" w:hAnsi="Times New Roman"/>
          <w:spacing w:val="9"/>
          <w:sz w:val="24"/>
        </w:rPr>
        <w:t>(</w:t>
      </w:r>
      <w:r>
        <w:rPr>
          <w:rFonts w:ascii="Times New Roman" w:eastAsia="Times New Roman" w:hAnsi="Times New Roman"/>
          <w:i/>
          <w:spacing w:val="9"/>
          <w:sz w:val="24"/>
        </w:rPr>
        <w:t xml:space="preserve">x </w:t>
      </w:r>
      <w:r>
        <w:rPr>
          <w:rFonts w:ascii="Symbol" w:eastAsia="Symbol" w:hAnsi="Symbol"/>
          <w:sz w:val="24"/>
        </w:rPr>
        <w:sym w:font="Symbol" w:char="F02B"/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pacing w:val="-4"/>
          <w:sz w:val="24"/>
        </w:rPr>
        <w:t>3</w:t>
      </w:r>
      <w:r>
        <w:rPr>
          <w:rFonts w:ascii="Times New Roman" w:eastAsia="Times New Roman" w:hAnsi="Times New Roman"/>
          <w:spacing w:val="-16"/>
          <w:sz w:val="24"/>
        </w:rPr>
        <w:t xml:space="preserve">) </w:t>
      </w:r>
      <w:r>
        <w:rPr>
          <w:spacing w:val="-6"/>
          <w:sz w:val="21"/>
        </w:rPr>
        <w:t xml:space="preserve">，求另一个因式以及 </w:t>
      </w:r>
      <w:r>
        <w:rPr>
          <w:rFonts w:ascii="Times New Roman" w:eastAsia="Times New Roman" w:hAnsi="Times New Roman"/>
          <w:sz w:val="21"/>
        </w:rPr>
        <w:t xml:space="preserve">m </w:t>
      </w:r>
      <w:r>
        <w:rPr>
          <w:sz w:val="21"/>
        </w:rPr>
        <w:t>的值。</w:t>
      </w:r>
      <w:r>
        <w:rPr>
          <w:spacing w:val="3"/>
          <w:sz w:val="21"/>
        </w:rPr>
        <w:t>解：设另一个因式为</w:t>
      </w:r>
      <w:r>
        <w:rPr>
          <w:rFonts w:ascii="Times New Roman" w:eastAsia="Times New Roman" w:hAnsi="Times New Roman"/>
          <w:spacing w:val="9"/>
          <w:sz w:val="24"/>
        </w:rPr>
        <w:t>(</w:t>
      </w:r>
      <w:r>
        <w:rPr>
          <w:rFonts w:ascii="Times New Roman" w:eastAsia="Times New Roman" w:hAnsi="Times New Roman"/>
          <w:i/>
          <w:spacing w:val="9"/>
          <w:sz w:val="24"/>
        </w:rPr>
        <w:t xml:space="preserve">x </w:t>
      </w:r>
      <w:r>
        <w:rPr>
          <w:rFonts w:ascii="Symbol" w:eastAsia="Symbol" w:hAnsi="Symbol"/>
          <w:sz w:val="24"/>
        </w:rPr>
        <w:sym w:font="Symbol" w:char="F02B"/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n</w:t>
      </w:r>
      <w:r>
        <w:rPr>
          <w:rFonts w:ascii="Times New Roman" w:eastAsia="Times New Roman" w:hAnsi="Times New Roman"/>
          <w:spacing w:val="-13"/>
          <w:sz w:val="24"/>
        </w:rPr>
        <w:t xml:space="preserve">) </w:t>
      </w:r>
      <w:r>
        <w:rPr>
          <w:sz w:val="21"/>
        </w:rPr>
        <w:t>，则</w:t>
      </w:r>
    </w:p>
    <w:p>
      <w:pPr>
        <w:spacing w:before="46"/>
        <w:ind w:left="902" w:right="0" w:firstLine="0"/>
        <w:jc w:val="left"/>
        <w:rPr>
          <w:sz w:val="21"/>
        </w:rPr>
      </w:pPr>
      <w:r>
        <w:rPr>
          <w:rFonts w:ascii="Times New Roman" w:eastAsia="Times New Roman" w:hAnsi="Times New Roman"/>
          <w:i/>
          <w:sz w:val="24"/>
        </w:rPr>
        <w:t xml:space="preserve">x </w:t>
      </w:r>
      <w:r>
        <w:rPr>
          <w:rFonts w:ascii="Times New Roman" w:eastAsia="Times New Roman" w:hAnsi="Times New Roman"/>
          <w:position w:val="11"/>
          <w:sz w:val="14"/>
        </w:rPr>
        <w:t xml:space="preserve">2 </w:t>
      </w:r>
      <w:r>
        <w:rPr>
          <w:rFonts w:ascii="Symbol" w:eastAsia="Symbol" w:hAnsi="Symbol"/>
          <w:sz w:val="24"/>
        </w:rPr>
        <w:sym w:font="Symbol" w:char="F02D"/>
      </w:r>
      <w:r>
        <w:rPr>
          <w:rFonts w:ascii="Times New Roman" w:eastAsia="Times New Roman" w:hAnsi="Times New Roman"/>
          <w:sz w:val="24"/>
        </w:rPr>
        <w:t xml:space="preserve"> 4</w:t>
      </w:r>
      <w:r>
        <w:rPr>
          <w:rFonts w:ascii="Times New Roman" w:eastAsia="Times New Roman" w:hAnsi="Times New Roman"/>
          <w:i/>
          <w:sz w:val="24"/>
        </w:rPr>
        <w:t xml:space="preserve">x </w:t>
      </w:r>
      <w:r>
        <w:rPr>
          <w:rFonts w:ascii="Symbol" w:eastAsia="Symbol" w:hAnsi="Symbol"/>
          <w:sz w:val="24"/>
        </w:rPr>
        <w:sym w:font="Symbol" w:char="F02B"/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 xml:space="preserve">m </w:t>
      </w:r>
      <w:r>
        <w:rPr>
          <w:rFonts w:ascii="Symbol" w:eastAsia="Symbol" w:hAnsi="Symbol"/>
          <w:sz w:val="24"/>
        </w:rPr>
        <w:sym w:font="Symbol" w:char="F03D"/>
      </w:r>
      <w:r>
        <w:rPr>
          <w:rFonts w:ascii="Times New Roman" w:eastAsia="Times New Roman" w:hAnsi="Times New Roman"/>
          <w:sz w:val="24"/>
        </w:rPr>
        <w:t xml:space="preserve"> (</w:t>
      </w:r>
      <w:r>
        <w:rPr>
          <w:rFonts w:ascii="Times New Roman" w:eastAsia="Times New Roman" w:hAnsi="Times New Roman"/>
          <w:i/>
          <w:sz w:val="24"/>
        </w:rPr>
        <w:t xml:space="preserve">x </w:t>
      </w:r>
      <w:r>
        <w:rPr>
          <w:rFonts w:ascii="Symbol" w:eastAsia="Symbol" w:hAnsi="Symbol"/>
          <w:sz w:val="24"/>
        </w:rPr>
        <w:sym w:font="Symbol" w:char="F02B"/>
      </w:r>
      <w:r>
        <w:rPr>
          <w:rFonts w:ascii="Times New Roman" w:eastAsia="Times New Roman" w:hAnsi="Times New Roman"/>
          <w:sz w:val="24"/>
        </w:rPr>
        <w:t xml:space="preserve"> 3)(</w:t>
      </w:r>
      <w:r>
        <w:rPr>
          <w:rFonts w:ascii="Times New Roman" w:eastAsia="Times New Roman" w:hAnsi="Times New Roman"/>
          <w:i/>
          <w:sz w:val="24"/>
        </w:rPr>
        <w:t xml:space="preserve">x </w:t>
      </w:r>
      <w:r>
        <w:rPr>
          <w:rFonts w:ascii="Symbol" w:eastAsia="Symbol" w:hAnsi="Symbol"/>
          <w:sz w:val="24"/>
        </w:rPr>
        <w:sym w:font="Symbol" w:char="F02B"/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n</w:t>
      </w:r>
      <w:r>
        <w:rPr>
          <w:rFonts w:ascii="Times New Roman" w:eastAsia="Times New Roman" w:hAnsi="Times New Roman"/>
          <w:sz w:val="24"/>
        </w:rPr>
        <w:t xml:space="preserve">) </w:t>
      </w:r>
      <w:r>
        <w:rPr>
          <w:sz w:val="21"/>
        </w:rPr>
        <w:t>，</w:t>
      </w:r>
    </w:p>
    <w:p>
      <w:pPr>
        <w:spacing w:before="59"/>
        <w:ind w:left="853" w:right="0" w:firstLine="0"/>
        <w:jc w:val="left"/>
        <w:rPr>
          <w:sz w:val="21"/>
        </w:rPr>
      </w:pPr>
      <w:r>
        <w:rPr>
          <w:rFonts w:ascii="Symbol" w:eastAsia="Symbol" w:hAnsi="Symbol"/>
          <w:sz w:val="24"/>
        </w:rPr>
        <w:sym w:font="Symbol" w:char="F05C"/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 xml:space="preserve">x </w:t>
      </w:r>
      <w:r>
        <w:rPr>
          <w:rFonts w:ascii="Times New Roman" w:eastAsia="Times New Roman" w:hAnsi="Times New Roman"/>
          <w:position w:val="11"/>
          <w:sz w:val="14"/>
        </w:rPr>
        <w:t xml:space="preserve">2 </w:t>
      </w:r>
      <w:r>
        <w:rPr>
          <w:rFonts w:ascii="Symbol" w:eastAsia="Symbol" w:hAnsi="Symbol"/>
          <w:sz w:val="24"/>
        </w:rPr>
        <w:sym w:font="Symbol" w:char="F02D"/>
      </w:r>
      <w:r>
        <w:rPr>
          <w:rFonts w:ascii="Times New Roman" w:eastAsia="Times New Roman" w:hAnsi="Times New Roman"/>
          <w:sz w:val="24"/>
        </w:rPr>
        <w:t xml:space="preserve"> 4</w:t>
      </w:r>
      <w:r>
        <w:rPr>
          <w:rFonts w:ascii="Times New Roman" w:eastAsia="Times New Roman" w:hAnsi="Times New Roman"/>
          <w:i/>
          <w:sz w:val="24"/>
        </w:rPr>
        <w:t xml:space="preserve">x </w:t>
      </w:r>
      <w:r>
        <w:rPr>
          <w:rFonts w:ascii="Symbol" w:eastAsia="Symbol" w:hAnsi="Symbol"/>
          <w:sz w:val="24"/>
        </w:rPr>
        <w:sym w:font="Symbol" w:char="F02B"/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 xml:space="preserve">m </w:t>
      </w:r>
      <w:r>
        <w:rPr>
          <w:rFonts w:ascii="Symbol" w:eastAsia="Symbol" w:hAnsi="Symbol"/>
          <w:sz w:val="24"/>
        </w:rPr>
        <w:sym w:font="Symbol" w:char="F03D"/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 xml:space="preserve">x </w:t>
      </w:r>
      <w:r>
        <w:rPr>
          <w:rFonts w:ascii="Times New Roman" w:eastAsia="Times New Roman" w:hAnsi="Times New Roman"/>
          <w:position w:val="11"/>
          <w:sz w:val="14"/>
        </w:rPr>
        <w:t xml:space="preserve">2 </w:t>
      </w:r>
      <w:r>
        <w:rPr>
          <w:rFonts w:ascii="Symbol" w:eastAsia="Symbol" w:hAnsi="Symbol"/>
          <w:sz w:val="24"/>
        </w:rPr>
        <w:sym w:font="Symbol" w:char="F02B"/>
      </w:r>
      <w:r>
        <w:rPr>
          <w:rFonts w:ascii="Times New Roman" w:eastAsia="Times New Roman" w:hAnsi="Times New Roman"/>
          <w:sz w:val="24"/>
        </w:rPr>
        <w:t xml:space="preserve"> (</w:t>
      </w:r>
      <w:r>
        <w:rPr>
          <w:rFonts w:ascii="Times New Roman" w:eastAsia="Times New Roman" w:hAnsi="Times New Roman"/>
          <w:i/>
          <w:sz w:val="24"/>
        </w:rPr>
        <w:t xml:space="preserve">n </w:t>
      </w:r>
      <w:r>
        <w:rPr>
          <w:rFonts w:ascii="Symbol" w:eastAsia="Symbol" w:hAnsi="Symbol"/>
          <w:sz w:val="24"/>
        </w:rPr>
        <w:sym w:font="Symbol" w:char="F02B"/>
      </w:r>
      <w:r>
        <w:rPr>
          <w:rFonts w:ascii="Times New Roman" w:eastAsia="Times New Roman" w:hAnsi="Times New Roman"/>
          <w:sz w:val="24"/>
        </w:rPr>
        <w:t xml:space="preserve"> 3)</w:t>
      </w:r>
      <w:r>
        <w:rPr>
          <w:rFonts w:ascii="Times New Roman" w:eastAsia="Times New Roman" w:hAnsi="Times New Roman"/>
          <w:i/>
          <w:sz w:val="24"/>
        </w:rPr>
        <w:t xml:space="preserve">x </w:t>
      </w:r>
      <w:r>
        <w:rPr>
          <w:rFonts w:ascii="Symbol" w:eastAsia="Symbol" w:hAnsi="Symbol"/>
          <w:sz w:val="24"/>
        </w:rPr>
        <w:sym w:font="Symbol" w:char="F02B"/>
      </w:r>
      <w:r>
        <w:rPr>
          <w:rFonts w:ascii="Times New Roman" w:eastAsia="Times New Roman" w:hAnsi="Times New Roman"/>
          <w:sz w:val="24"/>
        </w:rPr>
        <w:t xml:space="preserve"> 3</w:t>
      </w:r>
      <w:r>
        <w:rPr>
          <w:rFonts w:ascii="Times New Roman" w:eastAsia="Times New Roman" w:hAnsi="Times New Roman"/>
          <w:i/>
          <w:sz w:val="24"/>
        </w:rPr>
        <w:t xml:space="preserve">n </w:t>
      </w:r>
      <w:r>
        <w:rPr>
          <w:sz w:val="21"/>
        </w:rPr>
        <w:t>，</w:t>
      </w:r>
    </w:p>
    <w:p>
      <w:pPr>
        <w:pStyle w:val="Heading1"/>
        <w:spacing w:before="52" w:line="208" w:lineRule="auto"/>
        <w:ind w:left="853"/>
      </w:pPr>
      <w:r>
        <w:pict>
          <v:shape id="_x0000_s1083" o:spid="_x0000_s1077" type="#_x0000_t202" style="width:41.55pt;height:21.75pt;margin-top:13.15pt;margin-left:572.75pt;mso-height-relative:page;mso-position-horizontal-relative:page;mso-width-relative:page;position:absolute;z-index:-251631616" coordsize="21600,21600" filled="f" stroked="f">
            <v:stroke joinstyle="miter"/>
            <v:textbox inset="0,0,0,0">
              <w:txbxContent>
                <w:p>
                  <w:pPr>
                    <w:spacing w:before="0" w:line="434" w:lineRule="exact"/>
                    <w:ind w:left="0" w:right="0" w:firstLine="0"/>
                    <w:jc w:val="left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Symbol" w:hAnsi="Symbol"/>
                      <w:position w:val="14"/>
                      <w:sz w:val="24"/>
                    </w:rPr>
                    <w:sym w:font="Symbol" w:char="F0ED"/>
                  </w:r>
                  <w:r>
                    <w:rPr>
                      <w:rFonts w:ascii="Times New Roman" w:hAnsi="Times New Roman"/>
                      <w:i/>
                      <w:sz w:val="24"/>
                    </w:rPr>
                    <w:t xml:space="preserve">m </w:t>
                  </w:r>
                  <w:r>
                    <w:rPr>
                      <w:rFonts w:ascii="Symbol" w:hAnsi="Symbol"/>
                      <w:sz w:val="24"/>
                    </w:rPr>
                    <w:sym w:font="Symbol" w:char="F03D"/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7"/>
                      <w:sz w:val="24"/>
                    </w:rPr>
                    <w:t>3</w:t>
                  </w:r>
                  <w:r>
                    <w:rPr>
                      <w:rFonts w:ascii="Times New Roman" w:hAnsi="Times New Roman"/>
                      <w:i/>
                      <w:spacing w:val="-7"/>
                      <w:sz w:val="24"/>
                    </w:rPr>
                    <w:t>n</w:t>
                  </w:r>
                  <w:r>
                    <w:rPr>
                      <w:rFonts w:ascii="Times New Roman" w:hAnsi="Times New Roman"/>
                      <w:spacing w:val="-7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rFonts w:ascii="Symbol" w:hAnsi="Symbol"/>
          <w:position w:val="-15"/>
        </w:rPr>
        <w:sym w:font="Symbol" w:char="F05C"/>
      </w:r>
      <w:r>
        <w:rPr>
          <w:rFonts w:ascii="Symbol" w:hAnsi="Symbol"/>
        </w:rPr>
        <w:sym w:font="Symbol" w:char="F0EC"/>
      </w:r>
      <w:r>
        <w:rPr>
          <w:i/>
          <w:position w:val="2"/>
        </w:rPr>
        <w:t xml:space="preserve">n </w:t>
      </w:r>
      <w:r>
        <w:rPr>
          <w:rFonts w:ascii="Symbol" w:hAnsi="Symbol"/>
          <w:position w:val="2"/>
        </w:rPr>
        <w:sym w:font="Symbol" w:char="F02B"/>
      </w:r>
      <w:r>
        <w:rPr>
          <w:position w:val="2"/>
        </w:rPr>
        <w:t xml:space="preserve"> 3 </w:t>
      </w:r>
      <w:r>
        <w:rPr>
          <w:rFonts w:ascii="Symbol" w:hAnsi="Symbol"/>
          <w:position w:val="2"/>
        </w:rPr>
        <w:sym w:font="Symbol" w:char="F03D"/>
      </w:r>
      <w:r>
        <w:rPr>
          <w:position w:val="2"/>
        </w:rPr>
        <w:t xml:space="preserve"> </w:t>
      </w:r>
      <w:r>
        <w:rPr>
          <w:rFonts w:ascii="Symbol" w:hAnsi="Symbol"/>
          <w:position w:val="2"/>
        </w:rPr>
        <w:sym w:font="Symbol" w:char="F02D"/>
      </w:r>
      <w:r>
        <w:rPr>
          <w:position w:val="2"/>
        </w:rPr>
        <w:t>4 ,</w:t>
      </w:r>
    </w:p>
    <w:p>
      <w:pPr>
        <w:spacing w:before="0" w:line="268" w:lineRule="exact"/>
        <w:ind w:left="1083" w:right="0" w:firstLine="0"/>
        <w:jc w:val="left"/>
        <w:rPr>
          <w:rFonts w:ascii="Symbol" w:hAnsi="Symbol"/>
          <w:sz w:val="24"/>
        </w:rPr>
      </w:pPr>
      <w:r>
        <w:rPr>
          <w:rFonts w:ascii="Symbol" w:hAnsi="Symbol"/>
          <w:w w:val="99"/>
          <w:sz w:val="24"/>
        </w:rPr>
        <w:sym w:font="Symbol" w:char="F0EE"/>
      </w:r>
    </w:p>
    <w:p>
      <w:pPr>
        <w:spacing w:after="0" w:line="268" w:lineRule="exact"/>
        <w:jc w:val="left"/>
        <w:rPr>
          <w:rFonts w:ascii="Symbol" w:hAnsi="Symbol"/>
          <w:sz w:val="24"/>
        </w:rPr>
        <w:sectPr>
          <w:type w:val="continuous"/>
          <w:pgSz w:w="20640" w:h="14570" w:orient="landscape"/>
          <w:pgMar w:top="0" w:right="1000" w:bottom="280" w:left="700" w:header="720" w:footer="720" w:gutter="0"/>
          <w:cols w:num="5" w:space="708" w:equalWidth="0">
            <w:col w:w="3219" w:space="40"/>
            <w:col w:w="1346" w:space="39"/>
            <w:col w:w="909" w:space="40"/>
            <w:col w:w="1694" w:space="2385"/>
            <w:col w:w="9268"/>
          </w:cols>
        </w:sectPr>
      </w:pPr>
    </w:p>
    <w:p>
      <w:pPr>
        <w:pStyle w:val="BodyText"/>
        <w:rPr>
          <w:rFonts w:ascii="Symbol" w:hAnsi="Symbol"/>
          <w:sz w:val="28"/>
        </w:rPr>
      </w:pPr>
    </w:p>
    <w:p>
      <w:pPr>
        <w:pStyle w:val="BodyText"/>
        <w:rPr>
          <w:rFonts w:ascii="Symbol" w:hAnsi="Symbol"/>
          <w:sz w:val="28"/>
        </w:rPr>
      </w:pPr>
    </w:p>
    <w:p>
      <w:pPr>
        <w:tabs>
          <w:tab w:val="left" w:pos="3068"/>
          <w:tab w:val="left" w:pos="3751"/>
          <w:tab w:val="left" w:pos="4749"/>
          <w:tab w:val="left" w:pos="5491"/>
          <w:tab w:val="left" w:pos="6475"/>
          <w:tab w:val="left" w:pos="7193"/>
        </w:tabs>
        <w:spacing w:before="200" w:line="252" w:lineRule="exact"/>
        <w:ind w:left="432" w:right="0" w:firstLine="0"/>
        <w:jc w:val="left"/>
        <w:rPr>
          <w:rFonts w:ascii="Times New Roman" w:eastAsia="Times New Roman" w:hAnsi="Times New Roman"/>
          <w:sz w:val="21"/>
        </w:rPr>
      </w:pPr>
      <w:r>
        <w:pict>
          <v:line id="_x0000_s1084" o:spid="_x0000_s1078" style="mso-height-relative:page;mso-position-horizontal-relative:page;mso-width-relative:page;position:absolute;z-index:-251638784" from="177.6pt,19pt" to="184.8pt,19pt" coordsize="21600,21600" stroked="t" strokecolor="black"/>
        </w:pict>
      </w:r>
      <w:r>
        <w:pict>
          <v:line id="_x0000_s1085" o:spid="_x0000_s1079" style="mso-height-relative:page;mso-position-horizontal-relative:page;mso-width-relative:page;position:absolute;z-index:-251637760" from="213.3pt,19pt" to="220.5pt,19pt" coordsize="21600,21600" stroked="t" strokecolor="black"/>
        </w:pict>
      </w:r>
      <w:r>
        <w:pict>
          <v:line id="_x0000_s1086" o:spid="_x0000_s1080" style="mso-height-relative:page;mso-position-horizontal-relative:page;mso-width-relative:page;position:absolute;z-index:-251636736" from="261.65pt,19pt" to="268.85pt,19pt" coordsize="21600,21600" stroked="t" strokecolor="black"/>
        </w:pict>
      </w:r>
      <w:r>
        <w:pict>
          <v:line id="_x0000_s1087" o:spid="_x0000_s1081" style="mso-height-relative:page;mso-position-horizontal-relative:page;mso-width-relative:page;position:absolute;z-index:-251635712" from="299.55pt,19pt" to="306.75pt,19pt" coordsize="21600,21600" stroked="t" strokecolor="black"/>
        </w:pict>
      </w:r>
      <w:r>
        <w:pict>
          <v:line id="_x0000_s1088" o:spid="_x0000_s1082" style="mso-height-relative:page;mso-position-horizontal-relative:page;mso-width-relative:page;position:absolute;z-index:-251634688" from="347.95pt,19pt" to="355.15pt,19pt" coordsize="21600,21600" stroked="t" strokecolor="black"/>
        </w:pict>
      </w:r>
      <w:r>
        <w:pict>
          <v:line id="_x0000_s1089" o:spid="_x0000_s1083" style="mso-height-relative:page;mso-position-horizontal-relative:page;mso-width-relative:page;position:absolute;z-index:-251633664" from="385.15pt,19pt" to="392.35pt,19pt" coordsize="21600,21600" stroked="t" strokecolor="black"/>
        </w:pict>
      </w:r>
      <w:r>
        <w:pict>
          <v:shape id="_x0000_s1090" o:spid="_x0000_s1084" type="#_x0000_t202" style="width:213.75pt;height:13.2pt;margin-top:3.9pt;margin-left:178.2pt;mso-height-relative:page;mso-position-horizontal-relative:page;mso-width-relative:page;position:absolute;z-index:-251629568" coordsize="21600,21600" filled="f" stroked="f">
            <v:stroke joinstyle="miter"/>
            <v:textbox inset="0,0,0,0">
              <w:txbxContent>
                <w:p>
                  <w:pPr>
                    <w:tabs>
                      <w:tab w:val="left" w:pos="714"/>
                      <w:tab w:val="left" w:pos="1685"/>
                      <w:tab w:val="left" w:pos="2442"/>
                      <w:tab w:val="left" w:pos="3410"/>
                      <w:tab w:val="left" w:pos="4155"/>
                    </w:tabs>
                    <w:spacing w:before="0" w:line="264" w:lineRule="exact"/>
                    <w:ind w:left="0" w:right="0" w:firstLine="0"/>
                    <w:jc w:val="left"/>
                    <w:rPr>
                      <w:rFonts w:ascii="Times New Roman"/>
                      <w:sz w:val="24"/>
                    </w:rPr>
                  </w:pPr>
                  <w:r>
                    <w:rPr>
                      <w:rFonts w:ascii="Times New Roman"/>
                      <w:sz w:val="24"/>
                    </w:rPr>
                    <w:t>1</w:t>
                  </w:r>
                  <w:r>
                    <w:rPr>
                      <w:rFonts w:ascii="Times New Roman"/>
                      <w:sz w:val="24"/>
                    </w:rPr>
                    <w:tab/>
                  </w:r>
                  <w:r>
                    <w:rPr>
                      <w:rFonts w:ascii="Times New Roman"/>
                      <w:sz w:val="24"/>
                    </w:rPr>
                    <w:t>1</w:t>
                  </w:r>
                  <w:r>
                    <w:rPr>
                      <w:rFonts w:ascii="Times New Roman"/>
                      <w:sz w:val="24"/>
                    </w:rPr>
                    <w:tab/>
                  </w:r>
                  <w:r>
                    <w:rPr>
                      <w:rFonts w:ascii="Times New Roman"/>
                      <w:sz w:val="24"/>
                    </w:rPr>
                    <w:t>2</w:t>
                  </w:r>
                  <w:r>
                    <w:rPr>
                      <w:rFonts w:ascii="Times New Roman"/>
                      <w:sz w:val="24"/>
                    </w:rPr>
                    <w:tab/>
                  </w:r>
                  <w:r>
                    <w:rPr>
                      <w:rFonts w:ascii="Times New Roman"/>
                      <w:sz w:val="24"/>
                    </w:rPr>
                    <w:t>2</w:t>
                  </w:r>
                  <w:r>
                    <w:rPr>
                      <w:rFonts w:ascii="Times New Roman"/>
                      <w:sz w:val="24"/>
                    </w:rPr>
                    <w:tab/>
                  </w:r>
                  <w:r>
                    <w:rPr>
                      <w:rFonts w:ascii="Times New Roman"/>
                      <w:sz w:val="24"/>
                    </w:rPr>
                    <w:t>3</w:t>
                  </w:r>
                  <w:r>
                    <w:rPr>
                      <w:rFonts w:ascii="Times New Roman"/>
                      <w:sz w:val="24"/>
                    </w:rPr>
                    <w:tab/>
                  </w:r>
                  <w:r>
                    <w:rPr>
                      <w:rFonts w:ascii="Times New Roman"/>
                      <w:spacing w:val="-20"/>
                      <w:sz w:val="24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/>
          <w:sz w:val="21"/>
        </w:rPr>
        <w:t>20</w:t>
      </w:r>
      <w:r>
        <w:rPr>
          <w:sz w:val="21"/>
        </w:rPr>
        <w:t>、观察下列等式</w:t>
      </w:r>
      <w:r>
        <w:rPr>
          <w:spacing w:val="6"/>
          <w:sz w:val="21"/>
        </w:rPr>
        <w:t>：①</w:t>
      </w:r>
      <w:r>
        <w:rPr>
          <w:rFonts w:ascii="Times New Roman" w:eastAsia="Times New Roman" w:hAnsi="Times New Roman"/>
          <w:spacing w:val="6"/>
          <w:sz w:val="24"/>
        </w:rPr>
        <w:t>1</w:t>
      </w:r>
      <w:r>
        <w:rPr>
          <w:rFonts w:ascii="Symbol" w:eastAsia="Symbol" w:hAnsi="Symbol"/>
          <w:spacing w:val="6"/>
          <w:sz w:val="24"/>
        </w:rPr>
        <w:sym w:font="Symbol" w:char="F0B4"/>
      </w:r>
      <w:r>
        <w:rPr>
          <w:rFonts w:ascii="Times New Roman" w:eastAsia="Times New Roman" w:hAnsi="Times New Roman"/>
          <w:spacing w:val="6"/>
          <w:sz w:val="24"/>
        </w:rPr>
        <w:tab/>
      </w:r>
      <w:r>
        <w:rPr>
          <w:rFonts w:ascii="Symbol" w:eastAsia="Symbol" w:hAnsi="Symbol"/>
          <w:sz w:val="24"/>
        </w:rPr>
        <w:sym w:font="Symbol" w:char="F03D"/>
      </w:r>
      <w:r>
        <w:rPr>
          <w:rFonts w:ascii="Times New Roman" w:eastAsia="Times New Roman" w:hAnsi="Times New Roman"/>
          <w:spacing w:val="-24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1</w:t>
      </w:r>
      <w:r>
        <w:rPr>
          <w:rFonts w:ascii="Times New Roman" w:eastAsia="Times New Roman" w:hAnsi="Times New Roman"/>
          <w:spacing w:val="-33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2D"/>
      </w:r>
      <w:r>
        <w:rPr>
          <w:rFonts w:ascii="Times New Roman" w:eastAsia="Times New Roman" w:hAnsi="Times New Roman"/>
          <w:sz w:val="24"/>
        </w:rPr>
        <w:tab/>
      </w:r>
      <w:r>
        <w:rPr>
          <w:sz w:val="21"/>
        </w:rPr>
        <w:t>，②</w:t>
      </w:r>
      <w:r>
        <w:rPr>
          <w:spacing w:val="-70"/>
          <w:sz w:val="21"/>
        </w:rPr>
        <w:t xml:space="preserve"> </w:t>
      </w:r>
      <w:r>
        <w:rPr>
          <w:rFonts w:ascii="Times New Roman" w:eastAsia="Times New Roman" w:hAnsi="Times New Roman"/>
          <w:sz w:val="24"/>
        </w:rPr>
        <w:t>2</w:t>
      </w:r>
      <w:r>
        <w:rPr>
          <w:rFonts w:ascii="Times New Roman" w:eastAsia="Times New Roman" w:hAnsi="Times New Roman"/>
          <w:spacing w:val="-30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B4"/>
      </w:r>
      <w:r>
        <w:rPr>
          <w:rFonts w:ascii="Times New Roman" w:eastAsia="Times New Roman" w:hAnsi="Times New Roman"/>
          <w:sz w:val="24"/>
        </w:rPr>
        <w:tab/>
      </w:r>
      <w:r>
        <w:rPr>
          <w:rFonts w:ascii="Symbol" w:eastAsia="Symbol" w:hAnsi="Symbol"/>
          <w:sz w:val="24"/>
        </w:rPr>
        <w:sym w:font="Symbol" w:char="F03D"/>
      </w:r>
      <w:r>
        <w:rPr>
          <w:rFonts w:ascii="Times New Roman" w:eastAsia="Times New Roman" w:hAnsi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2</w:t>
      </w:r>
      <w:r>
        <w:rPr>
          <w:rFonts w:ascii="Times New Roman" w:eastAsia="Times New Roman" w:hAnsi="Times New Roman"/>
          <w:spacing w:val="-15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2D"/>
      </w:r>
      <w:r>
        <w:rPr>
          <w:rFonts w:ascii="Times New Roman" w:eastAsia="Times New Roman" w:hAnsi="Times New Roman"/>
          <w:sz w:val="24"/>
        </w:rPr>
        <w:tab/>
      </w:r>
      <w:r>
        <w:rPr>
          <w:sz w:val="21"/>
        </w:rPr>
        <w:t>，③</w:t>
      </w:r>
      <w:r>
        <w:rPr>
          <w:spacing w:val="-78"/>
          <w:sz w:val="21"/>
        </w:rPr>
        <w:t xml:space="preserve"> </w:t>
      </w:r>
      <w:r>
        <w:rPr>
          <w:rFonts w:ascii="Times New Roman" w:eastAsia="Times New Roman" w:hAnsi="Times New Roman"/>
          <w:sz w:val="24"/>
        </w:rPr>
        <w:t>3</w:t>
      </w:r>
      <w:r>
        <w:rPr>
          <w:rFonts w:ascii="Times New Roman" w:eastAsia="Times New Roman" w:hAnsi="Times New Roman"/>
          <w:spacing w:val="-37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B4"/>
      </w:r>
      <w:r>
        <w:rPr>
          <w:rFonts w:ascii="Times New Roman" w:eastAsia="Times New Roman" w:hAnsi="Times New Roman"/>
          <w:sz w:val="24"/>
        </w:rPr>
        <w:tab/>
      </w:r>
      <w:r>
        <w:rPr>
          <w:rFonts w:ascii="Symbol" w:eastAsia="Symbol" w:hAnsi="Symbol"/>
          <w:sz w:val="24"/>
        </w:rPr>
        <w:sym w:font="Symbol" w:char="F03D"/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3</w:t>
      </w:r>
      <w:r>
        <w:rPr>
          <w:rFonts w:ascii="Times New Roman" w:eastAsia="Times New Roman" w:hAnsi="Times New Roman"/>
          <w:spacing w:val="-23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2D"/>
      </w:r>
      <w:r>
        <w:rPr>
          <w:rFonts w:ascii="Times New Roman" w:eastAsia="Times New Roman" w:hAnsi="Times New Roman"/>
          <w:sz w:val="24"/>
        </w:rPr>
        <w:tab/>
      </w:r>
      <w:r>
        <w:rPr>
          <w:sz w:val="21"/>
        </w:rPr>
        <w:t>，④</w:t>
      </w:r>
      <w:r>
        <w:rPr>
          <w:rFonts w:ascii="Times New Roman" w:eastAsia="Times New Roman" w:hAnsi="Times New Roman"/>
          <w:sz w:val="21"/>
        </w:rPr>
        <w:t>……</w:t>
      </w:r>
    </w:p>
    <w:p>
      <w:pPr>
        <w:pStyle w:val="Heading1"/>
        <w:tabs>
          <w:tab w:val="left" w:pos="3582"/>
          <w:tab w:val="left" w:pos="4549"/>
          <w:tab w:val="left" w:pos="5306"/>
          <w:tab w:val="left" w:pos="6275"/>
          <w:tab w:val="left" w:pos="7019"/>
        </w:tabs>
        <w:spacing w:line="228" w:lineRule="exact"/>
        <w:ind w:left="2868"/>
      </w:pPr>
      <w:r>
        <w:t>2</w:t>
      </w:r>
      <w:r>
        <w:tab/>
      </w:r>
      <w:r>
        <w:t>2</w:t>
      </w:r>
      <w:r>
        <w:tab/>
      </w:r>
      <w:r>
        <w:t>3</w:t>
      </w:r>
      <w:r>
        <w:tab/>
      </w:r>
      <w:r>
        <w:t>3</w:t>
      </w:r>
      <w:r>
        <w:tab/>
      </w:r>
      <w:r>
        <w:t>4</w:t>
      </w:r>
      <w:r>
        <w:tab/>
      </w:r>
      <w:r>
        <w:t>4</w:t>
      </w:r>
    </w:p>
    <w:p>
      <w:pPr>
        <w:pStyle w:val="ListParagraph"/>
        <w:numPr>
          <w:ilvl w:val="0"/>
          <w:numId w:val="1"/>
        </w:numPr>
        <w:tabs>
          <w:tab w:val="left" w:pos="1380"/>
        </w:tabs>
        <w:spacing w:before="2" w:after="0" w:line="240" w:lineRule="auto"/>
        <w:ind w:left="1379" w:right="0" w:hanging="528"/>
        <w:jc w:val="left"/>
        <w:rPr>
          <w:sz w:val="21"/>
        </w:rPr>
      </w:pPr>
      <w:r>
        <w:rPr>
          <w:spacing w:val="-7"/>
          <w:sz w:val="21"/>
        </w:rPr>
        <w:t xml:space="preserve">猜想并直接写出第 </w:t>
      </w:r>
      <w:r>
        <w:rPr>
          <w:rFonts w:ascii="Times New Roman" w:eastAsia="Times New Roman"/>
          <w:sz w:val="21"/>
        </w:rPr>
        <w:t>n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个等式；</w:t>
      </w:r>
    </w:p>
    <w:p>
      <w:pPr>
        <w:pStyle w:val="ListParagraph"/>
        <w:numPr>
          <w:ilvl w:val="0"/>
          <w:numId w:val="1"/>
        </w:numPr>
        <w:tabs>
          <w:tab w:val="left" w:pos="1380"/>
        </w:tabs>
        <w:spacing w:before="2" w:after="0" w:line="240" w:lineRule="auto"/>
        <w:ind w:left="1379" w:right="0" w:hanging="528"/>
        <w:jc w:val="left"/>
        <w:rPr>
          <w:sz w:val="21"/>
        </w:rPr>
      </w:pPr>
      <w:r>
        <w:rPr>
          <w:w w:val="95"/>
          <w:sz w:val="21"/>
        </w:rPr>
        <w:t>证明你所写出等式的正确性。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64"/>
        <w:ind w:left="432"/>
      </w:pPr>
      <w:r>
        <w:rPr>
          <w:rFonts w:ascii="Times New Roman" w:eastAsia="Times New Roman"/>
        </w:rPr>
        <w:t>21</w:t>
      </w:r>
      <w:r>
        <w:t>、乘法公式的探究及应用：</w:t>
      </w:r>
    </w:p>
    <w:p>
      <w:pPr>
        <w:pStyle w:val="ListParagraph"/>
        <w:numPr>
          <w:ilvl w:val="0"/>
          <w:numId w:val="2"/>
        </w:numPr>
        <w:tabs>
          <w:tab w:val="left" w:pos="1380"/>
          <w:tab w:val="left" w:pos="6610"/>
        </w:tabs>
        <w:spacing w:before="4" w:after="0" w:line="240" w:lineRule="auto"/>
        <w:ind w:left="1379" w:right="0" w:hanging="528"/>
        <w:jc w:val="left"/>
        <w:rPr>
          <w:sz w:val="21"/>
        </w:rPr>
      </w:pPr>
      <w:r>
        <w:rPr>
          <w:spacing w:val="-1"/>
          <w:w w:val="99"/>
          <w:sz w:val="21"/>
        </w:rPr>
        <w:t>如</w:t>
      </w:r>
      <w:r>
        <w:rPr>
          <w:w w:val="99"/>
          <w:sz w:val="21"/>
        </w:rPr>
        <w:t>图</w:t>
      </w:r>
      <w:r>
        <w:rPr>
          <w:spacing w:val="-50"/>
          <w:sz w:val="21"/>
        </w:rPr>
        <w:t xml:space="preserve"> </w:t>
      </w:r>
      <w:r>
        <w:rPr>
          <w:rFonts w:ascii="Times New Roman" w:eastAsia="Times New Roman"/>
          <w:w w:val="99"/>
          <w:sz w:val="21"/>
        </w:rPr>
        <w:t>1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1"/>
          <w:w w:val="99"/>
          <w:sz w:val="21"/>
        </w:rPr>
        <w:t>所</w:t>
      </w:r>
      <w:r>
        <w:rPr>
          <w:spacing w:val="2"/>
          <w:w w:val="99"/>
          <w:sz w:val="21"/>
        </w:rPr>
        <w:t>示</w:t>
      </w:r>
      <w:r>
        <w:rPr>
          <w:spacing w:val="-77"/>
          <w:w w:val="99"/>
          <w:sz w:val="21"/>
        </w:rPr>
        <w:t>，</w:t>
      </w:r>
      <w:r>
        <w:rPr>
          <w:spacing w:val="-1"/>
          <w:w w:val="99"/>
          <w:sz w:val="21"/>
        </w:rPr>
        <w:t>可</w:t>
      </w:r>
      <w:r>
        <w:rPr>
          <w:spacing w:val="2"/>
          <w:w w:val="99"/>
          <w:sz w:val="21"/>
        </w:rPr>
        <w:t>以</w:t>
      </w:r>
      <w:r>
        <w:rPr>
          <w:spacing w:val="-1"/>
          <w:w w:val="99"/>
          <w:sz w:val="21"/>
        </w:rPr>
        <w:t>求</w:t>
      </w:r>
      <w:r>
        <w:rPr>
          <w:spacing w:val="2"/>
          <w:w w:val="99"/>
          <w:sz w:val="21"/>
        </w:rPr>
        <w:t>出</w:t>
      </w:r>
      <w:r>
        <w:rPr>
          <w:spacing w:val="-1"/>
          <w:w w:val="99"/>
          <w:sz w:val="21"/>
        </w:rPr>
        <w:t>阴</w:t>
      </w:r>
      <w:r>
        <w:rPr>
          <w:spacing w:val="2"/>
          <w:w w:val="99"/>
          <w:sz w:val="21"/>
        </w:rPr>
        <w:t>影</w:t>
      </w:r>
      <w:r>
        <w:rPr>
          <w:spacing w:val="-1"/>
          <w:w w:val="99"/>
          <w:sz w:val="21"/>
        </w:rPr>
        <w:t>部</w:t>
      </w:r>
      <w:r>
        <w:rPr>
          <w:spacing w:val="2"/>
          <w:w w:val="99"/>
          <w:sz w:val="21"/>
        </w:rPr>
        <w:t>分</w:t>
      </w:r>
      <w:r>
        <w:rPr>
          <w:spacing w:val="-1"/>
          <w:w w:val="99"/>
          <w:sz w:val="21"/>
        </w:rPr>
        <w:t>的</w:t>
      </w:r>
      <w:r>
        <w:rPr>
          <w:spacing w:val="2"/>
          <w:w w:val="99"/>
          <w:sz w:val="21"/>
        </w:rPr>
        <w:t>面</w:t>
      </w:r>
      <w:r>
        <w:rPr>
          <w:spacing w:val="-1"/>
          <w:w w:val="99"/>
          <w:sz w:val="21"/>
        </w:rPr>
        <w:t>积</w:t>
      </w:r>
      <w:r>
        <w:rPr>
          <w:spacing w:val="2"/>
          <w:w w:val="99"/>
          <w:sz w:val="21"/>
        </w:rPr>
        <w:t>是</w:t>
      </w:r>
      <w:r>
        <w:rPr>
          <w:rFonts w:ascii="Times New Roman" w:eastAsia="Times New Roman"/>
          <w:w w:val="99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  <w:r>
        <w:rPr>
          <w:spacing w:val="-1"/>
          <w:w w:val="99"/>
          <w:sz w:val="21"/>
          <w:u w:val="single"/>
        </w:rPr>
        <w:t>（</w:t>
      </w:r>
      <w:r>
        <w:rPr>
          <w:spacing w:val="-1"/>
          <w:w w:val="99"/>
          <w:sz w:val="21"/>
        </w:rPr>
        <w:t>写</w:t>
      </w:r>
      <w:r>
        <w:rPr>
          <w:spacing w:val="2"/>
          <w:w w:val="99"/>
          <w:sz w:val="21"/>
        </w:rPr>
        <w:t>成</w:t>
      </w:r>
      <w:r>
        <w:rPr>
          <w:spacing w:val="-1"/>
          <w:w w:val="99"/>
          <w:sz w:val="21"/>
        </w:rPr>
        <w:t>两</w:t>
      </w:r>
      <w:r>
        <w:rPr>
          <w:spacing w:val="2"/>
          <w:w w:val="99"/>
          <w:sz w:val="21"/>
        </w:rPr>
        <w:t>数</w:t>
      </w:r>
      <w:r>
        <w:rPr>
          <w:spacing w:val="-1"/>
          <w:w w:val="99"/>
          <w:sz w:val="21"/>
        </w:rPr>
        <w:t>平</w:t>
      </w:r>
      <w:r>
        <w:rPr>
          <w:spacing w:val="2"/>
          <w:w w:val="99"/>
          <w:sz w:val="21"/>
        </w:rPr>
        <w:t>方</w:t>
      </w:r>
      <w:r>
        <w:rPr>
          <w:spacing w:val="-1"/>
          <w:w w:val="99"/>
          <w:sz w:val="21"/>
        </w:rPr>
        <w:t>差</w:t>
      </w:r>
      <w:r>
        <w:rPr>
          <w:spacing w:val="2"/>
          <w:w w:val="99"/>
          <w:sz w:val="21"/>
        </w:rPr>
        <w:t>的</w:t>
      </w:r>
      <w:r>
        <w:rPr>
          <w:spacing w:val="-1"/>
          <w:w w:val="99"/>
          <w:sz w:val="21"/>
        </w:rPr>
        <w:t>形</w:t>
      </w:r>
      <w:r>
        <w:rPr>
          <w:spacing w:val="2"/>
          <w:w w:val="99"/>
          <w:sz w:val="21"/>
        </w:rPr>
        <w:t>式</w:t>
      </w:r>
      <w:r>
        <w:rPr>
          <w:spacing w:val="-104"/>
          <w:w w:val="99"/>
          <w:sz w:val="21"/>
        </w:rPr>
        <w:t>）</w:t>
      </w:r>
      <w:r>
        <w:rPr>
          <w:w w:val="99"/>
          <w:sz w:val="21"/>
        </w:rPr>
        <w:t>．</w:t>
      </w:r>
    </w:p>
    <w:p>
      <w:pPr>
        <w:pStyle w:val="ListParagraph"/>
        <w:numPr>
          <w:ilvl w:val="0"/>
          <w:numId w:val="2"/>
        </w:numPr>
        <w:tabs>
          <w:tab w:val="left" w:pos="1380"/>
        </w:tabs>
        <w:spacing w:before="3" w:after="0" w:line="240" w:lineRule="auto"/>
        <w:ind w:left="1379" w:right="0" w:hanging="528"/>
        <w:jc w:val="left"/>
        <w:rPr>
          <w:sz w:val="21"/>
        </w:rPr>
      </w:pPr>
      <w:r>
        <w:rPr>
          <w:spacing w:val="-14"/>
          <w:sz w:val="21"/>
        </w:rPr>
        <w:t xml:space="preserve">若将图 </w:t>
      </w:r>
      <w:r>
        <w:rPr>
          <w:rFonts w:ascii="Times New Roman" w:eastAsia="Times New Roman"/>
          <w:sz w:val="21"/>
        </w:rPr>
        <w:t xml:space="preserve">1 </w:t>
      </w:r>
      <w:r>
        <w:rPr>
          <w:spacing w:val="-3"/>
          <w:sz w:val="21"/>
        </w:rPr>
        <w:t xml:space="preserve">中的阴影部分裁剪下来，重新拼成一个如图 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z w:val="21"/>
        </w:rPr>
        <w:t>的矩形，此矩形的面积是</w:t>
      </w:r>
    </w:p>
    <w:p>
      <w:pPr>
        <w:pStyle w:val="BodyText"/>
        <w:tabs>
          <w:tab w:val="left" w:pos="2952"/>
        </w:tabs>
        <w:spacing w:before="2"/>
        <w:ind w:left="1272"/>
      </w:pPr>
      <w:r>
        <w:drawing>
          <wp:anchor distT="0" distB="0" distL="0" distR="0" simplePos="0" relativeHeight="251700224" behindDoc="0" locked="0" layoutInCell="1" allowOverlap="1">
            <wp:simplePos x="0" y="0"/>
            <wp:positionH relativeFrom="page">
              <wp:posOffset>1699260</wp:posOffset>
            </wp:positionH>
            <wp:positionV relativeFrom="paragraph">
              <wp:posOffset>174625</wp:posOffset>
            </wp:positionV>
            <wp:extent cx="3752215" cy="157861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203239" name="image3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2088" cy="15788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spacing w:val="-1"/>
          <w:w w:val="99"/>
        </w:rPr>
        <w:t>（写成多项式乘法的形式</w:t>
      </w:r>
      <w:r>
        <w:rPr>
          <w:spacing w:val="-104"/>
          <w:w w:val="99"/>
        </w:rPr>
        <w:t>）</w:t>
      </w:r>
      <w:r>
        <w:rPr>
          <w:w w:val="99"/>
        </w:rPr>
        <w:t>．</w:t>
      </w:r>
    </w:p>
    <w:p>
      <w:pPr>
        <w:spacing w:before="6" w:line="259" w:lineRule="exact"/>
        <w:ind w:left="1520" w:right="0" w:firstLine="0"/>
        <w:jc w:val="left"/>
        <w:rPr>
          <w:rFonts w:ascii="Times New Roman" w:hAnsi="Times New Roman"/>
          <w:sz w:val="24"/>
        </w:rPr>
      </w:pPr>
      <w:r>
        <w:br w:type="column"/>
      </w:r>
      <w:r>
        <w:rPr>
          <w:rFonts w:ascii="Symbol" w:hAnsi="Symbol"/>
          <w:sz w:val="24"/>
        </w:rPr>
        <w:sym w:font="Symbol" w:char="F0EC"/>
      </w:r>
      <w:r>
        <w:rPr>
          <w:rFonts w:ascii="Times New Roman" w:hAnsi="Times New Roman"/>
          <w:i/>
          <w:position w:val="2"/>
          <w:sz w:val="24"/>
        </w:rPr>
        <w:t xml:space="preserve">n </w:t>
      </w:r>
      <w:r>
        <w:rPr>
          <w:rFonts w:ascii="Symbol" w:hAnsi="Symbol"/>
          <w:position w:val="2"/>
          <w:sz w:val="24"/>
        </w:rPr>
        <w:sym w:font="Symbol" w:char="F03D"/>
      </w:r>
      <w:r>
        <w:rPr>
          <w:rFonts w:ascii="Times New Roman" w:hAnsi="Times New Roman"/>
          <w:position w:val="2"/>
          <w:sz w:val="24"/>
        </w:rPr>
        <w:t xml:space="preserve"> </w:t>
      </w:r>
      <w:r>
        <w:rPr>
          <w:rFonts w:ascii="Symbol" w:hAnsi="Symbol"/>
          <w:position w:val="2"/>
          <w:sz w:val="24"/>
        </w:rPr>
        <w:sym w:font="Symbol" w:char="F02D"/>
      </w:r>
      <w:r>
        <w:rPr>
          <w:rFonts w:ascii="Times New Roman" w:hAnsi="Times New Roman"/>
          <w:position w:val="2"/>
          <w:sz w:val="24"/>
        </w:rPr>
        <w:t>7 ,</w:t>
      </w:r>
    </w:p>
    <w:p>
      <w:pPr>
        <w:spacing w:before="0" w:line="398" w:lineRule="exact"/>
        <w:ind w:left="852" w:right="0" w:firstLine="0"/>
        <w:jc w:val="left"/>
        <w:rPr>
          <w:rFonts w:ascii="Times New Roman" w:hAnsi="Times New Roman"/>
          <w:sz w:val="24"/>
        </w:rPr>
      </w:pPr>
      <w:r>
        <w:pict>
          <v:shape id="_x0000_s1091" o:spid="_x0000_s1085" type="#_x0000_t202" style="width:5.9pt;height:14.6pt;margin-top:8.15pt;margin-left:594.6pt;mso-height-relative:page;mso-position-horizontal-relative:page;mso-width-relative:page;position:absolute;z-index:-251630592" coordsize="21600,21600" filled="f" stroked="f">
            <v:stroke joinstyle="miter"/>
            <v:textbox inset="0,0,0,0">
              <w:txbxContent>
                <w:p>
                  <w:pPr>
                    <w:spacing w:before="0" w:line="292" w:lineRule="exact"/>
                    <w:ind w:left="0" w:right="0" w:firstLine="0"/>
                    <w:jc w:val="left"/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w w:val="99"/>
                      <w:sz w:val="24"/>
                    </w:rPr>
                    <w:sym w:font="Symbol" w:char="F0EE"/>
                  </w:r>
                </w:p>
              </w:txbxContent>
            </v:textbox>
          </v:shape>
        </w:pict>
      </w:r>
      <w:r>
        <w:rPr>
          <w:position w:val="19"/>
          <w:sz w:val="21"/>
        </w:rPr>
        <w:t xml:space="preserve">解得： </w:t>
      </w:r>
      <w:r>
        <w:rPr>
          <w:rFonts w:ascii="Symbol" w:hAnsi="Symbol"/>
          <w:position w:val="14"/>
          <w:sz w:val="24"/>
        </w:rPr>
        <w:sym w:font="Symbol" w:char="F0ED"/>
      </w:r>
      <w:r>
        <w:rPr>
          <w:rFonts w:ascii="Times New Roman" w:hAnsi="Times New Roman"/>
          <w:i/>
          <w:sz w:val="24"/>
        </w:rPr>
        <w:t xml:space="preserve">m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z w:val="24"/>
        </w:rPr>
        <w:t xml:space="preserve">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z w:val="24"/>
        </w:rPr>
        <w:t>21.</w:t>
      </w:r>
    </w:p>
    <w:p>
      <w:pPr>
        <w:spacing w:before="41"/>
        <w:ind w:left="852" w:right="4643" w:firstLine="0"/>
        <w:jc w:val="left"/>
        <w:rPr>
          <w:sz w:val="21"/>
        </w:rPr>
      </w:pPr>
      <w:r>
        <w:rPr>
          <w:rFonts w:ascii="Symbol" w:eastAsia="Symbol" w:hAnsi="Symbol"/>
          <w:spacing w:val="14"/>
          <w:sz w:val="24"/>
        </w:rPr>
        <w:sym w:font="Symbol" w:char="F05C"/>
      </w:r>
      <w:r>
        <w:rPr>
          <w:spacing w:val="-9"/>
          <w:sz w:val="21"/>
        </w:rPr>
        <w:t xml:space="preserve">另一个因式为 </w:t>
      </w:r>
      <w:r>
        <w:rPr>
          <w:rFonts w:ascii="Times New Roman" w:eastAsia="Times New Roman" w:hAnsi="Times New Roman"/>
          <w:i/>
          <w:sz w:val="24"/>
        </w:rPr>
        <w:t>x</w:t>
      </w:r>
      <w:r>
        <w:rPr>
          <w:rFonts w:ascii="Times New Roman" w:eastAsia="Times New Roman" w:hAnsi="Times New Roman"/>
          <w:i/>
          <w:spacing w:val="-16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2D"/>
      </w:r>
      <w:r>
        <w:rPr>
          <w:rFonts w:ascii="Times New Roman" w:eastAsia="Times New Roman" w:hAnsi="Times New Roman"/>
          <w:spacing w:val="-23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7</w:t>
      </w:r>
      <w:r>
        <w:rPr>
          <w:rFonts w:ascii="Times New Roman" w:eastAsia="Times New Roman" w:hAnsi="Times New Roman"/>
          <w:spacing w:val="-13"/>
          <w:sz w:val="24"/>
        </w:rPr>
        <w:t xml:space="preserve"> </w:t>
      </w:r>
      <w:r>
        <w:rPr>
          <w:sz w:val="21"/>
        </w:rPr>
        <w:t>，</w:t>
      </w:r>
      <w:r>
        <w:rPr>
          <w:rFonts w:ascii="Times New Roman" w:eastAsia="Times New Roman" w:hAnsi="Times New Roman"/>
          <w:sz w:val="21"/>
        </w:rPr>
        <w:t>m</w:t>
      </w:r>
      <w:r>
        <w:rPr>
          <w:rFonts w:ascii="Times New Roman" w:eastAsia="Times New Roman" w:hAnsi="Times New Roman"/>
          <w:spacing w:val="-4"/>
          <w:sz w:val="21"/>
        </w:rPr>
        <w:t xml:space="preserve"> </w:t>
      </w:r>
      <w:r>
        <w:rPr>
          <w:spacing w:val="12"/>
          <w:sz w:val="21"/>
        </w:rPr>
        <w:t>的值为</w:t>
      </w:r>
      <w:r>
        <w:rPr>
          <w:rFonts w:ascii="Symbol" w:eastAsia="Symbol" w:hAnsi="Symbol"/>
          <w:sz w:val="24"/>
        </w:rPr>
        <w:sym w:font="Symbol" w:char="F02D"/>
      </w:r>
      <w:r>
        <w:rPr>
          <w:rFonts w:ascii="Times New Roman" w:eastAsia="Times New Roman" w:hAnsi="Times New Roman"/>
          <w:spacing w:val="-19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21</w:t>
      </w:r>
      <w:r>
        <w:rPr>
          <w:rFonts w:ascii="Times New Roman" w:eastAsia="Times New Roman" w:hAnsi="Times New Roman"/>
          <w:spacing w:val="-32"/>
          <w:sz w:val="24"/>
        </w:rPr>
        <w:t xml:space="preserve"> </w:t>
      </w:r>
      <w:r>
        <w:rPr>
          <w:sz w:val="21"/>
        </w:rPr>
        <w:t>。问题：仿照以上方法解答下面问题：</w:t>
      </w:r>
    </w:p>
    <w:p>
      <w:pPr>
        <w:spacing w:before="24"/>
        <w:ind w:left="852" w:right="0" w:firstLine="0"/>
        <w:jc w:val="left"/>
        <w:rPr>
          <w:sz w:val="21"/>
        </w:rPr>
      </w:pPr>
      <w:r>
        <w:rPr>
          <w:sz w:val="21"/>
        </w:rPr>
        <w:t xml:space="preserve">已知二次三项式 </w:t>
      </w:r>
      <w:r>
        <w:rPr>
          <w:rFonts w:ascii="Times New Roman" w:eastAsia="Times New Roman" w:hAnsi="Times New Roman"/>
          <w:sz w:val="24"/>
        </w:rPr>
        <w:t>2</w:t>
      </w:r>
      <w:r>
        <w:rPr>
          <w:rFonts w:ascii="Times New Roman" w:eastAsia="Times New Roman" w:hAnsi="Times New Roman"/>
          <w:i/>
          <w:sz w:val="24"/>
        </w:rPr>
        <w:t xml:space="preserve">x </w:t>
      </w:r>
      <w:r>
        <w:rPr>
          <w:rFonts w:ascii="Times New Roman" w:eastAsia="Times New Roman" w:hAnsi="Times New Roman"/>
          <w:position w:val="11"/>
          <w:sz w:val="14"/>
        </w:rPr>
        <w:t xml:space="preserve">2 </w:t>
      </w:r>
      <w:r>
        <w:rPr>
          <w:rFonts w:ascii="Symbol" w:eastAsia="Symbol" w:hAnsi="Symbol"/>
          <w:sz w:val="24"/>
        </w:rPr>
        <w:sym w:font="Symbol" w:char="F02B"/>
      </w:r>
      <w:r>
        <w:rPr>
          <w:rFonts w:ascii="Times New Roman" w:eastAsia="Times New Roman" w:hAnsi="Times New Roman"/>
          <w:sz w:val="24"/>
        </w:rPr>
        <w:t xml:space="preserve"> 3</w:t>
      </w:r>
      <w:r>
        <w:rPr>
          <w:rFonts w:ascii="Times New Roman" w:eastAsia="Times New Roman" w:hAnsi="Times New Roman"/>
          <w:i/>
          <w:sz w:val="24"/>
        </w:rPr>
        <w:t xml:space="preserve">x </w:t>
      </w:r>
      <w:r>
        <w:rPr>
          <w:rFonts w:ascii="Symbol" w:eastAsia="Symbol" w:hAnsi="Symbol"/>
          <w:sz w:val="24"/>
        </w:rPr>
        <w:sym w:font="Symbol" w:char="F02D"/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 xml:space="preserve">k </w:t>
      </w:r>
      <w:r>
        <w:rPr>
          <w:sz w:val="21"/>
        </w:rPr>
        <w:t>有一个因式是</w:t>
      </w:r>
      <w:r>
        <w:rPr>
          <w:rFonts w:ascii="Times New Roman" w:eastAsia="Times New Roman" w:hAnsi="Times New Roman"/>
          <w:sz w:val="24"/>
        </w:rPr>
        <w:t>(2</w:t>
      </w:r>
      <w:r>
        <w:rPr>
          <w:rFonts w:ascii="Times New Roman" w:eastAsia="Times New Roman" w:hAnsi="Times New Roman"/>
          <w:i/>
          <w:sz w:val="24"/>
        </w:rPr>
        <w:t xml:space="preserve">x </w:t>
      </w:r>
      <w:r>
        <w:rPr>
          <w:rFonts w:ascii="Symbol" w:eastAsia="Symbol" w:hAnsi="Symbol"/>
          <w:sz w:val="24"/>
        </w:rPr>
        <w:sym w:font="Symbol" w:char="F02D"/>
      </w:r>
      <w:r>
        <w:rPr>
          <w:rFonts w:ascii="Times New Roman" w:eastAsia="Times New Roman" w:hAnsi="Times New Roman"/>
          <w:sz w:val="24"/>
        </w:rPr>
        <w:t xml:space="preserve"> 5) </w:t>
      </w:r>
      <w:r>
        <w:rPr>
          <w:sz w:val="21"/>
        </w:rPr>
        <w:t xml:space="preserve">，求另一个因式以及 </w:t>
      </w:r>
      <w:r>
        <w:rPr>
          <w:rFonts w:ascii="Times New Roman" w:eastAsia="Times New Roman" w:hAnsi="Times New Roman"/>
          <w:sz w:val="21"/>
        </w:rPr>
        <w:t xml:space="preserve">k </w:t>
      </w:r>
      <w:r>
        <w:rPr>
          <w:sz w:val="21"/>
        </w:rPr>
        <w:t>的值。</w:t>
      </w: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spacing w:before="9"/>
        <w:rPr>
          <w:sz w:val="23"/>
        </w:rPr>
      </w:pPr>
    </w:p>
    <w:p>
      <w:pPr>
        <w:pStyle w:val="BodyText"/>
        <w:spacing w:line="242" w:lineRule="auto"/>
        <w:ind w:left="852" w:right="130" w:hanging="420"/>
        <w:jc w:val="both"/>
      </w:pPr>
      <w:r>
        <w:rPr>
          <w:rFonts w:ascii="Times New Roman" w:eastAsia="Times New Roman"/>
        </w:rPr>
        <w:t>23</w:t>
      </w:r>
      <w:r>
        <w:rPr>
          <w:spacing w:val="-6"/>
        </w:rPr>
        <w:t xml:space="preserve">、某药店在今年 </w:t>
      </w:r>
      <w:r>
        <w:rPr>
          <w:rFonts w:ascii="Times New Roman" w:eastAsia="Times New Roman"/>
        </w:rPr>
        <w:t xml:space="preserve">3 </w:t>
      </w:r>
      <w:r>
        <w:rPr>
          <w:spacing w:val="-2"/>
        </w:rPr>
        <w:t xml:space="preserve">月份购进了一批口罩，这批口罩包括有一次性医用外科口罩和 </w:t>
      </w:r>
      <w:r>
        <w:rPr>
          <w:rFonts w:ascii="Times New Roman" w:eastAsia="Times New Roman"/>
        </w:rPr>
        <w:t xml:space="preserve">N95 </w:t>
      </w:r>
      <w:r>
        <w:t xml:space="preserve">口罩， 且两种口罩的只数相同，其中购进一次性医用外科口罩花费 </w:t>
      </w:r>
      <w:r>
        <w:rPr>
          <w:rFonts w:ascii="Times New Roman" w:eastAsia="Times New Roman"/>
        </w:rPr>
        <w:t xml:space="preserve">1600 </w:t>
      </w:r>
      <w:r>
        <w:rPr>
          <w:spacing w:val="2"/>
        </w:rPr>
        <w:t>元，</w:t>
      </w:r>
      <w:r>
        <w:rPr>
          <w:rFonts w:ascii="Times New Roman" w:eastAsia="Times New Roman"/>
        </w:rPr>
        <w:t xml:space="preserve">N95 </w:t>
      </w:r>
      <w:r>
        <w:rPr>
          <w:spacing w:val="-9"/>
        </w:rPr>
        <w:t xml:space="preserve">口罩花费 </w:t>
      </w:r>
      <w:r>
        <w:rPr>
          <w:rFonts w:ascii="Times New Roman" w:eastAsia="Times New Roman"/>
        </w:rPr>
        <w:t xml:space="preserve">9600 </w:t>
      </w:r>
      <w:r>
        <w:rPr>
          <w:spacing w:val="-3"/>
        </w:rPr>
        <w:t xml:space="preserve">元，已知购进一次性医用外科口罩的单价比 </w:t>
      </w:r>
      <w:r>
        <w:rPr>
          <w:rFonts w:ascii="Times New Roman" w:eastAsia="Times New Roman"/>
        </w:rPr>
        <w:t xml:space="preserve">N95 </w:t>
      </w:r>
      <w:r>
        <w:rPr>
          <w:spacing w:val="-8"/>
        </w:rPr>
        <w:t xml:space="preserve">口罩的单价少 </w:t>
      </w:r>
      <w:r>
        <w:rPr>
          <w:rFonts w:ascii="Times New Roman" w:eastAsia="Times New Roman"/>
        </w:rPr>
        <w:t xml:space="preserve">10 </w:t>
      </w:r>
      <w:r>
        <w:t>元。</w:t>
      </w:r>
    </w:p>
    <w:p>
      <w:pPr>
        <w:pStyle w:val="ListParagraph"/>
        <w:numPr>
          <w:ilvl w:val="0"/>
          <w:numId w:val="3"/>
        </w:numPr>
        <w:tabs>
          <w:tab w:val="left" w:pos="960"/>
        </w:tabs>
        <w:spacing w:before="1" w:after="0" w:line="240" w:lineRule="auto"/>
        <w:ind w:left="959" w:right="0" w:hanging="528"/>
        <w:jc w:val="both"/>
        <w:rPr>
          <w:sz w:val="21"/>
        </w:rPr>
      </w:pPr>
      <w:r>
        <w:rPr>
          <w:spacing w:val="-4"/>
          <w:sz w:val="21"/>
        </w:rPr>
        <w:t xml:space="preserve">该药店购进一次性医用外科口罩和 </w:t>
      </w:r>
      <w:r>
        <w:rPr>
          <w:rFonts w:ascii="Times New Roman" w:eastAsia="Times New Roman"/>
          <w:sz w:val="21"/>
        </w:rPr>
        <w:t>N95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z w:val="21"/>
        </w:rPr>
        <w:t>口罩的单价各是多少元？</w:t>
      </w:r>
    </w:p>
    <w:p>
      <w:pPr>
        <w:pStyle w:val="ListParagraph"/>
        <w:numPr>
          <w:ilvl w:val="0"/>
          <w:numId w:val="3"/>
        </w:numPr>
        <w:tabs>
          <w:tab w:val="left" w:pos="964"/>
        </w:tabs>
        <w:spacing w:before="5" w:after="0" w:line="242" w:lineRule="auto"/>
        <w:ind w:left="852" w:right="131" w:hanging="420"/>
        <w:jc w:val="both"/>
        <w:rPr>
          <w:sz w:val="21"/>
        </w:rPr>
      </w:pPr>
      <w:r>
        <w:rPr>
          <w:spacing w:val="-4"/>
          <w:sz w:val="21"/>
        </w:rPr>
        <w:t xml:space="preserve">该药店计划再次购进两种口罩共 </w:t>
      </w:r>
      <w:r>
        <w:rPr>
          <w:rFonts w:ascii="Times New Roman" w:eastAsia="Times New Roman"/>
          <w:sz w:val="21"/>
        </w:rPr>
        <w:t>2000</w:t>
      </w:r>
      <w:r>
        <w:rPr>
          <w:rFonts w:ascii="Times New Roman" w:eastAsia="Times New Roman"/>
          <w:spacing w:val="3"/>
          <w:sz w:val="21"/>
        </w:rPr>
        <w:t xml:space="preserve"> </w:t>
      </w:r>
      <w:r>
        <w:rPr>
          <w:spacing w:val="-4"/>
          <w:sz w:val="21"/>
        </w:rPr>
        <w:t xml:space="preserve">只，预算购进的总费用不超过 </w:t>
      </w:r>
      <w:r>
        <w:rPr>
          <w:rFonts w:ascii="Times New Roman" w:eastAsia="Times New Roman"/>
          <w:sz w:val="21"/>
        </w:rPr>
        <w:t>1</w:t>
      </w:r>
      <w:r>
        <w:rPr>
          <w:rFonts w:ascii="Times New Roman" w:eastAsia="Times New Roman"/>
          <w:spacing w:val="3"/>
          <w:sz w:val="21"/>
        </w:rPr>
        <w:t xml:space="preserve"> </w:t>
      </w:r>
      <w:r>
        <w:rPr>
          <w:sz w:val="21"/>
        </w:rPr>
        <w:t>万元，则至少购进一次性医用外科口罩多少只？</w:t>
      </w:r>
    </w:p>
    <w:p>
      <w:pPr>
        <w:spacing w:after="0" w:line="242" w:lineRule="auto"/>
        <w:jc w:val="both"/>
        <w:rPr>
          <w:sz w:val="21"/>
        </w:rPr>
        <w:sectPr>
          <w:type w:val="continuous"/>
          <w:pgSz w:w="20640" w:h="14570" w:orient="landscape"/>
          <w:pgMar w:top="0" w:right="1000" w:bottom="280" w:left="700" w:header="720" w:footer="720" w:gutter="0"/>
          <w:cols w:num="2" w:space="708" w:equalWidth="0">
            <w:col w:w="9274" w:space="398"/>
            <w:col w:w="9268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6"/>
        </w:rPr>
      </w:pPr>
    </w:p>
    <w:p>
      <w:pPr>
        <w:spacing w:after="0"/>
        <w:rPr>
          <w:sz w:val="16"/>
        </w:rPr>
        <w:sectPr>
          <w:type w:val="continuous"/>
          <w:pgSz w:w="20640" w:h="14570" w:orient="landscape"/>
          <w:pgMar w:top="0" w:right="1000" w:bottom="280" w:left="700" w:header="720" w:footer="720" w:gutter="0"/>
          <w:cols w:num="1" w:space="720"/>
        </w:sectPr>
      </w:pPr>
    </w:p>
    <w:p>
      <w:pPr>
        <w:pStyle w:val="ListParagraph"/>
        <w:numPr>
          <w:ilvl w:val="0"/>
          <w:numId w:val="3"/>
        </w:numPr>
        <w:tabs>
          <w:tab w:val="left" w:pos="1380"/>
          <w:tab w:val="left" w:pos="7520"/>
        </w:tabs>
        <w:spacing w:before="76" w:after="0" w:line="240" w:lineRule="auto"/>
        <w:ind w:left="1379" w:right="0" w:hanging="528"/>
        <w:jc w:val="left"/>
        <w:rPr>
          <w:rFonts w:ascii="Times New Roman" w:eastAsia="Times New Roman"/>
          <w:sz w:val="21"/>
        </w:rPr>
      </w:pPr>
      <w:r>
        <w:drawing>
          <wp:anchor distT="0" distB="0" distL="0" distR="0" simplePos="0" relativeHeight="251701248" behindDoc="0" locked="0" layoutInCell="1" allowOverlap="1">
            <wp:simplePos x="0" y="0"/>
            <wp:positionH relativeFrom="page">
              <wp:posOffset>2818765</wp:posOffset>
            </wp:positionH>
            <wp:positionV relativeFrom="paragraph">
              <wp:posOffset>239395</wp:posOffset>
            </wp:positionV>
            <wp:extent cx="2707005" cy="220980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040961" name="image4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7005" cy="2207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  <w:sz w:val="21"/>
        </w:rPr>
        <w:t>比较两图的阴影部分面积，可以得到乘法公式</w:t>
      </w:r>
      <w:r>
        <w:rPr>
          <w:rFonts w:ascii="Times New Roman" w:eastAsia="Times New Roman"/>
          <w:w w:val="95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</w:p>
    <w:p>
      <w:pPr>
        <w:pStyle w:val="ListParagraph"/>
        <w:numPr>
          <w:ilvl w:val="0"/>
          <w:numId w:val="3"/>
        </w:numPr>
        <w:tabs>
          <w:tab w:val="left" w:pos="1380"/>
        </w:tabs>
        <w:spacing w:before="72" w:after="0" w:line="240" w:lineRule="auto"/>
        <w:ind w:left="1379" w:right="0" w:hanging="528"/>
        <w:jc w:val="left"/>
        <w:rPr>
          <w:sz w:val="21"/>
        </w:rPr>
      </w:pPr>
      <w:r>
        <w:rPr>
          <w:sz w:val="21"/>
        </w:rPr>
        <w:t>应用所得的公式计算：</w:t>
      </w:r>
    </w:p>
    <w:p>
      <w:pPr>
        <w:spacing w:before="76"/>
        <w:ind w:left="790" w:right="0" w:firstLine="0"/>
        <w:jc w:val="left"/>
        <w:rPr>
          <w:sz w:val="21"/>
        </w:rPr>
      </w:pPr>
      <w:r>
        <w:br w:type="column"/>
      </w:r>
      <w:r>
        <w:rPr>
          <w:sz w:val="21"/>
        </w:rPr>
        <w:t>．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177"/>
        <w:ind w:left="891" w:right="0" w:firstLine="0"/>
        <w:jc w:val="left"/>
        <w:rPr>
          <w:sz w:val="18"/>
        </w:rPr>
      </w:pPr>
      <w:r>
        <w:rPr>
          <w:sz w:val="18"/>
        </w:rPr>
        <w:t xml:space="preserve">第 </w:t>
      </w:r>
      <w:r>
        <w:rPr>
          <w:rFonts w:ascii="Arial" w:eastAsia="Arial"/>
          <w:sz w:val="18"/>
        </w:rPr>
        <w:t xml:space="preserve">2 </w:t>
      </w:r>
      <w:r>
        <w:rPr>
          <w:sz w:val="18"/>
        </w:rPr>
        <w:t xml:space="preserve">页 共 </w:t>
      </w:r>
      <w:r>
        <w:rPr>
          <w:rFonts w:ascii="Arial" w:eastAsia="Arial"/>
          <w:sz w:val="18"/>
        </w:rPr>
        <w:t xml:space="preserve">2 </w:t>
      </w:r>
      <w:r>
        <w:rPr>
          <w:sz w:val="18"/>
        </w:rPr>
        <w:t>页</w:t>
      </w:r>
    </w:p>
    <w:p>
      <w:pPr>
        <w:rPr>
          <w:sz w:val="18"/>
        </w:rPr>
      </w:pPr>
      <w:r>
        <w:rPr>
          <w:sz w:val="18"/>
        </w:rPr>
        <w:br w:type="page"/>
      </w:r>
    </w:p>
    <w:p>
      <w:pPr>
        <w:jc w:val="center"/>
        <w:rPr>
          <w:rFonts w:asciiTheme="majorEastAsia" w:eastAsiaTheme="majorEastAsia" w:hAnsiTheme="majorEastAsia" w:cstheme="majorEastAsia"/>
          <w:b/>
          <w:bCs/>
          <w:sz w:val="36"/>
          <w:szCs w:val="4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44"/>
        </w:rPr>
        <w:t>七年级数学试卷参考答案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sz w:val="24"/>
          <w:szCs w:val="21"/>
        </w:rPr>
      </w:pPr>
      <w:r>
        <w:rPr>
          <w:rFonts w:ascii="宋体" w:eastAsia="宋体" w:hAnsi="宋体" w:cs="宋体" w:hint="eastAsia"/>
          <w:b/>
          <w:sz w:val="24"/>
          <w:szCs w:val="21"/>
        </w:rPr>
        <w:t>一、选择题</w:t>
      </w:r>
    </w:p>
    <w:p>
      <w:pPr>
        <w:numPr>
          <w:ilvl w:val="0"/>
          <w:numId w:val="4"/>
        </w:numPr>
        <w:jc w:val="left"/>
        <w:rPr>
          <w:rFonts w:ascii="宋体" w:eastAsia="宋体" w:hAnsi="宋体" w:cs="宋体"/>
          <w:b/>
          <w:sz w:val="24"/>
        </w:rPr>
      </w:pPr>
      <w:r>
        <w:rPr>
          <w:rFonts w:ascii="宋体" w:eastAsia="宋体" w:hAnsi="宋体" w:cs="宋体" w:hint="eastAsia"/>
          <w:b/>
          <w:sz w:val="24"/>
        </w:rPr>
        <w:t>A   2.D    3.B    4.D    5.C    6.C    7.B    8.B  9. B    10.A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sz w:val="24"/>
          <w:szCs w:val="21"/>
        </w:rPr>
      </w:pPr>
      <w:r>
        <w:rPr>
          <w:rFonts w:ascii="宋体" w:eastAsia="宋体" w:hAnsi="宋体" w:cs="宋体" w:hint="eastAsia"/>
          <w:b/>
          <w:sz w:val="24"/>
          <w:szCs w:val="21"/>
        </w:rPr>
        <w:t>二、填空题</w:t>
      </w:r>
    </w:p>
    <w:p>
      <w:pPr>
        <w:numPr>
          <w:ilvl w:val="0"/>
          <w:numId w:val="5"/>
        </w:numPr>
        <w:jc w:val="left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position w:val="-10"/>
          <w:szCs w:val="21"/>
        </w:rPr>
        <w:object>
          <v:shape id="_x0000_i1086" type="#_x0000_t75" style="width:1in;height:15.75pt" o:oleicon="f" o:ole="" coordsize="21600,21600" o:preferrelative="t" filled="f" stroked="f">
            <v:stroke joinstyle="miter"/>
            <v:imagedata r:id="rId11" o:title=""/>
            <o:lock v:ext="edit" aspectratio="t"/>
            <w10:anchorlock/>
          </v:shape>
          <o:OLEObject Type="Embed" ProgID="Equation.3" ShapeID="_x0000_i1086" DrawAspect="Content" ObjectID="_1468075725" r:id="rId12"/>
        </w:object>
      </w:r>
      <w:r>
        <w:rPr>
          <w:rFonts w:ascii="宋体" w:eastAsia="宋体" w:hAnsi="宋体" w:cs="宋体" w:hint="eastAsia"/>
          <w:b/>
          <w:bCs/>
          <w:szCs w:val="21"/>
        </w:rPr>
        <w:t xml:space="preserve">         12.</w:t>
      </w:r>
      <w:r>
        <w:rPr>
          <w:rFonts w:ascii="宋体" w:eastAsia="宋体" w:hAnsi="宋体" w:cs="宋体" w:hint="eastAsia"/>
          <w:b/>
          <w:bCs/>
          <w:position w:val="-6"/>
          <w:szCs w:val="21"/>
        </w:rPr>
        <w:object>
          <v:shape id="_x0000_i1087" type="#_x0000_t75" style="width:9pt;height:14.25pt" o:oleicon="f" o:ole="" coordsize="21600,21600" o:preferrelative="t" filled="f" stroked="f">
            <v:stroke joinstyle="miter"/>
            <v:imagedata r:id="rId13" o:title=""/>
            <o:lock v:ext="edit" aspectratio="t"/>
            <w10:anchorlock/>
          </v:shape>
          <o:OLEObject Type="Embed" ProgID="Equation.3" ShapeID="_x0000_i1087" DrawAspect="Content" ObjectID="_1468075726" r:id="rId14"/>
        </w:object>
      </w:r>
      <w:r>
        <w:rPr>
          <w:rFonts w:ascii="宋体" w:eastAsia="宋体" w:hAnsi="宋体" w:cs="宋体" w:hint="eastAsia"/>
          <w:b/>
          <w:bCs/>
          <w:szCs w:val="21"/>
        </w:rPr>
        <w:t xml:space="preserve">        13.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88" type="#_x0000_t75" style="width:15.75pt;height:30.75pt" o:oleicon="f" o:ole="" coordsize="21600,21600" o:preferrelative="t" filled="f" stroked="f">
            <v:stroke joinstyle="miter"/>
            <v:imagedata r:id="rId15" o:title=""/>
            <o:lock v:ext="edit" aspectratio="t"/>
            <w10:anchorlock/>
          </v:shape>
          <o:OLEObject Type="Embed" ProgID="Equation.3" ShapeID="_x0000_i1088" DrawAspect="Content" ObjectID="_1468075727" r:id="rId16"/>
        </w:object>
      </w:r>
      <w:r>
        <w:rPr>
          <w:rFonts w:ascii="宋体" w:eastAsia="宋体" w:hAnsi="宋体" w:cs="宋体" w:hint="eastAsia"/>
          <w:b/>
          <w:bCs/>
          <w:szCs w:val="21"/>
        </w:rPr>
        <w:t xml:space="preserve">        14. 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89" type="#_x0000_t75" style="width:12pt;height:30.75pt" o:oleicon="f" o:ole="" coordsize="21600,21600" o:preferrelative="t" filled="f" stroked="f">
            <v:stroke joinstyle="miter"/>
            <v:imagedata r:id="rId17" o:title=""/>
            <o:lock v:ext="edit" aspectratio="t"/>
            <w10:anchorlock/>
          </v:shape>
          <o:OLEObject Type="Embed" ProgID="Equation.3" ShapeID="_x0000_i1089" DrawAspect="Content" ObjectID="_1468075728" r:id="rId18"/>
        </w:object>
      </w:r>
      <w:r>
        <w:rPr>
          <w:rFonts w:ascii="宋体" w:eastAsia="宋体" w:hAnsi="宋体" w:cs="宋体" w:hint="eastAsia"/>
          <w:b/>
          <w:bCs/>
          <w:szCs w:val="21"/>
        </w:rPr>
        <w:t>&lt;a</w:t>
      </w:r>
      <w:r>
        <w:rPr>
          <w:rFonts w:ascii="宋体" w:eastAsia="宋体" w:hAnsi="宋体" w:cs="宋体"/>
          <w:b/>
          <w:bCs/>
          <w:position w:val="-4"/>
          <w:szCs w:val="21"/>
        </w:rPr>
        <w:object>
          <v:shape id="_x0000_i1090" type="#_x0000_t75" style="width:9.75pt;height:12pt" o:oleicon="f" o:ole="" coordsize="21600,21600" o:preferrelative="t" filled="f" stroked="f">
            <v:stroke joinstyle="miter"/>
            <v:imagedata r:id="rId19" o:title=""/>
            <o:lock v:ext="edit" aspectratio="t"/>
            <w10:anchorlock/>
          </v:shape>
          <o:OLEObject Type="Embed" ProgID="Equation.3" ShapeID="_x0000_i1090" DrawAspect="Content" ObjectID="_1468075729" r:id="rId20"/>
        </w:object>
      </w:r>
      <w:r>
        <w:rPr>
          <w:rFonts w:ascii="宋体" w:eastAsia="宋体" w:hAnsi="宋体" w:cs="宋体" w:hint="eastAsia"/>
          <w:b/>
          <w:bCs/>
          <w:szCs w:val="21"/>
        </w:rPr>
        <w:t>1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sz w:val="24"/>
          <w:szCs w:val="21"/>
        </w:rPr>
      </w:pPr>
      <w:r>
        <w:rPr>
          <w:rFonts w:ascii="宋体" w:eastAsia="宋体" w:hAnsi="宋体" w:cs="宋体" w:hint="eastAsia"/>
          <w:b/>
          <w:sz w:val="24"/>
          <w:szCs w:val="21"/>
        </w:rPr>
        <w:t>三．解答题（本大题共2小题，每小题8分，满分16分）</w:t>
      </w:r>
    </w:p>
    <w:p>
      <w:pPr>
        <w:ind w:left="2400" w:hanging="2400" w:hangingChars="100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15.解：</w:t>
      </w:r>
      <w:r>
        <w:rPr>
          <w:rFonts w:ascii="宋体" w:eastAsia="宋体" w:hAnsi="宋体" w:cs="宋体" w:hint="eastAsia"/>
          <w:sz w:val="24"/>
        </w:rPr>
        <w:t>原式=-2+3-1.........................................6分</w:t>
      </w:r>
      <w:r>
        <w:rPr>
          <w:rFonts w:ascii="宋体" w:eastAsia="宋体" w:hAnsi="宋体" w:cs="宋体" w:hint="eastAsia"/>
          <w:sz w:val="24"/>
        </w:rPr>
        <w:br/>
      </w:r>
    </w:p>
    <w:p>
      <w:pPr>
        <w:ind w:firstLine="1200" w:firstLineChars="50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=0...............................................8分.</w:t>
      </w:r>
    </w:p>
    <w:p>
      <w:pPr>
        <w:jc w:val="left"/>
        <w:rPr>
          <w:rFonts w:ascii="宋体" w:eastAsia="宋体" w:hAnsi="宋体" w:cs="宋体"/>
          <w:sz w:val="24"/>
        </w:rPr>
      </w:pPr>
    </w:p>
    <w:p>
      <w:pPr>
        <w:pStyle w:val="PlainText"/>
        <w:tabs>
          <w:tab w:val="left" w:pos="6300"/>
        </w:tabs>
        <w:snapToGrid w:val="0"/>
        <w:spacing w:line="360" w:lineRule="auto"/>
        <w:rPr>
          <w:rFonts w:eastAsia="宋体" w:hAnsi="宋体" w:cs="宋体"/>
          <w:sz w:val="24"/>
          <w:szCs w:val="24"/>
        </w:rPr>
      </w:pPr>
      <w:r>
        <w:rPr>
          <w:rFonts w:eastAsia="宋体" w:hAnsi="宋体" w:cs="宋体" w:hint="eastAsia"/>
          <w:b/>
          <w:bCs/>
          <w:sz w:val="24"/>
          <w:szCs w:val="24"/>
        </w:rPr>
        <w:t>16.解</w:t>
      </w:r>
      <w:r>
        <w:rPr>
          <w:rFonts w:eastAsia="宋体" w:hAnsi="宋体" w:cs="宋体" w:hint="eastAsia"/>
          <w:sz w:val="24"/>
          <w:szCs w:val="24"/>
        </w:rPr>
        <w:t>：由①得，x〉-</w:t>
      </w:r>
      <w:r>
        <w:rPr>
          <w:rFonts w:eastAsia="宋体" w:hAnsi="宋体" w:cs="宋体" w:hint="eastAsia"/>
          <w:sz w:val="24"/>
          <w:szCs w:val="24"/>
          <w:lang w:val="en-US" w:eastAsia="zh-CN"/>
        </w:rPr>
        <w:t>1</w:t>
      </w:r>
      <w:r>
        <w:rPr>
          <w:rFonts w:eastAsia="宋体" w:hAnsi="宋体" w:cs="宋体" w:hint="eastAsia"/>
          <w:sz w:val="24"/>
          <w:szCs w:val="24"/>
        </w:rPr>
        <w:t>，.......................................2分</w:t>
      </w:r>
    </w:p>
    <w:p>
      <w:pPr>
        <w:pStyle w:val="PlainText"/>
        <w:tabs>
          <w:tab w:val="left" w:pos="6300"/>
        </w:tabs>
        <w:snapToGrid w:val="0"/>
        <w:spacing w:line="360" w:lineRule="auto"/>
        <w:ind w:firstLine="840" w:firstLineChars="350"/>
        <w:rPr>
          <w:rFonts w:eastAsia="宋体" w:hAnsi="宋体" w:cs="宋体"/>
          <w:sz w:val="24"/>
          <w:szCs w:val="24"/>
        </w:rPr>
      </w:pPr>
      <w:r>
        <w:rPr>
          <w:rFonts w:eastAsia="宋体" w:hAnsi="宋体" w:cs="宋体" w:hint="eastAsia"/>
          <w:sz w:val="24"/>
          <w:szCs w:val="24"/>
        </w:rPr>
        <w:t>由②得，x〉-5  ......................................4分</w:t>
      </w:r>
    </w:p>
    <w:p>
      <w:pPr>
        <w:pStyle w:val="PlainText"/>
        <w:tabs>
          <w:tab w:val="left" w:pos="6300"/>
        </w:tabs>
        <w:snapToGrid w:val="0"/>
        <w:spacing w:line="360" w:lineRule="auto"/>
        <w:ind w:firstLine="720" w:firstLineChars="300"/>
        <w:rPr>
          <w:rFonts w:eastAsia="宋体" w:hAnsi="宋体" w:cs="宋体"/>
          <w:sz w:val="24"/>
          <w:szCs w:val="24"/>
        </w:rPr>
      </w:pPr>
      <w:r>
        <w:rPr>
          <w:rFonts w:eastAsia="宋体" w:hAnsi="宋体" w:cs="宋体" w:hint="eastAsia"/>
          <w:sz w:val="24"/>
          <w:szCs w:val="24"/>
        </w:rPr>
        <w:t>所以不等式组的解集是：x〉-</w:t>
      </w:r>
      <w:r>
        <w:rPr>
          <w:rFonts w:eastAsia="宋体" w:hAnsi="宋体" w:cs="宋体" w:hint="eastAsia"/>
          <w:sz w:val="24"/>
          <w:szCs w:val="24"/>
          <w:lang w:val="en-US" w:eastAsia="zh-CN"/>
        </w:rPr>
        <w:t>1</w:t>
      </w:r>
      <w:r>
        <w:rPr>
          <w:rFonts w:eastAsia="宋体" w:hAnsi="宋体" w:cs="宋体" w:hint="eastAsia"/>
          <w:sz w:val="24"/>
          <w:szCs w:val="24"/>
        </w:rPr>
        <w:t>............................6分</w:t>
      </w:r>
    </w:p>
    <w:p>
      <w:pPr>
        <w:pStyle w:val="PlainText"/>
        <w:tabs>
          <w:tab w:val="left" w:pos="6300"/>
        </w:tabs>
        <w:snapToGrid w:val="0"/>
        <w:spacing w:line="360" w:lineRule="auto"/>
        <w:ind w:firstLine="720" w:firstLineChars="300"/>
        <w:rPr>
          <w:rFonts w:eastAsia="宋体" w:hAnsi="宋体" w:cs="宋体"/>
          <w:sz w:val="24"/>
          <w:szCs w:val="24"/>
        </w:rPr>
      </w:pPr>
      <w:r>
        <w:rPr>
          <w:rFonts w:eastAsia="宋体" w:hAnsi="宋体" w:cs="宋体" w:hint="eastAsia"/>
          <w:sz w:val="24"/>
          <w:szCs w:val="24"/>
        </w:rPr>
        <w:t>图略..................................................8分</w:t>
      </w:r>
    </w:p>
    <w:p>
      <w:pPr>
        <w:pStyle w:val="PlainText"/>
        <w:tabs>
          <w:tab w:val="left" w:pos="6300"/>
        </w:tabs>
        <w:snapToGrid w:val="0"/>
        <w:spacing w:line="360" w:lineRule="auto"/>
        <w:rPr>
          <w:rFonts w:eastAsia="宋体" w:hAnsi="宋体" w:cs="宋体"/>
          <w:sz w:val="22"/>
          <w:szCs w:val="22"/>
        </w:rPr>
      </w:pPr>
      <w:r>
        <w:rPr>
          <w:rFonts w:eastAsia="宋体" w:hAnsi="宋体" w:cs="宋体" w:hint="eastAsia"/>
          <w:b/>
          <w:bCs/>
          <w:sz w:val="24"/>
          <w:szCs w:val="24"/>
        </w:rPr>
        <w:t>17解：</w:t>
      </w:r>
      <w:r>
        <w:rPr>
          <w:rFonts w:eastAsia="宋体" w:hAnsi="宋体" w:cs="宋体" w:hint="eastAsia"/>
        </w:rPr>
        <w:t>去分母得：</w:t>
      </w:r>
      <w:r>
        <w:rPr>
          <w:rFonts w:eastAsia="宋体" w:hAnsi="宋体" w:cs="宋体" w:hint="eastAsia"/>
          <w:sz w:val="22"/>
          <w:szCs w:val="22"/>
        </w:rPr>
        <w:t xml:space="preserve"> 2=3x-1+3</w:t>
      </w:r>
    </w:p>
    <w:p>
      <w:pPr>
        <w:pStyle w:val="PlainText"/>
        <w:tabs>
          <w:tab w:val="left" w:pos="6300"/>
        </w:tabs>
        <w:snapToGrid w:val="0"/>
        <w:spacing w:line="360" w:lineRule="auto"/>
        <w:ind w:firstLine="880" w:firstLineChars="400"/>
        <w:rPr>
          <w:rFonts w:eastAsia="宋体" w:hAnsi="宋体" w:cs="宋体"/>
        </w:rPr>
      </w:pPr>
      <w:r>
        <w:rPr>
          <w:rFonts w:eastAsia="宋体" w:hAnsi="宋体" w:cs="宋体" w:hint="eastAsia"/>
        </w:rPr>
        <w:t>解得</w:t>
      </w:r>
      <w:r>
        <w:rPr>
          <w:rFonts w:eastAsia="宋体" w:hAnsi="宋体" w:cs="宋体" w:hint="eastAsia"/>
          <w:sz w:val="24"/>
          <w:szCs w:val="24"/>
        </w:rPr>
        <w:t>x=0</w:t>
      </w:r>
    </w:p>
    <w:p>
      <w:pPr>
        <w:pStyle w:val="PlainText"/>
        <w:tabs>
          <w:tab w:val="left" w:pos="6300"/>
        </w:tabs>
        <w:snapToGrid w:val="0"/>
        <w:spacing w:line="360" w:lineRule="auto"/>
        <w:ind w:firstLine="880" w:firstLineChars="400"/>
        <w:rPr>
          <w:rFonts w:eastAsia="宋体" w:hAnsi="宋体" w:cs="宋体"/>
        </w:rPr>
      </w:pPr>
      <w:r>
        <w:rPr>
          <w:rFonts w:eastAsia="宋体" w:hAnsi="宋体" w:cs="宋体" w:hint="eastAsia"/>
        </w:rPr>
        <w:t>经检验</w:t>
      </w:r>
      <w:r>
        <w:rPr>
          <w:rFonts w:eastAsia="宋体" w:hAnsi="宋体" w:cs="宋体" w:hint="eastAsia"/>
          <w:sz w:val="24"/>
          <w:szCs w:val="24"/>
        </w:rPr>
        <w:t>x=0</w:t>
      </w:r>
      <w:r>
        <w:rPr>
          <w:rFonts w:eastAsia="宋体" w:hAnsi="宋体" w:cs="宋体" w:hint="eastAsia"/>
        </w:rPr>
        <w:t>是原方程的解</w:t>
      </w:r>
    </w:p>
    <w:p>
      <w:pPr>
        <w:pStyle w:val="PlainText"/>
        <w:tabs>
          <w:tab w:val="left" w:pos="6300"/>
        </w:tabs>
        <w:snapToGrid w:val="0"/>
        <w:spacing w:line="360" w:lineRule="auto"/>
        <w:ind w:firstLine="880" w:firstLineChars="400"/>
        <w:rPr>
          <w:rFonts w:ascii="Times New Roman" w:hAnsi="Times New Roman" w:cs="Times New Roman"/>
          <w:bCs/>
        </w:rPr>
      </w:pPr>
      <w:r>
        <w:rPr>
          <w:rFonts w:eastAsia="宋体" w:hAnsi="宋体" w:cs="宋体" w:hint="eastAsia"/>
        </w:rPr>
        <w:t>所以原方程的解是</w:t>
      </w:r>
      <w:r>
        <w:rPr>
          <w:rFonts w:eastAsia="宋体" w:hAnsi="宋体" w:cs="宋体" w:hint="eastAsia"/>
          <w:sz w:val="24"/>
        </w:rPr>
        <w:t>x</w:t>
      </w:r>
      <w:r>
        <w:rPr>
          <w:rFonts w:eastAsia="宋体" w:hAnsi="宋体" w:cs="宋体" w:hint="eastAsia"/>
        </w:rPr>
        <w:t>=0.</w:t>
      </w:r>
      <w:r>
        <w:rPr>
          <w:rFonts w:eastAsia="宋体" w:hAnsi="宋体" w:cs="宋体" w:hint="eastAsia"/>
        </w:rPr>
        <w:br/>
      </w:r>
      <w:r>
        <w:rPr>
          <w:rFonts w:eastAsia="宋体" w:hAnsi="宋体" w:cs="宋体" w:hint="eastAsia"/>
          <w:b/>
          <w:bCs/>
          <w:sz w:val="24"/>
          <w:szCs w:val="24"/>
        </w:rPr>
        <w:t xml:space="preserve">18。解： </w:t>
      </w:r>
      <w:r>
        <w:rPr>
          <w:rFonts w:ascii="Times New Roman" w:hAnsi="Times New Roman" w:cs="Times New Roman"/>
          <w:bCs/>
          <w:position w:val="-24"/>
        </w:rPr>
        <w:object>
          <v:shape id="_x0000_i1091" type="#_x0000_t75" style="width:114pt;height:30.75pt" o:oleicon="f" o:ole="" coordsize="21600,21600" o:preferrelative="t" filled="f" stroked="f">
            <v:stroke joinstyle="miter"/>
            <v:imagedata r:id="rId21" o:title=""/>
            <o:lock v:ext="edit" aspectratio="t"/>
            <w10:anchorlock/>
          </v:shape>
          <o:OLEObject Type="Embed" ProgID="Equation.3" ShapeID="_x0000_i1091" DrawAspect="Content" ObjectID="_1468075730" r:id="rId22"/>
        </w:object>
      </w:r>
    </w:p>
    <w:p>
      <w:pPr>
        <w:pStyle w:val="PlainText"/>
        <w:tabs>
          <w:tab w:val="left" w:pos="6300"/>
        </w:tabs>
        <w:snapToGrid w:val="0"/>
        <w:spacing w:line="360" w:lineRule="auto"/>
        <w:ind w:firstLine="880" w:firstLineChars="40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 w:hint="eastAsia"/>
          <w:bCs/>
        </w:rPr>
        <w:t>=</w:t>
      </w:r>
      <w:r>
        <w:rPr>
          <w:rFonts w:ascii="Times New Roman" w:hAnsi="Times New Roman" w:cs="Times New Roman"/>
          <w:bCs/>
          <w:position w:val="-30"/>
        </w:rPr>
        <w:object>
          <v:shape id="_x0000_i1092" type="#_x0000_t75" style="width:99pt;height:33.75pt" o:oleicon="f" o:ole="" coordsize="21600,21600" o:preferrelative="t" filled="f" stroked="f">
            <v:stroke joinstyle="miter"/>
            <v:imagedata r:id="rId23" o:title=""/>
            <o:lock v:ext="edit" aspectratio="t"/>
            <w10:anchorlock/>
          </v:shape>
          <o:OLEObject Type="Embed" ProgID="Equation.3" ShapeID="_x0000_i1092" DrawAspect="Content" ObjectID="_1468075731" r:id="rId24"/>
        </w:object>
      </w:r>
      <w:r>
        <w:rPr>
          <w:rFonts w:ascii="Times New Roman" w:hAnsi="Times New Roman" w:cs="Times New Roman" w:hint="eastAsia"/>
          <w:bCs/>
        </w:rPr>
        <w:t xml:space="preserve">  </w:t>
      </w:r>
      <w:r>
        <w:rPr>
          <w:rFonts w:ascii="Times New Roman" w:eastAsia="新宋体" w:hAnsi="Times New Roman" w:cs="Times New Roman" w:hint="eastAsia"/>
        </w:rPr>
        <w:t>......................................................4分</w:t>
      </w:r>
    </w:p>
    <w:p>
      <w:pPr>
        <w:pStyle w:val="PlainText"/>
        <w:tabs>
          <w:tab w:val="left" w:pos="6300"/>
        </w:tabs>
        <w:snapToGrid w:val="0"/>
        <w:spacing w:line="360" w:lineRule="auto"/>
        <w:ind w:firstLine="880" w:firstLineChars="400"/>
        <w:rPr>
          <w:rFonts w:ascii="Times New Roman" w:eastAsia="新宋体" w:hAnsi="Times New Roman" w:cs="Times New Roman"/>
        </w:rPr>
      </w:pPr>
      <w:r>
        <w:rPr>
          <w:rFonts w:ascii="Times New Roman" w:hAnsi="Times New Roman" w:cs="Times New Roman" w:hint="eastAsia"/>
          <w:bCs/>
        </w:rPr>
        <w:t>=</w:t>
      </w:r>
      <w:r>
        <w:rPr>
          <w:rFonts w:ascii="Times New Roman" w:hAnsi="Times New Roman" w:cs="Times New Roman"/>
          <w:bCs/>
          <w:position w:val="-24"/>
        </w:rPr>
        <w:object>
          <v:shape id="_x0000_i1093" type="#_x0000_t75" style="width:27pt;height:33pt" o:oleicon="f" o:ole="" coordsize="21600,21600" o:preferrelative="t" filled="f" stroked="f">
            <v:stroke joinstyle="miter"/>
            <v:imagedata r:id="rId25" o:title=""/>
            <o:lock v:ext="edit" aspectratio="t"/>
            <w10:anchorlock/>
          </v:shape>
          <o:OLEObject Type="Embed" ProgID="Equation.3" ShapeID="_x0000_i1093" DrawAspect="Content" ObjectID="_1468075732" r:id="rId26"/>
        </w:object>
      </w:r>
      <w:r>
        <w:rPr>
          <w:rFonts w:ascii="Times New Roman" w:hAnsi="Times New Roman" w:cs="Times New Roman" w:hint="eastAsia"/>
          <w:bCs/>
          <w:position w:val="-24"/>
        </w:rPr>
        <w:t xml:space="preserve">                </w:t>
      </w:r>
      <w:r>
        <w:rPr>
          <w:rFonts w:ascii="Times New Roman" w:eastAsia="新宋体" w:hAnsi="Times New Roman" w:cs="Times New Roman" w:hint="eastAsia"/>
        </w:rPr>
        <w:t>......................................................4分</w:t>
      </w:r>
    </w:p>
    <w:p>
      <w:pPr>
        <w:pStyle w:val="PlainText"/>
        <w:tabs>
          <w:tab w:val="left" w:pos="6300"/>
        </w:tabs>
        <w:snapToGrid w:val="0"/>
        <w:spacing w:line="360" w:lineRule="auto"/>
        <w:ind w:firstLine="880" w:firstLineChars="40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 w:hint="eastAsia"/>
          <w:bCs/>
        </w:rPr>
        <w:t>当x=2时，原式=</w:t>
      </w:r>
      <w:r>
        <w:rPr>
          <w:rFonts w:ascii="Times New Roman" w:hAnsi="Times New Roman" w:cs="Times New Roman"/>
          <w:bCs/>
          <w:position w:val="-24"/>
        </w:rPr>
        <w:object>
          <v:shape id="_x0000_i1094" type="#_x0000_t75" style="width:27pt;height:30.75pt" o:oleicon="f" o:ole="" coordsize="21600,21600" o:preferrelative="t" filled="f" stroked="f">
            <v:stroke joinstyle="miter"/>
            <v:imagedata r:id="rId27" o:title=""/>
            <o:lock v:ext="edit" aspectratio="t"/>
            <w10:anchorlock/>
          </v:shape>
          <o:OLEObject Type="Embed" ProgID="Equation.3" ShapeID="_x0000_i1094" DrawAspect="Content" ObjectID="_1468075733" r:id="rId28"/>
        </w:object>
      </w:r>
      <w:r>
        <w:rPr>
          <w:rFonts w:ascii="Times New Roman" w:hAnsi="Times New Roman" w:cs="Times New Roman" w:hint="eastAsia"/>
          <w:bCs/>
        </w:rPr>
        <w:t>=2</w:t>
      </w:r>
      <w:r>
        <w:rPr>
          <w:rFonts w:ascii="Times New Roman" w:eastAsia="新宋体" w:hAnsi="Times New Roman" w:cs="Times New Roman" w:hint="eastAsia"/>
        </w:rPr>
        <w:t>.....................................................4分</w:t>
      </w:r>
    </w:p>
    <w:p>
      <w:pPr>
        <w:pStyle w:val="PlainText"/>
        <w:tabs>
          <w:tab w:val="left" w:pos="6300"/>
        </w:tabs>
        <w:snapToGrid w:val="0"/>
        <w:spacing w:line="360" w:lineRule="auto"/>
        <w:ind w:firstLine="880" w:firstLineChars="40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 w:hint="eastAsia"/>
          <w:bCs/>
        </w:rPr>
        <w:t>(注：答案不唯一，但x不能取-1、0和1这三个数带入求值)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b/>
          <w:bCs/>
          <w:sz w:val="24"/>
        </w:rPr>
        <w:t>19.解</w:t>
      </w:r>
      <w:r>
        <w:rPr>
          <w:rFonts w:ascii="宋体" w:eastAsia="宋体" w:hAnsi="宋体" w:cs="宋体" w:hint="eastAsia"/>
          <w:szCs w:val="21"/>
        </w:rPr>
        <w:t>：</w:t>
      </w:r>
      <w:r>
        <w:rPr>
          <w:rFonts w:ascii="宋体" w:eastAsia="宋体" w:hAnsi="宋体" w:cs="宋体" w:hint="eastAsia"/>
          <w:szCs w:val="21"/>
        </w:rPr>
        <w:object>
          <v:shape id="_x0000_i1095" type="#_x0000_t75" alt="eqId0612ea766930436eaa0335e1fde3658e" style="width:84pt;height:38.25pt" o:oleicon="f" o:ole="" coordsize="21600,21600" o:preferrelative="t" filled="f" stroked="f">
            <v:stroke joinstyle="miter"/>
            <v:imagedata r:id="rId29" o:title="eqId0612ea766930436eaa0335e1fde3658e"/>
            <o:lock v:ext="edit" aspectratio="t"/>
            <w10:anchorlock/>
          </v:shape>
          <o:OLEObject Type="Embed" ProgID="Equation.DSMT4" ShapeID="_x0000_i1095" DrawAspect="Content" ObjectID="_1468075734" r:id="rId30"/>
        </w:object>
      </w:r>
      <w:r>
        <w:rPr>
          <w:rFonts w:ascii="宋体" w:eastAsia="宋体" w:hAnsi="宋体" w:cs="宋体" w:hint="eastAsia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 w:hint="eastAsia"/>
          <w:szCs w:val="21"/>
        </w:rPr>
        <w:t>由②-①得：2y-2x＝2-a，......................................................4分</w:t>
      </w:r>
    </w:p>
    <w:p>
      <w:pPr>
        <w:spacing w:line="360" w:lineRule="auto"/>
        <w:jc w:val="left"/>
        <w:textAlignment w:val="center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 w:hint="eastAsia"/>
          <w:szCs w:val="21"/>
        </w:rPr>
        <w:t>∵</w:t>
      </w:r>
      <w:r>
        <w:rPr>
          <w:rFonts w:ascii="Times New Roman" w:eastAsia="新宋体" w:hAnsi="Times New Roman" w:cs="Times New Roman" w:hint="eastAsia"/>
          <w:szCs w:val="21"/>
        </w:rPr>
        <w:object>
          <v:shape id="_x0000_i1096" type="#_x0000_t75" alt="eqId1ee409d366ea432ab2d961c3c006325c" style="width:48pt;height:16.5pt" o:oleicon="f" o:ole="" coordsize="21600,21600" o:preferrelative="t" filled="f" stroked="f">
            <v:stroke joinstyle="miter"/>
            <v:imagedata r:id="rId31" o:title="eqId1ee409d366ea432ab2d961c3c006325c"/>
            <o:lock v:ext="edit" aspectratio="t"/>
            <w10:anchorlock/>
          </v:shape>
          <o:OLEObject Type="Embed" ProgID="Equation.DSMT4" ShapeID="_x0000_i1096" DrawAspect="Content" ObjectID="_1468075735" r:id="rId32"/>
        </w:object>
      </w:r>
      <w:r>
        <w:rPr>
          <w:rFonts w:ascii="Times New Roman" w:eastAsia="新宋体" w:hAnsi="Times New Roman" w:cs="Times New Roman" w:hint="eastAsia"/>
          <w:szCs w:val="21"/>
        </w:rPr>
        <w:t>，则</w:t>
      </w:r>
      <w:r>
        <w:rPr>
          <w:rFonts w:ascii="Times New Roman" w:eastAsia="新宋体" w:hAnsi="Times New Roman" w:cs="Times New Roman" w:hint="eastAsia"/>
          <w:szCs w:val="21"/>
        </w:rPr>
        <w:object>
          <v:shape id="_x0000_i1097" type="#_x0000_t75" alt="eqId55ca493af3fd4adab8b687f3c31c22fd" style="width:60pt;height:15.75pt" o:oleicon="f" o:ole="" coordsize="21600,21600" o:preferrelative="t" filled="f" stroked="f">
            <v:stroke joinstyle="miter"/>
            <v:imagedata r:id="rId33" o:title="eqId55ca493af3fd4adab8b687f3c31c22fd"/>
            <o:lock v:ext="edit" aspectratio="t"/>
            <w10:anchorlock/>
          </v:shape>
          <o:OLEObject Type="Embed" ProgID="Equation.DSMT4" ShapeID="_x0000_i1097" DrawAspect="Content" ObjectID="_1468075736" r:id="rId34"/>
        </w:object>
      </w:r>
      <w:r>
        <w:rPr>
          <w:rFonts w:ascii="Times New Roman" w:eastAsia="新宋体" w:hAnsi="Times New Roman" w:cs="Times New Roman" w:hint="eastAsia"/>
          <w:szCs w:val="21"/>
        </w:rPr>
        <w:t>，.........................................6分</w:t>
      </w:r>
    </w:p>
    <w:p>
      <w:pPr>
        <w:spacing w:line="360" w:lineRule="auto"/>
        <w:jc w:val="left"/>
        <w:textAlignment w:val="center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 w:hint="eastAsia"/>
          <w:szCs w:val="21"/>
        </w:rPr>
        <w:t xml:space="preserve">∴2-a＜6，∴a＞-4，   ...............................................................................10分 </w:t>
      </w:r>
    </w:p>
    <w:p>
      <w:pPr>
        <w:spacing w:line="360" w:lineRule="auto"/>
        <w:jc w:val="left"/>
        <w:textAlignment w:val="center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 w:hint="eastAsia"/>
          <w:b/>
          <w:bCs/>
          <w:sz w:val="24"/>
        </w:rPr>
        <w:t>20.</w:t>
      </w:r>
      <w:r>
        <w:rPr>
          <w:rFonts w:ascii="Times New Roman" w:hAnsi="Times New Roman" w:cs="Times New Roman"/>
          <w:bCs/>
          <w:position w:val="-24"/>
        </w:rPr>
        <w:t xml:space="preserve"> </w:t>
      </w:r>
      <w:r>
        <w:rPr>
          <w:rFonts w:eastAsia="宋体" w:hAnsi="宋体" w:cs="宋体" w:hint="eastAsia"/>
          <w:b/>
          <w:bCs/>
          <w:sz w:val="24"/>
        </w:rPr>
        <w:t>.解：</w:t>
      </w:r>
      <w:r>
        <w:rPr>
          <w:rFonts w:ascii="Times New Roman" w:hAnsi="Times New Roman" w:cs="Times New Roman" w:hint="eastAsia"/>
          <w:bCs/>
          <w:position w:val="-24"/>
        </w:rPr>
        <w:t>（1）</w:t>
      </w:r>
      <w:r>
        <w:rPr>
          <w:rFonts w:ascii="Times New Roman" w:hAnsi="Times New Roman" w:cs="Times New Roman"/>
          <w:bCs/>
          <w:position w:val="-24"/>
        </w:rPr>
        <w:object>
          <v:shape id="_x0000_i1098" type="#_x0000_t75" style="width:95.25pt;height:30.75pt" o:oleicon="f" o:ole="" coordsize="21600,21600" o:preferrelative="t" filled="f" stroked="f">
            <v:stroke joinstyle="miter"/>
            <v:imagedata r:id="rId35" o:title=""/>
            <o:lock v:ext="edit" aspectratio="t"/>
            <w10:anchorlock/>
          </v:shape>
          <o:OLEObject Type="Embed" ProgID="Equation.3" ShapeID="_x0000_i1098" DrawAspect="Content" ObjectID="_1468075737" r:id="rId36"/>
        </w:object>
      </w:r>
      <w:r>
        <w:rPr>
          <w:rFonts w:ascii="Times New Roman" w:eastAsia="新宋体" w:hAnsi="Times New Roman" w:cs="Times New Roman" w:hint="eastAsia"/>
          <w:szCs w:val="21"/>
        </w:rPr>
        <w:t>......................................................4分</w:t>
      </w:r>
    </w:p>
    <w:p>
      <w:pPr>
        <w:spacing w:line="360" w:lineRule="auto"/>
        <w:jc w:val="left"/>
        <w:textAlignment w:val="center"/>
        <w:rPr>
          <w:rFonts w:ascii="Times New Roman" w:eastAsia="新宋体" w:hAnsi="Times New Roman" w:cs="Times New Roman"/>
          <w:szCs w:val="21"/>
        </w:rPr>
      </w:pPr>
      <w:r>
        <w:rPr>
          <w:rFonts w:ascii="Times New Roman" w:hAnsi="Times New Roman" w:cs="Times New Roman" w:hint="eastAsia"/>
          <w:bCs/>
          <w:position w:val="-24"/>
        </w:rPr>
        <w:t xml:space="preserve">（2）左边= </w:t>
      </w:r>
      <w:r>
        <w:rPr>
          <w:rFonts w:ascii="Times New Roman" w:hAnsi="Times New Roman" w:cs="Times New Roman"/>
          <w:bCs/>
          <w:position w:val="-24"/>
        </w:rPr>
        <w:object>
          <v:shape id="_x0000_i1099" type="#_x0000_t75" style="width:26.8pt;height:32.8pt" o:oleicon="f" o:ole="" coordsize="21600,21600" o:preferrelative="t" filled="f" stroked="f">
            <v:imagedata r:id="rId37" o:title=""/>
            <o:lock v:ext="edit" aspectratio="t"/>
            <w10:anchorlock/>
          </v:shape>
          <o:OLEObject Type="Embed" ProgID="Equation.3" ShapeID="_x0000_i1099" DrawAspect="Content" ObjectID="_1468075738" r:id="rId38"/>
        </w:object>
      </w:r>
      <w:r>
        <w:rPr>
          <w:rFonts w:ascii="Times New Roman" w:hAnsi="Times New Roman" w:cs="Times New Roman" w:hint="eastAsia"/>
          <w:bCs/>
          <w:position w:val="-24"/>
        </w:rPr>
        <w:t xml:space="preserve">          </w:t>
      </w:r>
      <w:r>
        <w:rPr>
          <w:rFonts w:ascii="Times New Roman" w:hAnsi="Times New Roman" w:cs="Times New Roman" w:hint="eastAsia"/>
          <w:bCs/>
          <w:position w:val="-24"/>
          <w:lang w:val="en-US" w:eastAsia="zh-CN"/>
        </w:rPr>
        <w:t xml:space="preserve">     </w:t>
      </w:r>
      <w:r>
        <w:rPr>
          <w:rFonts w:ascii="Times New Roman" w:eastAsia="新宋体" w:hAnsi="Times New Roman" w:cs="Times New Roman" w:hint="eastAsia"/>
          <w:szCs w:val="21"/>
        </w:rPr>
        <w:t>......................................................6分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  <w:position w:val="-24"/>
        </w:rPr>
      </w:pPr>
      <w:r>
        <w:rPr>
          <w:rFonts w:ascii="Times New Roman" w:hAnsi="Times New Roman" w:cs="Times New Roman" w:hint="eastAsia"/>
          <w:bCs/>
          <w:position w:val="-24"/>
        </w:rPr>
        <w:t xml:space="preserve">  右边= </w:t>
      </w:r>
      <w:r>
        <w:rPr>
          <w:rFonts w:ascii="Times New Roman" w:hAnsi="Times New Roman" w:cs="Times New Roman"/>
          <w:bCs/>
          <w:position w:val="-24"/>
        </w:rPr>
        <w:object>
          <v:shape id="_x0000_i1100" type="#_x0000_t75" style="width:81.75pt;height:30.75pt" o:oleicon="f" o:ole="" coordsize="21600,21600" o:preferrelative="t" filled="f" stroked="f">
            <v:stroke joinstyle="miter"/>
            <v:imagedata r:id="rId39" o:title=""/>
            <o:lock v:ext="edit" aspectratio="t"/>
            <w10:anchorlock/>
          </v:shape>
          <o:OLEObject Type="Embed" ProgID="Equation.3" ShapeID="_x0000_i1100" DrawAspect="Content" ObjectID="_1468075739" r:id="rId40"/>
        </w:object>
      </w:r>
      <w:r>
        <w:rPr>
          <w:rFonts w:ascii="Times New Roman" w:hAnsi="Times New Roman" w:cs="Times New Roman" w:hint="eastAsia"/>
          <w:bCs/>
          <w:position w:val="-24"/>
        </w:rPr>
        <w:t>=</w:t>
      </w:r>
      <w:r>
        <w:rPr>
          <w:rFonts w:ascii="Times New Roman" w:hAnsi="Times New Roman" w:cs="Times New Roman"/>
          <w:bCs/>
          <w:position w:val="-24"/>
        </w:rPr>
        <w:object>
          <v:shape id="_x0000_i1101" type="#_x0000_t75" style="width:26.8pt;height:32.8pt" o:oleicon="f" o:ole="" coordsize="21600,21600" o:preferrelative="t" filled="f" stroked="f">
            <v:imagedata r:id="rId41" o:title=""/>
            <o:lock v:ext="edit" aspectratio="t"/>
            <w10:anchorlock/>
          </v:shape>
          <o:OLEObject Type="Embed" ProgID="Equation.3" ShapeID="_x0000_i1101" DrawAspect="Content" ObjectID="_1468075740" r:id="rId42"/>
        </w:object>
      </w:r>
      <w:r>
        <w:rPr>
          <w:rFonts w:ascii="Times New Roman" w:eastAsia="新宋体" w:hAnsi="Times New Roman" w:cs="Times New Roman" w:hint="eastAsia"/>
          <w:szCs w:val="21"/>
        </w:rPr>
        <w:t>......................................................8分</w:t>
      </w:r>
    </w:p>
    <w:p>
      <w:pPr>
        <w:spacing w:line="360" w:lineRule="auto"/>
        <w:ind w:firstLine="220" w:firstLineChars="100"/>
        <w:jc w:val="left"/>
        <w:textAlignment w:val="center"/>
        <w:rPr>
          <w:rFonts w:ascii="Times New Roman" w:eastAsia="新宋体" w:hAnsi="Times New Roman" w:cs="Times New Roman"/>
          <w:szCs w:val="21"/>
        </w:rPr>
      </w:pPr>
      <w:r>
        <w:rPr>
          <w:rFonts w:ascii="Times New Roman" w:hAnsi="Times New Roman" w:cs="Times New Roman" w:hint="eastAsia"/>
          <w:bCs/>
          <w:position w:val="-24"/>
        </w:rPr>
        <w:t>所以左边=右边，所以等式成立。</w:t>
      </w:r>
      <w:r>
        <w:rPr>
          <w:rFonts w:ascii="Times New Roman" w:eastAsia="新宋体" w:hAnsi="Times New Roman" w:cs="Times New Roman" w:hint="eastAsia"/>
          <w:szCs w:val="21"/>
        </w:rPr>
        <w:t>......................................................10分</w:t>
      </w:r>
    </w:p>
    <w:p>
      <w:pPr>
        <w:pStyle w:val="PlainText"/>
        <w:tabs>
          <w:tab w:val="left" w:pos="6300"/>
        </w:tabs>
        <w:snapToGrid w:val="0"/>
        <w:spacing w:line="360" w:lineRule="auto"/>
        <w:rPr>
          <w:rFonts w:eastAsia="宋体" w:hAnsi="宋体" w:cs="宋体"/>
        </w:rPr>
      </w:pPr>
      <w:r>
        <w:rPr>
          <w:rFonts w:eastAsia="宋体" w:hAnsi="宋体" w:cs="宋体" w:hint="eastAsia"/>
          <w:b/>
          <w:bCs/>
          <w:sz w:val="24"/>
          <w:szCs w:val="24"/>
        </w:rPr>
        <w:t>21.解：</w:t>
      </w:r>
      <w:r>
        <w:rPr>
          <w:rFonts w:eastAsia="宋体" w:hAnsi="宋体" w:cs="宋体" w:hint="eastAsia"/>
        </w:rPr>
        <w:t>（1）</w:t>
      </w:r>
      <w:r>
        <w:rPr>
          <w:rFonts w:eastAsia="宋体" w:hAnsi="宋体" w:cs="宋体" w:hint="eastAsia"/>
          <w:b/>
          <w:position w:val="-6"/>
        </w:rPr>
        <w:object>
          <v:shape id="_x0000_i1102" type="#_x0000_t75" style="width:36pt;height:15.75pt" o:oleicon="f" o:ole="" coordsize="21600,21600" o:preferrelative="t" filled="f" stroked="f">
            <v:imagedata r:id="rId43" o:title=""/>
            <o:lock v:ext="edit" aspectratio="t"/>
            <w10:anchorlock/>
          </v:shape>
          <o:OLEObject Type="Embed" ProgID="Equation.3" ShapeID="_x0000_i1102" DrawAspect="Content" ObjectID="_1468075741" r:id="rId44"/>
        </w:object>
      </w:r>
      <w:r>
        <w:rPr>
          <w:rFonts w:eastAsia="宋体" w:hAnsi="宋体" w:cs="宋体" w:hint="eastAsia"/>
        </w:rPr>
        <w:t>；.............................................2分</w:t>
      </w:r>
    </w:p>
    <w:p>
      <w:pPr>
        <w:spacing w:line="360" w:lineRule="auto"/>
        <w:ind w:firstLine="220" w:firstLineChars="10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（2）（a+b）（a﹣b）；..............................................4分</w:t>
      </w:r>
    </w:p>
    <w:p>
      <w:pPr>
        <w:numPr>
          <w:ilvl w:val="0"/>
          <w:numId w:val="6"/>
        </w:numPr>
        <w:spacing w:line="360" w:lineRule="auto"/>
        <w:ind w:left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b/>
          <w:position w:val="-6"/>
          <w:szCs w:val="21"/>
        </w:rPr>
        <w:object>
          <v:shape id="_x0000_i1103" type="#_x0000_t75" style="width:36pt;height:15.75pt" o:oleicon="f" o:ole="" coordsize="21600,21600" o:preferrelative="t" filled="f" stroked="f">
            <v:stroke joinstyle="miter"/>
            <v:imagedata r:id="rId45" o:title=""/>
            <o:lock v:ext="edit" aspectratio="t"/>
            <w10:anchorlock/>
          </v:shape>
          <o:OLEObject Type="Embed" ProgID="Equation.3" ShapeID="_x0000_i1103" DrawAspect="Content" ObjectID="_1468075742" r:id="rId46"/>
        </w:object>
      </w:r>
      <w:r>
        <w:rPr>
          <w:rFonts w:ascii="宋体" w:eastAsia="宋体" w:hAnsi="宋体" w:cs="宋体" w:hint="eastAsia"/>
          <w:szCs w:val="21"/>
        </w:rPr>
        <w:t>＝（a+b）（a﹣b）；...................................6分</w:t>
      </w:r>
    </w:p>
    <w:p>
      <w:pPr>
        <w:spacing w:line="360" w:lineRule="auto"/>
        <w:ind w:firstLine="220" w:firstLineChars="10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（4）原式</w:t>
      </w:r>
      <m:oMath>
        <m:r>
          <w:rPr>
            <w:rFonts w:ascii="Cambria Math" w:eastAsia="宋体" w:hAnsi="Cambria Math" w:cs="宋体" w:hint="eastAsia"/>
            <w:szCs w:val="21"/>
          </w:rPr>
          <m:t>=(1−</m:t>
        </m:r>
        <m:f>
          <m:fPr>
            <m:ctrlPr>
              <w:rPr>
                <w:rFonts w:ascii="Cambria Math" w:eastAsia="宋体" w:hAnsi="Cambria Math" w:cs="宋体" w:hint="eastAsia"/>
                <w:szCs w:val="21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1</m:t>
            </m:r>
          </m:num>
          <m:den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2</m:t>
            </m:r>
          </m:den>
        </m:f>
        <m:r>
          <w:rPr>
            <w:rFonts w:ascii="Cambria Math" w:eastAsia="宋体" w:hAnsi="Cambria Math" w:cs="宋体" w:hint="eastAsia"/>
            <w:szCs w:val="21"/>
          </w:rPr>
          <m:t>)(1+</m:t>
        </m:r>
        <m:f>
          <m:fPr>
            <m:ctrlPr>
              <w:rPr>
                <w:rFonts w:ascii="Cambria Math" w:eastAsia="宋体" w:hAnsi="Cambria Math" w:cs="宋体" w:hint="eastAsia"/>
                <w:szCs w:val="21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1</m:t>
            </m:r>
          </m:num>
          <m:den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2</m:t>
            </m:r>
          </m:den>
        </m:f>
        <m:r>
          <w:rPr>
            <w:rFonts w:ascii="Cambria Math" w:eastAsia="宋体" w:hAnsi="Cambria Math" w:cs="宋体" w:hint="eastAsia"/>
            <w:szCs w:val="21"/>
          </w:rPr>
          <m:t>)(1−</m:t>
        </m:r>
        <m:f>
          <m:fPr>
            <m:ctrlPr>
              <w:rPr>
                <w:rFonts w:ascii="Cambria Math" w:eastAsia="宋体" w:hAnsi="Cambria Math" w:cs="宋体" w:hint="eastAsia"/>
                <w:szCs w:val="21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1</m:t>
            </m:r>
          </m:num>
          <m:den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3</m:t>
            </m:r>
          </m:den>
        </m:f>
        <m:r>
          <w:rPr>
            <w:rFonts w:ascii="Cambria Math" w:eastAsia="宋体" w:hAnsi="Cambria Math" w:cs="宋体" w:hint="eastAsia"/>
            <w:szCs w:val="21"/>
          </w:rPr>
          <m:t>)(1+</m:t>
        </m:r>
        <m:f>
          <m:fPr>
            <m:ctrlPr>
              <w:rPr>
                <w:rFonts w:ascii="Cambria Math" w:eastAsia="宋体" w:hAnsi="Cambria Math" w:cs="宋体" w:hint="eastAsia"/>
                <w:szCs w:val="21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1</m:t>
            </m:r>
          </m:num>
          <m:den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3</m:t>
            </m:r>
          </m:den>
        </m:f>
        <m:r>
          <w:rPr>
            <w:rFonts w:ascii="Cambria Math" w:eastAsia="宋体" w:hAnsi="Cambria Math" w:cs="宋体" w:hint="eastAsia"/>
            <w:szCs w:val="21"/>
          </w:rPr>
          <m:t>)⋯(1−</m:t>
        </m:r>
        <m:f>
          <m:fPr>
            <m:ctrlPr>
              <w:rPr>
                <w:rFonts w:ascii="Cambria Math" w:eastAsia="宋体" w:hAnsi="Cambria Math" w:cs="宋体" w:hint="eastAsia"/>
                <w:szCs w:val="21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1</m:t>
            </m:r>
          </m:num>
          <m:den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99</m:t>
            </m:r>
          </m:den>
        </m:f>
        <m:r>
          <w:rPr>
            <w:rFonts w:ascii="Cambria Math" w:eastAsia="宋体" w:hAnsi="Cambria Math" w:cs="宋体" w:hint="eastAsia"/>
            <w:szCs w:val="21"/>
          </w:rPr>
          <m:t>)(1+</m:t>
        </m:r>
        <m:f>
          <m:fPr>
            <m:ctrlPr>
              <w:rPr>
                <w:rFonts w:ascii="Cambria Math" w:eastAsia="宋体" w:hAnsi="Cambria Math" w:cs="宋体" w:hint="eastAsia"/>
                <w:szCs w:val="21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1</m:t>
            </m:r>
          </m:num>
          <m:den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99</m:t>
            </m:r>
          </m:den>
        </m:f>
        <m:r>
          <w:rPr>
            <w:rFonts w:ascii="Cambria Math" w:eastAsia="宋体" w:hAnsi="Cambria Math" w:cs="宋体" w:hint="eastAsia"/>
            <w:szCs w:val="21"/>
          </w:rPr>
          <m:t>)(1−</m:t>
        </m:r>
        <m:f>
          <m:fPr>
            <m:ctrlPr>
              <w:rPr>
                <w:rFonts w:ascii="Cambria Math" w:eastAsia="宋体" w:hAnsi="Cambria Math" w:cs="宋体" w:hint="eastAsia"/>
                <w:szCs w:val="21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1</m:t>
            </m:r>
          </m:num>
          <m:den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100</m:t>
            </m:r>
          </m:den>
        </m:f>
        <m:r>
          <w:rPr>
            <w:rFonts w:ascii="Cambria Math" w:eastAsia="宋体" w:hAnsi="Cambria Math" w:cs="宋体" w:hint="eastAsia"/>
            <w:szCs w:val="21"/>
          </w:rPr>
          <m:t>)(1+</m:t>
        </m:r>
        <m:f>
          <m:fPr>
            <m:ctrlPr>
              <w:rPr>
                <w:rFonts w:ascii="Cambria Math" w:eastAsia="宋体" w:hAnsi="Cambria Math" w:cs="宋体" w:hint="eastAsia"/>
                <w:szCs w:val="21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1</m:t>
            </m:r>
          </m:num>
          <m:den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100</m:t>
            </m:r>
          </m:den>
        </m:f>
        <m:r>
          <w:rPr>
            <w:rFonts w:ascii="Cambria Math" w:eastAsia="宋体" w:hAnsi="Cambria Math" w:cs="宋体" w:hint="eastAsia"/>
            <w:szCs w:val="21"/>
          </w:rPr>
          <m:t>)</m:t>
        </m:r>
      </m:oMath>
      <w:r>
        <w:rPr>
          <w:rFonts w:ascii="宋体" w:eastAsia="宋体" w:hAnsi="宋体" w:cs="宋体" w:hint="eastAsia"/>
          <w:szCs w:val="21"/>
        </w:rPr>
        <w:t>，</w:t>
      </w:r>
    </w:p>
    <w:p>
      <w:pPr>
        <w:spacing w:line="360" w:lineRule="auto"/>
        <w:ind w:left="286" w:firstLine="880" w:leftChars="130" w:firstLineChars="400"/>
        <w:rPr>
          <w:rFonts w:ascii="宋体" w:eastAsia="宋体" w:hAnsi="宋体" w:cs="宋体"/>
          <w:szCs w:val="21"/>
        </w:rPr>
      </w:pPr>
      <m:oMath>
        <m:r>
          <w:rPr>
            <w:rFonts w:ascii="Cambria Math" w:eastAsia="宋体" w:hAnsi="Cambria Math" w:cs="宋体" w:hint="eastAsia"/>
            <w:szCs w:val="21"/>
          </w:rPr>
          <m:t>=</m:t>
        </m:r>
        <m:f>
          <m:fPr>
            <m:ctrlPr>
              <w:rPr>
                <w:rFonts w:ascii="Cambria Math" w:eastAsia="宋体" w:hAnsi="Cambria Math" w:cs="宋体" w:hint="eastAsia"/>
                <w:szCs w:val="21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1</m:t>
            </m:r>
          </m:num>
          <m:den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2</m:t>
            </m:r>
          </m:den>
        </m:f>
        <m:r>
          <w:rPr>
            <w:rFonts w:ascii="Cambria Math" w:eastAsia="宋体" w:hAnsi="Cambria Math" w:cs="宋体" w:hint="eastAsia"/>
            <w:szCs w:val="21"/>
          </w:rPr>
          <m:t>×</m:t>
        </m:r>
        <m:f>
          <m:fPr>
            <m:ctrlPr>
              <w:rPr>
                <w:rFonts w:ascii="Cambria Math" w:eastAsia="宋体" w:hAnsi="Cambria Math" w:cs="宋体" w:hint="eastAsia"/>
                <w:szCs w:val="21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3</m:t>
            </m:r>
          </m:num>
          <m:den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2</m:t>
            </m:r>
          </m:den>
        </m:f>
        <m:r>
          <w:rPr>
            <w:rFonts w:ascii="Cambria Math" w:eastAsia="宋体" w:hAnsi="Cambria Math" w:cs="宋体" w:hint="eastAsia"/>
            <w:szCs w:val="21"/>
          </w:rPr>
          <m:t>×</m:t>
        </m:r>
        <m:f>
          <m:fPr>
            <m:ctrlPr>
              <w:rPr>
                <w:rFonts w:ascii="Cambria Math" w:eastAsia="宋体" w:hAnsi="Cambria Math" w:cs="宋体" w:hint="eastAsia"/>
                <w:szCs w:val="21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2</m:t>
            </m:r>
          </m:num>
          <m:den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3</m:t>
            </m:r>
          </m:den>
        </m:f>
        <m:r>
          <w:rPr>
            <w:rFonts w:ascii="Cambria Math" w:eastAsia="宋体" w:hAnsi="Cambria Math" w:cs="宋体" w:hint="eastAsia"/>
            <w:szCs w:val="21"/>
          </w:rPr>
          <m:t>×</m:t>
        </m:r>
        <m:f>
          <m:fPr>
            <m:ctrlPr>
              <w:rPr>
                <w:rFonts w:ascii="Cambria Math" w:eastAsia="宋体" w:hAnsi="Cambria Math" w:cs="宋体" w:hint="eastAsia"/>
                <w:szCs w:val="21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4</m:t>
            </m:r>
          </m:num>
          <m:den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3</m:t>
            </m:r>
          </m:den>
        </m:f>
        <m:r>
          <w:rPr>
            <w:rFonts w:ascii="Cambria Math" w:eastAsia="宋体" w:hAnsi="Cambria Math" w:cs="宋体" w:hint="eastAsia"/>
            <w:szCs w:val="21"/>
          </w:rPr>
          <m:t>×⋯×</m:t>
        </m:r>
        <m:f>
          <m:fPr>
            <m:ctrlPr>
              <w:rPr>
                <w:rFonts w:ascii="Cambria Math" w:eastAsia="宋体" w:hAnsi="Cambria Math" w:cs="宋体" w:hint="eastAsia"/>
                <w:szCs w:val="21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98</m:t>
            </m:r>
          </m:num>
          <m:den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99</m:t>
            </m:r>
          </m:den>
        </m:f>
        <m:r>
          <w:rPr>
            <w:rFonts w:ascii="Cambria Math" w:eastAsia="宋体" w:hAnsi="Cambria Math" w:cs="宋体" w:hint="eastAsia"/>
            <w:szCs w:val="21"/>
          </w:rPr>
          <m:t>×</m:t>
        </m:r>
        <m:f>
          <m:fPr>
            <m:ctrlPr>
              <w:rPr>
                <w:rFonts w:ascii="Cambria Math" w:eastAsia="宋体" w:hAnsi="Cambria Math" w:cs="宋体" w:hint="eastAsia"/>
                <w:szCs w:val="21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100</m:t>
            </m:r>
          </m:num>
          <m:den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99</m:t>
            </m:r>
          </m:den>
        </m:f>
        <m:r>
          <w:rPr>
            <w:rFonts w:ascii="Cambria Math" w:eastAsia="宋体" w:hAnsi="Cambria Math" w:cs="宋体" w:hint="eastAsia"/>
            <w:szCs w:val="21"/>
          </w:rPr>
          <m:t>×</m:t>
        </m:r>
        <m:f>
          <m:fPr>
            <m:ctrlPr>
              <w:rPr>
                <w:rFonts w:ascii="Cambria Math" w:eastAsia="宋体" w:hAnsi="Cambria Math" w:cs="宋体" w:hint="eastAsia"/>
                <w:szCs w:val="21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99</m:t>
            </m:r>
          </m:num>
          <m:den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100</m:t>
            </m:r>
          </m:den>
        </m:f>
        <m:r>
          <w:rPr>
            <w:rFonts w:ascii="Cambria Math" w:eastAsia="宋体" w:hAnsi="Cambria Math" w:cs="宋体" w:hint="eastAsia"/>
            <w:szCs w:val="21"/>
          </w:rPr>
          <m:t>×</m:t>
        </m:r>
        <m:f>
          <m:fPr>
            <m:ctrlPr>
              <w:rPr>
                <w:rFonts w:ascii="Cambria Math" w:eastAsia="宋体" w:hAnsi="Cambria Math" w:cs="宋体" w:hint="eastAsia"/>
                <w:szCs w:val="21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101</m:t>
            </m:r>
          </m:num>
          <m:den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100</m:t>
            </m:r>
          </m:den>
        </m:f>
      </m:oMath>
      <w:r>
        <w:rPr>
          <w:rFonts w:ascii="宋体" w:eastAsia="宋体" w:hAnsi="宋体" w:cs="宋体" w:hint="eastAsia"/>
          <w:szCs w:val="21"/>
        </w:rPr>
        <w:t>，</w:t>
      </w:r>
    </w:p>
    <w:p>
      <w:pPr>
        <w:spacing w:line="360" w:lineRule="auto"/>
        <w:ind w:left="286" w:firstLine="880" w:leftChars="130" w:firstLineChars="400"/>
        <w:rPr>
          <w:rFonts w:ascii="宋体" w:eastAsia="宋体" w:hAnsi="宋体" w:cs="宋体"/>
          <w:szCs w:val="21"/>
        </w:rPr>
      </w:pPr>
      <m:oMath>
        <m:r>
          <w:rPr>
            <w:rFonts w:ascii="Cambria Math" w:eastAsia="宋体" w:hAnsi="Cambria Math" w:cs="宋体" w:hint="eastAsia"/>
            <w:szCs w:val="21"/>
          </w:rPr>
          <m:t>=</m:t>
        </m:r>
        <m:f>
          <m:fPr>
            <m:ctrlPr>
              <w:rPr>
                <w:rFonts w:ascii="Cambria Math" w:eastAsia="宋体" w:hAnsi="Cambria Math" w:cs="宋体" w:hint="eastAsia"/>
                <w:szCs w:val="21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101</m:t>
            </m:r>
          </m:num>
          <m:den>
            <m:ctrlPr>
              <w:rPr>
                <w:rFonts w:ascii="Cambria Math" w:eastAsia="宋体" w:hAnsi="Cambria Math" w:cs="宋体" w:hint="eastAsia"/>
                <w:szCs w:val="21"/>
              </w:rPr>
            </m:ctrlPr>
            <m:r>
              <w:rPr>
                <w:rFonts w:ascii="Cambria Math" w:eastAsia="宋体" w:hAnsi="Cambria Math" w:cs="宋体" w:hint="eastAsia"/>
                <w:szCs w:val="21"/>
              </w:rPr>
              <m:t>200</m:t>
            </m:r>
          </m:den>
        </m:f>
      </m:oMath>
      <w:r>
        <w:rPr>
          <w:rFonts w:ascii="宋体" w:eastAsia="宋体" w:hAnsi="宋体" w:cs="宋体" w:hint="eastAsia"/>
          <w:szCs w:val="21"/>
        </w:rPr>
        <w:t>．..................................................12分</w:t>
      </w:r>
    </w:p>
    <w:p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b/>
          <w:bCs/>
          <w:sz w:val="24"/>
        </w:rPr>
        <w:t>22.解：</w:t>
      </w:r>
      <w:r>
        <w:rPr>
          <w:rFonts w:ascii="宋体" w:eastAsia="宋体" w:hAnsi="宋体" w:cs="宋体" w:hint="eastAsia"/>
          <w:szCs w:val="21"/>
        </w:rPr>
        <w:t>设另一个因式为（x＋a），</w:t>
      </w:r>
    </w:p>
    <w:p>
      <w:pPr>
        <w:spacing w:line="360" w:lineRule="auto"/>
        <w:ind w:firstLine="660" w:firstLineChars="300"/>
        <w:rPr>
          <w:rFonts w:ascii="宋体" w:eastAsia="宋体" w:hAnsi="宋体" w:cs="宋体"/>
          <w:szCs w:val="21"/>
        </w:rPr>
      </w:pPr>
      <w:r>
        <w:rPr>
          <w:rFonts w:ascii="Times New Roman" w:eastAsia="新宋体" w:hAnsi="Times New Roman" w:cs="Times New Roman" w:hint="eastAsia"/>
          <w:szCs w:val="21"/>
        </w:rPr>
        <w:t>∴</w:t>
      </w:r>
      <w:r>
        <w:rPr>
          <w:rFonts w:ascii="宋体" w:eastAsia="宋体" w:hAnsi="宋体" w:cs="宋体" w:hint="eastAsia"/>
          <w:szCs w:val="21"/>
        </w:rPr>
        <w:t>2x</w:t>
      </w:r>
      <w:r>
        <w:rPr>
          <w:rFonts w:ascii="宋体" w:eastAsia="宋体" w:hAnsi="宋体" w:cs="宋体" w:hint="eastAsia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szCs w:val="21"/>
        </w:rPr>
        <w:t>＋3x-k＝（2x-5）（x＋a），</w:t>
      </w:r>
    </w:p>
    <w:p>
      <w:pPr>
        <w:spacing w:line="360" w:lineRule="auto"/>
        <w:ind w:firstLine="660" w:firstLineChars="300"/>
        <w:rPr>
          <w:rFonts w:ascii="宋体" w:eastAsia="宋体" w:hAnsi="宋体" w:cs="宋体"/>
          <w:szCs w:val="21"/>
        </w:rPr>
      </w:pPr>
      <w:r>
        <w:rPr>
          <w:rFonts w:ascii="Times New Roman" w:eastAsia="新宋体" w:hAnsi="Times New Roman" w:cs="Times New Roman" w:hint="eastAsia"/>
          <w:szCs w:val="21"/>
        </w:rPr>
        <w:t>∴</w:t>
      </w:r>
      <w:r>
        <w:rPr>
          <w:rFonts w:ascii="宋体" w:eastAsia="宋体" w:hAnsi="宋体" w:cs="宋体" w:hint="eastAsia"/>
          <w:szCs w:val="21"/>
        </w:rPr>
        <w:t>2x</w:t>
      </w:r>
      <w:r>
        <w:rPr>
          <w:rFonts w:ascii="宋体" w:eastAsia="宋体" w:hAnsi="宋体" w:cs="宋体" w:hint="eastAsia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szCs w:val="21"/>
        </w:rPr>
        <w:t>＋3x-k=2x</w:t>
      </w:r>
      <w:r>
        <w:rPr>
          <w:rFonts w:ascii="宋体" w:eastAsia="宋体" w:hAnsi="宋体" w:cs="宋体" w:hint="eastAsia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szCs w:val="21"/>
        </w:rPr>
        <w:t>+(2a-5)x-5a,</w:t>
      </w:r>
    </w:p>
    <w:p>
      <w:pPr>
        <w:spacing w:line="360" w:lineRule="auto"/>
        <w:ind w:firstLine="880" w:firstLineChars="40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2a-5=3, -5a=-k, 解得a=4, k=20 .</w:t>
      </w:r>
    </w:p>
    <w:p>
      <w:pPr>
        <w:spacing w:line="360" w:lineRule="auto"/>
        <w:ind w:firstLine="660" w:firstLineChars="30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另一个因式为（x＋4），k的值为20．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Times New Roman" w:eastAsia="新宋体" w:hAnsi="Times New Roman" w:cs="Times New Roman" w:hint="eastAsia"/>
          <w:b/>
          <w:bCs/>
          <w:sz w:val="24"/>
        </w:rPr>
        <w:t>23解：</w:t>
      </w:r>
      <w:r>
        <w:rPr>
          <w:rFonts w:ascii="宋体" w:eastAsia="宋体" w:hAnsi="宋体" w:cs="宋体" w:hint="eastAsia"/>
          <w:szCs w:val="21"/>
        </w:rPr>
        <w:t>（1）设一次性医用外科口罩的单价是x元，则N95口罩的单价是（x＋10）元，</w:t>
      </w:r>
    </w:p>
    <w:p>
      <w:pPr>
        <w:spacing w:line="360" w:lineRule="auto"/>
        <w:ind w:firstLine="1100" w:firstLineChars="500"/>
        <w:jc w:val="left"/>
        <w:textAlignment w:val="center"/>
        <w:rPr>
          <w:rFonts w:ascii="宋体" w:eastAsia="宋体" w:hAnsi="宋体" w:cs="宋体"/>
          <w:color w:val="FF0000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依题意有 </w:t>
      </w:r>
      <w:r>
        <w:rPr>
          <w:rFonts w:ascii="Times New Roman" w:hAnsi="Times New Roman" w:cs="Times New Roman"/>
          <w:bCs/>
          <w:position w:val="-24"/>
          <w:szCs w:val="21"/>
        </w:rPr>
        <w:object>
          <v:shape id="_x0000_i1104" type="#_x0000_t75" style="width:84pt;height:24.75pt" o:oleicon="f" o:ole="" coordsize="21600,21600" o:preferrelative="t" filled="f" stroked="f">
            <v:stroke joinstyle="miter"/>
            <v:imagedata r:id="rId47" o:title=""/>
            <o:lock v:ext="edit" aspectratio="t"/>
            <w10:anchorlock/>
          </v:shape>
          <o:OLEObject Type="Embed" ProgID="Equation.3" ShapeID="_x0000_i1104" DrawAspect="Content" ObjectID="_1468075743" r:id="rId48"/>
        </w:object>
      </w:r>
    </w:p>
    <w:p>
      <w:pPr>
        <w:spacing w:line="360" w:lineRule="auto"/>
        <w:ind w:firstLine="880" w:firstLineChars="400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解得x＝2，</w:t>
      </w:r>
    </w:p>
    <w:p>
      <w:pPr>
        <w:spacing w:line="360" w:lineRule="auto"/>
        <w:ind w:firstLine="880" w:firstLineChars="400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经检验，x＝2是原方程的解，</w:t>
      </w:r>
    </w:p>
    <w:p>
      <w:pPr>
        <w:spacing w:line="360" w:lineRule="auto"/>
        <w:ind w:firstLine="880" w:firstLineChars="400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x+10=2+10=12（元）.</w:t>
      </w:r>
    </w:p>
    <w:p>
      <w:pPr>
        <w:spacing w:line="360" w:lineRule="auto"/>
        <w:ind w:firstLine="660" w:firstLineChars="300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答：一次性医外科口罩的单价是2元，N95口罩的单价是12元；</w:t>
      </w:r>
    </w:p>
    <w:p>
      <w:pPr>
        <w:spacing w:line="360" w:lineRule="auto"/>
        <w:ind w:firstLine="220" w:firstLineChars="100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（2）设购进一次性医用外科口罩y只，</w:t>
      </w:r>
    </w:p>
    <w:p>
      <w:pPr>
        <w:spacing w:line="360" w:lineRule="auto"/>
        <w:ind w:firstLine="440" w:firstLineChars="200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依题意有2y+12 (2000-y)≤10000, </w:t>
      </w:r>
    </w:p>
    <w:p>
      <w:pPr>
        <w:spacing w:line="360" w:lineRule="auto"/>
        <w:ind w:firstLine="440" w:firstLineChars="200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解得：y≥1400．</w:t>
      </w:r>
    </w:p>
    <w:p>
      <w:pPr>
        <w:spacing w:line="360" w:lineRule="auto"/>
        <w:ind w:firstLine="440" w:firstLineChars="200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答：至少购进一次性医用外科口罩1400只.</w:t>
      </w:r>
    </w:p>
    <w:p>
      <w:pPr>
        <w:spacing w:before="177"/>
        <w:ind w:left="891" w:right="0" w:firstLine="0"/>
        <w:jc w:val="left"/>
        <w:rPr>
          <w:sz w:val="18"/>
        </w:rPr>
      </w:pPr>
      <w:bookmarkStart w:id="0" w:name="_GoBack"/>
      <w:bookmarkEnd w:id="0"/>
    </w:p>
    <w:sectPr>
      <w:type w:val="continuous"/>
      <w:pgSz w:w="20640" w:h="14570" w:orient="landscape"/>
      <w:pgMar w:top="0" w:right="1000" w:bottom="280" w:left="700" w:header="720" w:footer="720" w:gutter="0"/>
      <w:cols w:num="2" w:space="708" w:equalWidth="0">
        <w:col w:w="8003" w:space="40"/>
        <w:col w:w="1089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4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2D8D382"/>
    <w:multiLevelType w:val="singleLevel"/>
    <w:tmpl w:val="82D8D382"/>
    <w:lvl w:ilvl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166CDD3"/>
    <w:multiLevelType w:val="singleLevel"/>
    <w:tmpl w:val="9166CDD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F092B84"/>
    <w:multiLevelType w:val="multilevel"/>
    <w:tmpl w:val="CF092B84"/>
    <w:lvl w:ilvl="0">
      <w:start w:val="1"/>
      <w:numFmt w:val="decimal"/>
      <w:lvlText w:val="（%1）"/>
      <w:lvlJc w:val="left"/>
      <w:pPr>
        <w:ind w:left="1379" w:hanging="527"/>
        <w:jc w:val="left"/>
      </w:pPr>
      <w:rPr>
        <w:rFonts w:ascii="宋体" w:eastAsia="宋体" w:hAnsi="宋体" w:cs="宋体" w:hint="default"/>
        <w:spacing w:val="-77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2169" w:hanging="527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958" w:hanging="52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748" w:hanging="52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537" w:hanging="52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326" w:hanging="52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116" w:hanging="52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905" w:hanging="52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695" w:hanging="527"/>
      </w:pPr>
      <w:rPr>
        <w:rFonts w:hint="default"/>
        <w:lang w:val="zh-CN" w:eastAsia="zh-CN" w:bidi="zh-CN"/>
      </w:rPr>
    </w:lvl>
  </w:abstractNum>
  <w:abstractNum w:abstractNumId="3">
    <w:nsid w:val="ED3A9DC6"/>
    <w:multiLevelType w:val="singleLevel"/>
    <w:tmpl w:val="ED3A9DC6"/>
    <w:lvl w:ilvl="0">
      <w:start w:val="3"/>
      <w:numFmt w:val="decimal"/>
      <w:suff w:val="space"/>
      <w:lvlText w:val="（%1）"/>
      <w:lvlJc w:val="left"/>
      <w:pPr>
        <w:ind w:left="-63"/>
      </w:pPr>
    </w:lvl>
  </w:abstractNum>
  <w:abstractNum w:abstractNumId="4">
    <w:nsid w:val="0053208E"/>
    <w:multiLevelType w:val="multilevel"/>
    <w:tmpl w:val="0053208E"/>
    <w:lvl w:ilvl="0">
      <w:start w:val="1"/>
      <w:numFmt w:val="decimal"/>
      <w:lvlText w:val="（%1）"/>
      <w:lvlJc w:val="left"/>
      <w:pPr>
        <w:ind w:left="1379" w:hanging="527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2169" w:hanging="527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958" w:hanging="52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748" w:hanging="52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537" w:hanging="52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326" w:hanging="52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116" w:hanging="52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905" w:hanging="52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695" w:hanging="527"/>
      </w:pPr>
      <w:rPr>
        <w:rFonts w:hint="default"/>
        <w:lang w:val="zh-CN" w:eastAsia="zh-CN" w:bidi="zh-CN"/>
      </w:rPr>
    </w:lvl>
  </w:abstractNum>
  <w:abstractNum w:abstractNumId="5">
    <w:nsid w:val="59ADCABA"/>
    <w:multiLevelType w:val="multilevel"/>
    <w:tmpl w:val="59ADCABA"/>
    <w:lvl w:ilvl="0">
      <w:start w:val="1"/>
      <w:numFmt w:val="decimal"/>
      <w:lvlText w:val="（%1）"/>
      <w:lvlJc w:val="left"/>
      <w:pPr>
        <w:ind w:left="959" w:hanging="527"/>
        <w:jc w:val="right"/>
      </w:pPr>
      <w:rPr>
        <w:rFonts w:ascii="宋体" w:eastAsia="宋体" w:hAnsi="宋体" w:cs="宋体" w:hint="default"/>
        <w:spacing w:val="-1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790" w:hanging="527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620" w:hanging="52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451" w:hanging="52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281" w:hanging="52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112" w:hanging="52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942" w:hanging="52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772" w:hanging="52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603" w:hanging="527"/>
      </w:pPr>
      <w:rPr>
        <w:rFonts w:hint="default"/>
        <w:lang w:val="zh-CN" w:eastAsia="zh-CN" w:bidi="zh-CN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8061FB5"/>
    <w:rsid w:val="336C59E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eastAsia="宋体" w:hAnsi="宋体" w:cs="宋体"/>
      <w:sz w:val="22"/>
      <w:szCs w:val="22"/>
      <w:lang w:val="zh-CN" w:eastAsia="zh-CN" w:bidi="zh-CN"/>
    </w:rPr>
  </w:style>
  <w:style w:type="paragraph" w:styleId="Heading1">
    <w:name w:val="heading 1"/>
    <w:basedOn w:val="Normal"/>
    <w:next w:val="Normal"/>
    <w:uiPriority w:val="1"/>
    <w:qFormat/>
    <w:pPr>
      <w:spacing w:line="292" w:lineRule="exact"/>
      <w:outlineLvl w:val="1"/>
    </w:pPr>
    <w:rPr>
      <w:rFonts w:ascii="Times New Roman" w:eastAsia="Times New Roman" w:hAnsi="Times New Roman" w:cs="Times New Roman"/>
      <w:sz w:val="24"/>
      <w:szCs w:val="24"/>
      <w:lang w:val="zh-CN" w:eastAsia="zh-CN" w:bidi="zh-CN"/>
    </w:rPr>
  </w:style>
  <w:style w:type="paragraph" w:styleId="Heading2">
    <w:name w:val="heading 2"/>
    <w:basedOn w:val="Normal"/>
    <w:next w:val="Normal"/>
    <w:uiPriority w:val="1"/>
    <w:qFormat/>
    <w:pPr>
      <w:spacing w:line="228" w:lineRule="exact"/>
      <w:jc w:val="center"/>
      <w:outlineLvl w:val="2"/>
    </w:pPr>
    <w:rPr>
      <w:rFonts w:ascii="Times New Roman" w:eastAsia="Times New Roman" w:hAnsi="Times New Roman" w:cs="Times New Roman"/>
      <w:i/>
      <w:sz w:val="24"/>
      <w:szCs w:val="24"/>
      <w:lang w:val="zh-CN" w:eastAsia="zh-CN" w:bidi="zh-CN"/>
    </w:rPr>
  </w:style>
  <w:style w:type="paragraph" w:styleId="Heading3">
    <w:name w:val="heading 3"/>
    <w:basedOn w:val="Normal"/>
    <w:next w:val="Normal"/>
    <w:uiPriority w:val="1"/>
    <w:qFormat/>
    <w:pPr>
      <w:spacing w:before="2"/>
      <w:ind w:left="432"/>
      <w:outlineLvl w:val="3"/>
    </w:pPr>
    <w:rPr>
      <w:rFonts w:ascii="宋体" w:eastAsia="宋体" w:hAnsi="宋体" w:cs="宋体"/>
      <w:b/>
      <w:bCs/>
      <w:sz w:val="21"/>
      <w:szCs w:val="21"/>
      <w:lang w:val="zh-CN" w:eastAsia="zh-CN" w:bidi="zh-CN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rPr>
      <w:rFonts w:ascii="宋体" w:eastAsia="宋体" w:hAnsi="宋体" w:cs="宋体"/>
      <w:sz w:val="21"/>
      <w:szCs w:val="21"/>
      <w:lang w:val="zh-CN" w:eastAsia="zh-CN" w:bidi="zh-CN"/>
    </w:r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pPr>
      <w:spacing w:before="2"/>
      <w:ind w:left="1379" w:hanging="528"/>
    </w:pPr>
    <w:rPr>
      <w:rFonts w:ascii="宋体" w:eastAsia="宋体" w:hAnsi="宋体" w:cs="宋体"/>
      <w:lang w:val="zh-CN" w:eastAsia="zh-CN" w:bidi="zh-CN"/>
    </w:rPr>
  </w:style>
  <w:style w:type="paragraph" w:customStyle="1" w:styleId="TableParagraph">
    <w:name w:val="Table Paragraph"/>
    <w:basedOn w:val="Normal"/>
    <w:uiPriority w:val="1"/>
    <w:qFormat/>
    <w:rPr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wmf" /><Relationship Id="rId12" Type="http://schemas.openxmlformats.org/officeDocument/2006/relationships/oleObject" Target="embeddings/oleObject1.bin" /><Relationship Id="rId13" Type="http://schemas.openxmlformats.org/officeDocument/2006/relationships/image" Target="media/image7.wmf" /><Relationship Id="rId14" Type="http://schemas.openxmlformats.org/officeDocument/2006/relationships/oleObject" Target="embeddings/oleObject2.bin" /><Relationship Id="rId15" Type="http://schemas.openxmlformats.org/officeDocument/2006/relationships/image" Target="media/image8.wmf" /><Relationship Id="rId16" Type="http://schemas.openxmlformats.org/officeDocument/2006/relationships/oleObject" Target="embeddings/oleObject3.bin" /><Relationship Id="rId17" Type="http://schemas.openxmlformats.org/officeDocument/2006/relationships/image" Target="media/image9.wmf" /><Relationship Id="rId18" Type="http://schemas.openxmlformats.org/officeDocument/2006/relationships/oleObject" Target="embeddings/oleObject4.bin" /><Relationship Id="rId19" Type="http://schemas.openxmlformats.org/officeDocument/2006/relationships/image" Target="media/image10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5.bin" /><Relationship Id="rId21" Type="http://schemas.openxmlformats.org/officeDocument/2006/relationships/image" Target="media/image11.wmf" /><Relationship Id="rId22" Type="http://schemas.openxmlformats.org/officeDocument/2006/relationships/oleObject" Target="embeddings/oleObject6.bin" /><Relationship Id="rId23" Type="http://schemas.openxmlformats.org/officeDocument/2006/relationships/image" Target="media/image12.wmf" /><Relationship Id="rId24" Type="http://schemas.openxmlformats.org/officeDocument/2006/relationships/oleObject" Target="embeddings/oleObject7.bin" /><Relationship Id="rId25" Type="http://schemas.openxmlformats.org/officeDocument/2006/relationships/image" Target="media/image13.wmf" /><Relationship Id="rId26" Type="http://schemas.openxmlformats.org/officeDocument/2006/relationships/oleObject" Target="embeddings/oleObject8.bin" /><Relationship Id="rId27" Type="http://schemas.openxmlformats.org/officeDocument/2006/relationships/image" Target="media/image14.wmf" /><Relationship Id="rId28" Type="http://schemas.openxmlformats.org/officeDocument/2006/relationships/oleObject" Target="embeddings/oleObject9.bin" /><Relationship Id="rId29" Type="http://schemas.openxmlformats.org/officeDocument/2006/relationships/image" Target="media/image15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0.bin" /><Relationship Id="rId31" Type="http://schemas.openxmlformats.org/officeDocument/2006/relationships/image" Target="media/image16.wmf" /><Relationship Id="rId32" Type="http://schemas.openxmlformats.org/officeDocument/2006/relationships/oleObject" Target="embeddings/oleObject11.bin" /><Relationship Id="rId33" Type="http://schemas.openxmlformats.org/officeDocument/2006/relationships/image" Target="media/image17.wmf" /><Relationship Id="rId34" Type="http://schemas.openxmlformats.org/officeDocument/2006/relationships/oleObject" Target="embeddings/oleObject12.bin" /><Relationship Id="rId35" Type="http://schemas.openxmlformats.org/officeDocument/2006/relationships/image" Target="media/image18.wmf" /><Relationship Id="rId36" Type="http://schemas.openxmlformats.org/officeDocument/2006/relationships/oleObject" Target="embeddings/oleObject13.bin" /><Relationship Id="rId37" Type="http://schemas.openxmlformats.org/officeDocument/2006/relationships/image" Target="media/image19.wmf" /><Relationship Id="rId38" Type="http://schemas.openxmlformats.org/officeDocument/2006/relationships/oleObject" Target="embeddings/oleObject14.bin" /><Relationship Id="rId39" Type="http://schemas.openxmlformats.org/officeDocument/2006/relationships/image" Target="media/image20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5.bin" /><Relationship Id="rId41" Type="http://schemas.openxmlformats.org/officeDocument/2006/relationships/image" Target="media/image21.wmf" /><Relationship Id="rId42" Type="http://schemas.openxmlformats.org/officeDocument/2006/relationships/oleObject" Target="embeddings/oleObject16.bin" /><Relationship Id="rId43" Type="http://schemas.openxmlformats.org/officeDocument/2006/relationships/image" Target="media/image22.wmf" /><Relationship Id="rId44" Type="http://schemas.openxmlformats.org/officeDocument/2006/relationships/oleObject" Target="embeddings/oleObject17.bin" /><Relationship Id="rId45" Type="http://schemas.openxmlformats.org/officeDocument/2006/relationships/image" Target="media/image23.wmf" /><Relationship Id="rId46" Type="http://schemas.openxmlformats.org/officeDocument/2006/relationships/oleObject" Target="embeddings/oleObject18.bin" /><Relationship Id="rId47" Type="http://schemas.openxmlformats.org/officeDocument/2006/relationships/image" Target="media/image24.wmf" /><Relationship Id="rId48" Type="http://schemas.openxmlformats.org/officeDocument/2006/relationships/oleObject" Target="embeddings/oleObject19.bin" /><Relationship Id="rId49" Type="http://schemas.openxmlformats.org/officeDocument/2006/relationships/theme" Target="theme/theme1.xml" /><Relationship Id="rId5" Type="http://schemas.openxmlformats.org/officeDocument/2006/relationships/image" Target="media/image1.png" /><Relationship Id="rId50" Type="http://schemas.openxmlformats.org/officeDocument/2006/relationships/numbering" Target="numbering.xml" /><Relationship Id="rId51" Type="http://schemas.openxmlformats.org/officeDocument/2006/relationships/styles" Target="styles.xml" /><Relationship Id="rId6" Type="http://schemas.openxmlformats.org/officeDocument/2006/relationships/header" Target="header1.xml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7"/>
    <customShpInfo spid="_x0000_s1029"/>
    <customShpInfo spid="_x0000_s1028"/>
    <customShpInfo spid="_x0000_s1030"/>
    <customShpInfo spid="_x0000_s1031"/>
    <customShpInfo spid="_x0000_s1032"/>
    <customShpInfo spid="_x0000_s1034"/>
    <customShpInfo spid="_x0000_s1035"/>
    <customShpInfo spid="_x0000_s1036"/>
    <customShpInfo spid="_x0000_s1037"/>
    <customShpInfo spid="_x0000_s1033"/>
    <customShpInfo spid="_x0000_s1039"/>
    <customShpInfo spid="_x0000_s1040"/>
    <customShpInfo spid="_x0000_s1041"/>
    <customShpInfo spid="_x0000_s1042"/>
    <customShpInfo spid="_x0000_s1038"/>
    <customShpInfo spid="_x0000_s1043"/>
    <customShpInfo spid="_x0000_s1045"/>
    <customShpInfo spid="_x0000_s1046"/>
    <customShpInfo spid="_x0000_s1044"/>
    <customShpInfo spid="_x0000_s1048"/>
    <customShpInfo spid="_x0000_s1049"/>
    <customShpInfo spid="_x0000_s1050"/>
    <customShpInfo spid="_x0000_s1051"/>
    <customShpInfo spid="_x0000_s1047"/>
    <customShpInfo spid="_x0000_s1052"/>
    <customShpInfo spid="_x0000_s1053"/>
    <customShpInfo spid="_x0000_s1055"/>
    <customShpInfo spid="_x0000_s1057"/>
    <customShpInfo spid="_x0000_s1058"/>
    <customShpInfo spid="_x0000_s1059"/>
    <customShpInfo spid="_x0000_s1060"/>
    <customShpInfo spid="_x0000_s1062"/>
    <customShpInfo spid="_x0000_s1061"/>
    <customShpInfo spid="_x0000_s1064"/>
    <customShpInfo spid="_x0000_s1063"/>
    <customShpInfo spid="_x0000_s1066"/>
    <customShpInfo spid="_x0000_s1065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铸才中学初三第一次月考政治试卷</dc:title>
  <dc:creator>微软用户</dc:creator>
  <cp:lastModifiedBy>小妍</cp:lastModifiedBy>
  <cp:revision>0</cp:revision>
  <dcterms:created xsi:type="dcterms:W3CDTF">2021-05-31T05:27:00Z</dcterms:created>
  <dcterms:modified xsi:type="dcterms:W3CDTF">2021-06-03T06:04:55Z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