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7"/>
      </w:pPr>
      <w:r>
        <w:t>西南师大版小学二年级下册数学期末测试卷</w:t>
      </w:r>
    </w:p>
    <w:p>
      <w:pPr>
        <w:tabs>
          <w:tab w:val="left" w:pos="2311"/>
        </w:tabs>
        <w:spacing w:before="204"/>
        <w:ind w:left="0" w:right="8" w:firstLine="0"/>
        <w:jc w:val="center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考试时间：60</w:t>
      </w:r>
      <w:r>
        <w:rPr>
          <w:rFonts w:hint="eastAsia" w:ascii="黑体" w:eastAsia="黑体"/>
          <w:spacing w:val="-3"/>
          <w:sz w:val="21"/>
        </w:rPr>
        <w:t xml:space="preserve"> </w:t>
      </w:r>
      <w:r>
        <w:rPr>
          <w:rFonts w:hint="eastAsia" w:ascii="黑体" w:eastAsia="黑体"/>
          <w:sz w:val="21"/>
        </w:rPr>
        <w:t>分钟</w:t>
      </w:r>
      <w:r>
        <w:rPr>
          <w:rFonts w:hint="eastAsia" w:ascii="黑体" w:eastAsia="黑体"/>
          <w:sz w:val="21"/>
        </w:rPr>
        <w:tab/>
      </w:r>
      <w:r>
        <w:rPr>
          <w:rFonts w:hint="eastAsia" w:ascii="黑体" w:eastAsia="黑体"/>
          <w:sz w:val="21"/>
        </w:rPr>
        <w:t>满分：100</w:t>
      </w:r>
      <w:r>
        <w:rPr>
          <w:rFonts w:hint="eastAsia" w:ascii="黑体" w:eastAsia="黑体"/>
          <w:spacing w:val="-1"/>
          <w:sz w:val="21"/>
        </w:rPr>
        <w:t xml:space="preserve"> </w:t>
      </w:r>
      <w:r>
        <w:rPr>
          <w:rFonts w:hint="eastAsia" w:ascii="黑体" w:eastAsia="黑体"/>
          <w:sz w:val="21"/>
        </w:rPr>
        <w:t>分</w:t>
      </w:r>
    </w:p>
    <w:p>
      <w:pPr>
        <w:pStyle w:val="4"/>
        <w:spacing w:before="1"/>
        <w:rPr>
          <w:rFonts w:ascii="黑体"/>
          <w:sz w:val="14"/>
        </w:rPr>
      </w:pPr>
    </w:p>
    <w:p>
      <w:pPr>
        <w:pStyle w:val="3"/>
      </w:pPr>
      <w:r>
        <w:t>一、填一填。（第 1 题 6 分，第 3 题 2 分，其余每空 1 分，共 34 分）</w:t>
      </w:r>
    </w:p>
    <w:p>
      <w:pPr>
        <w:pStyle w:val="8"/>
        <w:numPr>
          <w:ilvl w:val="0"/>
          <w:numId w:val="1"/>
        </w:numPr>
        <w:tabs>
          <w:tab w:val="left" w:pos="941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drawing>
          <wp:anchor distT="0" distB="0" distL="0" distR="0" simplePos="0" relativeHeight="0" behindDoc="0" locked="0" layoutInCell="1" allowOverlap="1">
            <wp:simplePos x="0" y="0"/>
            <wp:positionH relativeFrom="page">
              <wp:posOffset>1416050</wp:posOffset>
            </wp:positionH>
            <wp:positionV relativeFrom="paragraph">
              <wp:posOffset>347980</wp:posOffset>
            </wp:positionV>
            <wp:extent cx="1199515" cy="9810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9684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2921000</wp:posOffset>
            </wp:positionH>
            <wp:positionV relativeFrom="paragraph">
              <wp:posOffset>482600</wp:posOffset>
            </wp:positionV>
            <wp:extent cx="1675765" cy="85725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663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4920615</wp:posOffset>
            </wp:positionH>
            <wp:positionV relativeFrom="paragraph">
              <wp:posOffset>347980</wp:posOffset>
            </wp:positionV>
            <wp:extent cx="1209675" cy="98107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586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写一写，读一读，画一画。</w:t>
      </w:r>
    </w:p>
    <w:p>
      <w:pPr>
        <w:pStyle w:val="4"/>
        <w:tabs>
          <w:tab w:val="left" w:pos="2380"/>
          <w:tab w:val="left" w:pos="3580"/>
          <w:tab w:val="left" w:pos="5020"/>
          <w:tab w:val="left" w:pos="6340"/>
          <w:tab w:val="left" w:pos="7780"/>
        </w:tabs>
        <w:spacing w:before="50" w:line="364" w:lineRule="auto"/>
        <w:ind w:left="940" w:right="1003"/>
      </w:pPr>
      <w:r>
        <w:t>写作：（</w:t>
      </w:r>
      <w:r>
        <w:tab/>
      </w:r>
      <w:r>
        <w:t>）</w:t>
      </w:r>
      <w:r>
        <w:tab/>
      </w:r>
      <w:r>
        <w:t>写作：（</w:t>
      </w:r>
      <w:r>
        <w:tab/>
      </w:r>
      <w:r>
        <w:t>）</w:t>
      </w:r>
      <w:r>
        <w:tab/>
      </w:r>
      <w:r>
        <w:t>写作：（</w:t>
      </w:r>
      <w:r>
        <w:tab/>
      </w:r>
      <w:r>
        <w:rPr>
          <w:spacing w:val="-17"/>
        </w:rPr>
        <w:t xml:space="preserve">） </w:t>
      </w:r>
      <w:r>
        <w:t>读作：（</w:t>
      </w:r>
      <w:r>
        <w:tab/>
      </w:r>
      <w:r>
        <w:t>）</w:t>
      </w:r>
      <w:r>
        <w:tab/>
      </w:r>
      <w:r>
        <w:t>读作：（</w:t>
      </w:r>
      <w:r>
        <w:tab/>
      </w:r>
      <w:r>
        <w:t>）</w:t>
      </w:r>
      <w:r>
        <w:tab/>
      </w:r>
      <w:r>
        <w:t>读作：二千零</w:t>
      </w:r>
      <w:r>
        <w:rPr>
          <w:spacing w:val="-17"/>
        </w:rPr>
        <w:t>五</w:t>
      </w:r>
    </w:p>
    <w:p>
      <w:pPr>
        <w:pStyle w:val="8"/>
        <w:numPr>
          <w:ilvl w:val="0"/>
          <w:numId w:val="1"/>
        </w:numPr>
        <w:tabs>
          <w:tab w:val="left" w:pos="941"/>
          <w:tab w:val="left" w:pos="2860"/>
        </w:tabs>
        <w:spacing w:before="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这根木条长（</w:t>
      </w:r>
      <w:r>
        <w:rPr>
          <w:sz w:val="24"/>
        </w:rPr>
        <w:tab/>
      </w:r>
      <w:r>
        <w:rPr>
          <w:sz w:val="24"/>
        </w:rPr>
        <w:t>）毫米。</w:t>
      </w:r>
    </w:p>
    <w:p>
      <w:pPr>
        <w:pStyle w:val="4"/>
        <w:spacing w:before="1"/>
        <w:rPr>
          <w:sz w:val="8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1730375</wp:posOffset>
            </wp:positionH>
            <wp:positionV relativeFrom="paragraph">
              <wp:posOffset>90170</wp:posOffset>
            </wp:positionV>
            <wp:extent cx="3966210" cy="51435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42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1"/>
        </w:numPr>
        <w:tabs>
          <w:tab w:val="left" w:pos="941"/>
        </w:tabs>
        <w:spacing w:before="114" w:after="12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看图写出两道除法算式。</w:t>
      </w:r>
    </w:p>
    <w:p>
      <w:pPr>
        <w:pStyle w:val="4"/>
        <w:ind w:left="2260"/>
        <w:rPr>
          <w:sz w:val="20"/>
        </w:rPr>
      </w:pPr>
      <w:r>
        <w:rPr>
          <w:sz w:val="20"/>
        </w:rPr>
        <w:drawing>
          <wp:inline distT="0" distB="0" distL="0" distR="0">
            <wp:extent cx="2816225" cy="74295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6511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5260"/>
        </w:tabs>
        <w:spacing w:before="119"/>
        <w:ind w:left="1060"/>
      </w:pPr>
      <w:r>
        <w:t>□÷□＝□（盆）……□（朵）</w:t>
      </w:r>
      <w:r>
        <w:tab/>
      </w:r>
      <w:r>
        <w:t>□÷□＝□（朵）……□（朵）</w:t>
      </w:r>
    </w:p>
    <w:p>
      <w:pPr>
        <w:pStyle w:val="8"/>
        <w:numPr>
          <w:ilvl w:val="0"/>
          <w:numId w:val="1"/>
        </w:numPr>
        <w:tabs>
          <w:tab w:val="left" w:pos="941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认一认，写一写。</w:t>
      </w:r>
    </w:p>
    <w:p>
      <w:pPr>
        <w:pStyle w:val="4"/>
        <w:spacing w:before="8"/>
        <w:rPr>
          <w:sz w:val="8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1816100</wp:posOffset>
            </wp:positionH>
            <wp:positionV relativeFrom="paragraph">
              <wp:posOffset>95250</wp:posOffset>
            </wp:positionV>
            <wp:extent cx="760730" cy="704850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801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3463290</wp:posOffset>
            </wp:positionH>
            <wp:positionV relativeFrom="paragraph">
              <wp:posOffset>95250</wp:posOffset>
            </wp:positionV>
            <wp:extent cx="732790" cy="68580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263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5073015</wp:posOffset>
            </wp:positionH>
            <wp:positionV relativeFrom="paragraph">
              <wp:posOffset>113030</wp:posOffset>
            </wp:positionV>
            <wp:extent cx="743585" cy="68580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71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2020"/>
          <w:tab w:val="left" w:pos="2380"/>
          <w:tab w:val="left" w:pos="3940"/>
          <w:tab w:val="left" w:pos="4420"/>
          <w:tab w:val="left" w:pos="4780"/>
          <w:tab w:val="left" w:pos="6340"/>
          <w:tab w:val="left" w:pos="6820"/>
          <w:tab w:val="left" w:pos="7180"/>
        </w:tabs>
        <w:spacing w:before="119" w:line="364" w:lineRule="auto"/>
        <w:ind w:left="580" w:right="1603" w:firstLine="960"/>
      </w:pPr>
      <w:r>
        <w:t>（</w:t>
      </w:r>
      <w:r>
        <w:tab/>
      </w:r>
      <w:r>
        <w:t>:</w:t>
      </w:r>
      <w:r>
        <w:tab/>
      </w:r>
      <w:r>
        <w:t>）</w:t>
      </w:r>
      <w:r>
        <w:tab/>
      </w:r>
      <w:r>
        <w:t>（</w:t>
      </w:r>
      <w:r>
        <w:tab/>
      </w:r>
      <w:r>
        <w:t>:</w:t>
      </w:r>
      <w:r>
        <w:tab/>
      </w:r>
      <w:r>
        <w:t>）</w:t>
      </w:r>
      <w:r>
        <w:tab/>
      </w:r>
      <w:r>
        <w:t>（</w:t>
      </w:r>
      <w:r>
        <w:tab/>
      </w:r>
      <w:r>
        <w:t>:</w:t>
      </w:r>
      <w:r>
        <w:tab/>
      </w:r>
      <w:r>
        <w:rPr>
          <w:spacing w:val="-17"/>
        </w:rPr>
        <w:t xml:space="preserve">） </w:t>
      </w:r>
      <w:r>
        <w:t>5. 在〇里填“＞”“＜”或“＝”。</w:t>
      </w:r>
    </w:p>
    <w:p>
      <w:pPr>
        <w:pStyle w:val="4"/>
        <w:tabs>
          <w:tab w:val="left" w:pos="3460"/>
          <w:tab w:val="left" w:pos="6100"/>
        </w:tabs>
        <w:spacing w:before="1"/>
        <w:ind w:left="940"/>
      </w:pPr>
      <w:r>
        <w:t>4692〇4682</w:t>
      </w:r>
      <w:r>
        <w:tab/>
      </w:r>
      <w:r>
        <w:t>9999〇10000</w:t>
      </w:r>
      <w:r>
        <w:tab/>
      </w:r>
      <w:r>
        <w:t>半小时〇50</w:t>
      </w:r>
      <w:r>
        <w:rPr>
          <w:spacing w:val="-60"/>
        </w:rPr>
        <w:t xml:space="preserve"> </w:t>
      </w:r>
      <w:r>
        <w:t>分</w:t>
      </w:r>
    </w:p>
    <w:p>
      <w:pPr>
        <w:pStyle w:val="4"/>
        <w:tabs>
          <w:tab w:val="left" w:pos="3460"/>
          <w:tab w:val="left" w:pos="6100"/>
        </w:tabs>
        <w:spacing w:before="161"/>
        <w:ind w:left="940"/>
      </w:pPr>
      <w:r>
        <w:t>100</w:t>
      </w:r>
      <w:r>
        <w:rPr>
          <w:spacing w:val="-60"/>
        </w:rPr>
        <w:t xml:space="preserve"> </w:t>
      </w:r>
      <w:r>
        <w:t>毫米〇9</w:t>
      </w:r>
      <w:r>
        <w:rPr>
          <w:spacing w:val="-60"/>
        </w:rPr>
        <w:t xml:space="preserve"> </w:t>
      </w:r>
      <w:r>
        <w:t>厘米</w:t>
      </w:r>
      <w:r>
        <w:tab/>
      </w:r>
      <w:r>
        <w:t>90</w:t>
      </w:r>
      <w:r>
        <w:rPr>
          <w:spacing w:val="-60"/>
        </w:rPr>
        <w:t xml:space="preserve"> </w:t>
      </w:r>
      <w:r>
        <w:t>秒〇1</w:t>
      </w:r>
      <w:r>
        <w:rPr>
          <w:spacing w:val="-60"/>
        </w:rPr>
        <w:t xml:space="preserve"> </w:t>
      </w:r>
      <w:r>
        <w:t>分</w:t>
      </w:r>
      <w:r>
        <w:rPr>
          <w:spacing w:val="-60"/>
        </w:rPr>
        <w:t xml:space="preserve"> </w:t>
      </w:r>
      <w:r>
        <w:t>30</w:t>
      </w:r>
      <w:r>
        <w:rPr>
          <w:spacing w:val="-60"/>
        </w:rPr>
        <w:t xml:space="preserve"> </w:t>
      </w:r>
      <w:r>
        <w:t>秒</w:t>
      </w:r>
      <w:r>
        <w:tab/>
      </w:r>
      <w:r>
        <w:t>5</w:t>
      </w:r>
      <w:r>
        <w:rPr>
          <w:spacing w:val="-60"/>
        </w:rPr>
        <w:t xml:space="preserve"> </w:t>
      </w:r>
      <w:r>
        <w:t>千米〇4000</w:t>
      </w:r>
      <w:r>
        <w:rPr>
          <w:spacing w:val="-60"/>
        </w:rPr>
        <w:t xml:space="preserve"> </w:t>
      </w:r>
      <w:r>
        <w:t>米</w:t>
      </w:r>
    </w:p>
    <w:p>
      <w:pPr>
        <w:pStyle w:val="8"/>
        <w:numPr>
          <w:ilvl w:val="0"/>
          <w:numId w:val="2"/>
        </w:numPr>
        <w:tabs>
          <w:tab w:val="left" w:pos="941"/>
        </w:tabs>
        <w:spacing w:before="160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在括号里填上合适的单位名称。</w:t>
      </w:r>
    </w:p>
    <w:p>
      <w:pPr>
        <w:pStyle w:val="4"/>
        <w:tabs>
          <w:tab w:val="left" w:pos="3160"/>
          <w:tab w:val="left" w:pos="4960"/>
          <w:tab w:val="left" w:pos="7060"/>
        </w:tabs>
        <w:spacing w:before="161"/>
        <w:ind w:left="940"/>
      </w:pPr>
      <w:r>
        <w:t>长江长约</w:t>
      </w:r>
      <w:r>
        <w:rPr>
          <w:spacing w:val="-60"/>
        </w:rPr>
        <w:t xml:space="preserve"> </w:t>
      </w:r>
      <w:r>
        <w:t>6300（</w:t>
      </w:r>
      <w:r>
        <w:tab/>
      </w:r>
      <w:r>
        <w:t>）</w:t>
      </w:r>
      <w:r>
        <w:tab/>
      </w:r>
      <w:r>
        <w:t>粉笔盒高约</w:t>
      </w:r>
      <w:r>
        <w:rPr>
          <w:spacing w:val="-60"/>
        </w:rPr>
        <w:t xml:space="preserve"> </w:t>
      </w:r>
      <w:r>
        <w:t>1（</w:t>
      </w:r>
      <w:r>
        <w:tab/>
      </w:r>
      <w:r>
        <w:t>）</w:t>
      </w:r>
    </w:p>
    <w:p>
      <w:pPr>
        <w:pStyle w:val="4"/>
        <w:tabs>
          <w:tab w:val="left" w:pos="3040"/>
          <w:tab w:val="left" w:pos="4960"/>
          <w:tab w:val="left" w:pos="7060"/>
        </w:tabs>
        <w:spacing w:before="160"/>
        <w:ind w:left="940"/>
      </w:pPr>
      <w:r>
        <w:t>蚂蚁身长约</w:t>
      </w:r>
      <w:r>
        <w:rPr>
          <w:spacing w:val="-60"/>
        </w:rPr>
        <w:t xml:space="preserve"> </w:t>
      </w:r>
      <w:r>
        <w:t>3（</w:t>
      </w:r>
      <w:r>
        <w:tab/>
      </w:r>
      <w:r>
        <w:t>）</w:t>
      </w:r>
      <w:r>
        <w:tab/>
      </w:r>
      <w:r>
        <w:t>小明身高</w:t>
      </w:r>
      <w:r>
        <w:rPr>
          <w:spacing w:val="-60"/>
        </w:rPr>
        <w:t xml:space="preserve"> </w:t>
      </w:r>
      <w:r>
        <w:t>135（</w:t>
      </w:r>
      <w:r>
        <w:tab/>
      </w:r>
      <w:r>
        <w:t>）</w:t>
      </w:r>
    </w:p>
    <w:p>
      <w:pPr>
        <w:pStyle w:val="4"/>
        <w:tabs>
          <w:tab w:val="left" w:pos="3400"/>
          <w:tab w:val="left" w:pos="4960"/>
          <w:tab w:val="left" w:pos="7060"/>
        </w:tabs>
        <w:spacing w:before="161"/>
        <w:ind w:left="940"/>
      </w:pPr>
      <w:r>
        <w:t>轮船每时约行</w:t>
      </w:r>
      <w:r>
        <w:rPr>
          <w:spacing w:val="-60"/>
        </w:rPr>
        <w:t xml:space="preserve"> </w:t>
      </w:r>
      <w:r>
        <w:t>80（</w:t>
      </w:r>
      <w:r>
        <w:tab/>
      </w:r>
      <w:r>
        <w:t>）</w:t>
      </w:r>
      <w:r>
        <w:tab/>
      </w:r>
      <w:r>
        <w:t>数学书厚约</w:t>
      </w:r>
      <w:r>
        <w:rPr>
          <w:spacing w:val="-60"/>
        </w:rPr>
        <w:t xml:space="preserve"> </w:t>
      </w:r>
      <w:r>
        <w:t>7（</w:t>
      </w:r>
      <w:r>
        <w:tab/>
      </w:r>
      <w:r>
        <w:t>）</w:t>
      </w:r>
    </w:p>
    <w:p>
      <w:pPr>
        <w:spacing w:after="0"/>
        <w:sectPr>
          <w:footerReference r:id="rId3" w:type="default"/>
          <w:type w:val="continuous"/>
          <w:pgSz w:w="11910" w:h="16840"/>
          <w:pgMar w:top="1500" w:right="1560" w:bottom="1260" w:left="1320" w:header="720" w:footer="1066" w:gutter="0"/>
          <w:pgNumType w:start="1"/>
        </w:sectPr>
      </w:pPr>
    </w:p>
    <w:p>
      <w:pPr>
        <w:pStyle w:val="8"/>
        <w:numPr>
          <w:ilvl w:val="0"/>
          <w:numId w:val="2"/>
        </w:numPr>
        <w:tabs>
          <w:tab w:val="left" w:pos="821"/>
        </w:tabs>
        <w:spacing w:before="42" w:after="0" w:line="240" w:lineRule="auto"/>
        <w:ind w:left="820" w:right="0" w:hanging="361"/>
        <w:jc w:val="left"/>
        <w:rPr>
          <w:sz w:val="24"/>
        </w:rPr>
      </w:pPr>
      <w:r>
        <w:rPr>
          <w:sz w:val="24"/>
        </w:rPr>
        <w:t>□里最大能填几？</w:t>
      </w:r>
    </w:p>
    <w:p>
      <w:pPr>
        <w:pStyle w:val="4"/>
        <w:tabs>
          <w:tab w:val="left" w:pos="3460"/>
          <w:tab w:val="left" w:pos="6220"/>
        </w:tabs>
        <w:spacing w:before="160"/>
        <w:ind w:left="820"/>
      </w:pPr>
      <w:r>
        <w:t>□412＜5450</w:t>
      </w:r>
      <w:r>
        <w:tab/>
      </w:r>
      <w:r>
        <w:t>8□27＞8402</w:t>
      </w:r>
      <w:r>
        <w:tab/>
      </w:r>
      <w:r>
        <w:t>3□62＜3761</w:t>
      </w:r>
    </w:p>
    <w:p>
      <w:pPr>
        <w:pStyle w:val="8"/>
        <w:numPr>
          <w:ilvl w:val="0"/>
          <w:numId w:val="2"/>
        </w:numPr>
        <w:tabs>
          <w:tab w:val="left" w:pos="821"/>
          <w:tab w:val="left" w:pos="6040"/>
        </w:tabs>
        <w:spacing w:before="161" w:after="0" w:line="240" w:lineRule="auto"/>
        <w:ind w:left="820" w:right="0" w:hanging="361"/>
        <w:jc w:val="left"/>
        <w:rPr>
          <w:sz w:val="24"/>
        </w:rPr>
      </w:pPr>
      <w:r>
        <w:rPr>
          <w:sz w:val="24"/>
        </w:rPr>
        <w:t>芳芳下午</w:t>
      </w:r>
      <w:r>
        <w:rPr>
          <w:spacing w:val="-60"/>
          <w:sz w:val="24"/>
        </w:rPr>
        <w:t xml:space="preserve"> </w:t>
      </w:r>
      <w:r>
        <w:rPr>
          <w:sz w:val="24"/>
        </w:rPr>
        <w:t>4:30</w:t>
      </w:r>
      <w:r>
        <w:rPr>
          <w:spacing w:val="-60"/>
          <w:sz w:val="24"/>
        </w:rPr>
        <w:t xml:space="preserve"> </w:t>
      </w:r>
      <w:r>
        <w:rPr>
          <w:sz w:val="24"/>
        </w:rPr>
        <w:t>放学，4:55</w:t>
      </w:r>
      <w:r>
        <w:rPr>
          <w:spacing w:val="-60"/>
          <w:sz w:val="24"/>
        </w:rPr>
        <w:t xml:space="preserve"> </w:t>
      </w:r>
      <w:r>
        <w:rPr>
          <w:sz w:val="24"/>
        </w:rPr>
        <w:t>到家，路上用了（</w:t>
      </w:r>
      <w:r>
        <w:rPr>
          <w:sz w:val="24"/>
        </w:rPr>
        <w:tab/>
      </w:r>
      <w:r>
        <w:rPr>
          <w:sz w:val="24"/>
        </w:rPr>
        <w:t>）分。</w:t>
      </w:r>
    </w:p>
    <w:p>
      <w:pPr>
        <w:pStyle w:val="8"/>
        <w:numPr>
          <w:ilvl w:val="0"/>
          <w:numId w:val="2"/>
        </w:numPr>
        <w:tabs>
          <w:tab w:val="left" w:pos="821"/>
        </w:tabs>
        <w:spacing w:before="160" w:after="0" w:line="240" w:lineRule="auto"/>
        <w:ind w:left="820" w:right="0" w:hanging="361"/>
        <w:jc w:val="left"/>
        <w:rPr>
          <w:sz w:val="24"/>
        </w:rPr>
      </w:pPr>
      <w:r>
        <w:rPr>
          <w:sz w:val="24"/>
        </w:rPr>
        <w:t>在横线上填上合适的数，算式或图形。</w:t>
      </w:r>
    </w:p>
    <w:p>
      <w:pPr>
        <w:pStyle w:val="4"/>
        <w:tabs>
          <w:tab w:val="left" w:pos="3100"/>
          <w:tab w:val="left" w:pos="3820"/>
        </w:tabs>
        <w:spacing w:before="161"/>
        <w:ind w:left="820"/>
      </w:pPr>
      <w:r>
        <w:t>①1，4，7，10，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4"/>
        <w:tabs>
          <w:tab w:val="left" w:pos="4780"/>
          <w:tab w:val="left" w:pos="5500"/>
        </w:tabs>
        <w:spacing w:before="160"/>
        <w:ind w:left="820"/>
      </w:pPr>
      <w:r>
        <w:drawing>
          <wp:anchor distT="0" distB="0" distL="0" distR="0" simplePos="0" relativeHeight="251384832" behindDoc="1" locked="0" layoutInCell="1" allowOverlap="1">
            <wp:simplePos x="0" y="0"/>
            <wp:positionH relativeFrom="page">
              <wp:posOffset>1511300</wp:posOffset>
            </wp:positionH>
            <wp:positionV relativeFrom="paragraph">
              <wp:posOffset>398145</wp:posOffset>
            </wp:positionV>
            <wp:extent cx="1181100" cy="609600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②1＋1＝2，2＋2＝4，4＋4＝8，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4"/>
        <w:rPr>
          <w:sz w:val="26"/>
        </w:rPr>
      </w:pPr>
    </w:p>
    <w:p>
      <w:pPr>
        <w:pStyle w:val="4"/>
        <w:rPr>
          <w:sz w:val="26"/>
        </w:rPr>
      </w:pPr>
    </w:p>
    <w:p>
      <w:pPr>
        <w:pStyle w:val="4"/>
        <w:spacing w:before="5"/>
        <w:rPr>
          <w:sz w:val="21"/>
        </w:rPr>
      </w:pPr>
    </w:p>
    <w:p>
      <w:pPr>
        <w:tabs>
          <w:tab w:val="left" w:pos="2920"/>
          <w:tab w:val="left" w:pos="3640"/>
          <w:tab w:val="left" w:pos="4360"/>
        </w:tabs>
        <w:spacing w:before="1" w:after="35" w:line="364" w:lineRule="auto"/>
        <w:ind w:left="100" w:right="4423" w:firstLine="720"/>
        <w:jc w:val="left"/>
        <w:rPr>
          <w:b/>
          <w:sz w:val="24"/>
        </w:rPr>
      </w:pPr>
      <w:r>
        <w:rPr>
          <w:sz w:val="24"/>
        </w:rPr>
        <w:t>③</w:t>
      </w:r>
      <w:r>
        <w:rPr>
          <w:sz w:val="24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7"/>
          <w:sz w:val="24"/>
        </w:rPr>
        <w:t>。</w:t>
      </w:r>
      <w:r>
        <w:rPr>
          <w:b/>
          <w:sz w:val="24"/>
        </w:rPr>
        <w:t>二、判一判。（</w:t>
      </w:r>
      <w:r>
        <w:rPr>
          <w:b/>
          <w:spacing w:val="-21"/>
          <w:sz w:val="24"/>
        </w:rPr>
        <w:t xml:space="preserve">每题 </w:t>
      </w:r>
      <w:r>
        <w:rPr>
          <w:b/>
          <w:sz w:val="24"/>
        </w:rPr>
        <w:t>1</w:t>
      </w:r>
      <w:r>
        <w:rPr>
          <w:b/>
          <w:spacing w:val="-25"/>
          <w:sz w:val="24"/>
        </w:rPr>
        <w:t xml:space="preserve"> 分，共 </w:t>
      </w:r>
      <w:r>
        <w:rPr>
          <w:b/>
          <w:sz w:val="24"/>
        </w:rPr>
        <w:t>5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</w:p>
    <w:tbl>
      <w:tblPr>
        <w:tblStyle w:val="5"/>
        <w:tblW w:w="0" w:type="auto"/>
        <w:tblInd w:w="5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0"/>
        <w:gridCol w:w="600"/>
        <w:gridCol w:w="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7100" w:type="dxa"/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410"/>
              </w:tabs>
              <w:spacing w:before="0" w:after="0" w:line="274" w:lineRule="exact"/>
              <w:ind w:left="410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40"/>
                <w:sz w:val="24"/>
              </w:rPr>
              <w:t xml:space="preserve"> 时 </w:t>
            </w:r>
            <w:r>
              <w:rPr>
                <w:sz w:val="24"/>
              </w:rPr>
              <w:t>55</w:t>
            </w:r>
            <w:r>
              <w:rPr>
                <w:spacing w:val="-16"/>
                <w:sz w:val="24"/>
              </w:rPr>
              <w:t xml:space="preserve"> 分也可以说成 </w:t>
            </w:r>
            <w:r>
              <w:rPr>
                <w:sz w:val="24"/>
              </w:rPr>
              <w:t>9</w:t>
            </w:r>
            <w:r>
              <w:rPr>
                <w:spacing w:val="-30"/>
                <w:sz w:val="24"/>
              </w:rPr>
              <w:t xml:space="preserve"> 时差 </w:t>
            </w:r>
            <w:r>
              <w:rPr>
                <w:sz w:val="24"/>
              </w:rPr>
              <w:t>5</w:t>
            </w:r>
            <w:r>
              <w:rPr>
                <w:spacing w:val="-20"/>
                <w:sz w:val="24"/>
              </w:rPr>
              <w:t xml:space="preserve"> 分。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410"/>
              </w:tabs>
              <w:spacing w:before="160" w:after="0" w:line="240" w:lineRule="auto"/>
              <w:ind w:left="410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0"/>
                <w:sz w:val="24"/>
              </w:rPr>
              <w:t xml:space="preserve"> 和 </w:t>
            </w:r>
            <w:r>
              <w:rPr>
                <w:sz w:val="24"/>
              </w:rPr>
              <w:t>8</w:t>
            </w:r>
            <w:r>
              <w:rPr>
                <w:spacing w:val="-20"/>
                <w:sz w:val="24"/>
              </w:rPr>
              <w:t xml:space="preserve"> 之间添上 </w:t>
            </w:r>
            <w:r>
              <w:rPr>
                <w:sz w:val="24"/>
              </w:rPr>
              <w:t>1</w:t>
            </w:r>
            <w:r>
              <w:rPr>
                <w:spacing w:val="-40"/>
                <w:sz w:val="24"/>
              </w:rPr>
              <w:t xml:space="preserve"> 个 </w:t>
            </w:r>
            <w:r>
              <w:rPr>
                <w:sz w:val="24"/>
              </w:rPr>
              <w:t>0，能使它成为五千零八。</w:t>
            </w:r>
          </w:p>
        </w:tc>
        <w:tc>
          <w:tcPr>
            <w:tcW w:w="600" w:type="dxa"/>
          </w:tcPr>
          <w:p>
            <w:pPr>
              <w:pStyle w:val="9"/>
              <w:spacing w:before="0" w:line="274" w:lineRule="exact"/>
              <w:ind w:left="90"/>
              <w:rPr>
                <w:sz w:val="24"/>
              </w:rPr>
            </w:pPr>
            <w:r>
              <w:rPr>
                <w:sz w:val="24"/>
              </w:rPr>
              <w:t>（</w:t>
            </w:r>
          </w:p>
          <w:p>
            <w:pPr>
              <w:pStyle w:val="9"/>
              <w:spacing w:before="160"/>
              <w:ind w:left="150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560" w:type="dxa"/>
          </w:tcPr>
          <w:p>
            <w:pPr>
              <w:pStyle w:val="9"/>
              <w:spacing w:before="0" w:line="274" w:lineRule="exact"/>
              <w:ind w:left="210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>
            <w:pPr>
              <w:pStyle w:val="9"/>
              <w:spacing w:before="160"/>
              <w:ind w:left="270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100" w:type="dxa"/>
          </w:tcPr>
          <w:p>
            <w:pPr>
              <w:pStyle w:val="9"/>
              <w:ind w:left="50"/>
              <w:rPr>
                <w:sz w:val="24"/>
              </w:rPr>
            </w:pPr>
            <w:r>
              <w:rPr>
                <w:sz w:val="24"/>
              </w:rPr>
              <w:t>3. 和 5100 相邻的两个数是 4099 和 5101。</w:t>
            </w:r>
          </w:p>
        </w:tc>
        <w:tc>
          <w:tcPr>
            <w:tcW w:w="600" w:type="dxa"/>
          </w:tcPr>
          <w:p>
            <w:pPr>
              <w:pStyle w:val="9"/>
              <w:ind w:left="90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560" w:type="dxa"/>
          </w:tcPr>
          <w:p>
            <w:pPr>
              <w:pStyle w:val="9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100" w:type="dxa"/>
          </w:tcPr>
          <w:p>
            <w:pPr>
              <w:pStyle w:val="9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在一道减法算式中，减数与差相加得 </w:t>
            </w:r>
            <w:r>
              <w:rPr>
                <w:sz w:val="24"/>
              </w:rPr>
              <w:t>352，</w:t>
            </w:r>
            <w:r>
              <w:rPr>
                <w:spacing w:val="-9"/>
                <w:sz w:val="24"/>
              </w:rPr>
              <w:t xml:space="preserve">被减数一定是 </w:t>
            </w:r>
            <w:r>
              <w:rPr>
                <w:sz w:val="24"/>
              </w:rPr>
              <w:t>352。</w:t>
            </w:r>
          </w:p>
        </w:tc>
        <w:tc>
          <w:tcPr>
            <w:tcW w:w="600" w:type="dxa"/>
          </w:tcPr>
          <w:p>
            <w:pPr>
              <w:pStyle w:val="9"/>
              <w:ind w:left="150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560" w:type="dxa"/>
          </w:tcPr>
          <w:p>
            <w:pPr>
              <w:pStyle w:val="9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100" w:type="dxa"/>
          </w:tcPr>
          <w:p>
            <w:pPr>
              <w:pStyle w:val="9"/>
              <w:spacing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5. ☆☆△★△★☆☆△★△★……第 20 个图形是★。</w:t>
            </w:r>
          </w:p>
        </w:tc>
        <w:tc>
          <w:tcPr>
            <w:tcW w:w="600" w:type="dxa"/>
          </w:tcPr>
          <w:p>
            <w:pPr>
              <w:pStyle w:val="9"/>
              <w:spacing w:line="254" w:lineRule="exact"/>
              <w:ind w:left="150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560" w:type="dxa"/>
          </w:tcPr>
          <w:p>
            <w:pPr>
              <w:pStyle w:val="9"/>
              <w:spacing w:line="254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</w:tbl>
    <w:p>
      <w:pPr>
        <w:pStyle w:val="3"/>
        <w:spacing w:before="194"/>
      </w:pPr>
      <w:r>
        <w:t>三、选择题。(6 分)</w:t>
      </w:r>
    </w:p>
    <w:p>
      <w:pPr>
        <w:pStyle w:val="8"/>
        <w:numPr>
          <w:ilvl w:val="1"/>
          <w:numId w:val="2"/>
        </w:numPr>
        <w:tabs>
          <w:tab w:val="left" w:pos="941"/>
          <w:tab w:val="left" w:pos="2260"/>
          <w:tab w:val="left" w:pos="3580"/>
          <w:tab w:val="left" w:pos="5020"/>
        </w:tabs>
        <w:spacing w:before="160" w:after="0" w:line="364" w:lineRule="auto"/>
        <w:ind w:left="940" w:right="3523" w:hanging="360"/>
        <w:jc w:val="left"/>
        <w:rPr>
          <w:sz w:val="24"/>
        </w:rPr>
      </w:pPr>
      <w:r>
        <w:rPr>
          <w:sz w:val="24"/>
        </w:rPr>
        <w:t>下面各数中，一个零也不读的是（</w:t>
      </w:r>
      <w:r>
        <w:rPr>
          <w:sz w:val="24"/>
        </w:rPr>
        <w:tab/>
      </w:r>
      <w:r>
        <w:rPr>
          <w:sz w:val="24"/>
        </w:rPr>
        <w:t>）</w:t>
      </w:r>
      <w:r>
        <w:rPr>
          <w:spacing w:val="-17"/>
          <w:sz w:val="24"/>
        </w:rPr>
        <w:t>。</w:t>
      </w:r>
      <w:r>
        <w:rPr>
          <w:sz w:val="24"/>
        </w:rPr>
        <w:t>A.5060</w:t>
      </w:r>
      <w:r>
        <w:rPr>
          <w:sz w:val="24"/>
        </w:rPr>
        <w:tab/>
      </w:r>
      <w:r>
        <w:rPr>
          <w:sz w:val="24"/>
        </w:rPr>
        <w:t>B.5006</w:t>
      </w:r>
      <w:r>
        <w:rPr>
          <w:sz w:val="24"/>
        </w:rPr>
        <w:tab/>
      </w:r>
      <w:r>
        <w:rPr>
          <w:sz w:val="24"/>
        </w:rPr>
        <w:t>C.5600</w:t>
      </w:r>
    </w:p>
    <w:p>
      <w:pPr>
        <w:pStyle w:val="8"/>
        <w:numPr>
          <w:ilvl w:val="1"/>
          <w:numId w:val="2"/>
        </w:numPr>
        <w:tabs>
          <w:tab w:val="left" w:pos="941"/>
          <w:tab w:val="left" w:pos="3580"/>
        </w:tabs>
        <w:spacing w:before="2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最大的三位数加上（</w:t>
      </w:r>
      <w:r>
        <w:rPr>
          <w:sz w:val="24"/>
        </w:rPr>
        <w:tab/>
      </w:r>
      <w:r>
        <w:rPr>
          <w:sz w:val="24"/>
        </w:rPr>
        <w:t>）就等于最小的四位数。</w:t>
      </w:r>
    </w:p>
    <w:p>
      <w:pPr>
        <w:pStyle w:val="4"/>
        <w:tabs>
          <w:tab w:val="left" w:pos="2260"/>
          <w:tab w:val="left" w:pos="3580"/>
        </w:tabs>
        <w:spacing w:before="160"/>
        <w:ind w:left="940"/>
      </w:pPr>
      <w:r>
        <w:t>A.10</w:t>
      </w:r>
      <w:r>
        <w:tab/>
      </w:r>
      <w:r>
        <w:t>B.100</w:t>
      </w:r>
      <w:r>
        <w:tab/>
      </w:r>
      <w:r>
        <w:t>C.1</w:t>
      </w:r>
    </w:p>
    <w:p>
      <w:pPr>
        <w:pStyle w:val="8"/>
        <w:numPr>
          <w:ilvl w:val="1"/>
          <w:numId w:val="2"/>
        </w:numPr>
        <w:tabs>
          <w:tab w:val="left" w:pos="941"/>
          <w:tab w:val="left" w:pos="4300"/>
          <w:tab w:val="left" w:pos="7420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钟面上秒针走</w:t>
      </w:r>
      <w:r>
        <w:rPr>
          <w:spacing w:val="-60"/>
          <w:sz w:val="24"/>
        </w:rPr>
        <w:t xml:space="preserve"> </w:t>
      </w:r>
      <w:r>
        <w:rPr>
          <w:sz w:val="24"/>
        </w:rPr>
        <w:t>2</w:t>
      </w:r>
      <w:r>
        <w:rPr>
          <w:spacing w:val="-60"/>
          <w:sz w:val="24"/>
        </w:rPr>
        <w:t xml:space="preserve"> </w:t>
      </w:r>
      <w:r>
        <w:rPr>
          <w:sz w:val="24"/>
        </w:rPr>
        <w:t>个大格是（</w:t>
      </w:r>
      <w:r>
        <w:rPr>
          <w:sz w:val="24"/>
        </w:rPr>
        <w:tab/>
      </w:r>
      <w:r>
        <w:rPr>
          <w:sz w:val="24"/>
        </w:rPr>
        <w:t>），时针走</w:t>
      </w:r>
      <w:r>
        <w:rPr>
          <w:spacing w:val="-60"/>
          <w:sz w:val="24"/>
        </w:rPr>
        <w:t xml:space="preserve"> </w:t>
      </w:r>
      <w:r>
        <w:rPr>
          <w:sz w:val="24"/>
        </w:rPr>
        <w:t>2</w:t>
      </w:r>
      <w:r>
        <w:rPr>
          <w:spacing w:val="-60"/>
          <w:sz w:val="24"/>
        </w:rPr>
        <w:t xml:space="preserve"> </w:t>
      </w:r>
      <w:r>
        <w:rPr>
          <w:sz w:val="24"/>
        </w:rPr>
        <w:t>个大格是（</w:t>
      </w:r>
      <w:r>
        <w:rPr>
          <w:sz w:val="24"/>
        </w:rPr>
        <w:tab/>
      </w:r>
      <w:r>
        <w:rPr>
          <w:sz w:val="24"/>
        </w:rPr>
        <w:t>）。</w:t>
      </w:r>
    </w:p>
    <w:p>
      <w:pPr>
        <w:pStyle w:val="4"/>
        <w:tabs>
          <w:tab w:val="left" w:pos="2320"/>
          <w:tab w:val="left" w:pos="3580"/>
        </w:tabs>
        <w:spacing w:before="160"/>
        <w:ind w:left="940"/>
      </w:pPr>
      <w:r>
        <w:t>A.2</w:t>
      </w:r>
      <w:r>
        <w:rPr>
          <w:spacing w:val="-60"/>
        </w:rPr>
        <w:t xml:space="preserve"> </w:t>
      </w:r>
      <w:r>
        <w:t>秒</w:t>
      </w:r>
      <w:r>
        <w:tab/>
      </w:r>
      <w:r>
        <w:t>B.2</w:t>
      </w:r>
      <w:r>
        <w:rPr>
          <w:spacing w:val="-60"/>
        </w:rPr>
        <w:t xml:space="preserve"> </w:t>
      </w:r>
      <w:r>
        <w:t>时</w:t>
      </w:r>
      <w:r>
        <w:tab/>
      </w:r>
      <w:r>
        <w:t>C.10</w:t>
      </w:r>
      <w:r>
        <w:rPr>
          <w:spacing w:val="-60"/>
        </w:rPr>
        <w:t xml:space="preserve"> </w:t>
      </w:r>
      <w:r>
        <w:t>秒</w:t>
      </w:r>
    </w:p>
    <w:p>
      <w:pPr>
        <w:pStyle w:val="8"/>
        <w:numPr>
          <w:ilvl w:val="1"/>
          <w:numId w:val="2"/>
        </w:numPr>
        <w:tabs>
          <w:tab w:val="left" w:pos="941"/>
          <w:tab w:val="left" w:pos="2380"/>
          <w:tab w:val="left" w:pos="3940"/>
          <w:tab w:val="left" w:pos="4420"/>
        </w:tabs>
        <w:spacing w:before="161" w:after="0" w:line="364" w:lineRule="auto"/>
        <w:ind w:left="940" w:right="4123" w:hanging="360"/>
        <w:jc w:val="left"/>
        <w:rPr>
          <w:sz w:val="24"/>
        </w:rPr>
      </w:pPr>
      <w:r>
        <w:rPr>
          <w:sz w:val="24"/>
        </w:rPr>
        <w:t>下列数中最接近</w:t>
      </w:r>
      <w:r>
        <w:rPr>
          <w:spacing w:val="-60"/>
          <w:sz w:val="24"/>
        </w:rPr>
        <w:t xml:space="preserve"> </w:t>
      </w:r>
      <w:r>
        <w:rPr>
          <w:sz w:val="24"/>
        </w:rPr>
        <w:t>5000</w:t>
      </w:r>
      <w:r>
        <w:rPr>
          <w:spacing w:val="-60"/>
          <w:sz w:val="24"/>
        </w:rPr>
        <w:t xml:space="preserve"> </w:t>
      </w:r>
      <w:r>
        <w:rPr>
          <w:sz w:val="24"/>
        </w:rPr>
        <w:t>的是（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）</w:t>
      </w:r>
      <w:r>
        <w:rPr>
          <w:spacing w:val="-17"/>
          <w:sz w:val="24"/>
        </w:rPr>
        <w:t>。</w:t>
      </w:r>
      <w:r>
        <w:rPr>
          <w:sz w:val="24"/>
        </w:rPr>
        <w:t>A.4891</w:t>
      </w:r>
      <w:r>
        <w:rPr>
          <w:sz w:val="24"/>
        </w:rPr>
        <w:tab/>
      </w:r>
      <w:r>
        <w:rPr>
          <w:sz w:val="24"/>
        </w:rPr>
        <w:t>B.5430</w:t>
      </w:r>
      <w:r>
        <w:rPr>
          <w:sz w:val="24"/>
        </w:rPr>
        <w:tab/>
      </w:r>
      <w:r>
        <w:rPr>
          <w:sz w:val="24"/>
        </w:rPr>
        <w:t>C.5902</w:t>
      </w:r>
    </w:p>
    <w:p>
      <w:pPr>
        <w:pStyle w:val="4"/>
        <w:tabs>
          <w:tab w:val="left" w:pos="2380"/>
          <w:tab w:val="left" w:pos="3940"/>
          <w:tab w:val="left" w:pos="4120"/>
        </w:tabs>
        <w:spacing w:before="1" w:line="364" w:lineRule="auto"/>
        <w:ind w:left="940" w:right="4423" w:hanging="360"/>
      </w:pPr>
      <w:r>
        <w:t>5. 295＋108</w:t>
      </w:r>
      <w:r>
        <w:rPr>
          <w:spacing w:val="-60"/>
        </w:rPr>
        <w:t xml:space="preserve"> </w:t>
      </w:r>
      <w:r>
        <w:t>的结果大约是（</w:t>
      </w:r>
      <w:r>
        <w:tab/>
      </w:r>
      <w:r>
        <w:tab/>
      </w:r>
      <w:r>
        <w:t>）</w:t>
      </w:r>
      <w:r>
        <w:rPr>
          <w:spacing w:val="-17"/>
        </w:rPr>
        <w:t>。</w:t>
      </w:r>
      <w:r>
        <w:t>A.300</w:t>
      </w:r>
      <w:r>
        <w:tab/>
      </w:r>
      <w:r>
        <w:t>B.400</w:t>
      </w:r>
      <w:r>
        <w:tab/>
      </w:r>
      <w:r>
        <w:t>C.500</w:t>
      </w:r>
    </w:p>
    <w:p>
      <w:pPr>
        <w:pStyle w:val="3"/>
        <w:spacing w:before="1"/>
      </w:pPr>
      <w:r>
        <w:t>四、算一算。（共 26 分）</w:t>
      </w:r>
    </w:p>
    <w:p>
      <w:pPr>
        <w:pStyle w:val="8"/>
        <w:numPr>
          <w:ilvl w:val="0"/>
          <w:numId w:val="4"/>
        </w:numPr>
        <w:tabs>
          <w:tab w:val="left" w:pos="941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口算。（8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1" w:after="1"/>
        <w:rPr>
          <w:sz w:val="15"/>
        </w:rPr>
      </w:pPr>
    </w:p>
    <w:tbl>
      <w:tblPr>
        <w:tblStyle w:val="5"/>
        <w:tblW w:w="0" w:type="auto"/>
        <w:tblInd w:w="8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0"/>
        <w:gridCol w:w="2220"/>
        <w:gridCol w:w="2160"/>
        <w:gridCol w:w="1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550" w:type="dxa"/>
          </w:tcPr>
          <w:p>
            <w:pPr>
              <w:pStyle w:val="9"/>
              <w:spacing w:before="0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36＋57＝</w:t>
            </w:r>
          </w:p>
        </w:tc>
        <w:tc>
          <w:tcPr>
            <w:tcW w:w="2220" w:type="dxa"/>
          </w:tcPr>
          <w:p>
            <w:pPr>
              <w:pStyle w:val="9"/>
              <w:spacing w:before="0" w:line="274" w:lineRule="exact"/>
              <w:ind w:left="539"/>
              <w:rPr>
                <w:sz w:val="24"/>
              </w:rPr>
            </w:pPr>
            <w:r>
              <w:rPr>
                <w:sz w:val="24"/>
              </w:rPr>
              <w:t>25＋68＝</w:t>
            </w:r>
          </w:p>
        </w:tc>
        <w:tc>
          <w:tcPr>
            <w:tcW w:w="2160" w:type="dxa"/>
          </w:tcPr>
          <w:p>
            <w:pPr>
              <w:pStyle w:val="9"/>
              <w:spacing w:before="0" w:line="274" w:lineRule="exact"/>
              <w:ind w:left="341" w:right="460"/>
              <w:jc w:val="center"/>
              <w:rPr>
                <w:sz w:val="24"/>
              </w:rPr>
            </w:pPr>
            <w:r>
              <w:rPr>
                <w:sz w:val="24"/>
              </w:rPr>
              <w:t>890－90＝</w:t>
            </w:r>
          </w:p>
        </w:tc>
        <w:tc>
          <w:tcPr>
            <w:tcW w:w="1850" w:type="dxa"/>
          </w:tcPr>
          <w:p>
            <w:pPr>
              <w:pStyle w:val="9"/>
              <w:spacing w:before="0" w:line="274" w:lineRule="exact"/>
              <w:ind w:left="480"/>
              <w:rPr>
                <w:sz w:val="24"/>
              </w:rPr>
            </w:pPr>
            <w:r>
              <w:rPr>
                <w:sz w:val="24"/>
              </w:rPr>
              <w:t>400－60＝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550" w:type="dxa"/>
          </w:tcPr>
          <w:p>
            <w:pPr>
              <w:pStyle w:val="9"/>
              <w:spacing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78－29＝</w:t>
            </w:r>
          </w:p>
        </w:tc>
        <w:tc>
          <w:tcPr>
            <w:tcW w:w="2220" w:type="dxa"/>
          </w:tcPr>
          <w:p>
            <w:pPr>
              <w:pStyle w:val="9"/>
              <w:spacing w:line="254" w:lineRule="exact"/>
              <w:ind w:left="539"/>
              <w:rPr>
                <w:sz w:val="24"/>
              </w:rPr>
            </w:pPr>
            <w:r>
              <w:rPr>
                <w:sz w:val="24"/>
              </w:rPr>
              <w:t>500＋900＝</w:t>
            </w:r>
          </w:p>
        </w:tc>
        <w:tc>
          <w:tcPr>
            <w:tcW w:w="2160" w:type="dxa"/>
          </w:tcPr>
          <w:p>
            <w:pPr>
              <w:pStyle w:val="9"/>
              <w:spacing w:line="254" w:lineRule="exact"/>
              <w:ind w:left="460" w:right="460"/>
              <w:jc w:val="center"/>
              <w:rPr>
                <w:sz w:val="24"/>
              </w:rPr>
            </w:pPr>
            <w:r>
              <w:rPr>
                <w:sz w:val="24"/>
              </w:rPr>
              <w:t>200＋800＝</w:t>
            </w:r>
          </w:p>
        </w:tc>
        <w:tc>
          <w:tcPr>
            <w:tcW w:w="1850" w:type="dxa"/>
          </w:tcPr>
          <w:p>
            <w:pPr>
              <w:pStyle w:val="9"/>
              <w:spacing w:line="254" w:lineRule="exact"/>
              <w:ind w:left="480"/>
              <w:rPr>
                <w:sz w:val="24"/>
              </w:rPr>
            </w:pPr>
            <w:r>
              <w:rPr>
                <w:sz w:val="24"/>
              </w:rPr>
              <w:t>1300－700＝</w:t>
            </w:r>
          </w:p>
        </w:tc>
      </w:tr>
    </w:tbl>
    <w:p>
      <w:pPr>
        <w:spacing w:after="0" w:line="254" w:lineRule="exact"/>
        <w:rPr>
          <w:sz w:val="24"/>
        </w:rPr>
        <w:sectPr>
          <w:pgSz w:w="11910" w:h="16840"/>
          <w:pgMar w:top="1460" w:right="1560" w:bottom="1260" w:left="1320" w:header="0" w:footer="1066" w:gutter="0"/>
        </w:sectPr>
      </w:pPr>
    </w:p>
    <w:p>
      <w:pPr>
        <w:pStyle w:val="8"/>
        <w:numPr>
          <w:ilvl w:val="0"/>
          <w:numId w:val="4"/>
        </w:numPr>
        <w:tabs>
          <w:tab w:val="left" w:pos="941"/>
        </w:tabs>
        <w:spacing w:before="42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用竖式计算。（带※的要验算）（18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tabs>
          <w:tab w:val="left" w:pos="2380"/>
          <w:tab w:val="left" w:pos="3940"/>
          <w:tab w:val="left" w:pos="6100"/>
        </w:tabs>
        <w:spacing w:before="160"/>
        <w:ind w:left="940"/>
      </w:pPr>
      <w:r>
        <w:t>65÷8</w:t>
      </w:r>
      <w:r>
        <w:tab/>
      </w:r>
      <w:r>
        <w:t>47÷7</w:t>
      </w:r>
      <w:r>
        <w:tab/>
      </w:r>
      <w:r>
        <w:t>※187＋613</w:t>
      </w:r>
      <w:r>
        <w:tab/>
      </w:r>
      <w:r>
        <w:t>※1000－436</w:t>
      </w:r>
    </w:p>
    <w:p>
      <w:pPr>
        <w:pStyle w:val="4"/>
        <w:tabs>
          <w:tab w:val="left" w:pos="3940"/>
        </w:tabs>
        <w:spacing w:before="161"/>
        <w:ind w:left="940"/>
      </w:pPr>
      <w:r>
        <w:t>425＋489－356</w:t>
      </w:r>
      <w:r>
        <w:tab/>
      </w:r>
      <w:r>
        <w:t>916－287－418</w:t>
      </w:r>
    </w:p>
    <w:p>
      <w:pPr>
        <w:pStyle w:val="3"/>
        <w:spacing w:before="160"/>
      </w:pPr>
      <w:r>
        <w:t>五、看图填一填。（5 分）</w:t>
      </w:r>
    </w:p>
    <w:p>
      <w:pPr>
        <w:pStyle w:val="8"/>
        <w:numPr>
          <w:ilvl w:val="0"/>
          <w:numId w:val="5"/>
        </w:numPr>
        <w:tabs>
          <w:tab w:val="left" w:pos="941"/>
          <w:tab w:val="left" w:pos="2380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下图像（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8"/>
        <w:numPr>
          <w:ilvl w:val="0"/>
          <w:numId w:val="5"/>
        </w:numPr>
        <w:tabs>
          <w:tab w:val="left" w:pos="941"/>
          <w:tab w:val="left" w:pos="2860"/>
          <w:tab w:val="left" w:pos="5500"/>
        </w:tabs>
        <w:spacing w:before="160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②号图形是（</w:t>
      </w:r>
      <w:r>
        <w:rPr>
          <w:sz w:val="24"/>
        </w:rPr>
        <w:tab/>
      </w:r>
      <w:r>
        <w:rPr>
          <w:sz w:val="24"/>
        </w:rPr>
        <w:t>）形，①号图形是（</w:t>
      </w:r>
      <w:r>
        <w:rPr>
          <w:sz w:val="24"/>
        </w:rPr>
        <w:tab/>
      </w:r>
      <w:r>
        <w:rPr>
          <w:sz w:val="24"/>
        </w:rPr>
        <w:t>）形。</w:t>
      </w:r>
    </w:p>
    <w:p>
      <w:pPr>
        <w:pStyle w:val="8"/>
        <w:numPr>
          <w:ilvl w:val="0"/>
          <w:numId w:val="5"/>
        </w:numPr>
        <w:tabs>
          <w:tab w:val="left" w:pos="941"/>
          <w:tab w:val="left" w:pos="5020"/>
        </w:tabs>
        <w:spacing w:before="161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③号图形和⑤号图形拼成了一个（</w:t>
      </w:r>
      <w:r>
        <w:rPr>
          <w:sz w:val="24"/>
        </w:rPr>
        <w:tab/>
      </w:r>
      <w:r>
        <w:rPr>
          <w:sz w:val="24"/>
        </w:rPr>
        <w:t>）形。</w:t>
      </w:r>
    </w:p>
    <w:p>
      <w:pPr>
        <w:pStyle w:val="8"/>
        <w:numPr>
          <w:ilvl w:val="0"/>
          <w:numId w:val="5"/>
        </w:numPr>
        <w:tabs>
          <w:tab w:val="left" w:pos="941"/>
          <w:tab w:val="left" w:pos="2620"/>
        </w:tabs>
        <w:spacing w:before="160" w:after="0" w:line="240" w:lineRule="auto"/>
        <w:ind w:left="940" w:right="0" w:hanging="361"/>
        <w:jc w:val="left"/>
        <w:rPr>
          <w:sz w:val="24"/>
        </w:rPr>
      </w:pPr>
      <w:r>
        <w:rPr>
          <w:sz w:val="24"/>
        </w:rPr>
        <w:t>下图中有（</w:t>
      </w:r>
      <w:r>
        <w:rPr>
          <w:sz w:val="24"/>
        </w:rPr>
        <w:tab/>
      </w:r>
      <w:r>
        <w:rPr>
          <w:sz w:val="24"/>
        </w:rPr>
        <w:t>）个三角形。</w:t>
      </w:r>
    </w:p>
    <w:p>
      <w:pPr>
        <w:pStyle w:val="4"/>
        <w:spacing w:before="5"/>
        <w:rPr>
          <w:sz w:val="10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3187700</wp:posOffset>
            </wp:positionH>
            <wp:positionV relativeFrom="paragraph">
              <wp:posOffset>109220</wp:posOffset>
            </wp:positionV>
            <wp:extent cx="1028700" cy="186690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699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40"/>
      </w:pPr>
      <w:r>
        <w:t>六、解决问题。（24 分）</w:t>
      </w:r>
    </w:p>
    <w:p>
      <w:pPr>
        <w:pStyle w:val="8"/>
        <w:numPr>
          <w:ilvl w:val="0"/>
          <w:numId w:val="6"/>
        </w:numPr>
        <w:tabs>
          <w:tab w:val="left" w:pos="941"/>
        </w:tabs>
        <w:spacing w:before="160" w:after="0" w:line="240" w:lineRule="auto"/>
        <w:ind w:left="940" w:right="0" w:hanging="361"/>
        <w:jc w:val="left"/>
        <w:rPr>
          <w:sz w:val="24"/>
        </w:rPr>
      </w:pPr>
      <w: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5740400</wp:posOffset>
            </wp:positionH>
            <wp:positionV relativeFrom="paragraph">
              <wp:posOffset>353695</wp:posOffset>
            </wp:positionV>
            <wp:extent cx="763905" cy="74993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070" cy="749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sz w:val="24"/>
        </w:rPr>
        <w:t xml:space="preserve">服装店有 </w:t>
      </w:r>
      <w:r>
        <w:rPr>
          <w:sz w:val="24"/>
        </w:rPr>
        <w:t>43</w:t>
      </w:r>
      <w:r>
        <w:rPr>
          <w:spacing w:val="-8"/>
          <w:sz w:val="24"/>
        </w:rPr>
        <w:t xml:space="preserve"> 粒纽扣，最多能钉几件这样的上衣，还多几粒纽扣</w:t>
      </w:r>
      <w:r>
        <w:rPr>
          <w:sz w:val="24"/>
        </w:rPr>
        <w:t>？（4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rPr>
          <w:sz w:val="22"/>
        </w:rPr>
      </w:pPr>
    </w:p>
    <w:p>
      <w:pPr>
        <w:pStyle w:val="8"/>
        <w:numPr>
          <w:ilvl w:val="0"/>
          <w:numId w:val="6"/>
        </w:numPr>
        <w:tabs>
          <w:tab w:val="left" w:pos="939"/>
        </w:tabs>
        <w:spacing w:before="1" w:after="0" w:line="364" w:lineRule="auto"/>
        <w:ind w:left="938" w:right="103" w:hanging="360"/>
        <w:jc w:val="left"/>
        <w:rPr>
          <w:sz w:val="24"/>
        </w:rPr>
      </w:pPr>
      <w:r>
        <w:rPr>
          <w:spacing w:val="-15"/>
          <w:sz w:val="24"/>
        </w:rPr>
        <w:t xml:space="preserve">现在有 </w:t>
      </w:r>
      <w:r>
        <w:rPr>
          <w:sz w:val="24"/>
        </w:rPr>
        <w:t>19</w:t>
      </w:r>
      <w:r>
        <w:rPr>
          <w:spacing w:val="-20"/>
          <w:sz w:val="24"/>
        </w:rPr>
        <w:t xml:space="preserve"> 米布，如果每 </w:t>
      </w:r>
      <w:r>
        <w:rPr>
          <w:sz w:val="24"/>
        </w:rPr>
        <w:t>2</w:t>
      </w:r>
      <w:r>
        <w:rPr>
          <w:spacing w:val="-11"/>
          <w:sz w:val="24"/>
        </w:rPr>
        <w:t xml:space="preserve"> 米布做一条床单，最多可以做几条床单？还剩几米</w:t>
      </w:r>
      <w:r>
        <w:rPr>
          <w:sz w:val="24"/>
        </w:rPr>
        <w:t>布？（5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after="0" w:line="364" w:lineRule="auto"/>
        <w:jc w:val="left"/>
        <w:rPr>
          <w:sz w:val="24"/>
        </w:rPr>
        <w:sectPr>
          <w:pgSz w:w="11910" w:h="16840"/>
          <w:pgMar w:top="1460" w:right="1560" w:bottom="1260" w:left="1320" w:header="0" w:footer="1066" w:gutter="0"/>
        </w:sectPr>
      </w:pPr>
    </w:p>
    <w:p>
      <w:pPr>
        <w:pStyle w:val="8"/>
        <w:numPr>
          <w:ilvl w:val="0"/>
          <w:numId w:val="6"/>
        </w:numPr>
        <w:tabs>
          <w:tab w:val="left" w:pos="941"/>
        </w:tabs>
        <w:spacing w:before="42" w:after="12" w:line="364" w:lineRule="auto"/>
        <w:ind w:left="938" w:right="103" w:hanging="360"/>
        <w:jc w:val="left"/>
        <w:rPr>
          <w:sz w:val="24"/>
        </w:rPr>
      </w:pPr>
      <w:r>
        <w:rPr>
          <w:spacing w:val="-10"/>
          <w:sz w:val="24"/>
        </w:rPr>
        <w:t xml:space="preserve">一年级有 </w:t>
      </w:r>
      <w:r>
        <w:rPr>
          <w:sz w:val="24"/>
        </w:rPr>
        <w:t>295</w:t>
      </w:r>
      <w:r>
        <w:rPr>
          <w:spacing w:val="-13"/>
          <w:sz w:val="24"/>
        </w:rPr>
        <w:t xml:space="preserve"> 人，二年级有 </w:t>
      </w:r>
      <w:r>
        <w:rPr>
          <w:sz w:val="24"/>
        </w:rPr>
        <w:t>398</w:t>
      </w:r>
      <w:r>
        <w:rPr>
          <w:spacing w:val="-7"/>
          <w:sz w:val="24"/>
        </w:rPr>
        <w:t xml:space="preserve"> 人。一人一个苹果够吗？先估一估，再算一算。（5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ind w:left="6069"/>
        <w:rPr>
          <w:sz w:val="20"/>
        </w:rPr>
      </w:pPr>
      <w:r>
        <w:rPr>
          <w:sz w:val="20"/>
        </w:rPr>
        <w:drawing>
          <wp:inline distT="0" distB="0" distL="0" distR="0">
            <wp:extent cx="1809115" cy="83820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spacing w:before="5"/>
        <w:rPr>
          <w:sz w:val="31"/>
        </w:rPr>
      </w:pPr>
    </w:p>
    <w:p>
      <w:pPr>
        <w:pStyle w:val="8"/>
        <w:numPr>
          <w:ilvl w:val="0"/>
          <w:numId w:val="6"/>
        </w:numPr>
        <w:tabs>
          <w:tab w:val="left" w:pos="941"/>
        </w:tabs>
        <w:spacing w:before="0" w:after="0" w:line="364" w:lineRule="auto"/>
        <w:ind w:left="938" w:right="103" w:hanging="360"/>
        <w:jc w:val="left"/>
        <w:rPr>
          <w:sz w:val="24"/>
        </w:rPr>
      </w:pPr>
      <w:r>
        <w:rPr>
          <w:spacing w:val="-9"/>
          <w:sz w:val="24"/>
        </w:rPr>
        <w:t xml:space="preserve">小玲家养了 </w:t>
      </w:r>
      <w:r>
        <w:rPr>
          <w:sz w:val="24"/>
        </w:rPr>
        <w:t>503</w:t>
      </w:r>
      <w:r>
        <w:rPr>
          <w:spacing w:val="-10"/>
          <w:sz w:val="24"/>
        </w:rPr>
        <w:t xml:space="preserve"> 只小鸡，养的母鸡的数量比小鸡少 </w:t>
      </w:r>
      <w:r>
        <w:rPr>
          <w:sz w:val="24"/>
        </w:rPr>
        <w:t>124</w:t>
      </w:r>
      <w:r>
        <w:rPr>
          <w:spacing w:val="-7"/>
          <w:sz w:val="24"/>
        </w:rPr>
        <w:t xml:space="preserve"> 只，小鸡和母鸡一共养了多少只？（5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8"/>
        <w:numPr>
          <w:ilvl w:val="0"/>
          <w:numId w:val="6"/>
        </w:numPr>
        <w:tabs>
          <w:tab w:val="left" w:pos="939"/>
        </w:tabs>
        <w:spacing w:before="176" w:after="0" w:line="364" w:lineRule="auto"/>
        <w:ind w:left="938" w:right="103" w:hanging="360"/>
        <w:jc w:val="left"/>
        <w:rPr>
          <w:sz w:val="24"/>
        </w:rPr>
      </w:pPr>
      <w:r>
        <w:rPr>
          <w:spacing w:val="-7"/>
          <w:sz w:val="24"/>
        </w:rPr>
        <w:t xml:space="preserve">学校举行郊游活动，一年级参加 </w:t>
      </w:r>
      <w:r>
        <w:rPr>
          <w:sz w:val="24"/>
        </w:rPr>
        <w:t>97</w:t>
      </w:r>
      <w:r>
        <w:rPr>
          <w:spacing w:val="-18"/>
          <w:sz w:val="24"/>
        </w:rPr>
        <w:t xml:space="preserve"> 人，二年级参加 </w:t>
      </w:r>
      <w:r>
        <w:rPr>
          <w:sz w:val="24"/>
        </w:rPr>
        <w:t>105</w:t>
      </w:r>
      <w:r>
        <w:rPr>
          <w:spacing w:val="-12"/>
          <w:sz w:val="24"/>
        </w:rPr>
        <w:t xml:space="preserve"> 人，三年级参加的人</w:t>
      </w:r>
      <w:r>
        <w:rPr>
          <w:spacing w:val="-5"/>
          <w:sz w:val="24"/>
        </w:rPr>
        <w:t xml:space="preserve">数比一、二年级参加的总人数少 </w:t>
      </w:r>
      <w:r>
        <w:rPr>
          <w:sz w:val="24"/>
        </w:rPr>
        <w:t>18</w:t>
      </w:r>
      <w:r>
        <w:rPr>
          <w:spacing w:val="-8"/>
          <w:sz w:val="24"/>
        </w:rPr>
        <w:t xml:space="preserve"> 人，三年级参加多少人？</w:t>
      </w:r>
      <w:r>
        <w:rPr>
          <w:sz w:val="24"/>
        </w:rPr>
        <w:t>（5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spacing w:after="0" w:line="364" w:lineRule="auto"/>
        <w:jc w:val="left"/>
        <w:rPr>
          <w:sz w:val="24"/>
        </w:rPr>
        <w:sectPr>
          <w:pgSz w:w="11910" w:h="16840"/>
          <w:pgMar w:top="1460" w:right="1560" w:bottom="1260" w:left="1320" w:header="0" w:footer="1066" w:gutter="0"/>
        </w:sectPr>
      </w:pPr>
    </w:p>
    <w:p>
      <w:pPr>
        <w:pStyle w:val="2"/>
      </w:pPr>
      <w:r>
        <w:t>【参考答案】</w:t>
      </w:r>
    </w:p>
    <w:p>
      <w:pPr>
        <w:pStyle w:val="4"/>
        <w:tabs>
          <w:tab w:val="left" w:pos="1060"/>
          <w:tab w:val="left" w:pos="2020"/>
          <w:tab w:val="left" w:pos="3940"/>
          <w:tab w:val="left" w:pos="4900"/>
          <w:tab w:val="left" w:pos="6820"/>
        </w:tabs>
        <w:spacing w:before="186"/>
        <w:ind w:left="100"/>
      </w:pPr>
      <w:r>
        <w:t>一、1.</w:t>
      </w:r>
      <w:r>
        <w:tab/>
      </w:r>
      <w:r>
        <w:t>2031</w:t>
      </w:r>
      <w:r>
        <w:tab/>
      </w:r>
      <w:r>
        <w:t>二千零三十一</w:t>
      </w:r>
      <w:r>
        <w:tab/>
      </w:r>
      <w:r>
        <w:t>1508</w:t>
      </w:r>
      <w:r>
        <w:tab/>
      </w:r>
      <w:r>
        <w:t>一千五百零八</w:t>
      </w:r>
      <w:r>
        <w:tab/>
      </w:r>
      <w:r>
        <w:t>2005</w:t>
      </w:r>
    </w:p>
    <w:p>
      <w:pPr>
        <w:pStyle w:val="4"/>
        <w:tabs>
          <w:tab w:val="left" w:pos="1060"/>
        </w:tabs>
        <w:spacing w:before="160"/>
        <w:ind w:left="580"/>
      </w:pPr>
      <w:r>
        <w:t>2.</w:t>
      </w:r>
      <w:r>
        <w:tab/>
      </w:r>
      <w:r>
        <w:t>115</w:t>
      </w:r>
    </w:p>
    <w:p>
      <w:pPr>
        <w:pStyle w:val="4"/>
        <w:tabs>
          <w:tab w:val="left" w:pos="1060"/>
          <w:tab w:val="left" w:pos="1780"/>
          <w:tab w:val="left" w:pos="2380"/>
          <w:tab w:val="left" w:pos="2980"/>
          <w:tab w:val="left" w:pos="3580"/>
          <w:tab w:val="left" w:pos="4300"/>
          <w:tab w:val="left" w:pos="4900"/>
          <w:tab w:val="left" w:pos="5500"/>
        </w:tabs>
        <w:spacing w:before="161"/>
        <w:ind w:left="580"/>
      </w:pPr>
      <w:r>
        <w:t>3.</w:t>
      </w:r>
      <w:r>
        <w:tab/>
      </w:r>
      <w:r>
        <w:t>13</w:t>
      </w:r>
      <w:r>
        <w:tab/>
      </w:r>
      <w:r>
        <w:t>3</w:t>
      </w:r>
      <w:r>
        <w:tab/>
      </w:r>
      <w:r>
        <w:t>4</w:t>
      </w:r>
      <w:r>
        <w:tab/>
      </w:r>
      <w:r>
        <w:t>1</w:t>
      </w:r>
      <w:r>
        <w:tab/>
      </w:r>
      <w:r>
        <w:t>13</w:t>
      </w:r>
      <w:r>
        <w:tab/>
      </w:r>
      <w:r>
        <w:t>4</w:t>
      </w:r>
      <w:r>
        <w:tab/>
      </w:r>
      <w:r>
        <w:t>3</w:t>
      </w:r>
      <w:r>
        <w:tab/>
      </w:r>
      <w:r>
        <w:t>1</w:t>
      </w:r>
    </w:p>
    <w:p>
      <w:pPr>
        <w:pStyle w:val="4"/>
        <w:tabs>
          <w:tab w:val="left" w:pos="1060"/>
          <w:tab w:val="left" w:pos="1660"/>
          <w:tab w:val="left" w:pos="2380"/>
          <w:tab w:val="left" w:pos="2980"/>
          <w:tab w:val="left" w:pos="3700"/>
          <w:tab w:val="left" w:pos="4300"/>
        </w:tabs>
        <w:spacing w:before="160"/>
        <w:ind w:left="580"/>
      </w:pPr>
      <w:r>
        <w:t>4.</w:t>
      </w:r>
      <w:r>
        <w:tab/>
      </w:r>
      <w:r>
        <w:t>9</w:t>
      </w:r>
      <w:r>
        <w:tab/>
      </w:r>
      <w:r>
        <w:t>08</w:t>
      </w:r>
      <w:r>
        <w:tab/>
      </w:r>
      <w:r>
        <w:t>9</w:t>
      </w:r>
      <w:r>
        <w:tab/>
      </w:r>
      <w:r>
        <w:t>55</w:t>
      </w:r>
      <w:r>
        <w:tab/>
      </w:r>
      <w:r>
        <w:t>5</w:t>
      </w:r>
      <w:r>
        <w:tab/>
      </w:r>
      <w:r>
        <w:t>39</w:t>
      </w:r>
    </w:p>
    <w:p>
      <w:pPr>
        <w:pStyle w:val="4"/>
        <w:tabs>
          <w:tab w:val="left" w:pos="1060"/>
          <w:tab w:val="left" w:pos="1780"/>
          <w:tab w:val="left" w:pos="2500"/>
          <w:tab w:val="left" w:pos="3220"/>
          <w:tab w:val="left" w:pos="3940"/>
          <w:tab w:val="left" w:pos="4660"/>
        </w:tabs>
        <w:spacing w:before="161"/>
        <w:ind w:left="580"/>
      </w:pPr>
      <w:r>
        <w:t>5.</w:t>
      </w:r>
      <w:r>
        <w:tab/>
      </w:r>
      <w:r>
        <w:t>＞</w:t>
      </w:r>
      <w:r>
        <w:tab/>
      </w:r>
      <w:r>
        <w:t>＜</w:t>
      </w:r>
      <w:r>
        <w:tab/>
      </w:r>
      <w:r>
        <w:t>＜</w:t>
      </w:r>
      <w:r>
        <w:tab/>
      </w:r>
      <w:r>
        <w:t>＞</w:t>
      </w:r>
      <w:r>
        <w:tab/>
      </w:r>
      <w:r>
        <w:t>＝</w:t>
      </w:r>
      <w:r>
        <w:tab/>
      </w:r>
      <w:r>
        <w:t>＞</w:t>
      </w:r>
    </w:p>
    <w:p>
      <w:pPr>
        <w:pStyle w:val="8"/>
        <w:numPr>
          <w:ilvl w:val="0"/>
          <w:numId w:val="6"/>
        </w:numPr>
        <w:tabs>
          <w:tab w:val="left" w:pos="1060"/>
          <w:tab w:val="left" w:pos="1061"/>
          <w:tab w:val="left" w:pos="1660"/>
          <w:tab w:val="left" w:pos="1780"/>
          <w:tab w:val="left" w:pos="2260"/>
          <w:tab w:val="left" w:pos="2500"/>
          <w:tab w:val="left" w:pos="3220"/>
          <w:tab w:val="left" w:pos="3940"/>
          <w:tab w:val="left" w:pos="4660"/>
        </w:tabs>
        <w:spacing w:before="160" w:after="0" w:line="364" w:lineRule="auto"/>
        <w:ind w:left="580" w:right="4123" w:firstLine="0"/>
        <w:jc w:val="left"/>
        <w:rPr>
          <w:sz w:val="24"/>
        </w:rPr>
      </w:pPr>
      <w:r>
        <w:rPr>
          <w:sz w:val="24"/>
        </w:rPr>
        <w:t>km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mm</w:t>
      </w:r>
      <w:r>
        <w:rPr>
          <w:sz w:val="24"/>
        </w:rPr>
        <w:tab/>
      </w:r>
      <w:r>
        <w:rPr>
          <w:sz w:val="24"/>
        </w:rPr>
        <w:t>cm</w:t>
      </w:r>
      <w:r>
        <w:rPr>
          <w:sz w:val="24"/>
        </w:rPr>
        <w:tab/>
      </w:r>
      <w:r>
        <w:rPr>
          <w:sz w:val="24"/>
        </w:rPr>
        <w:t>km</w:t>
      </w:r>
      <w:r>
        <w:rPr>
          <w:sz w:val="24"/>
        </w:rPr>
        <w:tab/>
      </w:r>
      <w:r>
        <w:rPr>
          <w:spacing w:val="-9"/>
          <w:sz w:val="24"/>
        </w:rPr>
        <w:t xml:space="preserve">mm </w:t>
      </w:r>
      <w:r>
        <w:rPr>
          <w:sz w:val="24"/>
        </w:rPr>
        <w:t>7.</w:t>
      </w:r>
      <w:r>
        <w:rPr>
          <w:sz w:val="24"/>
        </w:rPr>
        <w:tab/>
      </w:r>
      <w:r>
        <w:rPr>
          <w:sz w:val="24"/>
        </w:rPr>
        <w:t>5</w:t>
      </w:r>
      <w:r>
        <w:rPr>
          <w:sz w:val="24"/>
        </w:rPr>
        <w:tab/>
      </w:r>
      <w:r>
        <w:rPr>
          <w:sz w:val="24"/>
        </w:rPr>
        <w:t>9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6</w:t>
      </w:r>
    </w:p>
    <w:p>
      <w:pPr>
        <w:pStyle w:val="4"/>
        <w:tabs>
          <w:tab w:val="left" w:pos="1060"/>
        </w:tabs>
        <w:spacing w:before="2"/>
        <w:ind w:left="580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4864100</wp:posOffset>
            </wp:positionH>
            <wp:positionV relativeFrom="paragraph">
              <wp:posOffset>328930</wp:posOffset>
            </wp:positionV>
            <wp:extent cx="1492885" cy="932815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746" cy="932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8.</w:t>
      </w:r>
      <w:r>
        <w:tab/>
      </w:r>
      <w:r>
        <w:t>25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spacing w:before="10"/>
        <w:rPr>
          <w:sz w:val="29"/>
        </w:rPr>
      </w:pPr>
    </w:p>
    <w:p>
      <w:pPr>
        <w:pStyle w:val="4"/>
        <w:tabs>
          <w:tab w:val="left" w:pos="1060"/>
          <w:tab w:val="left" w:pos="2020"/>
          <w:tab w:val="left" w:pos="2740"/>
          <w:tab w:val="left" w:pos="4420"/>
          <w:tab w:val="left" w:pos="6100"/>
        </w:tabs>
        <w:spacing w:before="1"/>
        <w:ind w:left="580"/>
      </w:pPr>
      <w:r>
        <w:t>9.</w:t>
      </w:r>
      <w:r>
        <w:tab/>
      </w:r>
      <w:r>
        <w:t>①13</w:t>
      </w:r>
      <w:r>
        <w:tab/>
      </w:r>
      <w:r>
        <w:t>16</w:t>
      </w:r>
      <w:r>
        <w:tab/>
      </w:r>
      <w:r>
        <w:t>②8＋8＝16</w:t>
      </w:r>
      <w:r>
        <w:tab/>
      </w:r>
      <w:r>
        <w:t>16＋16＝32</w:t>
      </w:r>
      <w:r>
        <w:tab/>
      </w:r>
      <w:r>
        <w:t>③</w:t>
      </w:r>
    </w:p>
    <w:p>
      <w:pPr>
        <w:pStyle w:val="4"/>
        <w:tabs>
          <w:tab w:val="left" w:pos="2020"/>
          <w:tab w:val="left" w:pos="2980"/>
          <w:tab w:val="left" w:pos="3580"/>
          <w:tab w:val="left" w:pos="3940"/>
          <w:tab w:val="left" w:pos="4300"/>
          <w:tab w:val="left" w:pos="4900"/>
          <w:tab w:val="left" w:pos="5260"/>
        </w:tabs>
        <w:spacing w:before="112" w:line="364" w:lineRule="auto"/>
        <w:ind w:left="580" w:right="3403"/>
      </w:pPr>
      <w:r>
        <w:t>二、1.√</w:t>
      </w:r>
      <w:r>
        <w:tab/>
      </w:r>
      <w:r>
        <w:t>2.×</w:t>
      </w:r>
      <w:r>
        <w:tab/>
      </w:r>
      <w:r>
        <w:t>3.×</w:t>
      </w:r>
      <w:r>
        <w:tab/>
      </w:r>
      <w:r>
        <w:tab/>
      </w:r>
      <w:r>
        <w:t>4.√</w:t>
      </w:r>
      <w:r>
        <w:tab/>
      </w:r>
      <w:r>
        <w:t>5.× 三、1.C</w:t>
      </w:r>
      <w:r>
        <w:tab/>
      </w:r>
      <w:r>
        <w:t>2.C</w:t>
      </w:r>
      <w:r>
        <w:tab/>
      </w:r>
      <w:r>
        <w:t>3.C</w:t>
      </w:r>
      <w:r>
        <w:tab/>
      </w:r>
      <w:r>
        <w:t>B</w:t>
      </w:r>
      <w:r>
        <w:tab/>
      </w:r>
      <w:r>
        <w:tab/>
      </w:r>
      <w:r>
        <w:t>4.A</w:t>
      </w:r>
      <w:r>
        <w:tab/>
      </w:r>
      <w:r>
        <w:tab/>
      </w:r>
      <w:r>
        <w:rPr>
          <w:spacing w:val="-6"/>
        </w:rPr>
        <w:t>5.B</w:t>
      </w:r>
    </w:p>
    <w:p>
      <w:pPr>
        <w:pStyle w:val="4"/>
        <w:tabs>
          <w:tab w:val="left" w:pos="1540"/>
          <w:tab w:val="left" w:pos="2260"/>
          <w:tab w:val="left" w:pos="2980"/>
          <w:tab w:val="left" w:pos="3820"/>
          <w:tab w:val="left" w:pos="4660"/>
          <w:tab w:val="left" w:pos="5380"/>
          <w:tab w:val="left" w:pos="6340"/>
          <w:tab w:val="left" w:pos="7300"/>
        </w:tabs>
        <w:spacing w:before="1"/>
        <w:ind w:left="580"/>
      </w:pPr>
      <w:r>
        <w:t>四、1.</w:t>
      </w:r>
      <w:r>
        <w:tab/>
      </w:r>
      <w:r>
        <w:t>93</w:t>
      </w:r>
      <w:r>
        <w:tab/>
      </w:r>
      <w:r>
        <w:t>93</w:t>
      </w:r>
      <w:r>
        <w:tab/>
      </w:r>
      <w:r>
        <w:t>800</w:t>
      </w:r>
      <w:r>
        <w:tab/>
      </w:r>
      <w:r>
        <w:t>340</w:t>
      </w:r>
      <w:r>
        <w:tab/>
      </w:r>
      <w:r>
        <w:t>49</w:t>
      </w:r>
      <w:r>
        <w:tab/>
      </w:r>
      <w:r>
        <w:t>1400</w:t>
      </w:r>
      <w:r>
        <w:tab/>
      </w:r>
      <w:r>
        <w:t>1000</w:t>
      </w:r>
      <w:r>
        <w:tab/>
      </w:r>
      <w:r>
        <w:t>600</w:t>
      </w:r>
    </w:p>
    <w:p>
      <w:pPr>
        <w:pStyle w:val="4"/>
        <w:tabs>
          <w:tab w:val="left" w:pos="1540"/>
          <w:tab w:val="left" w:pos="3460"/>
          <w:tab w:val="left" w:pos="4660"/>
          <w:tab w:val="left" w:pos="5860"/>
          <w:tab w:val="left" w:pos="6700"/>
          <w:tab w:val="left" w:pos="7540"/>
          <w:tab w:val="left" w:pos="8380"/>
        </w:tabs>
        <w:spacing w:before="161"/>
        <w:ind w:left="1060"/>
      </w:pPr>
      <w:r>
        <w:t>2.</w:t>
      </w:r>
      <w:r>
        <w:tab/>
      </w:r>
      <w:r>
        <w:t>竖式和验算略</w:t>
      </w:r>
      <w:r>
        <w:tab/>
      </w:r>
      <w:r>
        <w:t>8……1</w:t>
      </w:r>
      <w:r>
        <w:tab/>
      </w:r>
      <w:r>
        <w:t>6……5</w:t>
      </w:r>
      <w:r>
        <w:tab/>
      </w:r>
      <w:r>
        <w:t>800</w:t>
      </w:r>
      <w:r>
        <w:tab/>
      </w:r>
      <w:r>
        <w:t>564</w:t>
      </w:r>
      <w:r>
        <w:tab/>
      </w:r>
      <w:r>
        <w:t>558</w:t>
      </w:r>
      <w:r>
        <w:tab/>
      </w:r>
      <w:r>
        <w:t>211</w:t>
      </w:r>
    </w:p>
    <w:p>
      <w:pPr>
        <w:pStyle w:val="4"/>
        <w:tabs>
          <w:tab w:val="left" w:pos="1540"/>
          <w:tab w:val="left" w:pos="2500"/>
          <w:tab w:val="left" w:pos="2980"/>
          <w:tab w:val="left" w:pos="3940"/>
          <w:tab w:val="left" w:pos="5380"/>
          <w:tab w:val="left" w:pos="5860"/>
          <w:tab w:val="left" w:pos="7300"/>
          <w:tab w:val="left" w:pos="7780"/>
        </w:tabs>
        <w:spacing w:before="160"/>
        <w:ind w:left="580"/>
      </w:pPr>
      <w:r>
        <w:t>五、1.</w:t>
      </w:r>
      <w:r>
        <w:tab/>
      </w:r>
      <w:r>
        <w:t>小兔</w:t>
      </w:r>
      <w:r>
        <w:tab/>
      </w:r>
      <w:r>
        <w:t>2.</w:t>
      </w:r>
      <w:r>
        <w:tab/>
      </w:r>
      <w:r>
        <w:t>正方</w:t>
      </w:r>
      <w:r>
        <w:tab/>
      </w:r>
      <w:r>
        <w:t>平行四边</w:t>
      </w:r>
      <w:r>
        <w:tab/>
      </w:r>
      <w:r>
        <w:t>3.</w:t>
      </w:r>
      <w:r>
        <w:tab/>
      </w:r>
      <w:r>
        <w:t>平行四边</w:t>
      </w:r>
      <w:r>
        <w:tab/>
      </w:r>
      <w:r>
        <w:t>4.</w:t>
      </w:r>
      <w:r>
        <w:tab/>
      </w:r>
      <w:r>
        <w:t>5</w:t>
      </w:r>
    </w:p>
    <w:p>
      <w:pPr>
        <w:pStyle w:val="4"/>
        <w:spacing w:before="2"/>
        <w:rPr>
          <w:sz w:val="15"/>
        </w:rPr>
      </w:pPr>
    </w:p>
    <w:tbl>
      <w:tblPr>
        <w:tblStyle w:val="5"/>
        <w:tblW w:w="0" w:type="auto"/>
        <w:tblInd w:w="5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3360"/>
        <w:gridCol w:w="34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89" w:type="dxa"/>
          </w:tcPr>
          <w:p>
            <w:pPr>
              <w:pStyle w:val="9"/>
              <w:spacing w:before="0" w:line="274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六、1.</w:t>
            </w:r>
          </w:p>
        </w:tc>
        <w:tc>
          <w:tcPr>
            <w:tcW w:w="3360" w:type="dxa"/>
          </w:tcPr>
          <w:p>
            <w:pPr>
              <w:pStyle w:val="9"/>
              <w:spacing w:before="0"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43÷6＝7（件）……1（粒）</w:t>
            </w:r>
          </w:p>
        </w:tc>
        <w:tc>
          <w:tcPr>
            <w:tcW w:w="3411" w:type="dxa"/>
          </w:tcPr>
          <w:p>
            <w:pPr>
              <w:pStyle w:val="9"/>
              <w:spacing w:before="0" w:line="274" w:lineRule="exact"/>
              <w:ind w:left="241"/>
              <w:rPr>
                <w:sz w:val="24"/>
              </w:rPr>
            </w:pPr>
            <w:r>
              <w:rPr>
                <w:sz w:val="24"/>
              </w:rPr>
              <w:t>最多能钉 7 件，多 1 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89" w:type="dxa"/>
          </w:tcPr>
          <w:p>
            <w:pPr>
              <w:pStyle w:val="9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60" w:type="dxa"/>
          </w:tcPr>
          <w:p>
            <w:pPr>
              <w:pStyle w:val="9"/>
              <w:ind w:left="120"/>
              <w:rPr>
                <w:sz w:val="24"/>
              </w:rPr>
            </w:pPr>
            <w:r>
              <w:rPr>
                <w:sz w:val="24"/>
              </w:rPr>
              <w:t>19÷2＝9（条）……1（米）</w:t>
            </w:r>
          </w:p>
        </w:tc>
        <w:tc>
          <w:tcPr>
            <w:tcW w:w="3411" w:type="dxa"/>
          </w:tcPr>
          <w:p>
            <w:pPr>
              <w:pStyle w:val="9"/>
              <w:ind w:left="24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最多可以做 </w:t>
            </w:r>
            <w:r>
              <w:rPr>
                <w:sz w:val="24"/>
              </w:rPr>
              <w:t>9</w:t>
            </w:r>
            <w:r>
              <w:rPr>
                <w:spacing w:val="-20"/>
                <w:sz w:val="24"/>
              </w:rPr>
              <w:t xml:space="preserve"> 条，还剩 </w:t>
            </w:r>
            <w:r>
              <w:rPr>
                <w:sz w:val="24"/>
              </w:rPr>
              <w:t>1</w:t>
            </w:r>
            <w:r>
              <w:rPr>
                <w:spacing w:val="-20"/>
                <w:sz w:val="24"/>
              </w:rPr>
              <w:t xml:space="preserve"> 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89" w:type="dxa"/>
          </w:tcPr>
          <w:p>
            <w:pPr>
              <w:pStyle w:val="9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60" w:type="dxa"/>
          </w:tcPr>
          <w:p>
            <w:pPr>
              <w:pStyle w:val="9"/>
              <w:ind w:left="118"/>
              <w:rPr>
                <w:sz w:val="24"/>
              </w:rPr>
            </w:pPr>
            <w:r>
              <w:rPr>
                <w:sz w:val="24"/>
              </w:rPr>
              <w:t>估算：300＋400＝700（人）</w:t>
            </w:r>
          </w:p>
        </w:tc>
        <w:tc>
          <w:tcPr>
            <w:tcW w:w="3411" w:type="dxa"/>
          </w:tcPr>
          <w:p>
            <w:pPr>
              <w:pStyle w:val="9"/>
              <w:ind w:left="238"/>
              <w:rPr>
                <w:sz w:val="24"/>
              </w:rPr>
            </w:pPr>
            <w:r>
              <w:rPr>
                <w:sz w:val="24"/>
              </w:rPr>
              <w:t>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89" w:type="dxa"/>
          </w:tcPr>
          <w:p>
            <w:pPr>
              <w:pStyle w:val="9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360" w:type="dxa"/>
          </w:tcPr>
          <w:p>
            <w:pPr>
              <w:pStyle w:val="9"/>
              <w:spacing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计算：295＋398＝693（人）</w:t>
            </w:r>
          </w:p>
        </w:tc>
        <w:tc>
          <w:tcPr>
            <w:tcW w:w="3411" w:type="dxa"/>
          </w:tcPr>
          <w:p>
            <w:pPr>
              <w:pStyle w:val="9"/>
              <w:tabs>
                <w:tab w:val="left" w:pos="1800"/>
              </w:tabs>
              <w:spacing w:line="254" w:lineRule="exact"/>
              <w:ind w:left="361"/>
              <w:rPr>
                <w:sz w:val="24"/>
              </w:rPr>
            </w:pPr>
            <w:r>
              <w:rPr>
                <w:sz w:val="24"/>
              </w:rPr>
              <w:t>693＜700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够</w:t>
            </w:r>
          </w:p>
        </w:tc>
      </w:tr>
    </w:tbl>
    <w:p>
      <w:pPr>
        <w:pStyle w:val="4"/>
        <w:tabs>
          <w:tab w:val="left" w:pos="1605"/>
          <w:tab w:val="left" w:pos="4365"/>
        </w:tabs>
        <w:spacing w:before="194"/>
        <w:ind w:left="1125"/>
      </w:pPr>
      <w:r>
        <w:t>4.</w:t>
      </w:r>
      <w:r>
        <w:tab/>
      </w:r>
      <w:r>
        <w:t>503－124＝379（只）</w:t>
      </w:r>
      <w:r>
        <w:tab/>
      </w:r>
      <w:r>
        <w:t>503＋379＝882（只）</w:t>
      </w:r>
    </w:p>
    <w:p>
      <w:pPr>
        <w:pStyle w:val="4"/>
        <w:tabs>
          <w:tab w:val="left" w:pos="1605"/>
        </w:tabs>
        <w:spacing w:before="160"/>
        <w:ind w:left="1125"/>
      </w:pPr>
      <w:r>
        <w:t>5.</w:t>
      </w:r>
      <w:r>
        <w:tab/>
      </w:r>
      <w:r>
        <w:t>97＋105－18＝184（人）</w:t>
      </w:r>
    </w:p>
    <w:sectPr>
      <w:pgSz w:w="11910" w:h="16840"/>
      <w:pgMar w:top="1500" w:right="1560" w:bottom="1260" w:left="1320" w:header="0" w:footer="106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377664" behindDoc="1" locked="0" layoutInCell="1" allowOverlap="1">
              <wp:simplePos x="0" y="0"/>
              <wp:positionH relativeFrom="page">
                <wp:posOffset>2143760</wp:posOffset>
              </wp:positionH>
              <wp:positionV relativeFrom="page">
                <wp:posOffset>9874885</wp:posOffset>
              </wp:positionV>
              <wp:extent cx="3124200" cy="17907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2420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81" w:lineRule="exact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sz w:val="18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sz w:val="18"/>
                            </w:rPr>
                            <w:t xml:space="preserve">西南师大版小学二年级数学下册期末测试卷 第 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 w:ascii="Microsoft JhengHei" w:eastAsia="Microsoft JhengHe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ascii="Microsoft JhengHei" w:eastAsia="Microsoft JhengHei"/>
                              <w:sz w:val="18"/>
                            </w:rPr>
                            <w:t xml:space="preserve"> 页  共 5 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68.8pt;margin-top:777.55pt;height:14.1pt;width:246pt;mso-position-horizontal-relative:page;mso-position-vertical-relative:page;z-index:-251938816;mso-width-relative:page;mso-height-relative:page;" filled="f" stroked="f" coordsize="21600,21600" o:gfxdata="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qRDnw2wAAAA0BAAAPAAAAAAAAAAEAIAAAACIAAABkcnMvZG93bnJldi54bWxQ&#10;SwECFAAUAAAACACHTuJAhZ1rtbsBAABy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81" w:lineRule="exact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sz w:val="18"/>
                      </w:rPr>
                    </w:pPr>
                    <w:r>
                      <w:rPr>
                        <w:rFonts w:hint="eastAsia" w:ascii="Microsoft JhengHei" w:eastAsia="Microsoft JhengHei"/>
                        <w:sz w:val="18"/>
                      </w:rPr>
                      <w:t xml:space="preserve">西南师大版小学二年级数学下册期末测试卷 第  </w:t>
                    </w:r>
                    <w:r>
                      <w:fldChar w:fldCharType="begin"/>
                    </w:r>
                    <w:r>
                      <w:rPr>
                        <w:rFonts w:hint="eastAsia" w:ascii="Microsoft JhengHei" w:eastAsia="Microsoft JhengHe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ascii="Microsoft JhengHei" w:eastAsia="Microsoft JhengHei"/>
                        <w:sz w:val="18"/>
                      </w:rPr>
                      <w:t xml:space="preserve"> 页  共 5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8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7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0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8" w:hanging="360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宋体" w:hAnsi="宋体" w:eastAsia="宋体" w:cs="宋体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8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7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0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8" w:hanging="36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6"/>
      <w:numFmt w:val="decimal"/>
      <w:lvlText w:val="%1."/>
      <w:lvlJc w:val="left"/>
      <w:pPr>
        <w:ind w:left="940" w:hanging="360"/>
        <w:jc w:val="righ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940" w:hanging="360"/>
        <w:jc w:val="left"/>
      </w:pPr>
      <w:rPr>
        <w:rFonts w:hint="default" w:ascii="宋体" w:hAnsi="宋体" w:eastAsia="宋体" w:cs="宋体"/>
        <w:spacing w:val="-17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7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0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8" w:hanging="360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11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3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15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67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8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22" w:hanging="360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宋体" w:hAnsi="宋体" w:eastAsia="宋体" w:cs="宋体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8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7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9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0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8" w:hanging="360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410" w:hanging="360"/>
        <w:jc w:val="left"/>
      </w:pPr>
      <w:rPr>
        <w:rFonts w:hint="default" w:ascii="宋体" w:hAnsi="宋体" w:eastAsia="宋体" w:cs="宋体"/>
        <w:spacing w:val="-60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8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56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24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92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760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28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096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764" w:hanging="360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C11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0"/>
      <w:ind w:right="5"/>
      <w:jc w:val="center"/>
      <w:outlineLvl w:val="1"/>
    </w:pPr>
    <w:rPr>
      <w:rFonts w:ascii="黑体" w:hAnsi="黑体" w:eastAsia="黑体" w:cs="黑体"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0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61"/>
      <w:ind w:left="940" w:hanging="361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8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2020-06-30T06:57:00Z</dcterms:created>
  <dc:creator>Administrator</dc:creator>
  <cp:lastModifiedBy>qwe</cp:lastModifiedBy>
  <dcterms:modified xsi:type="dcterms:W3CDTF">2021-07-24T07:50:34Z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2020-06-28T00:00:00Z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2020-06-30T00:00:00Z</vt:filetime>
  </property>
  <property fmtid="{D5CDD505-2E9C-101B-9397-08002B2CF9AE}" pid="5" name="KSOProductBuildVer">
    <vt:lpwstr>2052-11.1.0.10314</vt:lpwstr>
  </property>
</Properties>
</file>