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/>
        <w:keepLines/>
        <w:framePr w:w="7186" w:h="410" w:wrap="around" w:vAnchor="margin" w:hAnchor="page" w:x="5053" w:y="51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bookmarkStart w:id="0" w:name="bookmark0"/>
      <w:bookmarkStart w:id="1" w:name="bookmark2"/>
      <w:bookmarkStart w:id="2" w:name="bookmark1"/>
      <w:bookmarkStart w:id="94" w:name="_GoBack"/>
      <w:bookmarkEnd w:id="94"/>
      <w:r>
        <w:rPr>
          <w:color w:val="000000"/>
          <w:spacing w:val="0"/>
          <w:w w:val="100"/>
          <w:position w:val="0"/>
        </w:rPr>
        <w:t>长春新区</w:t>
      </w:r>
      <w:r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  <w:lang w:val="en-US" w:eastAsia="en-US" w:bidi="en-US"/>
        </w:rPr>
        <w:t>2020—2021</w:t>
      </w:r>
      <w:r>
        <w:rPr>
          <w:color w:val="000000"/>
          <w:spacing w:val="0"/>
          <w:w w:val="100"/>
          <w:position w:val="0"/>
        </w:rPr>
        <w:t>年度上学期期末质量监测</w:t>
      </w:r>
      <w:bookmarkEnd w:id="0"/>
      <w:bookmarkEnd w:id="1"/>
      <w:bookmarkEnd w:id="2"/>
    </w:p>
    <w:p>
      <w:pPr>
        <w:pStyle w:val="7"/>
        <w:keepNext/>
        <w:keepLines/>
        <w:framePr w:w="230" w:h="252" w:wrap="around" w:vAnchor="margin" w:hAnchor="page" w:x="13534" w:y="15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both"/>
      </w:pPr>
      <w:bookmarkStart w:id="3" w:name="bookmark3"/>
      <w:bookmarkStart w:id="4" w:name="bookmark5"/>
      <w:bookmarkStart w:id="5" w:name="bookmark4"/>
      <w:r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  <w:lang w:val="en-US" w:eastAsia="en-US" w:bidi="en-US"/>
        </w:rPr>
        <w:t>9.</w:t>
      </w:r>
      <w:bookmarkEnd w:id="3"/>
      <w:bookmarkEnd w:id="4"/>
      <w:bookmarkEnd w:id="5"/>
    </w:p>
    <w:p>
      <w:pPr>
        <w:pStyle w:val="9"/>
        <w:keepNext w:val="0"/>
        <w:keepLines w:val="0"/>
        <w:framePr w:w="3722" w:h="259" w:wrap="around" w:vAnchor="margin" w:hAnchor="page" w:x="13894" w:y="1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</w:rPr>
        <w:t>如图所示，蜡烛通过凸透镜成倒立、</w:t>
      </w:r>
    </w:p>
    <w:p>
      <w:pPr>
        <w:pStyle w:val="9"/>
        <w:keepNext w:val="0"/>
        <w:keepLines w:val="0"/>
        <w:framePr w:w="4075" w:h="266" w:wrap="around" w:vAnchor="margin" w:hAnchor="page" w:x="17190" w:y="1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</w:rPr>
        <w:t>缩小的像，小明画了图中的光路，下列</w:t>
      </w:r>
    </w:p>
    <w:p>
      <w:pPr>
        <w:pStyle w:val="5"/>
        <w:keepNext/>
        <w:keepLines/>
        <w:framePr w:w="2167" w:h="382" w:wrap="around" w:vAnchor="margin" w:hAnchor="page" w:x="7537" w:y="563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bookmarkStart w:id="6" w:name="bookmark6"/>
      <w:bookmarkStart w:id="7" w:name="bookmark8"/>
      <w:bookmarkStart w:id="8" w:name="bookmark7"/>
      <w:r>
        <w:rPr>
          <w:color w:val="000000"/>
          <w:spacing w:val="0"/>
          <w:w w:val="100"/>
          <w:position w:val="0"/>
        </w:rPr>
        <w:t>八年物理试卷</w:t>
      </w:r>
      <w:bookmarkEnd w:id="6"/>
      <w:bookmarkEnd w:id="7"/>
      <w:bookmarkEnd w:id="8"/>
    </w:p>
    <w:p>
      <w:pPr>
        <w:pStyle w:val="11"/>
        <w:keepNext/>
        <w:keepLines/>
        <w:framePr w:w="8424" w:h="4630" w:wrap="around" w:vAnchor="margin" w:hAnchor="page" w:x="4419" w:y="951"/>
        <w:widowControl w:val="0"/>
        <w:shd w:val="clear" w:color="auto" w:fill="auto"/>
        <w:bidi w:val="0"/>
        <w:spacing w:before="0" w:after="40" w:line="281" w:lineRule="exact"/>
        <w:ind w:left="0" w:right="0" w:firstLine="0"/>
        <w:jc w:val="left"/>
      </w:pPr>
      <w:bookmarkStart w:id="9" w:name="bookmark11"/>
      <w:bookmarkStart w:id="10" w:name="bookmark9"/>
      <w:bookmarkStart w:id="11" w:name="bookmark10"/>
      <w:r>
        <w:rPr>
          <w:color w:val="000000"/>
          <w:spacing w:val="0"/>
          <w:w w:val="100"/>
          <w:position w:val="0"/>
          <w:sz w:val="24"/>
          <w:szCs w:val="24"/>
        </w:rPr>
        <w:t>注意事项：</w:t>
      </w:r>
      <w:bookmarkEnd w:id="9"/>
      <w:bookmarkEnd w:id="10"/>
      <w:bookmarkEnd w:id="11"/>
    </w:p>
    <w:p>
      <w:pPr>
        <w:pStyle w:val="9"/>
        <w:keepNext w:val="0"/>
        <w:keepLines w:val="0"/>
        <w:framePr w:w="8424" w:h="4630" w:wrap="around" w:vAnchor="margin" w:hAnchor="page" w:x="4419" w:y="951"/>
        <w:widowControl w:val="0"/>
        <w:numPr>
          <w:ilvl w:val="0"/>
          <w:numId w:val="1"/>
        </w:numPr>
        <w:shd w:val="clear" w:color="auto" w:fill="auto"/>
        <w:tabs>
          <w:tab w:val="left" w:pos="900"/>
        </w:tabs>
        <w:bidi w:val="0"/>
        <w:spacing w:before="0" w:after="0" w:line="281" w:lineRule="exact"/>
        <w:ind w:left="940" w:right="0" w:hanging="400"/>
        <w:jc w:val="left"/>
      </w:pPr>
      <w:bookmarkStart w:id="12" w:name="bookmark12"/>
      <w:bookmarkEnd w:id="12"/>
      <w:r>
        <w:rPr>
          <w:color w:val="000000"/>
          <w:spacing w:val="0"/>
          <w:w w:val="100"/>
          <w:position w:val="0"/>
        </w:rPr>
        <w:t>答题前，考生务必将自己的姓名、准考证号填写在答题卡上，并 将条形码准确粘贴在条形码区域内。</w:t>
      </w:r>
    </w:p>
    <w:p>
      <w:pPr>
        <w:pStyle w:val="9"/>
        <w:keepNext w:val="0"/>
        <w:keepLines w:val="0"/>
        <w:framePr w:w="8424" w:h="4630" w:wrap="around" w:vAnchor="margin" w:hAnchor="page" w:x="4419" w:y="951"/>
        <w:widowControl w:val="0"/>
        <w:numPr>
          <w:ilvl w:val="0"/>
          <w:numId w:val="1"/>
        </w:numPr>
        <w:shd w:val="clear" w:color="auto" w:fill="auto"/>
        <w:tabs>
          <w:tab w:val="left" w:pos="950"/>
        </w:tabs>
        <w:bidi w:val="0"/>
        <w:spacing w:before="0" w:after="40" w:line="295" w:lineRule="exact"/>
        <w:ind w:left="940" w:right="0" w:hanging="400"/>
        <w:jc w:val="left"/>
      </w:pPr>
      <w:bookmarkStart w:id="13" w:name="bookmark13"/>
      <w:bookmarkEnd w:id="13"/>
      <w:r>
        <w:rPr>
          <w:color w:val="000000"/>
          <w:spacing w:val="0"/>
          <w:w w:val="100"/>
          <w:position w:val="0"/>
        </w:rPr>
        <w:t>答题时，考生务必按照考试要求在答题卡上的指定区域内作答， 在草稿纸、试卷上答题无效。</w:t>
      </w:r>
    </w:p>
    <w:p>
      <w:pPr>
        <w:pStyle w:val="9"/>
        <w:keepNext w:val="0"/>
        <w:keepLines w:val="0"/>
        <w:framePr w:w="8424" w:h="4630" w:wrap="around" w:vAnchor="margin" w:hAnchor="page" w:x="4419" w:y="951"/>
        <w:widowControl w:val="0"/>
        <w:shd w:val="clear" w:color="auto" w:fill="auto"/>
        <w:bidi w:val="0"/>
        <w:spacing w:before="0" w:after="100" w:line="288" w:lineRule="exact"/>
        <w:ind w:left="0" w:right="0" w:firstLine="0"/>
        <w:jc w:val="left"/>
      </w:pPr>
      <w:r>
        <w:rPr>
          <w:color w:val="000000"/>
          <w:spacing w:val="0"/>
          <w:w w:val="100"/>
          <w:position w:val="0"/>
        </w:rPr>
        <w:t>一、单项选择题（每题</w:t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</w:rPr>
        <w:t>2</w:t>
      </w:r>
      <w:r>
        <w:rPr>
          <w:color w:val="000000"/>
          <w:spacing w:val="0"/>
          <w:w w:val="100"/>
          <w:position w:val="0"/>
        </w:rPr>
        <w:t>分，共</w:t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</w:rPr>
        <w:t>20</w:t>
      </w:r>
      <w:r>
        <w:rPr>
          <w:color w:val="000000"/>
          <w:spacing w:val="0"/>
          <w:w w:val="100"/>
          <w:position w:val="0"/>
        </w:rPr>
        <w:t>分）</w:t>
      </w:r>
    </w:p>
    <w:p>
      <w:pPr>
        <w:pStyle w:val="9"/>
        <w:keepNext w:val="0"/>
        <w:keepLines w:val="0"/>
        <w:framePr w:w="8424" w:h="4630" w:wrap="around" w:vAnchor="margin" w:hAnchor="page" w:x="4419" w:y="951"/>
        <w:widowControl w:val="0"/>
        <w:numPr>
          <w:ilvl w:val="0"/>
          <w:numId w:val="2"/>
        </w:numPr>
        <w:shd w:val="clear" w:color="auto" w:fill="auto"/>
        <w:tabs>
          <w:tab w:val="left" w:pos="360"/>
        </w:tabs>
        <w:bidi w:val="0"/>
        <w:spacing w:before="0" w:after="40" w:line="288" w:lineRule="exact"/>
        <w:ind w:left="0" w:right="0" w:firstLine="0"/>
        <w:jc w:val="left"/>
      </w:pPr>
      <w:bookmarkStart w:id="14" w:name="bookmark14"/>
      <w:bookmarkEnd w:id="14"/>
      <w:r>
        <w:rPr>
          <w:color w:val="000000"/>
          <w:spacing w:val="0"/>
          <w:w w:val="100"/>
          <w:position w:val="0"/>
        </w:rPr>
        <w:t>以下数据与实际情况相符的是</w:t>
      </w:r>
    </w:p>
    <w:p>
      <w:pPr>
        <w:pStyle w:val="9"/>
        <w:keepNext w:val="0"/>
        <w:keepLines w:val="0"/>
        <w:framePr w:w="8424" w:h="4630" w:wrap="around" w:vAnchor="margin" w:hAnchor="page" w:x="4419" w:y="951"/>
        <w:widowControl w:val="0"/>
        <w:shd w:val="clear" w:color="auto" w:fill="auto"/>
        <w:bidi w:val="0"/>
        <w:spacing w:before="0" w:after="40" w:line="288" w:lineRule="exact"/>
        <w:ind w:left="0" w:right="0" w:firstLine="220"/>
        <w:jc w:val="left"/>
      </w:pP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  <w:lang w:val="en-US" w:eastAsia="en-US" w:bidi="en-US"/>
        </w:rPr>
        <w:t>A.</w:t>
      </w:r>
      <w:r>
        <w:rPr>
          <w:color w:val="000000"/>
          <w:spacing w:val="0"/>
          <w:w w:val="100"/>
          <w:position w:val="0"/>
        </w:rPr>
        <w:t>入体感觉舒适的环境温度为</w:t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  <w:lang w:val="en-US" w:eastAsia="en-US" w:bidi="en-US"/>
        </w:rPr>
        <w:t>40°C B.</w:t>
      </w:r>
      <w:r>
        <w:rPr>
          <w:color w:val="000000"/>
          <w:spacing w:val="0"/>
          <w:w w:val="100"/>
          <w:position w:val="0"/>
        </w:rPr>
        <w:t>人食指的指甲宽度约为</w:t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  <w:lang w:val="en-US" w:eastAsia="en-US" w:bidi="en-US"/>
        </w:rPr>
        <w:t>lcm</w:t>
      </w:r>
    </w:p>
    <w:p>
      <w:pPr>
        <w:pStyle w:val="9"/>
        <w:keepNext w:val="0"/>
        <w:keepLines w:val="0"/>
        <w:framePr w:w="8424" w:h="4630" w:wrap="around" w:vAnchor="margin" w:hAnchor="page" w:x="4419" w:y="951"/>
        <w:widowControl w:val="0"/>
        <w:shd w:val="clear" w:color="auto" w:fill="auto"/>
        <w:bidi w:val="0"/>
        <w:spacing w:before="0" w:after="40" w:line="288" w:lineRule="exact"/>
        <w:ind w:left="0" w:right="0" w:firstLine="220"/>
        <w:jc w:val="left"/>
      </w:pP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  <w:lang w:val="en-US" w:eastAsia="en-US" w:bidi="en-US"/>
        </w:rPr>
        <w:t>C.</w:t>
      </w:r>
      <w:r>
        <w:rPr>
          <w:color w:val="000000"/>
          <w:spacing w:val="0"/>
          <w:w w:val="100"/>
          <w:position w:val="0"/>
        </w:rPr>
        <w:t>人正常情况下</w:t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  <w:lang w:val="en-US" w:eastAsia="en-US" w:bidi="en-US"/>
        </w:rPr>
        <w:t>Imin</w:t>
      </w:r>
      <w:r>
        <w:rPr>
          <w:color w:val="000000"/>
          <w:spacing w:val="0"/>
          <w:w w:val="100"/>
          <w:position w:val="0"/>
        </w:rPr>
        <w:t>心跳</w:t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</w:rPr>
        <w:t>30</w:t>
      </w:r>
      <w:r>
        <w:rPr>
          <w:color w:val="000000"/>
          <w:spacing w:val="0"/>
          <w:w w:val="100"/>
          <w:position w:val="0"/>
        </w:rPr>
        <w:t xml:space="preserve">次 </w:t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  <w:lang w:val="en-US" w:eastAsia="en-US" w:bidi="en-US"/>
        </w:rPr>
        <w:t>D.</w:t>
      </w:r>
      <w:r>
        <w:rPr>
          <w:color w:val="000000"/>
          <w:spacing w:val="0"/>
          <w:w w:val="100"/>
          <w:position w:val="0"/>
        </w:rPr>
        <w:t>人正常步行的速度约为</w:t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  <w:lang w:val="en-US" w:eastAsia="en-US" w:bidi="en-US"/>
        </w:rPr>
        <w:t>5m/s</w:t>
      </w:r>
    </w:p>
    <w:p>
      <w:pPr>
        <w:pStyle w:val="9"/>
        <w:keepNext w:val="0"/>
        <w:keepLines w:val="0"/>
        <w:framePr w:w="8424" w:h="4630" w:wrap="around" w:vAnchor="margin" w:hAnchor="page" w:x="4419" w:y="951"/>
        <w:widowControl w:val="0"/>
        <w:numPr>
          <w:ilvl w:val="0"/>
          <w:numId w:val="2"/>
        </w:numPr>
        <w:shd w:val="clear" w:color="auto" w:fill="auto"/>
        <w:tabs>
          <w:tab w:val="left" w:pos="360"/>
        </w:tabs>
        <w:bidi w:val="0"/>
        <w:spacing w:before="0" w:after="100" w:line="288" w:lineRule="exact"/>
        <w:ind w:left="0" w:right="0" w:firstLine="0"/>
        <w:jc w:val="left"/>
      </w:pPr>
      <w:bookmarkStart w:id="15" w:name="bookmark15"/>
      <w:bookmarkEnd w:id="15"/>
      <w:r>
        <w:rPr>
          <w:color w:val="000000"/>
          <w:spacing w:val="0"/>
          <w:w w:val="100"/>
          <w:position w:val="0"/>
        </w:rPr>
        <w:t>在公共场所交谈要轻声，是指要控制声音的</w:t>
      </w:r>
    </w:p>
    <w:p>
      <w:pPr>
        <w:pStyle w:val="9"/>
        <w:keepNext w:val="0"/>
        <w:keepLines w:val="0"/>
        <w:framePr w:w="8424" w:h="4630" w:wrap="around" w:vAnchor="margin" w:hAnchor="page" w:x="4419" w:y="951"/>
        <w:widowControl w:val="0"/>
        <w:shd w:val="clear" w:color="auto" w:fill="auto"/>
        <w:bidi w:val="0"/>
        <w:spacing w:before="0" w:after="40" w:line="300" w:lineRule="auto"/>
        <w:ind w:left="0" w:right="0" w:firstLine="220"/>
        <w:jc w:val="left"/>
      </w:pP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  <w:lang w:val="en-US" w:eastAsia="en-US" w:bidi="en-US"/>
        </w:rPr>
        <w:t>A.</w:t>
      </w:r>
      <w:r>
        <w:rPr>
          <w:color w:val="000000"/>
          <w:spacing w:val="0"/>
          <w:w w:val="100"/>
          <w:position w:val="0"/>
        </w:rPr>
        <w:t>音色</w:t>
      </w:r>
    </w:p>
    <w:p>
      <w:pPr>
        <w:pStyle w:val="7"/>
        <w:keepNext/>
        <w:keepLines/>
        <w:framePr w:w="8424" w:h="4630" w:wrap="around" w:vAnchor="margin" w:hAnchor="page" w:x="4419" w:y="951"/>
        <w:widowControl w:val="0"/>
        <w:numPr>
          <w:ilvl w:val="0"/>
          <w:numId w:val="2"/>
        </w:numPr>
        <w:shd w:val="clear" w:color="auto" w:fill="auto"/>
        <w:tabs>
          <w:tab w:val="left" w:pos="360"/>
        </w:tabs>
        <w:bidi w:val="0"/>
        <w:spacing w:before="0" w:after="40" w:line="288" w:lineRule="exact"/>
        <w:ind w:left="0" w:right="0" w:firstLine="0"/>
        <w:jc w:val="left"/>
      </w:pPr>
      <w:bookmarkStart w:id="16" w:name="bookmark18"/>
      <w:bookmarkEnd w:id="16"/>
      <w:bookmarkStart w:id="17" w:name="bookmark19"/>
      <w:bookmarkStart w:id="18" w:name="bookmark16"/>
      <w:bookmarkStart w:id="19" w:name="bookmark17"/>
      <w:r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</w:rPr>
        <w:t xml:space="preserve">2020 </w:t>
      </w:r>
      <w:r>
        <w:rPr>
          <w:rFonts w:ascii="宋体" w:hAnsi="宋体" w:eastAsia="宋体" w:cs="宋体"/>
          <w:b w:val="0"/>
          <w:bCs w:val="0"/>
          <w:color w:val="000000"/>
          <w:spacing w:val="0"/>
          <w:w w:val="100"/>
          <w:position w:val="0"/>
        </w:rPr>
        <w:t xml:space="preserve">年 </w:t>
      </w:r>
      <w:r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</w:rPr>
        <w:t xml:space="preserve">11 </w:t>
      </w:r>
      <w:r>
        <w:rPr>
          <w:rFonts w:ascii="宋体" w:hAnsi="宋体" w:eastAsia="宋体" w:cs="宋体"/>
          <w:b w:val="0"/>
          <w:bCs w:val="0"/>
          <w:color w:val="000000"/>
          <w:spacing w:val="0"/>
          <w:w w:val="100"/>
          <w:position w:val="0"/>
        </w:rPr>
        <w:t>月</w:t>
      </w:r>
      <w:bookmarkEnd w:id="17"/>
      <w:bookmarkEnd w:id="18"/>
      <w:bookmarkEnd w:id="19"/>
    </w:p>
    <w:p>
      <w:pPr>
        <w:pStyle w:val="9"/>
        <w:keepNext w:val="0"/>
        <w:keepLines w:val="0"/>
        <w:framePr w:w="8424" w:h="4630" w:wrap="around" w:vAnchor="margin" w:hAnchor="page" w:x="4419" w:y="951"/>
        <w:widowControl w:val="0"/>
        <w:shd w:val="clear" w:color="auto" w:fill="auto"/>
        <w:bidi w:val="0"/>
        <w:spacing w:before="0" w:after="100" w:line="288" w:lineRule="exact"/>
        <w:ind w:left="0" w:right="0" w:firstLine="0"/>
        <w:jc w:val="left"/>
      </w:pPr>
      <w:r>
        <w:rPr>
          <w:color w:val="000000"/>
          <w:spacing w:val="0"/>
          <w:w w:val="100"/>
          <w:position w:val="0"/>
        </w:rPr>
        <w:t>的形成属于，</w:t>
      </w:r>
    </w:p>
    <w:p>
      <w:pPr>
        <w:pStyle w:val="9"/>
        <w:keepNext w:val="0"/>
        <w:keepLines w:val="0"/>
        <w:framePr w:w="8424" w:h="4630" w:wrap="around" w:vAnchor="margin" w:hAnchor="page" w:x="4419" w:y="951"/>
        <w:widowControl w:val="0"/>
        <w:shd w:val="clear" w:color="auto" w:fill="auto"/>
        <w:bidi w:val="0"/>
        <w:spacing w:before="0" w:after="40" w:line="300" w:lineRule="auto"/>
        <w:ind w:left="0" w:right="0" w:firstLine="220"/>
        <w:jc w:val="left"/>
      </w:pP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  <w:lang w:val="en-US" w:eastAsia="en-US" w:bidi="en-US"/>
        </w:rPr>
        <w:t>A.</w:t>
      </w:r>
      <w:r>
        <w:rPr>
          <w:color w:val="000000"/>
          <w:spacing w:val="0"/>
          <w:w w:val="100"/>
          <w:position w:val="0"/>
        </w:rPr>
        <w:t>汽化</w:t>
      </w:r>
    </w:p>
    <w:p>
      <w:pPr>
        <w:pStyle w:val="9"/>
        <w:keepNext w:val="0"/>
        <w:keepLines w:val="0"/>
        <w:framePr w:w="3528" w:h="634" w:wrap="around" w:vAnchor="margin" w:hAnchor="page" w:x="6226" w:y="4191"/>
        <w:widowControl w:val="0"/>
        <w:shd w:val="clear" w:color="auto" w:fill="auto"/>
        <w:tabs>
          <w:tab w:val="left" w:pos="2481"/>
        </w:tabs>
        <w:bidi w:val="0"/>
        <w:spacing w:before="0" w:after="100" w:line="240" w:lineRule="auto"/>
        <w:ind w:left="0" w:right="0" w:firstLine="400"/>
        <w:jc w:val="left"/>
      </w:pP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  <w:lang w:val="en-US" w:eastAsia="en-US" w:bidi="en-US"/>
        </w:rPr>
        <w:t>B.</w:t>
      </w:r>
      <w:r>
        <w:rPr>
          <w:color w:val="000000"/>
          <w:spacing w:val="0"/>
          <w:w w:val="100"/>
          <w:position w:val="0"/>
        </w:rPr>
        <w:t>响度</w:t>
      </w:r>
      <w:r>
        <w:rPr>
          <w:color w:val="000000"/>
          <w:spacing w:val="0"/>
          <w:w w:val="100"/>
          <w:position w:val="0"/>
        </w:rPr>
        <w:tab/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  <w:lang w:val="en-US" w:eastAsia="en-US" w:bidi="en-US"/>
        </w:rPr>
        <w:t>C.</w:t>
      </w:r>
      <w:r>
        <w:rPr>
          <w:color w:val="000000"/>
          <w:spacing w:val="0"/>
          <w:w w:val="100"/>
          <w:position w:val="0"/>
        </w:rPr>
        <w:t>音调</w:t>
      </w:r>
    </w:p>
    <w:p>
      <w:pPr>
        <w:pStyle w:val="9"/>
        <w:keepNext w:val="0"/>
        <w:keepLines w:val="0"/>
        <w:framePr w:w="3528" w:h="634" w:wrap="around" w:vAnchor="margin" w:hAnchor="page" w:x="6226" w:y="4191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</w:rPr>
        <w:t>19</w:t>
      </w:r>
      <w:r>
        <w:rPr>
          <w:color w:val="000000"/>
          <w:spacing w:val="0"/>
          <w:w w:val="100"/>
          <w:position w:val="0"/>
        </w:rPr>
        <w:t>日，长春市遭遇罕见冻雨天气,</w:t>
      </w:r>
    </w:p>
    <w:p>
      <w:pPr>
        <w:pStyle w:val="7"/>
        <w:keepNext/>
        <w:keepLines/>
        <w:framePr w:w="2909" w:h="605" w:wrap="around" w:vAnchor="margin" w:hAnchor="page" w:x="9877" w:y="4199"/>
        <w:widowControl w:val="0"/>
        <w:shd w:val="clear" w:color="auto" w:fill="auto"/>
        <w:bidi w:val="0"/>
        <w:spacing w:before="0" w:after="100" w:line="240" w:lineRule="auto"/>
        <w:ind w:left="0" w:right="0" w:firstLine="560"/>
        <w:jc w:val="left"/>
      </w:pPr>
      <w:bookmarkStart w:id="20" w:name="bookmark20"/>
      <w:bookmarkStart w:id="21" w:name="bookmark21"/>
      <w:bookmarkStart w:id="22" w:name="bookmark22"/>
      <w:r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  <w:lang w:val="en-US" w:eastAsia="en-US" w:bidi="en-US"/>
        </w:rPr>
        <w:t>D.</w:t>
      </w:r>
      <w:r>
        <w:rPr>
          <w:rFonts w:ascii="宋体" w:hAnsi="宋体" w:eastAsia="宋体" w:cs="宋体"/>
          <w:b w:val="0"/>
          <w:bCs w:val="0"/>
          <w:color w:val="000000"/>
          <w:spacing w:val="0"/>
          <w:w w:val="100"/>
          <w:position w:val="0"/>
        </w:rPr>
        <w:t>声速</w:t>
      </w:r>
      <w:bookmarkEnd w:id="20"/>
      <w:bookmarkEnd w:id="21"/>
      <w:bookmarkEnd w:id="22"/>
    </w:p>
    <w:p>
      <w:pPr>
        <w:pStyle w:val="9"/>
        <w:keepNext w:val="0"/>
        <w:keepLines w:val="0"/>
        <w:framePr w:w="2909" w:h="605" w:wrap="around" w:vAnchor="margin" w:hAnchor="page" w:x="9877" w:y="4199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</w:rPr>
        <w:t>整座城市披上</w:t>
      </w:r>
      <w:r>
        <w:rPr>
          <w:color w:val="000000"/>
          <w:spacing w:val="0"/>
          <w:w w:val="100"/>
          <w:position w:val="0"/>
          <w:lang w:val="zh-CN" w:eastAsia="zh-CN" w:bidi="zh-CN"/>
        </w:rPr>
        <w:t>“冰装</w:t>
      </w:r>
      <w:r>
        <w:rPr>
          <w:color w:val="000000"/>
          <w:spacing w:val="0"/>
          <w:w w:val="100"/>
          <w:position w:val="0"/>
          <w:lang w:val="en-US" w:eastAsia="en-US" w:bidi="en-US"/>
        </w:rPr>
        <w:t>”</w:t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  <w:lang w:val="en-US" w:eastAsia="en-US" w:bidi="en-US"/>
        </w:rPr>
        <w:t>O</w:t>
      </w:r>
      <w:r>
        <w:rPr>
          <w:color w:val="000000"/>
          <w:spacing w:val="0"/>
          <w:w w:val="100"/>
          <w:position w:val="0"/>
        </w:rPr>
        <w:t>冰</w:t>
      </w:r>
    </w:p>
    <w:p>
      <w:pPr>
        <w:pStyle w:val="7"/>
        <w:keepNext/>
        <w:keepLines/>
        <w:framePr w:w="893" w:h="266" w:wrap="around" w:vAnchor="margin" w:hAnchor="page" w:x="6622" w:y="5257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bookmarkStart w:id="23" w:name="bookmark25"/>
      <w:bookmarkStart w:id="24" w:name="bookmark24"/>
      <w:bookmarkStart w:id="25" w:name="bookmark23"/>
      <w:r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  <w:lang w:val="en-US" w:eastAsia="en-US" w:bidi="en-US"/>
        </w:rPr>
        <w:t>B.</w:t>
      </w:r>
      <w:r>
        <w:rPr>
          <w:rFonts w:ascii="宋体" w:hAnsi="宋体" w:eastAsia="宋体" w:cs="宋体"/>
          <w:b w:val="0"/>
          <w:bCs w:val="0"/>
          <w:color w:val="000000"/>
          <w:spacing w:val="0"/>
          <w:w w:val="100"/>
          <w:position w:val="0"/>
        </w:rPr>
        <w:t>液化</w:t>
      </w:r>
      <w:bookmarkEnd w:id="23"/>
      <w:bookmarkEnd w:id="24"/>
      <w:bookmarkEnd w:id="25"/>
    </w:p>
    <w:p>
      <w:pPr>
        <w:pStyle w:val="7"/>
        <w:keepNext/>
        <w:keepLines/>
        <w:framePr w:w="900" w:h="274" w:wrap="around" w:vAnchor="margin" w:hAnchor="page" w:x="8696" w:y="5257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bookmarkStart w:id="26" w:name="bookmark26"/>
      <w:bookmarkStart w:id="27" w:name="bookmark27"/>
      <w:bookmarkStart w:id="28" w:name="bookmark28"/>
      <w:r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  <w:lang w:val="en-US" w:eastAsia="en-US" w:bidi="en-US"/>
        </w:rPr>
        <w:t>C.</w:t>
      </w:r>
      <w:r>
        <w:rPr>
          <w:rFonts w:ascii="宋体" w:hAnsi="宋体" w:eastAsia="宋体" w:cs="宋体"/>
          <w:b w:val="0"/>
          <w:bCs w:val="0"/>
          <w:color w:val="000000"/>
          <w:spacing w:val="0"/>
          <w:w w:val="100"/>
          <w:position w:val="0"/>
        </w:rPr>
        <w:t>凝华</w:t>
      </w:r>
      <w:bookmarkEnd w:id="26"/>
      <w:bookmarkEnd w:id="27"/>
      <w:bookmarkEnd w:id="28"/>
    </w:p>
    <w:p>
      <w:pPr>
        <w:pStyle w:val="7"/>
        <w:keepNext/>
        <w:keepLines/>
        <w:framePr w:w="900" w:h="266" w:wrap="around" w:vAnchor="margin" w:hAnchor="page" w:x="10417" w:y="5257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bookmarkStart w:id="29" w:name="bookmark29"/>
      <w:bookmarkStart w:id="30" w:name="bookmark31"/>
      <w:bookmarkStart w:id="31" w:name="bookmark30"/>
      <w:r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  <w:lang w:val="en-US" w:eastAsia="en-US" w:bidi="en-US"/>
        </w:rPr>
        <w:t>D.</w:t>
      </w:r>
      <w:r>
        <w:rPr>
          <w:rFonts w:ascii="宋体" w:hAnsi="宋体" w:eastAsia="宋体" w:cs="宋体"/>
          <w:b w:val="0"/>
          <w:bCs w:val="0"/>
          <w:color w:val="000000"/>
          <w:spacing w:val="0"/>
          <w:w w:val="100"/>
          <w:position w:val="0"/>
        </w:rPr>
        <w:t>凝固</w:t>
      </w:r>
      <w:bookmarkEnd w:id="29"/>
      <w:bookmarkEnd w:id="30"/>
      <w:bookmarkEnd w:id="31"/>
    </w:p>
    <w:p>
      <w:pPr>
        <w:pStyle w:val="9"/>
        <w:keepNext w:val="0"/>
        <w:keepLines w:val="0"/>
        <w:framePr w:w="8395" w:h="3132" w:wrap="around" w:vAnchor="margin" w:hAnchor="page" w:x="4412" w:y="5639"/>
        <w:widowControl w:val="0"/>
        <w:numPr>
          <w:ilvl w:val="0"/>
          <w:numId w:val="3"/>
        </w:numPr>
        <w:shd w:val="clear" w:color="auto" w:fill="auto"/>
        <w:tabs>
          <w:tab w:val="left" w:pos="374"/>
        </w:tabs>
        <w:bidi w:val="0"/>
        <w:spacing w:before="0" w:after="60" w:line="288" w:lineRule="exact"/>
        <w:ind w:left="0" w:right="0" w:firstLine="0"/>
        <w:jc w:val="left"/>
      </w:pPr>
      <w:bookmarkStart w:id="32" w:name="bookmark32"/>
      <w:bookmarkEnd w:id="32"/>
      <w:r>
        <w:rPr>
          <w:color w:val="000000"/>
          <w:spacing w:val="0"/>
          <w:w w:val="100"/>
          <w:position w:val="0"/>
        </w:rPr>
        <w:t>下列成语所描述的情景中，属于光的折射现象的是</w:t>
      </w:r>
    </w:p>
    <w:p>
      <w:pPr>
        <w:pStyle w:val="9"/>
        <w:keepNext w:val="0"/>
        <w:keepLines w:val="0"/>
        <w:framePr w:w="8395" w:h="3132" w:wrap="around" w:vAnchor="margin" w:hAnchor="page" w:x="4412" w:y="5639"/>
        <w:widowControl w:val="0"/>
        <w:shd w:val="clear" w:color="auto" w:fill="auto"/>
        <w:bidi w:val="0"/>
        <w:spacing w:before="0" w:after="60" w:line="288" w:lineRule="exact"/>
        <w:ind w:left="0" w:right="0" w:firstLine="220"/>
        <w:jc w:val="left"/>
      </w:pP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  <w:lang w:val="en-US" w:eastAsia="en-US" w:bidi="en-US"/>
        </w:rPr>
        <w:t>A.</w:t>
      </w:r>
      <w:r>
        <w:rPr>
          <w:color w:val="000000"/>
          <w:spacing w:val="0"/>
          <w:w w:val="100"/>
          <w:position w:val="0"/>
        </w:rPr>
        <w:t xml:space="preserve">镜花水月 </w:t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  <w:lang w:val="en-US" w:eastAsia="en-US" w:bidi="en-US"/>
        </w:rPr>
        <w:t>B.</w:t>
      </w:r>
      <w:r>
        <w:rPr>
          <w:color w:val="000000"/>
          <w:spacing w:val="0"/>
          <w:w w:val="100"/>
          <w:position w:val="0"/>
        </w:rPr>
        <w:t xml:space="preserve">海市蜃楼 </w:t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  <w:lang w:val="en-US" w:eastAsia="en-US" w:bidi="en-US"/>
        </w:rPr>
        <w:t>C.</w:t>
      </w:r>
      <w:r>
        <w:rPr>
          <w:color w:val="000000"/>
          <w:spacing w:val="0"/>
          <w:w w:val="100"/>
          <w:position w:val="0"/>
        </w:rPr>
        <w:t>坐井观天</w:t>
      </w:r>
    </w:p>
    <w:p>
      <w:pPr>
        <w:pStyle w:val="9"/>
        <w:keepNext w:val="0"/>
        <w:keepLines w:val="0"/>
        <w:framePr w:w="8395" w:h="3132" w:wrap="around" w:vAnchor="margin" w:hAnchor="page" w:x="4412" w:y="5639"/>
        <w:widowControl w:val="0"/>
        <w:numPr>
          <w:ilvl w:val="0"/>
          <w:numId w:val="3"/>
        </w:numPr>
        <w:shd w:val="clear" w:color="auto" w:fill="auto"/>
        <w:tabs>
          <w:tab w:val="left" w:pos="360"/>
        </w:tabs>
        <w:bidi w:val="0"/>
        <w:spacing w:before="0" w:after="120" w:line="288" w:lineRule="exact"/>
        <w:ind w:left="0" w:right="0" w:firstLine="0"/>
        <w:jc w:val="left"/>
      </w:pPr>
      <w:bookmarkStart w:id="33" w:name="bookmark33"/>
      <w:bookmarkEnd w:id="33"/>
      <w:r>
        <w:rPr>
          <w:color w:val="000000"/>
          <w:spacing w:val="0"/>
          <w:w w:val="100"/>
          <w:position w:val="0"/>
        </w:rPr>
        <w:t>用一个焦距为</w:t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  <w:lang w:val="en-US" w:eastAsia="en-US" w:bidi="en-US"/>
        </w:rPr>
        <w:t>10cm</w:t>
      </w:r>
      <w:r>
        <w:rPr>
          <w:color w:val="000000"/>
          <w:spacing w:val="0"/>
          <w:w w:val="100"/>
          <w:position w:val="0"/>
        </w:rPr>
        <w:t>的放大镜来观察邮票细节，放大镜与邮票的距离应</w:t>
      </w:r>
    </w:p>
    <w:p>
      <w:pPr>
        <w:pStyle w:val="13"/>
        <w:keepNext w:val="0"/>
        <w:keepLines w:val="0"/>
        <w:framePr w:w="8395" w:h="3132" w:wrap="around" w:vAnchor="margin" w:hAnchor="page" w:x="4412" w:y="5639"/>
        <w:widowControl w:val="0"/>
        <w:shd w:val="clear" w:color="auto" w:fill="auto"/>
        <w:bidi w:val="0"/>
        <w:spacing w:before="0" w:after="0" w:line="300" w:lineRule="auto"/>
        <w:ind w:left="0" w:right="0" w:firstLine="220"/>
        <w:jc w:val="left"/>
      </w:pPr>
      <w:r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  <w:lang w:val="en-US" w:eastAsia="en-US" w:bidi="en-US"/>
        </w:rPr>
        <w:t>A.</w:t>
      </w:r>
      <w:r>
        <w:rPr>
          <w:rFonts w:ascii="宋体" w:hAnsi="宋体" w:eastAsia="宋体" w:cs="宋体"/>
          <w:b w:val="0"/>
          <w:bCs w:val="0"/>
          <w:color w:val="000000"/>
          <w:spacing w:val="0"/>
          <w:w w:val="100"/>
          <w:position w:val="0"/>
          <w:lang w:val="zh-TW" w:eastAsia="zh-TW" w:bidi="zh-TW"/>
        </w:rPr>
        <w:t>大于</w:t>
      </w:r>
      <w:r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  <w:lang w:val="en-US" w:eastAsia="en-US" w:bidi="en-US"/>
        </w:rPr>
        <w:t>20cm B.</w:t>
      </w:r>
      <w:r>
        <w:rPr>
          <w:rFonts w:ascii="宋体" w:hAnsi="宋体" w:eastAsia="宋体" w:cs="宋体"/>
          <w:b w:val="0"/>
          <w:bCs w:val="0"/>
          <w:color w:val="000000"/>
          <w:spacing w:val="0"/>
          <w:w w:val="100"/>
          <w:position w:val="0"/>
          <w:lang w:val="zh-TW" w:eastAsia="zh-TW" w:bidi="zh-TW"/>
        </w:rPr>
        <w:t>等于</w:t>
      </w:r>
      <w:r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  <w:lang w:val="en-US" w:eastAsia="en-US" w:bidi="en-US"/>
        </w:rPr>
        <w:t>10cm C.</w:t>
      </w:r>
      <w:r>
        <w:rPr>
          <w:rFonts w:ascii="宋体" w:hAnsi="宋体" w:eastAsia="宋体" w:cs="宋体"/>
          <w:b w:val="0"/>
          <w:bCs w:val="0"/>
          <w:color w:val="000000"/>
          <w:spacing w:val="0"/>
          <w:w w:val="100"/>
          <w:position w:val="0"/>
          <w:lang w:val="zh-TW" w:eastAsia="zh-TW" w:bidi="zh-TW"/>
        </w:rPr>
        <w:t>小于</w:t>
      </w:r>
      <w:r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  <w:lang w:val="en-US" w:eastAsia="en-US" w:bidi="en-US"/>
        </w:rPr>
        <w:t>10cm D,</w:t>
      </w:r>
      <w:r>
        <w:rPr>
          <w:rFonts w:ascii="宋体" w:hAnsi="宋体" w:eastAsia="宋体" w:cs="宋体"/>
          <w:b w:val="0"/>
          <w:bCs w:val="0"/>
          <w:color w:val="000000"/>
          <w:spacing w:val="0"/>
          <w:w w:val="100"/>
          <w:position w:val="0"/>
          <w:lang w:val="zh-TW" w:eastAsia="zh-TW" w:bidi="zh-TW"/>
        </w:rPr>
        <w:t>在</w:t>
      </w:r>
      <w:r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  <w:lang w:val="en-US" w:eastAsia="en-US" w:bidi="en-US"/>
        </w:rPr>
        <w:t>10cm</w:t>
      </w:r>
      <w:r>
        <w:rPr>
          <w:rFonts w:ascii="宋体" w:hAnsi="宋体" w:eastAsia="宋体" w:cs="宋体"/>
          <w:b w:val="0"/>
          <w:bCs w:val="0"/>
          <w:color w:val="000000"/>
          <w:spacing w:val="0"/>
          <w:w w:val="100"/>
          <w:position w:val="0"/>
          <w:lang w:val="zh-TW" w:eastAsia="zh-TW" w:bidi="zh-TW"/>
        </w:rPr>
        <w:t>与</w:t>
      </w:r>
      <w:r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  <w:lang w:val="en-US" w:eastAsia="en-US" w:bidi="en-US"/>
        </w:rPr>
        <w:t>20cm</w:t>
      </w:r>
      <w:r>
        <w:rPr>
          <w:rFonts w:ascii="宋体" w:hAnsi="宋体" w:eastAsia="宋体" w:cs="宋体"/>
          <w:b w:val="0"/>
          <w:bCs w:val="0"/>
          <w:color w:val="000000"/>
          <w:spacing w:val="0"/>
          <w:w w:val="100"/>
          <w:position w:val="0"/>
          <w:lang w:val="zh-TW" w:eastAsia="zh-TW" w:bidi="zh-TW"/>
        </w:rPr>
        <w:t>之间</w:t>
      </w:r>
    </w:p>
    <w:p>
      <w:pPr>
        <w:pStyle w:val="9"/>
        <w:keepNext w:val="0"/>
        <w:keepLines w:val="0"/>
        <w:framePr w:w="8395" w:h="3132" w:wrap="around" w:vAnchor="margin" w:hAnchor="page" w:x="4412" w:y="5639"/>
        <w:widowControl w:val="0"/>
        <w:numPr>
          <w:ilvl w:val="0"/>
          <w:numId w:val="3"/>
        </w:numPr>
        <w:shd w:val="clear" w:color="auto" w:fill="auto"/>
        <w:tabs>
          <w:tab w:val="left" w:pos="367"/>
        </w:tabs>
        <w:bidi w:val="0"/>
        <w:spacing w:before="0" w:after="60" w:line="288" w:lineRule="exact"/>
        <w:ind w:left="0" w:right="0" w:firstLine="0"/>
        <w:jc w:val="left"/>
      </w:pPr>
      <w:bookmarkStart w:id="34" w:name="bookmark34"/>
      <w:bookmarkEnd w:id="34"/>
      <w:r>
        <w:rPr>
          <w:color w:val="000000"/>
          <w:spacing w:val="0"/>
          <w:w w:val="100"/>
          <w:position w:val="0"/>
        </w:rPr>
        <w:t>年幼的弟弟发现密封的面包被挤扁总说面包变少了，哥哥却说面包没变。你</w:t>
      </w:r>
    </w:p>
    <w:p>
      <w:pPr>
        <w:pStyle w:val="9"/>
        <w:keepNext w:val="0"/>
        <w:keepLines w:val="0"/>
        <w:framePr w:w="8395" w:h="3132" w:wrap="around" w:vAnchor="margin" w:hAnchor="page" w:x="4412" w:y="5639"/>
        <w:widowControl w:val="0"/>
        <w:shd w:val="clear" w:color="auto" w:fill="auto"/>
        <w:bidi w:val="0"/>
        <w:spacing w:before="0" w:after="60" w:line="288" w:lineRule="exact"/>
        <w:ind w:left="0" w:right="0" w:firstLine="0"/>
        <w:jc w:val="left"/>
      </w:pPr>
      <w:r>
        <w:rPr>
          <w:color w:val="000000"/>
          <w:spacing w:val="0"/>
          <w:w w:val="100"/>
          <w:position w:val="0"/>
        </w:rPr>
        <w:t>认为哥哥所说的</w:t>
      </w:r>
      <w:r>
        <w:rPr>
          <w:color w:val="000000"/>
          <w:spacing w:val="0"/>
          <w:w w:val="100"/>
          <w:position w:val="0"/>
          <w:lang w:val="zh-CN" w:eastAsia="zh-CN" w:bidi="zh-CN"/>
        </w:rPr>
        <w:t>“没</w:t>
      </w:r>
      <w:r>
        <w:rPr>
          <w:color w:val="000000"/>
          <w:spacing w:val="0"/>
          <w:w w:val="100"/>
          <w:position w:val="0"/>
        </w:rPr>
        <w:t>变”可能是指下列哪个物理量</w:t>
      </w:r>
    </w:p>
    <w:p>
      <w:pPr>
        <w:pStyle w:val="9"/>
        <w:keepNext w:val="0"/>
        <w:keepLines w:val="0"/>
        <w:framePr w:w="8395" w:h="3132" w:wrap="around" w:vAnchor="margin" w:hAnchor="page" w:x="4412" w:y="5639"/>
        <w:widowControl w:val="0"/>
        <w:shd w:val="clear" w:color="auto" w:fill="auto"/>
        <w:tabs>
          <w:tab w:val="left" w:pos="2186"/>
          <w:tab w:val="left" w:pos="4266"/>
        </w:tabs>
        <w:bidi w:val="0"/>
        <w:spacing w:before="0" w:after="60" w:line="288" w:lineRule="exact"/>
        <w:ind w:left="0" w:right="0" w:firstLine="220"/>
        <w:jc w:val="left"/>
      </w:pP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  <w:lang w:val="en-US" w:eastAsia="en-US" w:bidi="en-US"/>
        </w:rPr>
        <w:t>A.</w:t>
      </w:r>
      <w:r>
        <w:rPr>
          <w:color w:val="000000"/>
          <w:spacing w:val="0"/>
          <w:w w:val="100"/>
          <w:position w:val="0"/>
        </w:rPr>
        <w:t>体积</w:t>
      </w:r>
      <w:r>
        <w:rPr>
          <w:color w:val="000000"/>
          <w:spacing w:val="0"/>
          <w:w w:val="100"/>
          <w:position w:val="0"/>
        </w:rPr>
        <w:tab/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  <w:lang w:val="en-US" w:eastAsia="en-US" w:bidi="en-US"/>
        </w:rPr>
        <w:t>B.</w:t>
      </w:r>
      <w:r>
        <w:rPr>
          <w:color w:val="000000"/>
          <w:spacing w:val="0"/>
          <w:w w:val="100"/>
          <w:position w:val="0"/>
        </w:rPr>
        <w:t>质量</w:t>
      </w:r>
      <w:r>
        <w:rPr>
          <w:color w:val="000000"/>
          <w:spacing w:val="0"/>
          <w:w w:val="100"/>
          <w:position w:val="0"/>
        </w:rPr>
        <w:tab/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  <w:lang w:val="en-US" w:eastAsia="en-US" w:bidi="en-US"/>
        </w:rPr>
        <w:t>C.</w:t>
      </w:r>
      <w:r>
        <w:rPr>
          <w:color w:val="000000"/>
          <w:spacing w:val="0"/>
          <w:w w:val="100"/>
          <w:position w:val="0"/>
        </w:rPr>
        <w:t xml:space="preserve">密度 </w:t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  <w:lang w:val="en-US" w:eastAsia="en-US" w:bidi="en-US"/>
        </w:rPr>
        <w:t>D.</w:t>
      </w:r>
      <w:r>
        <w:rPr>
          <w:color w:val="000000"/>
          <w:spacing w:val="0"/>
          <w:w w:val="100"/>
          <w:position w:val="0"/>
        </w:rPr>
        <w:t>硬度</w:t>
      </w:r>
    </w:p>
    <w:p>
      <w:pPr>
        <w:pStyle w:val="9"/>
        <w:keepNext w:val="0"/>
        <w:keepLines w:val="0"/>
        <w:framePr w:w="8395" w:h="3132" w:wrap="around" w:vAnchor="margin" w:hAnchor="page" w:x="4412" w:y="5639"/>
        <w:widowControl w:val="0"/>
        <w:numPr>
          <w:ilvl w:val="0"/>
          <w:numId w:val="3"/>
        </w:numPr>
        <w:shd w:val="clear" w:color="auto" w:fill="auto"/>
        <w:tabs>
          <w:tab w:val="left" w:pos="367"/>
        </w:tabs>
        <w:bidi w:val="0"/>
        <w:spacing w:before="0" w:after="60" w:line="288" w:lineRule="exact"/>
        <w:ind w:left="0" w:right="0" w:firstLine="0"/>
        <w:jc w:val="left"/>
      </w:pPr>
      <w:bookmarkStart w:id="35" w:name="bookmark35"/>
      <w:bookmarkEnd w:id="35"/>
      <w:r>
        <w:rPr>
          <w:color w:val="000000"/>
          <w:spacing w:val="0"/>
          <w:w w:val="100"/>
          <w:position w:val="0"/>
        </w:rPr>
        <w:t>现代生活，智能手机给人们带来了许多便利，但长时间盯着手机屏幕，容易</w:t>
      </w:r>
    </w:p>
    <w:p>
      <w:pPr>
        <w:pStyle w:val="9"/>
        <w:keepNext w:val="0"/>
        <w:keepLines w:val="0"/>
        <w:framePr w:w="8395" w:h="3132" w:wrap="around" w:vAnchor="margin" w:hAnchor="page" w:x="4412" w:y="5639"/>
        <w:widowControl w:val="0"/>
        <w:shd w:val="clear" w:color="auto" w:fill="auto"/>
        <w:bidi w:val="0"/>
        <w:spacing w:before="0" w:after="60" w:line="288" w:lineRule="exact"/>
        <w:ind w:left="0" w:right="0" w:firstLine="0"/>
        <w:jc w:val="left"/>
      </w:pPr>
      <w:r>
        <w:rPr>
          <w:color w:val="000000"/>
          <w:spacing w:val="0"/>
          <w:w w:val="100"/>
          <w:position w:val="0"/>
        </w:rPr>
        <w:t>导致视力下降。如图所示关于近视眼及其矫正的原理图正确的是</w:t>
      </w:r>
    </w:p>
    <w:p>
      <w:pPr>
        <w:pStyle w:val="9"/>
        <w:keepNext w:val="0"/>
        <w:keepLines w:val="0"/>
        <w:framePr w:w="1390" w:h="266" w:wrap="around" w:vAnchor="margin" w:hAnchor="page" w:x="10424" w:y="5963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  <w:lang w:val="en-US" w:eastAsia="en-US" w:bidi="en-US"/>
        </w:rPr>
        <w:t>D.</w:t>
      </w:r>
      <w:r>
        <w:rPr>
          <w:color w:val="000000"/>
          <w:spacing w:val="0"/>
          <w:w w:val="100"/>
          <w:position w:val="0"/>
        </w:rPr>
        <w:t>立竿见影</w:t>
      </w:r>
    </w:p>
    <w:p>
      <w:pPr>
        <w:pStyle w:val="9"/>
        <w:keepNext w:val="0"/>
        <w:keepLines w:val="0"/>
        <w:framePr w:w="907" w:h="1332" w:wrap="around" w:vAnchor="margin" w:hAnchor="page" w:x="4635" w:y="8792"/>
        <w:widowControl w:val="0"/>
        <w:numPr>
          <w:ilvl w:val="0"/>
          <w:numId w:val="4"/>
        </w:numPr>
        <w:shd w:val="clear" w:color="auto" w:fill="auto"/>
        <w:tabs>
          <w:tab w:val="left" w:pos="432"/>
        </w:tabs>
        <w:bidi w:val="0"/>
        <w:spacing w:before="0" w:after="100" w:line="240" w:lineRule="auto"/>
        <w:ind w:left="0" w:right="0" w:firstLine="0"/>
        <w:jc w:val="both"/>
      </w:pPr>
      <w:bookmarkStart w:id="36" w:name="bookmark36"/>
      <w:bookmarkEnd w:id="36"/>
      <w:r>
        <w:rPr>
          <w:color w:val="000000"/>
          <w:spacing w:val="0"/>
          <w:w w:val="100"/>
          <w:position w:val="0"/>
        </w:rPr>
        <w:t>甲丙</w:t>
      </w:r>
    </w:p>
    <w:p>
      <w:pPr>
        <w:pStyle w:val="9"/>
        <w:keepNext w:val="0"/>
        <w:keepLines w:val="0"/>
        <w:framePr w:w="907" w:h="1332" w:wrap="around" w:vAnchor="margin" w:hAnchor="page" w:x="4635" w:y="8792"/>
        <w:widowControl w:val="0"/>
        <w:numPr>
          <w:ilvl w:val="0"/>
          <w:numId w:val="4"/>
        </w:numPr>
        <w:shd w:val="clear" w:color="auto" w:fill="auto"/>
        <w:tabs>
          <w:tab w:val="left" w:pos="418"/>
        </w:tabs>
        <w:bidi w:val="0"/>
        <w:spacing w:before="0" w:after="100" w:line="240" w:lineRule="auto"/>
        <w:ind w:left="0" w:right="0" w:firstLine="0"/>
        <w:jc w:val="both"/>
      </w:pPr>
      <w:bookmarkStart w:id="37" w:name="bookmark37"/>
      <w:bookmarkEnd w:id="37"/>
      <w:r>
        <w:rPr>
          <w:color w:val="000000"/>
          <w:spacing w:val="0"/>
          <w:w w:val="100"/>
          <w:position w:val="0"/>
        </w:rPr>
        <w:t>甲丁</w:t>
      </w:r>
    </w:p>
    <w:p>
      <w:pPr>
        <w:pStyle w:val="9"/>
        <w:keepNext w:val="0"/>
        <w:keepLines w:val="0"/>
        <w:framePr w:w="907" w:h="1332" w:wrap="around" w:vAnchor="margin" w:hAnchor="page" w:x="4635" w:y="8792"/>
        <w:widowControl w:val="0"/>
        <w:numPr>
          <w:ilvl w:val="0"/>
          <w:numId w:val="4"/>
        </w:numPr>
        <w:shd w:val="clear" w:color="auto" w:fill="auto"/>
        <w:tabs>
          <w:tab w:val="left" w:pos="418"/>
        </w:tabs>
        <w:bidi w:val="0"/>
        <w:spacing w:before="0" w:after="100" w:line="240" w:lineRule="auto"/>
        <w:ind w:left="0" w:right="0" w:firstLine="0"/>
        <w:jc w:val="both"/>
      </w:pPr>
      <w:bookmarkStart w:id="38" w:name="bookmark38"/>
      <w:bookmarkEnd w:id="38"/>
      <w:r>
        <w:rPr>
          <w:color w:val="000000"/>
          <w:spacing w:val="0"/>
          <w:w w:val="100"/>
          <w:position w:val="0"/>
        </w:rPr>
        <w:t>乙丙</w:t>
      </w:r>
    </w:p>
    <w:p>
      <w:pPr>
        <w:pStyle w:val="9"/>
        <w:keepNext w:val="0"/>
        <w:keepLines w:val="0"/>
        <w:framePr w:w="907" w:h="1332" w:wrap="around" w:vAnchor="margin" w:hAnchor="page" w:x="4635" w:y="8792"/>
        <w:widowControl w:val="0"/>
        <w:numPr>
          <w:ilvl w:val="0"/>
          <w:numId w:val="4"/>
        </w:numPr>
        <w:shd w:val="clear" w:color="auto" w:fill="auto"/>
        <w:tabs>
          <w:tab w:val="left" w:pos="432"/>
        </w:tabs>
        <w:bidi w:val="0"/>
        <w:spacing w:before="0" w:after="100" w:line="240" w:lineRule="auto"/>
        <w:ind w:left="0" w:right="0" w:firstLine="0"/>
        <w:jc w:val="both"/>
      </w:pPr>
      <w:bookmarkStart w:id="39" w:name="bookmark39"/>
      <w:bookmarkEnd w:id="39"/>
      <w:r>
        <w:rPr>
          <w:color w:val="000000"/>
          <w:spacing w:val="0"/>
          <w:w w:val="100"/>
          <w:position w:val="0"/>
        </w:rPr>
        <w:t>乙丁</w:t>
      </w:r>
    </w:p>
    <w:p>
      <w:pPr>
        <w:pStyle w:val="9"/>
        <w:keepNext w:val="0"/>
        <w:keepLines w:val="0"/>
        <w:framePr w:w="8402" w:h="1692" w:wrap="around" w:vAnchor="margin" w:hAnchor="page" w:x="4405" w:y="10211"/>
        <w:widowControl w:val="0"/>
        <w:shd w:val="clear" w:color="auto" w:fill="auto"/>
        <w:bidi w:val="0"/>
        <w:spacing w:before="0" w:after="100" w:line="240" w:lineRule="auto"/>
        <w:ind w:left="0" w:right="0" w:firstLine="0"/>
        <w:jc w:val="left"/>
      </w:pP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  <w:lang w:val="en-US" w:eastAsia="en-US" w:bidi="en-US"/>
        </w:rPr>
        <w:t>8.</w:t>
      </w:r>
      <w:r>
        <w:rPr>
          <w:color w:val="000000"/>
          <w:spacing w:val="0"/>
          <w:w w:val="100"/>
          <w:position w:val="0"/>
        </w:rPr>
        <w:t>密度知识与生活联系非常紧密，下列关于密度.的一些说法中正确的是</w:t>
      </w:r>
    </w:p>
    <w:p>
      <w:pPr>
        <w:pStyle w:val="9"/>
        <w:keepNext w:val="0"/>
        <w:keepLines w:val="0"/>
        <w:framePr w:w="8402" w:h="1692" w:wrap="around" w:vAnchor="margin" w:hAnchor="page" w:x="4405" w:y="10211"/>
        <w:widowControl w:val="0"/>
        <w:numPr>
          <w:ilvl w:val="0"/>
          <w:numId w:val="5"/>
        </w:numPr>
        <w:shd w:val="clear" w:color="auto" w:fill="auto"/>
        <w:tabs>
          <w:tab w:val="left" w:pos="645"/>
        </w:tabs>
        <w:bidi w:val="0"/>
        <w:spacing w:before="0" w:after="100" w:line="240" w:lineRule="auto"/>
        <w:ind w:left="0" w:right="0" w:firstLine="220"/>
        <w:jc w:val="left"/>
      </w:pPr>
      <w:bookmarkStart w:id="40" w:name="bookmark40"/>
      <w:bookmarkEnd w:id="40"/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  <w:lang w:val="en-US" w:eastAsia="en-US" w:bidi="en-US"/>
        </w:rPr>
        <w:t>1kg</w:t>
      </w:r>
      <w:r>
        <w:rPr>
          <w:color w:val="000000"/>
          <w:spacing w:val="0"/>
          <w:w w:val="100"/>
          <w:position w:val="0"/>
        </w:rPr>
        <w:t>冰与</w:t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  <w:lang w:val="en-US" w:eastAsia="en-US" w:bidi="en-US"/>
        </w:rPr>
        <w:t>1kg</w:t>
      </w:r>
      <w:r>
        <w:rPr>
          <w:color w:val="000000"/>
          <w:spacing w:val="0"/>
          <w:w w:val="100"/>
          <w:position w:val="0"/>
        </w:rPr>
        <w:t>水的密度相等</w:t>
      </w:r>
    </w:p>
    <w:p>
      <w:pPr>
        <w:pStyle w:val="9"/>
        <w:keepNext w:val="0"/>
        <w:keepLines w:val="0"/>
        <w:framePr w:w="8402" w:h="1692" w:wrap="around" w:vAnchor="margin" w:hAnchor="page" w:x="4405" w:y="10211"/>
        <w:widowControl w:val="0"/>
        <w:numPr>
          <w:ilvl w:val="0"/>
          <w:numId w:val="5"/>
        </w:numPr>
        <w:shd w:val="clear" w:color="auto" w:fill="auto"/>
        <w:tabs>
          <w:tab w:val="left" w:pos="616"/>
        </w:tabs>
        <w:bidi w:val="0"/>
        <w:spacing w:before="0" w:after="100" w:line="240" w:lineRule="auto"/>
        <w:ind w:left="0" w:right="0" w:firstLine="220"/>
        <w:jc w:val="left"/>
      </w:pPr>
      <w:bookmarkStart w:id="41" w:name="bookmark41"/>
      <w:bookmarkEnd w:id="41"/>
      <w:r>
        <w:rPr>
          <w:color w:val="000000"/>
          <w:spacing w:val="0"/>
          <w:w w:val="100"/>
          <w:position w:val="0"/>
        </w:rPr>
        <w:t>乒乓球不慎被挤瘪但无破损，球内气体密度变小</w:t>
      </w:r>
    </w:p>
    <w:p>
      <w:pPr>
        <w:pStyle w:val="9"/>
        <w:keepNext w:val="0"/>
        <w:keepLines w:val="0"/>
        <w:framePr w:w="8402" w:h="1692" w:wrap="around" w:vAnchor="margin" w:hAnchor="page" w:x="4405" w:y="10211"/>
        <w:widowControl w:val="0"/>
        <w:numPr>
          <w:ilvl w:val="0"/>
          <w:numId w:val="5"/>
        </w:numPr>
        <w:shd w:val="clear" w:color="auto" w:fill="auto"/>
        <w:tabs>
          <w:tab w:val="left" w:pos="616"/>
        </w:tabs>
        <w:bidi w:val="0"/>
        <w:spacing w:before="0" w:after="100" w:line="240" w:lineRule="auto"/>
        <w:ind w:left="0" w:right="0" w:firstLine="220"/>
        <w:jc w:val="left"/>
      </w:pPr>
      <w:bookmarkStart w:id="42" w:name="bookmark42"/>
      <w:bookmarkEnd w:id="42"/>
      <w:r>
        <w:rPr>
          <w:color w:val="000000"/>
          <w:spacing w:val="0"/>
          <w:w w:val="100"/>
          <w:position w:val="0"/>
        </w:rPr>
        <w:t>测量物体温度时，温度计示数变大，温度计内部液体的密度变小</w:t>
      </w:r>
    </w:p>
    <w:p>
      <w:pPr>
        <w:pStyle w:val="9"/>
        <w:keepNext w:val="0"/>
        <w:keepLines w:val="0"/>
        <w:framePr w:w="8402" w:h="1692" w:wrap="around" w:vAnchor="margin" w:hAnchor="page" w:x="4405" w:y="10211"/>
        <w:widowControl w:val="0"/>
        <w:numPr>
          <w:ilvl w:val="0"/>
          <w:numId w:val="5"/>
        </w:numPr>
        <w:shd w:val="clear" w:color="auto" w:fill="auto"/>
        <w:tabs>
          <w:tab w:val="left" w:pos="609"/>
        </w:tabs>
        <w:bidi w:val="0"/>
        <w:spacing w:before="0" w:after="100" w:line="240" w:lineRule="auto"/>
        <w:ind w:left="0" w:right="0" w:firstLine="220"/>
        <w:jc w:val="left"/>
      </w:pPr>
      <w:bookmarkStart w:id="43" w:name="bookmark43"/>
      <w:bookmarkEnd w:id="43"/>
      <w:r>
        <w:rPr>
          <w:color w:val="000000"/>
          <w:spacing w:val="0"/>
          <w:w w:val="100"/>
          <w:position w:val="0"/>
        </w:rPr>
        <w:t>鉴别一个实心的金属球是不是铁做的，只需测出它的密度即可作出准确的判断</w:t>
      </w:r>
    </w:p>
    <w:p>
      <w:pPr>
        <w:pStyle w:val="9"/>
        <w:keepNext w:val="0"/>
        <w:keepLines w:val="0"/>
        <w:framePr w:w="2621" w:h="266" w:wrap="around" w:vAnchor="margin" w:hAnchor="page" w:x="7270" w:y="1227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</w:rPr>
        <w:t>八年物理第</w:t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</w:rPr>
        <w:t>1</w:t>
      </w:r>
      <w:r>
        <w:rPr>
          <w:color w:val="000000"/>
          <w:spacing w:val="0"/>
          <w:w w:val="100"/>
          <w:position w:val="0"/>
        </w:rPr>
        <w:t>页（共</w:t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</w:rPr>
        <w:t>4</w:t>
      </w:r>
      <w:r>
        <w:rPr>
          <w:color w:val="000000"/>
          <w:spacing w:val="0"/>
          <w:w w:val="100"/>
          <w:position w:val="0"/>
        </w:rPr>
        <w:t>页）</w:t>
      </w:r>
    </w:p>
    <w:p>
      <w:pPr>
        <w:pStyle w:val="9"/>
        <w:keepNext w:val="0"/>
        <w:keepLines w:val="0"/>
        <w:framePr w:w="3110" w:h="1591" w:wrap="around" w:vAnchor="margin" w:hAnchor="page" w:x="13902" w:y="325"/>
        <w:widowControl w:val="0"/>
        <w:shd w:val="clear" w:color="auto" w:fill="auto"/>
        <w:bidi w:val="0"/>
        <w:spacing w:before="0" w:after="8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</w:rPr>
        <w:t>说法正确的是</w:t>
      </w:r>
    </w:p>
    <w:p>
      <w:pPr>
        <w:pStyle w:val="9"/>
        <w:keepNext w:val="0"/>
        <w:keepLines w:val="0"/>
        <w:framePr w:w="3110" w:h="1591" w:wrap="around" w:vAnchor="margin" w:hAnchor="page" w:x="13902" w:y="325"/>
        <w:widowControl w:val="0"/>
        <w:numPr>
          <w:ilvl w:val="0"/>
          <w:numId w:val="6"/>
        </w:numPr>
        <w:shd w:val="clear" w:color="auto" w:fill="auto"/>
        <w:tabs>
          <w:tab w:val="left" w:pos="418"/>
        </w:tabs>
        <w:bidi w:val="0"/>
        <w:spacing w:before="0" w:after="80" w:line="240" w:lineRule="auto"/>
        <w:ind w:left="0" w:right="0" w:firstLine="0"/>
        <w:jc w:val="left"/>
      </w:pPr>
      <w:bookmarkStart w:id="44" w:name="bookmark44"/>
      <w:bookmarkEnd w:id="44"/>
      <w:r>
        <w:rPr>
          <w:color w:val="000000"/>
          <w:spacing w:val="0"/>
          <w:w w:val="100"/>
          <w:position w:val="0"/>
        </w:rPr>
        <w:t>小明画的光路是正确的</w:t>
      </w:r>
    </w:p>
    <w:p>
      <w:pPr>
        <w:pStyle w:val="9"/>
        <w:keepNext w:val="0"/>
        <w:keepLines w:val="0"/>
        <w:framePr w:w="3110" w:h="1591" w:wrap="around" w:vAnchor="margin" w:hAnchor="page" w:x="13902" w:y="325"/>
        <w:widowControl w:val="0"/>
        <w:numPr>
          <w:ilvl w:val="0"/>
          <w:numId w:val="6"/>
        </w:numPr>
        <w:shd w:val="clear" w:color="auto" w:fill="auto"/>
        <w:tabs>
          <w:tab w:val="left" w:pos="403"/>
        </w:tabs>
        <w:bidi w:val="0"/>
        <w:spacing w:before="0" w:after="80" w:line="240" w:lineRule="auto"/>
        <w:ind w:left="0" w:right="0" w:firstLine="0"/>
        <w:jc w:val="left"/>
      </w:pPr>
      <w:bookmarkStart w:id="45" w:name="bookmark45"/>
      <w:bookmarkEnd w:id="45"/>
      <w:r>
        <w:rPr>
          <w:color w:val="000000"/>
          <w:spacing w:val="0"/>
          <w:w w:val="100"/>
          <w:position w:val="0"/>
        </w:rPr>
        <w:t>蜡烛通过透镜成的是虚像</w:t>
      </w:r>
    </w:p>
    <w:p>
      <w:pPr>
        <w:pStyle w:val="13"/>
        <w:keepNext w:val="0"/>
        <w:keepLines w:val="0"/>
        <w:framePr w:w="3110" w:h="1591" w:wrap="around" w:vAnchor="margin" w:hAnchor="page" w:x="13902" w:y="325"/>
        <w:widowControl w:val="0"/>
        <w:numPr>
          <w:ilvl w:val="0"/>
          <w:numId w:val="6"/>
        </w:numPr>
        <w:shd w:val="clear" w:color="auto" w:fill="auto"/>
        <w:tabs>
          <w:tab w:val="left" w:pos="396"/>
        </w:tabs>
        <w:bidi w:val="0"/>
        <w:spacing w:before="0" w:after="80" w:line="240" w:lineRule="auto"/>
        <w:ind w:left="0" w:right="0" w:firstLine="0"/>
        <w:jc w:val="left"/>
      </w:pPr>
      <w:bookmarkStart w:id="46" w:name="bookmark46"/>
      <w:bookmarkEnd w:id="46"/>
      <w:r>
        <w:rPr>
          <w:rFonts w:ascii="宋体" w:hAnsi="宋体" w:eastAsia="宋体" w:cs="宋体"/>
          <w:b w:val="0"/>
          <w:bCs w:val="0"/>
          <w:color w:val="000000"/>
          <w:spacing w:val="0"/>
          <w:w w:val="100"/>
          <w:position w:val="0"/>
          <w:lang w:val="zh-TW" w:eastAsia="zh-TW" w:bidi="zh-TW"/>
        </w:rPr>
        <w:t>透镜的焦距小于</w:t>
      </w:r>
      <w:r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  <w:lang w:val="en-US" w:eastAsia="en-US" w:bidi="en-US"/>
        </w:rPr>
        <w:t>10cm</w:t>
      </w:r>
    </w:p>
    <w:p>
      <w:pPr>
        <w:pStyle w:val="13"/>
        <w:keepNext w:val="0"/>
        <w:keepLines w:val="0"/>
        <w:framePr w:w="3110" w:h="1591" w:wrap="around" w:vAnchor="margin" w:hAnchor="page" w:x="13902" w:y="325"/>
        <w:widowControl w:val="0"/>
        <w:numPr>
          <w:ilvl w:val="0"/>
          <w:numId w:val="6"/>
        </w:numPr>
        <w:shd w:val="clear" w:color="auto" w:fill="auto"/>
        <w:tabs>
          <w:tab w:val="left" w:pos="418"/>
        </w:tabs>
        <w:bidi w:val="0"/>
        <w:spacing w:before="0" w:after="80" w:line="240" w:lineRule="auto"/>
        <w:ind w:left="0" w:right="0" w:firstLine="0"/>
        <w:jc w:val="left"/>
      </w:pPr>
      <w:bookmarkStart w:id="47" w:name="bookmark47"/>
      <w:bookmarkEnd w:id="47"/>
      <w:r>
        <w:rPr>
          <w:rFonts w:ascii="宋体" w:hAnsi="宋体" w:eastAsia="宋体" w:cs="宋体"/>
          <w:b w:val="0"/>
          <w:bCs w:val="0"/>
          <w:color w:val="000000"/>
          <w:spacing w:val="0"/>
          <w:w w:val="100"/>
          <w:position w:val="0"/>
          <w:lang w:val="zh-TW" w:eastAsia="zh-TW" w:bidi="zh-TW"/>
        </w:rPr>
        <w:t>透镜的焦距大于</w:t>
      </w:r>
      <w:r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  <w:lang w:val="en-US" w:eastAsia="en-US" w:bidi="en-US"/>
        </w:rPr>
        <w:t>20cm</w:t>
      </w:r>
    </w:p>
    <w:tbl>
      <w:tblPr>
        <w:tblStyle w:val="3"/>
        <w:tblW w:w="3593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721"/>
        <w:gridCol w:w="1872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0" w:hRule="exact"/>
        </w:trPr>
        <w:tc>
          <w:tcPr>
            <w:tcW w:w="1721" w:type="dxa"/>
            <w:shd w:val="clear" w:color="auto" w:fill="FFFFFF"/>
            <w:vAlign w:val="top"/>
          </w:tcPr>
          <w:p>
            <w:pPr>
              <w:pStyle w:val="15"/>
              <w:keepNext w:val="0"/>
              <w:keepLines w:val="0"/>
              <w:framePr w:w="3593" w:h="958" w:vSpace="216" w:wrap="around" w:vAnchor="margin" w:hAnchor="page" w:x="18351" w:y="411"/>
              <w:widowControl w:val="0"/>
              <w:shd w:val="clear" w:color="auto" w:fill="auto"/>
              <w:tabs>
                <w:tab w:val="left" w:leader="hyphen" w:pos="403"/>
              </w:tabs>
              <w:bidi w:val="0"/>
              <w:spacing w:before="80" w:after="0" w:line="240" w:lineRule="auto"/>
              <w:ind w:left="0" w:right="0" w:firstLine="0"/>
              <w:jc w:val="right"/>
              <w:rPr>
                <w:sz w:val="34"/>
                <w:szCs w:val="34"/>
              </w:rPr>
            </w:pPr>
            <w:r>
              <w:rPr>
                <w:rFonts w:ascii="Times New Roman" w:hAnsi="Times New Roman" w:eastAsia="Times New Roman" w:cs="Times New Roman"/>
                <w:strike/>
                <w:color w:val="000000"/>
                <w:spacing w:val="0"/>
                <w:w w:val="100"/>
                <w:position w:val="0"/>
                <w:sz w:val="34"/>
                <w:szCs w:val="34"/>
              </w:rPr>
              <w:tab/>
            </w:r>
            <w:r>
              <w:rPr>
                <w:rFonts w:ascii="Times New Roman" w:hAnsi="Times New Roman" w:eastAsia="Times New Roman" w:cs="Times New Roman"/>
                <w:strike/>
                <w:color w:val="000000"/>
                <w:spacing w:val="0"/>
                <w:w w:val="100"/>
                <w:position w:val="0"/>
                <w:sz w:val="34"/>
                <w:szCs w:val="34"/>
                <w:lang w:val="en-US" w:eastAsia="en-US" w:bidi="en-US"/>
              </w:rPr>
              <w:t xml:space="preserve">• </w:t>
            </w:r>
            <w:r>
              <w:rPr>
                <w:rFonts w:ascii="Times New Roman" w:hAnsi="Times New Roman" w:eastAsia="Times New Roman" w:cs="Times New Roman"/>
                <w:strike/>
                <w:color w:val="000000"/>
                <w:spacing w:val="0"/>
                <w:w w:val="100"/>
                <w:position w:val="0"/>
                <w:sz w:val="34"/>
                <w:szCs w:val="34"/>
              </w:rPr>
              <w:t>1</w:t>
            </w:r>
          </w:p>
        </w:tc>
        <w:tc>
          <w:tcPr>
            <w:tcW w:w="1872" w:type="dxa"/>
            <w:tcBorders>
              <w:left w:val="single" w:color="auto" w:sz="4" w:space="0"/>
            </w:tcBorders>
            <w:shd w:val="clear" w:color="auto" w:fill="FFFFFF"/>
            <w:vAlign w:val="top"/>
          </w:tcPr>
          <w:p>
            <w:pPr>
              <w:framePr w:w="3593" w:h="958" w:vSpace="216" w:wrap="around" w:vAnchor="margin" w:hAnchor="page" w:x="18351" w:y="411"/>
              <w:widowControl w:val="0"/>
              <w:rPr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8" w:hRule="exact"/>
        </w:trPr>
        <w:tc>
          <w:tcPr>
            <w:tcW w:w="1721" w:type="dxa"/>
            <w:tcBorders>
              <w:top w:val="single" w:color="auto" w:sz="4" w:space="0"/>
            </w:tcBorders>
            <w:shd w:val="clear" w:color="auto" w:fill="FFFFFF"/>
            <w:vAlign w:val="top"/>
          </w:tcPr>
          <w:p>
            <w:pPr>
              <w:pStyle w:val="15"/>
              <w:keepNext w:val="0"/>
              <w:keepLines w:val="0"/>
              <w:framePr w:w="3593" w:h="958" w:vSpace="216" w:wrap="around" w:vAnchor="margin" w:hAnchor="page" w:x="18351" w:y="411"/>
              <w:widowControl w:val="0"/>
              <w:shd w:val="clear" w:color="auto" w:fill="auto"/>
              <w:bidi w:val="0"/>
              <w:spacing w:before="0" w:after="60" w:line="240" w:lineRule="auto"/>
              <w:ind w:left="0" w:right="0" w:firstLine="0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19"/>
                <w:szCs w:val="19"/>
                <w:lang w:val="en-US" w:eastAsia="en-US" w:bidi="en-US"/>
              </w:rPr>
              <w:t>llll|llll llll|llll NIIJIII</w:t>
            </w:r>
          </w:p>
          <w:p>
            <w:pPr>
              <w:pStyle w:val="15"/>
              <w:keepNext w:val="0"/>
              <w:keepLines w:val="0"/>
              <w:framePr w:w="3593" w:h="958" w:vSpace="216" w:wrap="around" w:vAnchor="margin" w:hAnchor="page" w:x="18351" w:y="411"/>
              <w:widowControl w:val="0"/>
              <w:shd w:val="clear" w:color="auto" w:fill="auto"/>
              <w:tabs>
                <w:tab w:val="left" w:pos="1094"/>
              </w:tabs>
              <w:bidi w:val="0"/>
              <w:spacing w:before="0" w:after="0" w:line="240" w:lineRule="auto"/>
              <w:ind w:left="0" w:right="0" w:firstLine="0"/>
              <w:jc w:val="left"/>
              <w:rPr>
                <w:sz w:val="13"/>
                <w:szCs w:val="1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0"/>
                <w:w w:val="100"/>
                <w:position w:val="0"/>
                <w:sz w:val="13"/>
                <w:szCs w:val="13"/>
                <w:lang w:val="en-US" w:eastAsia="en-US" w:bidi="en-US"/>
              </w:rPr>
              <w:t xml:space="preserve">30cm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0"/>
                <w:w w:val="100"/>
                <w:position w:val="0"/>
                <w:sz w:val="13"/>
                <w:szCs w:val="13"/>
              </w:rPr>
              <w:t>20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0"/>
                <w:w w:val="100"/>
                <w:position w:val="0"/>
                <w:sz w:val="13"/>
                <w:szCs w:val="13"/>
              </w:rPr>
              <w:tab/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0"/>
                <w:w w:val="100"/>
                <w:position w:val="0"/>
                <w:sz w:val="13"/>
                <w:szCs w:val="13"/>
              </w:rPr>
              <w:t>10</w:t>
            </w:r>
          </w:p>
        </w:tc>
        <w:tc>
          <w:tcPr>
            <w:tcW w:w="187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5"/>
              <w:keepNext w:val="0"/>
              <w:keepLines w:val="0"/>
              <w:framePr w:w="3593" w:h="958" w:vSpace="216" w:wrap="around" w:vAnchor="margin" w:hAnchor="page" w:x="18351" w:y="411"/>
              <w:widowControl w:val="0"/>
              <w:shd w:val="clear" w:color="auto" w:fill="auto"/>
              <w:bidi w:val="0"/>
              <w:spacing w:before="0" w:after="120" w:line="240" w:lineRule="auto"/>
              <w:ind w:left="0" w:right="0" w:firstLine="0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0"/>
                <w:w w:val="100"/>
                <w:position w:val="0"/>
                <w:sz w:val="13"/>
                <w:szCs w:val="13"/>
                <w:lang w:val="en-US" w:eastAsia="en-US" w:bidi="en-US"/>
              </w:rPr>
              <w:t>III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卩川川|卩|||[|刪快||</w:t>
            </w:r>
          </w:p>
          <w:p>
            <w:pPr>
              <w:pStyle w:val="15"/>
              <w:keepNext w:val="0"/>
              <w:keepLines w:val="0"/>
              <w:framePr w:w="3593" w:h="958" w:vSpace="216" w:wrap="around" w:vAnchor="margin" w:hAnchor="page" w:x="18351" w:y="411"/>
              <w:widowControl w:val="0"/>
              <w:shd w:val="clear" w:color="auto" w:fill="auto"/>
              <w:tabs>
                <w:tab w:val="left" w:pos="504"/>
                <w:tab w:val="left" w:pos="1037"/>
              </w:tabs>
              <w:bidi w:val="0"/>
              <w:spacing w:before="0" w:after="0" w:line="240" w:lineRule="auto"/>
              <w:ind w:left="0" w:right="180" w:firstLine="0"/>
              <w:jc w:val="right"/>
              <w:rPr>
                <w:sz w:val="13"/>
                <w:szCs w:val="1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0"/>
                <w:w w:val="100"/>
                <w:position w:val="0"/>
                <w:sz w:val="13"/>
                <w:szCs w:val="13"/>
              </w:rPr>
              <w:t>10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0"/>
                <w:w w:val="100"/>
                <w:position w:val="0"/>
                <w:sz w:val="13"/>
                <w:szCs w:val="13"/>
              </w:rPr>
              <w:tab/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0"/>
                <w:w w:val="100"/>
                <w:position w:val="0"/>
                <w:sz w:val="13"/>
                <w:szCs w:val="13"/>
              </w:rPr>
              <w:t>20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0"/>
                <w:w w:val="100"/>
                <w:position w:val="0"/>
                <w:sz w:val="13"/>
                <w:szCs w:val="13"/>
              </w:rPr>
              <w:tab/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0"/>
                <w:w w:val="100"/>
                <w:position w:val="0"/>
                <w:sz w:val="13"/>
                <w:szCs w:val="13"/>
              </w:rPr>
              <w:t>30</w:t>
            </w:r>
          </w:p>
        </w:tc>
      </w:tr>
    </w:tbl>
    <w:p>
      <w:pPr>
        <w:framePr w:w="3593" w:h="958" w:vSpace="216" w:wrap="around" w:vAnchor="margin" w:hAnchor="page" w:x="18351" w:y="411"/>
        <w:widowControl w:val="0"/>
        <w:spacing w:line="1" w:lineRule="exact"/>
      </w:pPr>
    </w:p>
    <w:p>
      <w:pPr>
        <w:pStyle w:val="17"/>
        <w:keepNext w:val="0"/>
        <w:keepLines w:val="0"/>
        <w:framePr w:w="842" w:h="266" w:wrap="around" w:vAnchor="margin" w:hAnchor="page" w:x="19676" w:y="1318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</w:rPr>
        <w:t>第</w:t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</w:rPr>
        <w:t>9</w:t>
      </w:r>
      <w:r>
        <w:rPr>
          <w:color w:val="000000"/>
          <w:spacing w:val="0"/>
          <w:w w:val="100"/>
          <w:position w:val="0"/>
        </w:rPr>
        <w:t>题图</w:t>
      </w:r>
    </w:p>
    <w:p>
      <w:pPr>
        <w:pStyle w:val="9"/>
        <w:keepNext w:val="0"/>
        <w:keepLines w:val="0"/>
        <w:framePr w:w="5983" w:h="2686" w:wrap="around" w:vAnchor="margin" w:hAnchor="page" w:x="13527" w:y="1923"/>
        <w:widowControl w:val="0"/>
        <w:numPr>
          <w:ilvl w:val="0"/>
          <w:numId w:val="7"/>
        </w:numPr>
        <w:shd w:val="clear" w:color="auto" w:fill="auto"/>
        <w:tabs>
          <w:tab w:val="left" w:pos="461"/>
        </w:tabs>
        <w:bidi w:val="0"/>
        <w:spacing w:before="0" w:after="80" w:line="346" w:lineRule="exact"/>
        <w:ind w:left="480" w:right="0" w:hanging="480"/>
        <w:jc w:val="left"/>
      </w:pPr>
      <w:bookmarkStart w:id="48" w:name="bookmark48"/>
      <w:bookmarkEnd w:id="48"/>
      <w:r>
        <w:rPr>
          <w:color w:val="000000"/>
          <w:spacing w:val="0"/>
          <w:w w:val="100"/>
          <w:position w:val="0"/>
        </w:rPr>
        <w:t>小明在一定环境下将</w:t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  <w:lang w:val="en-US" w:eastAsia="en-US" w:bidi="en-US"/>
        </w:rPr>
        <w:t>lg</w:t>
      </w:r>
      <w:r>
        <w:rPr>
          <w:color w:val="000000"/>
          <w:spacing w:val="0"/>
          <w:w w:val="100"/>
          <w:position w:val="0"/>
        </w:rPr>
        <w:t>的冰加热，分别记录其温度 和体积，得到了如图所示的图象。下列说法正确的是</w:t>
      </w:r>
    </w:p>
    <w:p>
      <w:pPr>
        <w:pStyle w:val="9"/>
        <w:keepNext w:val="0"/>
        <w:keepLines w:val="0"/>
        <w:framePr w:w="5983" w:h="2686" w:wrap="around" w:vAnchor="margin" w:hAnchor="page" w:x="13527" w:y="1923"/>
        <w:widowControl w:val="0"/>
        <w:numPr>
          <w:ilvl w:val="0"/>
          <w:numId w:val="8"/>
        </w:numPr>
        <w:shd w:val="clear" w:color="auto" w:fill="auto"/>
        <w:tabs>
          <w:tab w:val="left" w:pos="832"/>
        </w:tabs>
        <w:bidi w:val="0"/>
        <w:spacing w:before="0" w:after="40" w:line="240" w:lineRule="auto"/>
        <w:ind w:left="0" w:right="0" w:firstLine="400"/>
        <w:jc w:val="left"/>
      </w:pPr>
      <w:bookmarkStart w:id="49" w:name="bookmark49"/>
      <w:bookmarkEnd w:id="49"/>
      <w:r>
        <w:rPr>
          <w:color w:val="000000"/>
          <w:spacing w:val="0"/>
          <w:w w:val="100"/>
          <w:position w:val="0"/>
        </w:rPr>
        <w:t>同种物质的密度与迖态无关</w:t>
      </w:r>
    </w:p>
    <w:p>
      <w:pPr>
        <w:pStyle w:val="13"/>
        <w:keepNext w:val="0"/>
        <w:keepLines w:val="0"/>
        <w:framePr w:w="5983" w:h="2686" w:wrap="around" w:vAnchor="margin" w:hAnchor="page" w:x="13527" w:y="1923"/>
        <w:widowControl w:val="0"/>
        <w:numPr>
          <w:ilvl w:val="0"/>
          <w:numId w:val="8"/>
        </w:numPr>
        <w:shd w:val="clear" w:color="auto" w:fill="auto"/>
        <w:tabs>
          <w:tab w:val="left" w:pos="796"/>
        </w:tabs>
        <w:bidi w:val="0"/>
        <w:spacing w:before="0" w:after="0" w:line="240" w:lineRule="auto"/>
        <w:ind w:left="0" w:right="0" w:firstLine="400"/>
        <w:jc w:val="left"/>
      </w:pPr>
      <w:bookmarkStart w:id="50" w:name="bookmark50"/>
      <w:bookmarkEnd w:id="50"/>
      <w:r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  <w:lang w:val="zh-TW" w:eastAsia="zh-TW" w:bidi="zh-TW"/>
        </w:rPr>
        <w:t>4</w:t>
      </w:r>
      <w:r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  <w:lang w:val="en-US" w:eastAsia="en-US" w:bidi="en-US"/>
        </w:rPr>
        <w:t>°C</w:t>
      </w:r>
      <w:r>
        <w:rPr>
          <w:rFonts w:ascii="宋体" w:hAnsi="宋体" w:eastAsia="宋体" w:cs="宋体"/>
          <w:b w:val="0"/>
          <w:bCs w:val="0"/>
          <w:color w:val="000000"/>
          <w:spacing w:val="0"/>
          <w:w w:val="100"/>
          <w:position w:val="0"/>
          <w:lang w:val="zh-TW" w:eastAsia="zh-TW" w:bidi="zh-TW"/>
        </w:rPr>
        <w:t>时，</w:t>
      </w:r>
      <w:r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  <w:lang w:val="zh-TW" w:eastAsia="zh-TW" w:bidi="zh-TW"/>
        </w:rPr>
        <w:t xml:space="preserve">1 </w:t>
      </w:r>
      <w:r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  <w:lang w:val="en-US" w:eastAsia="en-US" w:bidi="en-US"/>
        </w:rPr>
        <w:t>dm</w:t>
      </w:r>
      <w:r>
        <w:rPr>
          <w:rFonts w:ascii="宋体" w:hAnsi="宋体" w:eastAsia="宋体" w:cs="宋体"/>
          <w:color w:val="000000"/>
          <w:spacing w:val="0"/>
          <w:w w:val="100"/>
          <w:position w:val="0"/>
          <w:lang w:val="en-US" w:eastAsia="en-US" w:bidi="en-US"/>
        </w:rPr>
        <w:t>，</w:t>
      </w:r>
      <w:r>
        <w:rPr>
          <w:rFonts w:ascii="宋体" w:hAnsi="宋体" w:eastAsia="宋体" w:cs="宋体"/>
          <w:b w:val="0"/>
          <w:bCs w:val="0"/>
          <w:color w:val="000000"/>
          <w:spacing w:val="0"/>
          <w:w w:val="100"/>
          <w:position w:val="0"/>
          <w:lang w:val="zh-TW" w:eastAsia="zh-TW" w:bidi="zh-TW"/>
        </w:rPr>
        <w:t>纯水的质量为</w:t>
      </w:r>
      <w:r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  <w:lang w:val="en-US" w:eastAsia="en-US" w:bidi="en-US"/>
        </w:rPr>
        <w:t>ikg</w:t>
      </w:r>
    </w:p>
    <w:p>
      <w:pPr>
        <w:pStyle w:val="9"/>
        <w:keepNext w:val="0"/>
        <w:keepLines w:val="0"/>
        <w:framePr w:w="5983" w:h="2686" w:wrap="around" w:vAnchor="margin" w:hAnchor="page" w:x="13527" w:y="1923"/>
        <w:widowControl w:val="0"/>
        <w:numPr>
          <w:ilvl w:val="0"/>
          <w:numId w:val="8"/>
        </w:numPr>
        <w:shd w:val="clear" w:color="auto" w:fill="auto"/>
        <w:tabs>
          <w:tab w:val="left" w:pos="803"/>
        </w:tabs>
        <w:bidi w:val="0"/>
        <w:spacing w:before="0" w:after="0" w:line="346" w:lineRule="exact"/>
        <w:ind w:left="0" w:right="0" w:firstLine="400"/>
        <w:jc w:val="left"/>
      </w:pPr>
      <w:bookmarkStart w:id="51" w:name="bookmark51"/>
      <w:bookmarkEnd w:id="51"/>
      <w:r>
        <w:rPr>
          <w:color w:val="000000"/>
          <w:spacing w:val="0"/>
          <w:w w:val="100"/>
          <w:position w:val="0"/>
        </w:rPr>
        <w:t>水温升高时，水的密度先减小后增大</w:t>
      </w:r>
    </w:p>
    <w:p>
      <w:pPr>
        <w:pStyle w:val="9"/>
        <w:keepNext w:val="0"/>
        <w:keepLines w:val="0"/>
        <w:framePr w:w="5983" w:h="2686" w:wrap="around" w:vAnchor="margin" w:hAnchor="page" w:x="13527" w:y="1923"/>
        <w:widowControl w:val="0"/>
        <w:numPr>
          <w:ilvl w:val="0"/>
          <w:numId w:val="8"/>
        </w:numPr>
        <w:shd w:val="clear" w:color="auto" w:fill="auto"/>
        <w:tabs>
          <w:tab w:val="left" w:pos="832"/>
        </w:tabs>
        <w:bidi w:val="0"/>
        <w:spacing w:before="0" w:after="40" w:line="346" w:lineRule="exact"/>
        <w:ind w:left="0" w:right="0" w:firstLine="400"/>
        <w:jc w:val="left"/>
      </w:pPr>
      <w:bookmarkStart w:id="52" w:name="bookmark52"/>
      <w:bookmarkEnd w:id="52"/>
      <w:r>
        <w:rPr>
          <w:color w:val="000000"/>
          <w:spacing w:val="0"/>
          <w:w w:val="100"/>
          <w:position w:val="0"/>
        </w:rPr>
        <w:t>同种物质相同状态下的密度与温度无关</w:t>
      </w:r>
    </w:p>
    <w:p>
      <w:pPr>
        <w:pStyle w:val="11"/>
        <w:keepNext/>
        <w:keepLines/>
        <w:framePr w:w="5983" w:h="2686" w:wrap="around" w:vAnchor="margin" w:hAnchor="page" w:x="13527" w:y="1923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bookmarkStart w:id="53" w:name="bookmark53"/>
      <w:bookmarkStart w:id="54" w:name="bookmark54"/>
      <w:bookmarkStart w:id="55" w:name="bookmark55"/>
      <w:r>
        <w:rPr>
          <w:color w:val="000000"/>
          <w:spacing w:val="0"/>
          <w:w w:val="100"/>
          <w:position w:val="0"/>
          <w:sz w:val="24"/>
          <w:szCs w:val="24"/>
        </w:rPr>
        <w:t>二、填空题（每空</w:t>
      </w:r>
      <w:r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  <w:sz w:val="24"/>
          <w:szCs w:val="24"/>
        </w:rPr>
        <w:t>1</w:t>
      </w:r>
      <w:r>
        <w:rPr>
          <w:color w:val="000000"/>
          <w:spacing w:val="0"/>
          <w:w w:val="100"/>
          <w:position w:val="0"/>
          <w:sz w:val="24"/>
          <w:szCs w:val="24"/>
        </w:rPr>
        <w:t>分，共</w:t>
      </w:r>
      <w:r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  <w:sz w:val="24"/>
          <w:szCs w:val="24"/>
        </w:rPr>
        <w:t>12</w:t>
      </w:r>
      <w:r>
        <w:rPr>
          <w:color w:val="000000"/>
          <w:spacing w:val="0"/>
          <w:w w:val="100"/>
          <w:position w:val="0"/>
          <w:sz w:val="24"/>
          <w:szCs w:val="24"/>
        </w:rPr>
        <w:t>分）</w:t>
      </w:r>
      <w:bookmarkEnd w:id="53"/>
      <w:bookmarkEnd w:id="54"/>
      <w:bookmarkEnd w:id="55"/>
    </w:p>
    <w:p>
      <w:pPr>
        <w:pStyle w:val="9"/>
        <w:keepNext w:val="0"/>
        <w:keepLines w:val="0"/>
        <w:framePr w:w="5983" w:h="2686" w:wrap="around" w:vAnchor="margin" w:hAnchor="page" w:x="13527" w:y="1923"/>
        <w:widowControl w:val="0"/>
        <w:numPr>
          <w:ilvl w:val="0"/>
          <w:numId w:val="7"/>
        </w:numPr>
        <w:shd w:val="clear" w:color="auto" w:fill="auto"/>
        <w:tabs>
          <w:tab w:val="left" w:pos="468"/>
        </w:tabs>
        <w:bidi w:val="0"/>
        <w:spacing w:before="0" w:after="60" w:line="346" w:lineRule="exact"/>
        <w:ind w:left="0" w:right="0" w:firstLine="0"/>
        <w:jc w:val="left"/>
      </w:pPr>
      <w:bookmarkStart w:id="56" w:name="bookmark56"/>
      <w:bookmarkEnd w:id="56"/>
      <w:r>
        <w:rPr>
          <w:color w:val="000000"/>
          <w:spacing w:val="0"/>
          <w:w w:val="100"/>
          <w:position w:val="0"/>
        </w:rPr>
        <w:t>小明和爸爸去登山，沿台阶而上，以台阶为参照物，</w:t>
      </w:r>
    </w:p>
    <w:p>
      <w:pPr>
        <w:pStyle w:val="19"/>
        <w:keepNext w:val="0"/>
        <w:keepLines w:val="0"/>
        <w:framePr w:w="749" w:h="266" w:wrap="around" w:vAnchor="margin" w:hAnchor="page" w:x="20345" w:y="4184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rFonts w:ascii="宋体" w:hAnsi="宋体" w:eastAsia="宋体" w:cs="宋体"/>
          <w:b w:val="0"/>
          <w:bCs w:val="0"/>
          <w:color w:val="000000"/>
          <w:spacing w:val="0"/>
          <w:w w:val="100"/>
          <w:position w:val="0"/>
        </w:rPr>
        <w:t>第</w:t>
      </w:r>
      <w:r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</w:rPr>
        <w:t>10</w:t>
      </w:r>
      <w:r>
        <w:rPr>
          <w:rFonts w:ascii="宋体" w:hAnsi="宋体" w:eastAsia="宋体" w:cs="宋体"/>
          <w:b w:val="0"/>
          <w:bCs w:val="0"/>
          <w:color w:val="000000"/>
          <w:spacing w:val="0"/>
          <w:w w:val="100"/>
          <w:position w:val="0"/>
        </w:rPr>
        <w:t>题</w:t>
      </w:r>
    </w:p>
    <w:p>
      <w:pPr>
        <w:pStyle w:val="9"/>
        <w:keepNext w:val="0"/>
        <w:keepLines w:val="0"/>
        <w:framePr w:w="8366" w:h="3002" w:wrap="around" w:vAnchor="margin" w:hAnchor="page" w:x="13534" w:y="4616"/>
        <w:widowControl w:val="0"/>
        <w:shd w:val="clear" w:color="auto" w:fill="auto"/>
        <w:tabs>
          <w:tab w:val="left" w:pos="1648"/>
          <w:tab w:val="left" w:pos="5522"/>
        </w:tabs>
        <w:bidi w:val="0"/>
        <w:spacing w:before="0" w:after="0" w:line="335" w:lineRule="exact"/>
        <w:ind w:left="0" w:right="0" w:firstLine="460"/>
        <w:jc w:val="left"/>
      </w:pPr>
      <w:r>
        <w:rPr>
          <w:color w:val="000000"/>
          <w:spacing w:val="0"/>
          <w:w w:val="100"/>
          <w:position w:val="0"/>
        </w:rPr>
        <w:t>他是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color w:val="000000"/>
          <w:spacing w:val="0"/>
          <w:w w:val="100"/>
          <w:position w:val="0"/>
        </w:rPr>
        <w:t>的：登山途中听到鸟叫声是通过 传到人耳中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9"/>
        <w:keepNext w:val="0"/>
        <w:keepLines w:val="0"/>
        <w:framePr w:w="8366" w:h="3002" w:wrap="around" w:vAnchor="margin" w:hAnchor="page" w:x="13534" w:y="4616"/>
        <w:widowControl w:val="0"/>
        <w:shd w:val="clear" w:color="auto" w:fill="auto"/>
        <w:bidi w:val="0"/>
        <w:spacing w:before="0" w:after="0" w:line="335" w:lineRule="exact"/>
        <w:ind w:left="0" w:right="0" w:firstLine="0"/>
        <w:jc w:val="left"/>
      </w:pP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  <w:lang w:val="en-US" w:eastAsia="en-US" w:bidi="en-US"/>
        </w:rPr>
        <w:t>12.</w:t>
      </w:r>
      <w:r>
        <w:rPr>
          <w:color w:val="000000"/>
          <w:spacing w:val="0"/>
          <w:w w:val="100"/>
          <w:position w:val="0"/>
        </w:rPr>
        <w:t>如图所示是在水池前拍摄的中国国家大剧院的照片。</w:t>
      </w:r>
    </w:p>
    <w:p>
      <w:pPr>
        <w:pStyle w:val="9"/>
        <w:keepNext w:val="0"/>
        <w:keepLines w:val="0"/>
        <w:framePr w:w="8366" w:h="3002" w:wrap="around" w:vAnchor="margin" w:hAnchor="page" w:x="13534" w:y="4616"/>
        <w:widowControl w:val="0"/>
        <w:shd w:val="clear" w:color="auto" w:fill="auto"/>
        <w:tabs>
          <w:tab w:val="left" w:pos="935"/>
        </w:tabs>
        <w:bidi w:val="0"/>
        <w:spacing w:before="0" w:after="0" w:line="335" w:lineRule="exact"/>
        <w:ind w:left="0" w:right="0" w:firstLine="460"/>
        <w:jc w:val="left"/>
      </w:pPr>
      <w:bookmarkStart w:id="57" w:name="bookmark57"/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</w:rPr>
        <w:t>（</w:t>
      </w:r>
      <w:bookmarkEnd w:id="57"/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</w:rPr>
        <w:t>1）</w:t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</w:rPr>
        <w:tab/>
      </w:r>
      <w:r>
        <w:rPr>
          <w:color w:val="000000"/>
          <w:spacing w:val="0"/>
          <w:w w:val="100"/>
          <w:position w:val="0"/>
        </w:rPr>
        <w:t>为使如此大面积的建筑外壳坚固而又不至过重，设计者</w:t>
      </w:r>
    </w:p>
    <w:p>
      <w:pPr>
        <w:pStyle w:val="9"/>
        <w:keepNext w:val="0"/>
        <w:keepLines w:val="0"/>
        <w:framePr w:w="8366" w:h="3002" w:wrap="around" w:vAnchor="margin" w:hAnchor="page" w:x="13534" w:y="4616"/>
        <w:widowControl w:val="0"/>
        <w:shd w:val="clear" w:color="auto" w:fill="auto"/>
        <w:tabs>
          <w:tab w:val="left" w:pos="7175"/>
        </w:tabs>
        <w:bidi w:val="0"/>
        <w:spacing w:before="0" w:after="0" w:line="335" w:lineRule="exact"/>
        <w:ind w:left="0" w:right="0" w:firstLine="400"/>
        <w:jc w:val="left"/>
      </w:pPr>
      <w:r>
        <w:rPr>
          <w:color w:val="000000"/>
          <w:spacing w:val="0"/>
          <w:w w:val="100"/>
          <w:position w:val="0"/>
        </w:rPr>
        <w:t>选择了钛金属板作为主材，这主要是利用了钛金属具有硬度</w:t>
      </w:r>
      <w:r>
        <w:rPr>
          <w:color w:val="000000"/>
          <w:spacing w:val="0"/>
          <w:w w:val="100"/>
          <w:position w:val="0"/>
        </w:rPr>
        <w:tab/>
      </w:r>
      <w:r>
        <w:rPr>
          <w:color w:val="000000"/>
          <w:spacing w:val="0"/>
          <w:w w:val="100"/>
          <w:position w:val="0"/>
        </w:rPr>
        <w:t>第</w:t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</w:rPr>
        <w:t>12</w:t>
      </w:r>
      <w:r>
        <w:rPr>
          <w:color w:val="000000"/>
          <w:spacing w:val="0"/>
          <w:w w:val="100"/>
          <w:position w:val="0"/>
        </w:rPr>
        <w:t>题图.</w:t>
      </w:r>
    </w:p>
    <w:p>
      <w:pPr>
        <w:pStyle w:val="9"/>
        <w:keepNext w:val="0"/>
        <w:keepLines w:val="0"/>
        <w:framePr w:w="8366" w:h="3002" w:wrap="around" w:vAnchor="margin" w:hAnchor="page" w:x="13534" w:y="4616"/>
        <w:widowControl w:val="0"/>
        <w:shd w:val="clear" w:color="auto" w:fill="auto"/>
        <w:bidi w:val="0"/>
        <w:spacing w:before="0" w:after="0" w:line="335" w:lineRule="exact"/>
        <w:ind w:left="0" w:right="0" w:firstLine="400"/>
        <w:jc w:val="left"/>
      </w:pPr>
      <w:r>
        <w:rPr>
          <w:color w:val="000000"/>
          <w:spacing w:val="0"/>
          <w:w w:val="100"/>
          <w:position w:val="0"/>
        </w:rPr>
        <w:t>较大，密度较</w:t>
      </w:r>
      <w:r>
        <w:rPr>
          <w:color w:val="000000"/>
          <w:spacing w:val="0"/>
          <w:w w:val="100"/>
          <w:position w:val="0"/>
          <w:lang w:val="zh-CN" w:eastAsia="zh-CN" w:bidi="zh-CN"/>
        </w:rPr>
        <w:t>—</w:t>
      </w:r>
      <w:r>
        <w:rPr>
          <w:color w:val="000000"/>
          <w:spacing w:val="0"/>
          <w:w w:val="100"/>
          <w:position w:val="0"/>
        </w:rPr>
        <w:t>（选填</w:t>
      </w:r>
      <w:r>
        <w:rPr>
          <w:color w:val="000000"/>
          <w:spacing w:val="0"/>
          <w:w w:val="100"/>
          <w:position w:val="0"/>
          <w:lang w:val="zh-CN" w:eastAsia="zh-CN" w:bidi="zh-CN"/>
        </w:rPr>
        <w:t>“大”或</w:t>
      </w:r>
      <w:r>
        <w:rPr>
          <w:color w:val="000000"/>
          <w:spacing w:val="0"/>
          <w:w w:val="100"/>
          <w:position w:val="0"/>
        </w:rPr>
        <w:t>“小”）的物理性质。</w:t>
      </w:r>
    </w:p>
    <w:p>
      <w:pPr>
        <w:pStyle w:val="9"/>
        <w:keepNext w:val="0"/>
        <w:keepLines w:val="0"/>
        <w:framePr w:w="8366" w:h="3002" w:wrap="around" w:vAnchor="margin" w:hAnchor="page" w:x="13534" w:y="4616"/>
        <w:widowControl w:val="0"/>
        <w:shd w:val="clear" w:color="auto" w:fill="auto"/>
        <w:tabs>
          <w:tab w:val="left" w:pos="983"/>
          <w:tab w:val="left" w:pos="2790"/>
        </w:tabs>
        <w:bidi w:val="0"/>
        <w:spacing w:before="0" w:after="0" w:line="335" w:lineRule="exact"/>
        <w:ind w:left="400" w:right="0" w:firstLine="100"/>
        <w:jc w:val="left"/>
      </w:pPr>
      <w:bookmarkStart w:id="58" w:name="bookmark58"/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</w:rPr>
        <w:t>（</w:t>
      </w:r>
      <w:bookmarkEnd w:id="58"/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</w:rPr>
        <w:t>2）</w:t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</w:rPr>
        <w:tab/>
      </w:r>
      <w:r>
        <w:rPr>
          <w:color w:val="000000"/>
          <w:spacing w:val="0"/>
          <w:w w:val="100"/>
          <w:position w:val="0"/>
        </w:rPr>
        <w:t>观看到大剧院和水中的倒影形成了一个完整的</w:t>
      </w:r>
      <w:r>
        <w:rPr>
          <w:color w:val="000000"/>
          <w:spacing w:val="0"/>
          <w:w w:val="100"/>
          <w:position w:val="0"/>
          <w:lang w:val="zh-CN" w:eastAsia="zh-CN" w:bidi="zh-CN"/>
        </w:rPr>
        <w:t>“鸭蛋”形</w:t>
      </w:r>
      <w:r>
        <w:rPr>
          <w:color w:val="000000"/>
          <w:spacing w:val="0"/>
          <w:w w:val="100"/>
          <w:position w:val="0"/>
        </w:rPr>
        <w:t>状，水中的倒 影是由于光的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color w:val="000000"/>
          <w:spacing w:val="0"/>
          <w:w w:val="100"/>
          <w:position w:val="0"/>
        </w:rPr>
        <w:t xml:space="preserve"> （选填</w:t>
      </w:r>
      <w:r>
        <w:rPr>
          <w:color w:val="000000"/>
          <w:spacing w:val="0"/>
          <w:w w:val="100"/>
          <w:position w:val="0"/>
          <w:lang w:val="zh-CN" w:eastAsia="zh-CN" w:bidi="zh-CN"/>
        </w:rPr>
        <w:t>“镜</w:t>
      </w:r>
      <w:r>
        <w:rPr>
          <w:color w:val="000000"/>
          <w:spacing w:val="0"/>
          <w:w w:val="100"/>
          <w:position w:val="0"/>
        </w:rPr>
        <w:t>面”或</w:t>
      </w:r>
      <w:r>
        <w:rPr>
          <w:color w:val="000000"/>
          <w:spacing w:val="0"/>
          <w:w w:val="100"/>
          <w:position w:val="0"/>
          <w:lang w:val="zh-CN" w:eastAsia="zh-CN" w:bidi="zh-CN"/>
        </w:rPr>
        <w:t>“漫”</w:t>
      </w:r>
      <w:r>
        <w:rPr>
          <w:color w:val="000000"/>
          <w:spacing w:val="0"/>
          <w:w w:val="100"/>
          <w:position w:val="0"/>
        </w:rPr>
        <w:t>）反射造成的。</w:t>
      </w:r>
    </w:p>
    <w:p>
      <w:pPr>
        <w:pStyle w:val="9"/>
        <w:keepNext w:val="0"/>
        <w:keepLines w:val="0"/>
        <w:framePr w:w="8366" w:h="3002" w:wrap="around" w:vAnchor="margin" w:hAnchor="page" w:x="13534" w:y="4616"/>
        <w:widowControl w:val="0"/>
        <w:shd w:val="clear" w:color="auto" w:fill="auto"/>
        <w:tabs>
          <w:tab w:val="left" w:pos="1005"/>
          <w:tab w:val="left" w:pos="3150"/>
          <w:tab w:val="left" w:pos="4842"/>
        </w:tabs>
        <w:bidi w:val="0"/>
        <w:spacing w:before="0" w:after="0" w:line="335" w:lineRule="exact"/>
        <w:ind w:left="400" w:right="0" w:firstLine="100"/>
        <w:jc w:val="left"/>
      </w:pPr>
      <w:bookmarkStart w:id="59" w:name="bookmark59"/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</w:rPr>
        <w:t>（</w:t>
      </w:r>
      <w:bookmarkEnd w:id="59"/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</w:rPr>
        <w:t>3）</w:t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</w:rPr>
        <w:tab/>
      </w:r>
      <w:r>
        <w:rPr>
          <w:color w:val="000000"/>
          <w:spacing w:val="0"/>
          <w:w w:val="100"/>
          <w:position w:val="0"/>
        </w:rPr>
        <w:t>拍摄该照片的照相机镜头相</w:t>
      </w:r>
      <w:r>
        <w:rPr>
          <w:color w:val="000000"/>
          <w:spacing w:val="0"/>
          <w:w w:val="100"/>
          <w:position w:val="0"/>
          <w:lang w:val="zh-CN" w:eastAsia="zh-CN" w:bidi="zh-CN"/>
        </w:rPr>
        <w:t>当于―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color w:val="000000"/>
          <w:spacing w:val="0"/>
          <w:w w:val="100"/>
          <w:position w:val="0"/>
          <w:lang w:val="zh-CN" w:eastAsia="zh-CN" w:bidi="zh-CN"/>
        </w:rPr>
        <w:t>—</w:t>
      </w:r>
      <w:r>
        <w:rPr>
          <w:color w:val="000000"/>
          <w:spacing w:val="0"/>
          <w:w w:val="100"/>
          <w:position w:val="0"/>
        </w:rPr>
        <w:t>透镜，照相时，国家大剧院离 照相机的镜头比较 （选填“远”或</w:t>
      </w:r>
      <w:r>
        <w:rPr>
          <w:color w:val="000000"/>
          <w:spacing w:val="0"/>
          <w:w w:val="100"/>
          <w:position w:val="0"/>
          <w:lang w:val="zh-CN" w:eastAsia="zh-CN" w:bidi="zh-CN"/>
        </w:rPr>
        <w:t>“近”</w:t>
      </w:r>
      <w:r>
        <w:rPr>
          <w:color w:val="000000"/>
          <w:spacing w:val="0"/>
          <w:w w:val="100"/>
          <w:position w:val="0"/>
        </w:rPr>
        <w:t>）,像是缩小、倒立的。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9"/>
        <w:keepNext w:val="0"/>
        <w:keepLines w:val="0"/>
        <w:framePr w:w="6041" w:h="1361" w:wrap="around" w:vAnchor="margin" w:hAnchor="page" w:x="13527" w:y="7626"/>
        <w:widowControl w:val="0"/>
        <w:numPr>
          <w:ilvl w:val="0"/>
          <w:numId w:val="9"/>
        </w:numPr>
        <w:shd w:val="clear" w:color="auto" w:fill="auto"/>
        <w:tabs>
          <w:tab w:val="left" w:pos="475"/>
          <w:tab w:val="left" w:pos="3103"/>
        </w:tabs>
        <w:bidi w:val="0"/>
        <w:spacing w:before="0" w:after="0" w:line="374" w:lineRule="exact"/>
        <w:ind w:left="480" w:right="0" w:hanging="480"/>
        <w:jc w:val="left"/>
      </w:pPr>
      <w:bookmarkStart w:id="60" w:name="bookmark60"/>
      <w:bookmarkEnd w:id="60"/>
      <w:r>
        <w:rPr>
          <w:color w:val="000000"/>
          <w:spacing w:val="0"/>
          <w:w w:val="100"/>
          <w:position w:val="0"/>
        </w:rPr>
        <w:t>吉林市出现的雾淞景观，分外漂亮。</w:t>
      </w:r>
      <w:r>
        <w:rPr>
          <w:color w:val="000000"/>
          <w:spacing w:val="0"/>
          <w:w w:val="100"/>
          <w:position w:val="0"/>
          <w:lang w:val="zh-CN" w:eastAsia="zh-CN" w:bidi="zh-CN"/>
        </w:rPr>
        <w:t>“雾</w:t>
      </w:r>
      <w:r>
        <w:rPr>
          <w:color w:val="000000"/>
          <w:spacing w:val="0"/>
          <w:w w:val="100"/>
          <w:position w:val="0"/>
        </w:rPr>
        <w:t>淞”是 由窄气中的水蒸气 （填物态变化名称）—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9"/>
        <w:keepNext w:val="0"/>
        <w:keepLines w:val="0"/>
        <w:framePr w:w="6041" w:h="1361" w:wrap="around" w:vAnchor="margin" w:hAnchor="page" w:x="13527" w:y="7626"/>
        <w:widowControl w:val="0"/>
        <w:shd w:val="clear" w:color="auto" w:fill="auto"/>
        <w:bidi w:val="0"/>
        <w:spacing w:before="0" w:after="60" w:line="374" w:lineRule="exact"/>
        <w:ind w:left="0" w:right="0" w:firstLine="560"/>
        <w:jc w:val="left"/>
      </w:pPr>
      <w:r>
        <w:rPr>
          <w:color w:val="000000"/>
          <w:spacing w:val="0"/>
          <w:w w:val="100"/>
          <w:position w:val="0"/>
        </w:rPr>
        <w:t>（选填</w:t>
      </w:r>
      <w:r>
        <w:rPr>
          <w:color w:val="000000"/>
          <w:spacing w:val="0"/>
          <w:w w:val="100"/>
          <w:position w:val="0"/>
          <w:lang w:val="zh-CN" w:eastAsia="zh-CN" w:bidi="zh-CN"/>
        </w:rPr>
        <w:t>“吸</w:t>
      </w:r>
      <w:r>
        <w:rPr>
          <w:color w:val="000000"/>
          <w:spacing w:val="0"/>
          <w:w w:val="100"/>
          <w:position w:val="0"/>
        </w:rPr>
        <w:t>热”或</w:t>
      </w:r>
      <w:r>
        <w:rPr>
          <w:color w:val="000000"/>
          <w:spacing w:val="0"/>
          <w:w w:val="100"/>
          <w:position w:val="0"/>
          <w:lang w:val="zh-CN" w:eastAsia="zh-CN" w:bidi="zh-CN"/>
        </w:rPr>
        <w:t>“放</w:t>
      </w:r>
      <w:r>
        <w:rPr>
          <w:color w:val="000000"/>
          <w:spacing w:val="0"/>
          <w:w w:val="100"/>
          <w:position w:val="0"/>
        </w:rPr>
        <w:t>热”）形成的。</w:t>
      </w:r>
    </w:p>
    <w:p>
      <w:pPr>
        <w:pStyle w:val="9"/>
        <w:keepNext w:val="0"/>
        <w:keepLines w:val="0"/>
        <w:framePr w:w="6041" w:h="1361" w:wrap="around" w:vAnchor="margin" w:hAnchor="page" w:x="13527" w:y="7626"/>
        <w:widowControl w:val="0"/>
        <w:numPr>
          <w:ilvl w:val="0"/>
          <w:numId w:val="9"/>
        </w:numPr>
        <w:shd w:val="clear" w:color="auto" w:fill="auto"/>
        <w:tabs>
          <w:tab w:val="left" w:pos="468"/>
        </w:tabs>
        <w:bidi w:val="0"/>
        <w:spacing w:before="0" w:after="0" w:line="240" w:lineRule="auto"/>
        <w:ind w:left="0" w:right="0" w:firstLine="0"/>
        <w:jc w:val="left"/>
      </w:pPr>
      <w:bookmarkStart w:id="61" w:name="bookmark61"/>
      <w:bookmarkEnd w:id="61"/>
      <w:r>
        <w:rPr>
          <w:color w:val="000000"/>
          <w:spacing w:val="0"/>
          <w:w w:val="100"/>
          <w:position w:val="0"/>
        </w:rPr>
        <w:t>如图所示，把一凸透镜放在平面镜前，当用眼睛观察</w:t>
      </w:r>
    </w:p>
    <w:p>
      <w:pPr>
        <w:pStyle w:val="9"/>
        <w:keepNext w:val="0"/>
        <w:keepLines w:val="0"/>
        <w:framePr w:w="5587" w:h="288" w:wrap="around" w:vAnchor="margin" w:hAnchor="page" w:x="13981" w:y="9015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</w:rPr>
        <w:t>镜子时，光束似乎是从点</w:t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  <w:lang w:val="en-US" w:eastAsia="en-US" w:bidi="en-US"/>
        </w:rPr>
        <w:t>M</w:t>
      </w:r>
      <w:r>
        <w:rPr>
          <w:color w:val="000000"/>
          <w:spacing w:val="0"/>
          <w:w w:val="100"/>
          <w:position w:val="0"/>
        </w:rPr>
        <w:t>处发散开来的，则光束会</w:t>
      </w:r>
    </w:p>
    <w:p>
      <w:pPr>
        <w:pStyle w:val="19"/>
        <w:keepNext w:val="0"/>
        <w:keepLines w:val="0"/>
        <w:framePr w:w="943" w:h="266" w:wrap="around" w:vAnchor="margin" w:hAnchor="page" w:x="20885" w:y="8994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rFonts w:ascii="宋体" w:hAnsi="宋体" w:eastAsia="宋体" w:cs="宋体"/>
          <w:b w:val="0"/>
          <w:bCs w:val="0"/>
          <w:color w:val="000000"/>
          <w:spacing w:val="0"/>
          <w:w w:val="100"/>
          <w:position w:val="0"/>
        </w:rPr>
        <w:t>第</w:t>
      </w:r>
      <w:r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</w:rPr>
        <w:t>14</w:t>
      </w:r>
      <w:r>
        <w:rPr>
          <w:rFonts w:ascii="宋体" w:hAnsi="宋体" w:eastAsia="宋体" w:cs="宋体"/>
          <w:b w:val="0"/>
          <w:bCs w:val="0"/>
          <w:color w:val="000000"/>
          <w:spacing w:val="0"/>
          <w:w w:val="100"/>
          <w:position w:val="0"/>
        </w:rPr>
        <w:t>题图</w:t>
      </w:r>
    </w:p>
    <w:p>
      <w:pPr>
        <w:pStyle w:val="9"/>
        <w:keepNext w:val="0"/>
        <w:keepLines w:val="0"/>
        <w:framePr w:w="6322" w:h="274" w:wrap="around" w:vAnchor="margin" w:hAnchor="page" w:x="13988" w:y="9361"/>
        <w:widowControl w:val="0"/>
        <w:shd w:val="clear" w:color="auto" w:fill="auto"/>
        <w:tabs>
          <w:tab w:val="left" w:pos="2945"/>
        </w:tabs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</w:rPr>
        <w:t>聚处和点</w:t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  <w:lang w:val="en-US" w:eastAsia="en-US" w:bidi="en-US"/>
        </w:rPr>
        <w:t>M</w:t>
      </w:r>
      <w:r>
        <w:rPr>
          <w:color w:val="000000"/>
          <w:spacing w:val="0"/>
          <w:w w:val="100"/>
          <w:position w:val="0"/>
        </w:rPr>
        <w:t>的距离是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  <w:lang w:val="en-US" w:eastAsia="en-US" w:bidi="en-US"/>
        </w:rPr>
        <w:t>m,</w:t>
      </w:r>
      <w:r>
        <w:rPr>
          <w:color w:val="000000"/>
          <w:spacing w:val="0"/>
          <w:w w:val="100"/>
          <w:position w:val="0"/>
        </w:rPr>
        <w:t xml:space="preserve">该凸透镜的焦距是 </w:t>
      </w:r>
      <w:r>
        <w:rPr>
          <w:color w:val="000000"/>
          <w:spacing w:val="0"/>
          <w:w w:val="100"/>
          <w:position w:val="0"/>
          <w:u w:val="single"/>
          <w:lang w:val="en-US" w:eastAsia="en-US" w:bidi="en-US"/>
        </w:rPr>
        <w:t>•</w:t>
      </w:r>
      <w:r>
        <w:rPr>
          <w:color w:val="000000"/>
          <w:spacing w:val="0"/>
          <w:w w:val="100"/>
          <w:position w:val="0"/>
          <w:lang w:val="en-US" w:eastAsia="en-US" w:bidi="en-US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  <w:lang w:val="en-US" w:eastAsia="en-US" w:bidi="en-US"/>
        </w:rPr>
        <w:t>m</w:t>
      </w:r>
      <w:r>
        <w:rPr>
          <w:color w:val="000000"/>
          <w:spacing w:val="0"/>
          <w:w w:val="100"/>
          <w:position w:val="0"/>
          <w:lang w:val="en-US" w:eastAsia="en-US" w:bidi="en-US"/>
        </w:rPr>
        <w:t>。</w:t>
      </w:r>
    </w:p>
    <w:p>
      <w:pPr>
        <w:pStyle w:val="9"/>
        <w:keepNext w:val="0"/>
        <w:keepLines w:val="0"/>
        <w:framePr w:w="8395" w:h="1346" w:wrap="around" w:vAnchor="margin" w:hAnchor="page" w:x="13506" w:y="9642"/>
        <w:widowControl w:val="0"/>
        <w:numPr>
          <w:ilvl w:val="0"/>
          <w:numId w:val="10"/>
        </w:numPr>
        <w:shd w:val="clear" w:color="auto" w:fill="auto"/>
        <w:tabs>
          <w:tab w:val="left" w:pos="432"/>
          <w:tab w:val="left" w:pos="7538"/>
        </w:tabs>
        <w:bidi w:val="0"/>
        <w:spacing w:before="0" w:after="0" w:line="331" w:lineRule="exact"/>
        <w:ind w:left="480" w:right="0" w:hanging="480"/>
        <w:jc w:val="left"/>
      </w:pPr>
      <w:bookmarkStart w:id="62" w:name="bookmark62"/>
      <w:bookmarkEnd w:id="62"/>
      <w:r>
        <w:rPr>
          <w:color w:val="000000"/>
          <w:spacing w:val="0"/>
          <w:w w:val="100"/>
          <w:position w:val="0"/>
        </w:rPr>
        <w:t>体积相同的甲乙两物体的质量之比为</w:t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</w:rPr>
        <w:t>3</w:t>
      </w:r>
      <w:r>
        <w:rPr>
          <w:b/>
          <w:bCs/>
          <w:color w:val="000000"/>
          <w:spacing w:val="0"/>
          <w:w w:val="100"/>
          <w:position w:val="0"/>
        </w:rPr>
        <w:t>；</w:t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</w:rPr>
        <w:t xml:space="preserve"> 2</w:t>
      </w:r>
      <w:r>
        <w:rPr>
          <w:color w:val="000000"/>
          <w:spacing w:val="0"/>
          <w:w w:val="100"/>
          <w:position w:val="0"/>
        </w:rPr>
        <w:t>。则甲乙两物体的密度之比为 把甲乙两物体都截去一半，两物体剩余部分的密度之比为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color w:val="000000"/>
          <w:spacing w:val="0"/>
          <w:w w:val="100"/>
          <w:position w:val="0"/>
        </w:rPr>
        <w:t>。</w:t>
      </w:r>
    </w:p>
    <w:p>
      <w:pPr>
        <w:pStyle w:val="11"/>
        <w:keepNext/>
        <w:keepLines/>
        <w:framePr w:w="8395" w:h="1346" w:wrap="around" w:vAnchor="margin" w:hAnchor="page" w:x="13506" w:y="9642"/>
        <w:widowControl w:val="0"/>
        <w:shd w:val="clear" w:color="auto" w:fill="auto"/>
        <w:bidi w:val="0"/>
        <w:spacing w:before="0" w:after="0" w:line="331" w:lineRule="exact"/>
        <w:ind w:left="0" w:right="0" w:firstLine="0"/>
        <w:jc w:val="left"/>
      </w:pPr>
      <w:bookmarkStart w:id="63" w:name="bookmark65"/>
      <w:bookmarkStart w:id="64" w:name="bookmark63"/>
      <w:bookmarkStart w:id="65" w:name="bookmark64"/>
      <w:r>
        <w:rPr>
          <w:color w:val="000000"/>
          <w:spacing w:val="0"/>
          <w:w w:val="100"/>
          <w:position w:val="0"/>
          <w:sz w:val="24"/>
          <w:szCs w:val="24"/>
        </w:rPr>
        <w:t>三' 计算题（本大题包括</w:t>
      </w:r>
      <w:r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  <w:sz w:val="24"/>
          <w:szCs w:val="24"/>
        </w:rPr>
        <w:t>2</w:t>
      </w:r>
      <w:r>
        <w:rPr>
          <w:color w:val="000000"/>
          <w:spacing w:val="0"/>
          <w:w w:val="100"/>
          <w:position w:val="0"/>
          <w:sz w:val="24"/>
          <w:szCs w:val="24"/>
        </w:rPr>
        <w:t>道小题，第</w:t>
      </w:r>
      <w:r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  <w:sz w:val="24"/>
          <w:szCs w:val="24"/>
        </w:rPr>
        <w:t>16</w:t>
      </w:r>
      <w:r>
        <w:rPr>
          <w:color w:val="000000"/>
          <w:spacing w:val="0"/>
          <w:w w:val="100"/>
          <w:position w:val="0"/>
          <w:sz w:val="24"/>
          <w:szCs w:val="24"/>
        </w:rPr>
        <w:t>题</w:t>
      </w:r>
      <w:r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  <w:sz w:val="24"/>
          <w:szCs w:val="24"/>
        </w:rPr>
        <w:t>4</w:t>
      </w:r>
      <w:r>
        <w:rPr>
          <w:color w:val="000000"/>
          <w:spacing w:val="0"/>
          <w:w w:val="100"/>
          <w:position w:val="0"/>
          <w:sz w:val="24"/>
          <w:szCs w:val="24"/>
        </w:rPr>
        <w:t>分，第</w:t>
      </w:r>
      <w:r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  <w:sz w:val="24"/>
          <w:szCs w:val="24"/>
        </w:rPr>
        <w:t>17</w:t>
      </w:r>
      <w:r>
        <w:rPr>
          <w:color w:val="000000"/>
          <w:spacing w:val="0"/>
          <w:w w:val="100"/>
          <w:position w:val="0"/>
          <w:sz w:val="24"/>
          <w:szCs w:val="24"/>
        </w:rPr>
        <w:t>题</w:t>
      </w:r>
      <w:r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  <w:sz w:val="24"/>
          <w:szCs w:val="24"/>
        </w:rPr>
        <w:t>6</w:t>
      </w:r>
      <w:r>
        <w:rPr>
          <w:color w:val="000000"/>
          <w:spacing w:val="0"/>
          <w:w w:val="100"/>
          <w:position w:val="0"/>
          <w:sz w:val="24"/>
          <w:szCs w:val="24"/>
        </w:rPr>
        <w:t>分，共</w:t>
      </w:r>
      <w:r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  <w:sz w:val="24"/>
          <w:szCs w:val="24"/>
        </w:rPr>
        <w:t>10</w:t>
      </w:r>
      <w:r>
        <w:rPr>
          <w:color w:val="000000"/>
          <w:spacing w:val="0"/>
          <w:w w:val="100"/>
          <w:position w:val="0"/>
          <w:sz w:val="24"/>
          <w:szCs w:val="24"/>
        </w:rPr>
        <w:t>分）</w:t>
      </w:r>
      <w:bookmarkEnd w:id="63"/>
      <w:bookmarkEnd w:id="64"/>
      <w:bookmarkEnd w:id="65"/>
    </w:p>
    <w:p>
      <w:pPr>
        <w:pStyle w:val="9"/>
        <w:keepNext w:val="0"/>
        <w:keepLines w:val="0"/>
        <w:framePr w:w="8395" w:h="1346" w:wrap="around" w:vAnchor="margin" w:hAnchor="page" w:x="13506" w:y="9642"/>
        <w:widowControl w:val="0"/>
        <w:numPr>
          <w:ilvl w:val="0"/>
          <w:numId w:val="10"/>
        </w:numPr>
        <w:shd w:val="clear" w:color="auto" w:fill="auto"/>
        <w:tabs>
          <w:tab w:val="left" w:pos="403"/>
        </w:tabs>
        <w:bidi w:val="0"/>
        <w:spacing w:before="0" w:after="0" w:line="331" w:lineRule="exact"/>
        <w:ind w:left="0" w:right="0" w:firstLine="0"/>
        <w:jc w:val="left"/>
      </w:pPr>
      <w:bookmarkStart w:id="66" w:name="bookmark66"/>
      <w:bookmarkEnd w:id="66"/>
      <w:r>
        <w:rPr>
          <w:color w:val="000000"/>
          <w:spacing w:val="0"/>
          <w:w w:val="100"/>
          <w:position w:val="0"/>
        </w:rPr>
        <w:t>向前传播的声音遇到障碍物能反射回来。一个同学向着远处的山崖大喊一声，</w:t>
      </w:r>
    </w:p>
    <w:p>
      <w:pPr>
        <w:pStyle w:val="9"/>
        <w:keepNext w:val="0"/>
        <w:keepLines w:val="0"/>
        <w:framePr w:w="7906" w:h="274" w:wrap="around" w:vAnchor="margin" w:hAnchor="page" w:x="13988" w:y="11017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</w:rPr>
        <w:t>约</w:t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  <w:lang w:val="en-US" w:eastAsia="en-US" w:bidi="en-US"/>
        </w:rPr>
        <w:t>1.5s</w:t>
      </w:r>
      <w:r>
        <w:rPr>
          <w:color w:val="000000"/>
          <w:spacing w:val="0"/>
          <w:w w:val="100"/>
          <w:position w:val="0"/>
        </w:rPr>
        <w:t>后听到回声，那么该同学距山崖大约是多少米？（声音在空气中传播</w:t>
      </w:r>
    </w:p>
    <w:p>
      <w:pPr>
        <w:pStyle w:val="13"/>
        <w:keepNext w:val="0"/>
        <w:keepLines w:val="0"/>
        <w:framePr w:w="1865" w:h="274" w:wrap="around" w:vAnchor="margin" w:hAnchor="page" w:x="14002" w:y="11348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both"/>
      </w:pPr>
      <w:r>
        <w:rPr>
          <w:rFonts w:ascii="宋体" w:hAnsi="宋体" w:eastAsia="宋体" w:cs="宋体"/>
          <w:b w:val="0"/>
          <w:bCs w:val="0"/>
          <w:color w:val="000000"/>
          <w:spacing w:val="0"/>
          <w:w w:val="100"/>
          <w:position w:val="0"/>
          <w:lang w:val="zh-TW" w:eastAsia="zh-TW" w:bidi="zh-TW"/>
        </w:rPr>
        <w:t>的速度为</w:t>
      </w:r>
      <w:r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  <w:lang w:val="en-US" w:eastAsia="en-US" w:bidi="en-US"/>
        </w:rPr>
        <w:t>340m/s）</w:t>
      </w:r>
    </w:p>
    <w:p>
      <w:pPr>
        <w:pStyle w:val="13"/>
        <w:keepNext w:val="0"/>
        <w:keepLines w:val="0"/>
        <w:framePr w:w="8021" w:h="288" w:wrap="around" w:vAnchor="margin" w:hAnchor="page" w:x="13527" w:y="11679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right"/>
      </w:pPr>
      <w:r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  <w:lang w:val="en-US" w:eastAsia="en-US" w:bidi="en-US"/>
        </w:rPr>
        <w:t>17. lcm</w:t>
      </w:r>
      <w:r>
        <w:rPr>
          <w:rFonts w:ascii="宋体" w:hAnsi="宋体" w:eastAsia="宋体" w:cs="宋体"/>
          <w:color w:val="000000"/>
          <w:spacing w:val="0"/>
          <w:w w:val="100"/>
          <w:position w:val="0"/>
          <w:lang w:val="en-US" w:eastAsia="en-US" w:bidi="en-US"/>
        </w:rPr>
        <w:t>，</w:t>
      </w:r>
      <w:r>
        <w:rPr>
          <w:rFonts w:ascii="宋体" w:hAnsi="宋体" w:eastAsia="宋体" w:cs="宋体"/>
          <w:b w:val="0"/>
          <w:bCs w:val="0"/>
          <w:color w:val="000000"/>
          <w:spacing w:val="0"/>
          <w:w w:val="100"/>
          <w:position w:val="0"/>
          <w:lang w:val="zh-TW" w:eastAsia="zh-TW" w:bidi="zh-TW"/>
        </w:rPr>
        <w:t>的冰熔化成水后，质量是多少？体积是多少？（伽</w:t>
      </w:r>
      <w:r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  <w:lang w:val="en-US" w:eastAsia="en-US" w:bidi="en-US"/>
        </w:rPr>
        <w:t>=0.9X 103kg/m3）</w:t>
      </w:r>
    </w:p>
    <w:p>
      <w:pPr>
        <w:pStyle w:val="9"/>
        <w:keepNext w:val="0"/>
        <w:keepLines w:val="0"/>
        <w:framePr w:w="2614" w:h="266" w:wrap="around" w:vAnchor="margin" w:hAnchor="page" w:x="17473" w:y="12277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</w:rPr>
        <w:t>八年物理第</w:t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</w:rPr>
        <w:t>2</w:t>
      </w:r>
      <w:r>
        <w:rPr>
          <w:color w:val="000000"/>
          <w:spacing w:val="0"/>
          <w:w w:val="100"/>
          <w:position w:val="0"/>
        </w:rPr>
        <w:t>页（共</w:t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</w:rPr>
        <w:t>4</w:t>
      </w:r>
      <w:r>
        <w:rPr>
          <w:color w:val="000000"/>
          <w:spacing w:val="0"/>
          <w:w w:val="100"/>
          <w:position w:val="0"/>
        </w:rPr>
        <w:t>页）</w:t>
      </w:r>
    </w:p>
    <w:p>
      <w:pPr>
        <w:widowControl w:val="0"/>
        <w:spacing w:line="360" w:lineRule="exact"/>
      </w:pPr>
      <w:r>
        <w:drawing>
          <wp:anchor distT="0" distB="0" distL="0" distR="0" simplePos="0" relativeHeight="62915584" behindDoc="1" locked="0" layoutInCell="1" allowOverlap="1">
            <wp:simplePos x="0" y="0"/>
            <wp:positionH relativeFrom="page">
              <wp:posOffset>4748530</wp:posOffset>
            </wp:positionH>
            <wp:positionV relativeFrom="margin">
              <wp:posOffset>5632450</wp:posOffset>
            </wp:positionV>
            <wp:extent cx="3054350" cy="786130"/>
            <wp:effectExtent l="0" t="0" r="6350" b="1270"/>
            <wp:wrapNone/>
            <wp:docPr id="1" name="Shap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ape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54350" cy="7861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182880" distL="0" distR="0" simplePos="0" relativeHeight="62915584" behindDoc="1" locked="0" layoutInCell="1" allowOverlap="1">
            <wp:simplePos x="0" y="0"/>
            <wp:positionH relativeFrom="page">
              <wp:posOffset>12525375</wp:posOffset>
            </wp:positionH>
            <wp:positionV relativeFrom="margin">
              <wp:posOffset>1440180</wp:posOffset>
            </wp:positionV>
            <wp:extent cx="1420495" cy="1200785"/>
            <wp:effectExtent l="0" t="0" r="1905" b="5715"/>
            <wp:wrapNone/>
            <wp:docPr id="3" name="Shap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hape 3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20495" cy="12007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62915584" behindDoc="1" locked="0" layoutInCell="1" allowOverlap="1">
            <wp:simplePos x="0" y="0"/>
            <wp:positionH relativeFrom="page">
              <wp:posOffset>12996545</wp:posOffset>
            </wp:positionH>
            <wp:positionV relativeFrom="margin">
              <wp:posOffset>2976245</wp:posOffset>
            </wp:positionV>
            <wp:extent cx="963295" cy="603250"/>
            <wp:effectExtent l="0" t="0" r="1905" b="6350"/>
            <wp:wrapNone/>
            <wp:docPr id="5" name="Shap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hape 5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63295" cy="603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228600" distL="0" distR="0" simplePos="0" relativeHeight="62915584" behindDoc="1" locked="0" layoutInCell="1" allowOverlap="1">
            <wp:simplePos x="0" y="0"/>
            <wp:positionH relativeFrom="page">
              <wp:posOffset>12593955</wp:posOffset>
            </wp:positionH>
            <wp:positionV relativeFrom="margin">
              <wp:posOffset>4873625</wp:posOffset>
            </wp:positionV>
            <wp:extent cx="1603375" cy="780415"/>
            <wp:effectExtent l="0" t="0" r="9525" b="6985"/>
            <wp:wrapNone/>
            <wp:docPr id="7" name="Shap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hape 7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03375" cy="780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pStyle w:val="11"/>
        <w:keepNext/>
        <w:keepLines/>
        <w:framePr w:w="8489" w:h="950" w:wrap="around" w:vAnchor="margin" w:hAnchor="page" w:x="4486" w:y="1"/>
        <w:widowControl w:val="0"/>
        <w:shd w:val="clear" w:color="auto" w:fill="auto"/>
        <w:bidi w:val="0"/>
        <w:spacing w:before="0" w:after="60" w:line="240" w:lineRule="auto"/>
        <w:ind w:left="0" w:right="0" w:firstLine="0"/>
        <w:jc w:val="left"/>
      </w:pPr>
      <w:bookmarkStart w:id="67" w:name="bookmark69"/>
      <w:bookmarkStart w:id="68" w:name="bookmark67"/>
      <w:bookmarkStart w:id="69" w:name="bookmark68"/>
      <w:r>
        <w:rPr>
          <w:color w:val="000000"/>
          <w:spacing w:val="0"/>
          <w:w w:val="100"/>
          <w:position w:val="0"/>
          <w:sz w:val="24"/>
          <w:szCs w:val="24"/>
        </w:rPr>
        <w:t>四' 综合题（本大题包括</w:t>
      </w:r>
      <w:r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  <w:sz w:val="24"/>
          <w:szCs w:val="24"/>
        </w:rPr>
        <w:t>4</w:t>
      </w:r>
      <w:r>
        <w:rPr>
          <w:color w:val="000000"/>
          <w:spacing w:val="0"/>
          <w:w w:val="100"/>
          <w:position w:val="0"/>
          <w:sz w:val="24"/>
          <w:szCs w:val="24"/>
        </w:rPr>
        <w:t>道小题，每空</w:t>
      </w:r>
      <w:r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  <w:sz w:val="24"/>
          <w:szCs w:val="24"/>
        </w:rPr>
        <w:t>1</w:t>
      </w:r>
      <w:r>
        <w:rPr>
          <w:color w:val="000000"/>
          <w:spacing w:val="0"/>
          <w:w w:val="100"/>
          <w:position w:val="0"/>
          <w:sz w:val="24"/>
          <w:szCs w:val="24"/>
        </w:rPr>
        <w:t>分，每图</w:t>
      </w:r>
      <w:r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  <w:sz w:val="24"/>
          <w:szCs w:val="24"/>
        </w:rPr>
        <w:t>2</w:t>
      </w:r>
      <w:r>
        <w:rPr>
          <w:color w:val="000000"/>
          <w:spacing w:val="0"/>
          <w:w w:val="100"/>
          <w:position w:val="0"/>
          <w:sz w:val="24"/>
          <w:szCs w:val="24"/>
        </w:rPr>
        <w:t>分，共</w:t>
      </w:r>
      <w:r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  <w:sz w:val="24"/>
          <w:szCs w:val="24"/>
        </w:rPr>
        <w:t>28</w:t>
      </w:r>
      <w:r>
        <w:rPr>
          <w:color w:val="000000"/>
          <w:spacing w:val="0"/>
          <w:w w:val="100"/>
          <w:position w:val="0"/>
          <w:sz w:val="24"/>
          <w:szCs w:val="24"/>
        </w:rPr>
        <w:t>分）</w:t>
      </w:r>
      <w:bookmarkEnd w:id="67"/>
      <w:bookmarkEnd w:id="68"/>
      <w:bookmarkEnd w:id="69"/>
    </w:p>
    <w:p>
      <w:pPr>
        <w:pStyle w:val="9"/>
        <w:keepNext w:val="0"/>
        <w:keepLines w:val="0"/>
        <w:framePr w:w="8489" w:h="950" w:wrap="around" w:vAnchor="margin" w:hAnchor="page" w:x="4486" w:y="1"/>
        <w:widowControl w:val="0"/>
        <w:shd w:val="clear" w:color="auto" w:fill="auto"/>
        <w:bidi w:val="0"/>
        <w:spacing w:before="0" w:after="60" w:line="240" w:lineRule="auto"/>
        <w:ind w:left="0" w:right="0" w:firstLine="0"/>
        <w:jc w:val="left"/>
      </w:pP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  <w:lang w:val="en-US" w:eastAsia="en-US" w:bidi="en-US"/>
        </w:rPr>
        <w:t>18.</w:t>
      </w:r>
      <w:r>
        <w:rPr>
          <w:color w:val="000000"/>
          <w:spacing w:val="0"/>
          <w:w w:val="100"/>
          <w:position w:val="0"/>
        </w:rPr>
        <w:t>在</w:t>
      </w:r>
      <w:r>
        <w:rPr>
          <w:color w:val="000000"/>
          <w:spacing w:val="0"/>
          <w:w w:val="100"/>
          <w:position w:val="0"/>
          <w:lang w:val="zh-CN" w:eastAsia="zh-CN" w:bidi="zh-CN"/>
        </w:rPr>
        <w:t>“观察</w:t>
      </w:r>
      <w:r>
        <w:rPr>
          <w:color w:val="000000"/>
          <w:spacing w:val="0"/>
          <w:w w:val="100"/>
          <w:position w:val="0"/>
        </w:rPr>
        <w:t>水沸腾</w:t>
      </w:r>
      <w:r>
        <w:rPr>
          <w:color w:val="000000"/>
          <w:spacing w:val="0"/>
          <w:w w:val="100"/>
          <w:position w:val="0"/>
          <w:lang w:val="zh-CN" w:eastAsia="zh-CN" w:bidi="zh-CN"/>
        </w:rPr>
        <w:t>”实</w:t>
      </w:r>
      <w:r>
        <w:rPr>
          <w:color w:val="000000"/>
          <w:spacing w:val="0"/>
          <w:w w:val="100"/>
          <w:position w:val="0"/>
        </w:rPr>
        <w:t>验中，某个小组的实验装置如图甲所示。</w:t>
      </w:r>
    </w:p>
    <w:p>
      <w:pPr>
        <w:pStyle w:val="9"/>
        <w:keepNext w:val="0"/>
        <w:keepLines w:val="0"/>
        <w:framePr w:w="8489" w:h="950" w:wrap="around" w:vAnchor="margin" w:hAnchor="page" w:x="4486" w:y="1"/>
        <w:widowControl w:val="0"/>
        <w:shd w:val="clear" w:color="auto" w:fill="auto"/>
        <w:tabs>
          <w:tab w:val="left" w:pos="8138"/>
        </w:tabs>
        <w:bidi w:val="0"/>
        <w:spacing w:before="0" w:after="60" w:line="240" w:lineRule="auto"/>
        <w:ind w:left="0" w:right="0" w:firstLine="520"/>
        <w:jc w:val="left"/>
      </w:pPr>
      <w:r>
        <w:rPr>
          <w:color w:val="000000"/>
          <w:spacing w:val="0"/>
          <w:w w:val="100"/>
          <w:position w:val="0"/>
        </w:rPr>
        <w:t>（</w:t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</w:rPr>
        <w:t>1）</w:t>
      </w:r>
      <w:r>
        <w:rPr>
          <w:color w:val="000000"/>
          <w:spacing w:val="0"/>
          <w:w w:val="100"/>
          <w:position w:val="0"/>
        </w:rPr>
        <w:t>在加热过程中，观察到温度计的示数如图乙所示，此时水的温度是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</w:rPr>
        <w:t>°C</w:t>
      </w:r>
      <w:r>
        <w:rPr>
          <w:color w:val="000000"/>
          <w:spacing w:val="0"/>
          <w:w w:val="100"/>
          <w:position w:val="0"/>
        </w:rPr>
        <w:t>。</w:t>
      </w:r>
    </w:p>
    <w:p>
      <w:pPr>
        <w:pStyle w:val="19"/>
        <w:keepNext w:val="0"/>
        <w:keepLines w:val="0"/>
        <w:framePr w:w="194" w:h="230" w:wrap="around" w:vAnchor="margin" w:hAnchor="page" w:x="5163" w:y="286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both"/>
        <w:rPr>
          <w:sz w:val="18"/>
          <w:szCs w:val="18"/>
        </w:rPr>
      </w:pPr>
      <w:r>
        <w:rPr>
          <w:rFonts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18"/>
          <w:szCs w:val="18"/>
        </w:rPr>
        <w:t>甲</w:t>
      </w:r>
    </w:p>
    <w:p>
      <w:pPr>
        <w:pStyle w:val="19"/>
        <w:keepNext w:val="0"/>
        <w:keepLines w:val="0"/>
        <w:framePr w:w="209" w:h="763" w:wrap="around" w:vAnchor="margin" w:hAnchor="page" w:x="6200" w:y="1909"/>
        <w:widowControl w:val="0"/>
        <w:shd w:val="clear" w:color="auto" w:fill="auto"/>
        <w:bidi w:val="0"/>
        <w:spacing w:before="0" w:after="140" w:line="240" w:lineRule="auto"/>
        <w:ind w:left="0" w:right="0" w:firstLine="0"/>
        <w:jc w:val="both"/>
        <w:rPr>
          <w:sz w:val="13"/>
          <w:szCs w:val="13"/>
        </w:rPr>
      </w:pPr>
      <w:r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  <w:sz w:val="13"/>
          <w:szCs w:val="13"/>
        </w:rPr>
        <w:t>80</w:t>
      </w:r>
    </w:p>
    <w:p>
      <w:pPr>
        <w:pStyle w:val="19"/>
        <w:keepNext w:val="0"/>
        <w:keepLines w:val="0"/>
        <w:framePr w:w="209" w:h="763" w:wrap="around" w:vAnchor="margin" w:hAnchor="page" w:x="6200" w:y="1909"/>
        <w:widowControl w:val="0"/>
        <w:shd w:val="clear" w:color="auto" w:fill="auto"/>
        <w:bidi w:val="0"/>
        <w:spacing w:before="0" w:after="140" w:line="240" w:lineRule="auto"/>
        <w:ind w:left="0" w:right="0" w:firstLine="0"/>
        <w:jc w:val="left"/>
        <w:rPr>
          <w:sz w:val="13"/>
          <w:szCs w:val="13"/>
        </w:rPr>
      </w:pPr>
      <w:r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  <w:sz w:val="13"/>
          <w:szCs w:val="13"/>
        </w:rPr>
        <w:t>70</w:t>
      </w:r>
    </w:p>
    <w:p>
      <w:pPr>
        <w:pStyle w:val="19"/>
        <w:keepNext w:val="0"/>
        <w:keepLines w:val="0"/>
        <w:framePr w:w="209" w:h="763" w:wrap="around" w:vAnchor="margin" w:hAnchor="page" w:x="6200" w:y="1909"/>
        <w:widowControl w:val="0"/>
        <w:shd w:val="clear" w:color="auto" w:fill="auto"/>
        <w:bidi w:val="0"/>
        <w:spacing w:before="0" w:after="140" w:line="240" w:lineRule="auto"/>
        <w:ind w:left="0" w:right="0" w:firstLine="0"/>
        <w:jc w:val="left"/>
        <w:rPr>
          <w:sz w:val="13"/>
          <w:szCs w:val="13"/>
        </w:rPr>
      </w:pPr>
      <w:r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  <w:sz w:val="13"/>
          <w:szCs w:val="13"/>
        </w:rPr>
        <w:t>60</w:t>
      </w:r>
    </w:p>
    <w:p>
      <w:pPr>
        <w:pStyle w:val="9"/>
        <w:keepNext w:val="0"/>
        <w:keepLines w:val="0"/>
        <w:framePr w:w="1145" w:h="482" w:wrap="around" w:vAnchor="margin" w:hAnchor="page" w:x="6005" w:y="2845"/>
        <w:widowControl w:val="0"/>
        <w:shd w:val="clear" w:color="auto" w:fill="auto"/>
        <w:tabs>
          <w:tab w:val="left" w:pos="922"/>
        </w:tabs>
        <w:bidi w:val="0"/>
        <w:spacing w:before="0" w:after="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  <w:sz w:val="18"/>
          <w:szCs w:val="18"/>
        </w:rPr>
        <w:t>乙</w:t>
      </w:r>
      <w:r>
        <w:rPr>
          <w:color w:val="000000"/>
          <w:spacing w:val="0"/>
          <w:w w:val="100"/>
          <w:position w:val="0"/>
          <w:sz w:val="18"/>
          <w:szCs w:val="18"/>
        </w:rPr>
        <w:tab/>
      </w:r>
      <w:r>
        <w:rPr>
          <w:color w:val="000000"/>
          <w:spacing w:val="0"/>
          <w:w w:val="100"/>
          <w:position w:val="0"/>
        </w:rPr>
        <w:t>丙</w:t>
      </w:r>
    </w:p>
    <w:p>
      <w:pPr>
        <w:pStyle w:val="9"/>
        <w:keepNext w:val="0"/>
        <w:keepLines w:val="0"/>
        <w:framePr w:w="1145" w:h="482" w:wrap="around" w:vAnchor="margin" w:hAnchor="page" w:x="6005" w:y="2845"/>
        <w:widowControl w:val="0"/>
        <w:shd w:val="clear" w:color="auto" w:fill="auto"/>
        <w:bidi w:val="0"/>
        <w:spacing w:before="0" w:after="0" w:line="240" w:lineRule="auto"/>
        <w:ind w:left="0" w:right="0" w:firstLine="160"/>
        <w:jc w:val="left"/>
      </w:pPr>
      <w:r>
        <w:rPr>
          <w:color w:val="000000"/>
          <w:spacing w:val="0"/>
          <w:w w:val="100"/>
          <w:position w:val="0"/>
        </w:rPr>
        <w:t>第</w:t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</w:rPr>
        <w:t>18</w:t>
      </w:r>
      <w:r>
        <w:rPr>
          <w:color w:val="000000"/>
          <w:spacing w:val="0"/>
          <w:w w:val="100"/>
          <w:position w:val="0"/>
        </w:rPr>
        <w:t>题图</w:t>
      </w:r>
    </w:p>
    <w:tbl>
      <w:tblPr>
        <w:tblStyle w:val="3"/>
        <w:tblW w:w="3853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555"/>
        <w:gridCol w:w="461"/>
        <w:gridCol w:w="454"/>
        <w:gridCol w:w="461"/>
        <w:gridCol w:w="454"/>
        <w:gridCol w:w="468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3" w:hRule="exact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keepNext w:val="0"/>
              <w:keepLines w:val="0"/>
              <w:framePr w:w="3852" w:h="1382" w:wrap="around" w:vAnchor="margin" w:hAnchor="page" w:x="8813" w:y="1499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时间</w:t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lang w:val="en-US" w:eastAsia="en-US" w:bidi="en-US"/>
              </w:rPr>
              <w:t>（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0"/>
                <w:w w:val="100"/>
                <w:position w:val="0"/>
                <w:lang w:val="en-US" w:eastAsia="en-US" w:bidi="en-US"/>
              </w:rPr>
              <w:t>min）</w:t>
            </w:r>
          </w:p>
        </w:tc>
        <w:tc>
          <w:tcPr>
            <w:tcW w:w="46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keepNext w:val="0"/>
              <w:keepLines w:val="0"/>
              <w:framePr w:w="3852" w:h="1382" w:wrap="around" w:vAnchor="margin" w:hAnchor="page" w:x="8813" w:y="1499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0"/>
                <w:w w:val="100"/>
                <w:position w:val="0"/>
              </w:rPr>
              <w:t>0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keepNext w:val="0"/>
              <w:keepLines w:val="0"/>
              <w:framePr w:w="3852" w:h="1382" w:wrap="around" w:vAnchor="margin" w:hAnchor="page" w:x="8813" w:y="1499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0"/>
                <w:w w:val="100"/>
                <w:position w:val="0"/>
              </w:rPr>
              <w:t>1</w:t>
            </w:r>
          </w:p>
        </w:tc>
        <w:tc>
          <w:tcPr>
            <w:tcW w:w="46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keepNext w:val="0"/>
              <w:keepLines w:val="0"/>
              <w:framePr w:w="3852" w:h="1382" w:wrap="around" w:vAnchor="margin" w:hAnchor="page" w:x="8813" w:y="1499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0"/>
                <w:w w:val="100"/>
                <w:position w:val="0"/>
              </w:rPr>
              <w:t>2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keepNext w:val="0"/>
              <w:keepLines w:val="0"/>
              <w:framePr w:w="3852" w:h="1382" w:wrap="around" w:vAnchor="margin" w:hAnchor="page" w:x="8813" w:y="1499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0"/>
                <w:w w:val="100"/>
                <w:position w:val="0"/>
              </w:rPr>
              <w:t>3</w:t>
            </w:r>
          </w:p>
        </w:tc>
        <w:tc>
          <w:tcPr>
            <w:tcW w:w="46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keepNext w:val="0"/>
              <w:keepLines w:val="0"/>
              <w:framePr w:w="3852" w:h="1382" w:wrap="around" w:vAnchor="margin" w:hAnchor="page" w:x="8813" w:y="1499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0"/>
                <w:w w:val="100"/>
                <w:position w:val="0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8" w:hRule="exact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framePr w:w="3852" w:h="1382" w:wrap="around" w:vAnchor="margin" w:hAnchor="page" w:x="8813" w:y="1499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温度</w:t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lang w:val="en-US" w:eastAsia="en-US" w:bidi="en-US"/>
              </w:rPr>
              <w:t>（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0"/>
                <w:w w:val="100"/>
                <w:position w:val="0"/>
                <w:lang w:val="en-US" w:eastAsia="en-US" w:bidi="en-US"/>
              </w:rPr>
              <w:t>°C）</w:t>
            </w:r>
          </w:p>
        </w:tc>
        <w:tc>
          <w:tcPr>
            <w:tcW w:w="46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framePr w:w="3852" w:h="1382" w:wrap="around" w:vAnchor="margin" w:hAnchor="page" w:x="8813" w:y="1499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0"/>
                <w:w w:val="100"/>
                <w:position w:val="0"/>
              </w:rPr>
              <w:t>95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framePr w:w="3852" w:h="1382" w:wrap="around" w:vAnchor="margin" w:hAnchor="page" w:x="8813" w:y="1499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0"/>
                <w:w w:val="100"/>
                <w:position w:val="0"/>
              </w:rPr>
              <w:t>96</w:t>
            </w:r>
          </w:p>
        </w:tc>
        <w:tc>
          <w:tcPr>
            <w:tcW w:w="46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framePr w:w="3852" w:h="1382" w:wrap="around" w:vAnchor="margin" w:hAnchor="page" w:x="8813" w:y="1499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0"/>
                <w:w w:val="100"/>
                <w:position w:val="0"/>
              </w:rPr>
              <w:t>97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framePr w:w="3852" w:h="1382" w:wrap="around" w:vAnchor="margin" w:hAnchor="page" w:x="8813" w:y="1499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0"/>
                <w:w w:val="100"/>
                <w:position w:val="0"/>
              </w:rPr>
              <w:t>98</w:t>
            </w:r>
          </w:p>
        </w:tc>
        <w:tc>
          <w:tcPr>
            <w:tcW w:w="46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framePr w:w="3852" w:h="1382" w:wrap="around" w:vAnchor="margin" w:hAnchor="page" w:x="8813" w:y="1499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0"/>
                <w:w w:val="100"/>
                <w:position w:val="0"/>
              </w:rPr>
              <w:t>98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8" w:hRule="exact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framePr w:w="3852" w:h="1382" w:wrap="around" w:vAnchor="margin" w:hAnchor="page" w:x="8813" w:y="1499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时间</w:t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lang w:val="en-US" w:eastAsia="en-US" w:bidi="en-US"/>
              </w:rPr>
              <w:t>（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0"/>
                <w:w w:val="100"/>
                <w:position w:val="0"/>
                <w:lang w:val="en-US" w:eastAsia="en-US" w:bidi="en-US"/>
              </w:rPr>
              <w:t>min）</w:t>
            </w:r>
          </w:p>
        </w:tc>
        <w:tc>
          <w:tcPr>
            <w:tcW w:w="46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framePr w:w="3852" w:h="1382" w:wrap="around" w:vAnchor="margin" w:hAnchor="page" w:x="8813" w:y="1499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0"/>
                <w:w w:val="100"/>
                <w:position w:val="0"/>
              </w:rPr>
              <w:t>5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framePr w:w="3852" w:h="1382" w:wrap="around" w:vAnchor="margin" w:hAnchor="page" w:x="8813" w:y="1499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0"/>
                <w:w w:val="100"/>
                <w:position w:val="0"/>
              </w:rPr>
              <w:t>6</w:t>
            </w:r>
          </w:p>
        </w:tc>
        <w:tc>
          <w:tcPr>
            <w:tcW w:w="46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framePr w:w="3852" w:h="1382" w:wrap="around" w:vAnchor="margin" w:hAnchor="page" w:x="8813" w:y="1499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0"/>
                <w:w w:val="100"/>
                <w:position w:val="0"/>
              </w:rPr>
              <w:t>7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framePr w:w="3852" w:h="1382" w:wrap="around" w:vAnchor="margin" w:hAnchor="page" w:x="8813" w:y="1499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0"/>
                <w:w w:val="100"/>
                <w:position w:val="0"/>
              </w:rPr>
              <w:t>8</w:t>
            </w:r>
          </w:p>
        </w:tc>
        <w:tc>
          <w:tcPr>
            <w:tcW w:w="46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framePr w:w="3852" w:h="1382" w:wrap="around" w:vAnchor="margin" w:hAnchor="page" w:x="8813" w:y="1499"/>
              <w:widowControl w:val="0"/>
              <w:rPr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3" w:hRule="exact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framePr w:w="3852" w:h="1382" w:wrap="around" w:vAnchor="margin" w:hAnchor="page" w:x="8813" w:y="1499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温度（笆）</w:t>
            </w:r>
          </w:p>
        </w:tc>
        <w:tc>
          <w:tcPr>
            <w:tcW w:w="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framePr w:w="3852" w:h="1382" w:wrap="around" w:vAnchor="margin" w:hAnchor="page" w:x="8813" w:y="1499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0"/>
                <w:w w:val="100"/>
                <w:position w:val="0"/>
              </w:rPr>
              <w:t>98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framePr w:w="3852" w:h="1382" w:wrap="around" w:vAnchor="margin" w:hAnchor="page" w:x="8813" w:y="1499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0"/>
                <w:w w:val="100"/>
                <w:position w:val="0"/>
              </w:rPr>
              <w:t>98</w:t>
            </w:r>
          </w:p>
        </w:tc>
        <w:tc>
          <w:tcPr>
            <w:tcW w:w="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framePr w:w="3852" w:h="1382" w:wrap="around" w:vAnchor="margin" w:hAnchor="page" w:x="8813" w:y="1499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0"/>
                <w:w w:val="100"/>
                <w:position w:val="0"/>
              </w:rPr>
              <w:t>98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framePr w:w="3852" w:h="1382" w:wrap="around" w:vAnchor="margin" w:hAnchor="page" w:x="8813" w:y="1499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0"/>
                <w:w w:val="100"/>
                <w:position w:val="0"/>
              </w:rPr>
              <w:t>98</w:t>
            </w:r>
          </w:p>
        </w:tc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framePr w:w="3852" w:h="1382" w:wrap="around" w:vAnchor="margin" w:hAnchor="page" w:x="8813" w:y="1499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3852" w:h="1382" w:wrap="around" w:vAnchor="margin" w:hAnchor="page" w:x="8813" w:y="1499"/>
        <w:widowControl w:val="0"/>
        <w:spacing w:line="1" w:lineRule="exact"/>
      </w:pPr>
    </w:p>
    <w:p>
      <w:pPr>
        <w:pStyle w:val="9"/>
        <w:keepNext w:val="0"/>
        <w:keepLines w:val="0"/>
        <w:framePr w:w="8453" w:h="4730" w:wrap="around" w:vAnchor="margin" w:hAnchor="page" w:x="4428" w:y="3608"/>
        <w:widowControl w:val="0"/>
        <w:shd w:val="clear" w:color="auto" w:fill="auto"/>
        <w:tabs>
          <w:tab w:val="left" w:pos="982"/>
          <w:tab w:val="left" w:pos="5950"/>
        </w:tabs>
        <w:bidi w:val="0"/>
        <w:spacing w:before="0" w:after="0" w:line="280" w:lineRule="exact"/>
        <w:ind w:left="420" w:right="0" w:firstLine="120"/>
        <w:jc w:val="both"/>
      </w:pPr>
      <w:bookmarkStart w:id="70" w:name="bookmark70"/>
      <w:r>
        <w:rPr>
          <w:b/>
          <w:bCs/>
          <w:color w:val="000000"/>
          <w:spacing w:val="0"/>
          <w:w w:val="100"/>
          <w:position w:val="0"/>
        </w:rPr>
        <w:t>（</w:t>
      </w:r>
      <w:bookmarkEnd w:id="70"/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</w:rPr>
        <w:t>2）</w:t>
      </w:r>
      <w:r>
        <w:rPr>
          <w:color w:val="000000"/>
          <w:spacing w:val="0"/>
          <w:w w:val="100"/>
          <w:position w:val="0"/>
        </w:rPr>
        <w:t>如图丙所示，是他们在实验中观察到的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color w:val="000000"/>
          <w:spacing w:val="0"/>
          <w:w w:val="100"/>
          <w:position w:val="0"/>
        </w:rPr>
        <w:t>（选填</w:t>
      </w:r>
      <w:r>
        <w:rPr>
          <w:color w:val="000000"/>
          <w:spacing w:val="0"/>
          <w:w w:val="100"/>
          <w:position w:val="0"/>
          <w:lang w:val="zh-CN" w:eastAsia="zh-CN" w:bidi="zh-CN"/>
        </w:rPr>
        <w:t>“沸腾</w:t>
      </w:r>
      <w:r>
        <w:rPr>
          <w:color w:val="000000"/>
          <w:spacing w:val="0"/>
          <w:w w:val="100"/>
          <w:position w:val="0"/>
        </w:rPr>
        <w:t>前”和</w:t>
      </w:r>
      <w:r>
        <w:rPr>
          <w:color w:val="000000"/>
          <w:spacing w:val="0"/>
          <w:w w:val="100"/>
          <w:position w:val="0"/>
          <w:lang w:val="zh-CN" w:eastAsia="zh-CN" w:bidi="zh-CN"/>
        </w:rPr>
        <w:t xml:space="preserve">“沸 </w:t>
      </w:r>
      <w:r>
        <w:rPr>
          <w:color w:val="000000"/>
          <w:spacing w:val="0"/>
          <w:w w:val="100"/>
          <w:position w:val="0"/>
        </w:rPr>
        <w:t>腾时”）水中气泡上升情况。</w:t>
      </w:r>
    </w:p>
    <w:p>
      <w:pPr>
        <w:pStyle w:val="9"/>
        <w:keepNext w:val="0"/>
        <w:keepLines w:val="0"/>
        <w:framePr w:w="8453" w:h="4730" w:wrap="around" w:vAnchor="margin" w:hAnchor="page" w:x="4428" w:y="3608"/>
        <w:widowControl w:val="0"/>
        <w:shd w:val="clear" w:color="auto" w:fill="auto"/>
        <w:tabs>
          <w:tab w:val="left" w:pos="1030"/>
        </w:tabs>
        <w:bidi w:val="0"/>
        <w:spacing w:before="0" w:after="0" w:line="280" w:lineRule="exact"/>
        <w:ind w:left="0" w:right="0" w:firstLine="540"/>
        <w:jc w:val="left"/>
      </w:pPr>
      <w:bookmarkStart w:id="71" w:name="bookmark71"/>
      <w:r>
        <w:rPr>
          <w:b/>
          <w:bCs/>
          <w:color w:val="000000"/>
          <w:spacing w:val="0"/>
          <w:w w:val="100"/>
          <w:position w:val="0"/>
        </w:rPr>
        <w:t>（</w:t>
      </w:r>
      <w:bookmarkEnd w:id="71"/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</w:rPr>
        <w:t>3）</w:t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</w:rPr>
        <w:tab/>
      </w:r>
      <w:r>
        <w:rPr>
          <w:color w:val="000000"/>
          <w:spacing w:val="0"/>
          <w:w w:val="100"/>
          <w:position w:val="0"/>
        </w:rPr>
        <w:t>如上表是实验中所记录的数据：</w:t>
      </w:r>
    </w:p>
    <w:p>
      <w:pPr>
        <w:pStyle w:val="9"/>
        <w:keepNext w:val="0"/>
        <w:keepLines w:val="0"/>
        <w:framePr w:w="8453" w:h="4730" w:wrap="around" w:vAnchor="margin" w:hAnchor="page" w:x="4428" w:y="3608"/>
        <w:widowControl w:val="0"/>
        <w:numPr>
          <w:ilvl w:val="0"/>
          <w:numId w:val="11"/>
        </w:numPr>
        <w:shd w:val="clear" w:color="auto" w:fill="auto"/>
        <w:tabs>
          <w:tab w:val="left" w:pos="665"/>
          <w:tab w:val="left" w:pos="4855"/>
        </w:tabs>
        <w:bidi w:val="0"/>
        <w:spacing w:before="0" w:after="0" w:line="280" w:lineRule="exact"/>
        <w:ind w:left="0" w:right="0" w:firstLine="420"/>
        <w:jc w:val="left"/>
      </w:pPr>
      <w:bookmarkStart w:id="72" w:name="bookmark72"/>
      <w:bookmarkEnd w:id="72"/>
      <w:r>
        <w:rPr>
          <w:color w:val="000000"/>
          <w:spacing w:val="0"/>
          <w:w w:val="100"/>
          <w:position w:val="0"/>
        </w:rPr>
        <w:t>根据表中数据可知水的沸点是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</w:rPr>
        <w:t>°C</w:t>
      </w:r>
      <w:r>
        <w:rPr>
          <w:color w:val="000000"/>
          <w:spacing w:val="0"/>
          <w:w w:val="100"/>
          <w:position w:val="0"/>
        </w:rPr>
        <w:t>。</w:t>
      </w:r>
    </w:p>
    <w:p>
      <w:pPr>
        <w:pStyle w:val="9"/>
        <w:keepNext w:val="0"/>
        <w:keepLines w:val="0"/>
        <w:framePr w:w="8453" w:h="4730" w:wrap="around" w:vAnchor="margin" w:hAnchor="page" w:x="4428" w:y="3608"/>
        <w:widowControl w:val="0"/>
        <w:numPr>
          <w:ilvl w:val="0"/>
          <w:numId w:val="11"/>
        </w:numPr>
        <w:shd w:val="clear" w:color="auto" w:fill="auto"/>
        <w:tabs>
          <w:tab w:val="left" w:pos="665"/>
          <w:tab w:val="left" w:pos="7145"/>
        </w:tabs>
        <w:bidi w:val="0"/>
        <w:spacing w:before="0" w:after="0" w:line="280" w:lineRule="exact"/>
        <w:ind w:left="0" w:right="0" w:firstLine="420"/>
        <w:jc w:val="left"/>
      </w:pPr>
      <w:bookmarkStart w:id="73" w:name="bookmark73"/>
      <w:bookmarkEnd w:id="73"/>
      <w:r>
        <w:rPr>
          <w:color w:val="000000"/>
          <w:spacing w:val="0"/>
          <w:w w:val="100"/>
          <w:position w:val="0"/>
        </w:rPr>
        <w:t>根据表中数据归纳水沸腾过程中，吸收热量，温度将 。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9"/>
        <w:keepNext w:val="0"/>
        <w:keepLines w:val="0"/>
        <w:framePr w:w="8453" w:h="4730" w:wrap="around" w:vAnchor="margin" w:hAnchor="page" w:x="4428" w:y="3608"/>
        <w:widowControl w:val="0"/>
        <w:shd w:val="clear" w:color="auto" w:fill="auto"/>
        <w:tabs>
          <w:tab w:val="left" w:pos="989"/>
          <w:tab w:val="left" w:pos="7966"/>
        </w:tabs>
        <w:bidi w:val="0"/>
        <w:spacing w:before="0" w:after="0" w:line="280" w:lineRule="exact"/>
        <w:ind w:left="420" w:right="0" w:firstLine="120"/>
        <w:jc w:val="left"/>
      </w:pPr>
      <w:bookmarkStart w:id="74" w:name="bookmark74"/>
      <w:r>
        <w:rPr>
          <w:b/>
          <w:bCs/>
          <w:color w:val="000000"/>
          <w:spacing w:val="0"/>
          <w:w w:val="100"/>
          <w:position w:val="0"/>
        </w:rPr>
        <w:t>（</w:t>
      </w:r>
      <w:bookmarkEnd w:id="74"/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</w:rPr>
        <w:t>4）</w:t>
      </w:r>
      <w:r>
        <w:rPr>
          <w:color w:val="000000"/>
          <w:spacing w:val="0"/>
          <w:w w:val="100"/>
          <w:position w:val="0"/>
        </w:rPr>
        <w:t>给半杯水加热，水的温度与时间的关系图象如图丁中。所示，若其他条 件不变，给一整杯水加热，则水的温度与时间的关系图象正确的是―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color w:val="000000"/>
          <w:spacing w:val="0"/>
          <w:w w:val="100"/>
          <w:position w:val="0"/>
          <w:lang w:val="zh-CN" w:eastAsia="zh-CN" w:bidi="zh-CN"/>
        </w:rPr>
        <w:t>—</w:t>
      </w:r>
    </w:p>
    <w:p>
      <w:pPr>
        <w:pStyle w:val="13"/>
        <w:keepNext w:val="0"/>
        <w:keepLines w:val="0"/>
        <w:framePr w:w="8453" w:h="4730" w:wrap="around" w:vAnchor="margin" w:hAnchor="page" w:x="4428" w:y="3608"/>
        <w:widowControl w:val="0"/>
        <w:shd w:val="clear" w:color="auto" w:fill="auto"/>
        <w:tabs>
          <w:tab w:val="left" w:pos="7668"/>
        </w:tabs>
        <w:bidi w:val="0"/>
        <w:spacing w:before="0" w:after="0" w:line="280" w:lineRule="exact"/>
        <w:ind w:left="0" w:right="0" w:firstLine="540"/>
        <w:jc w:val="left"/>
      </w:pPr>
      <w:r>
        <w:rPr>
          <w:rFonts w:ascii="宋体" w:hAnsi="宋体" w:eastAsia="宋体" w:cs="宋体"/>
          <w:b w:val="0"/>
          <w:bCs w:val="0"/>
          <w:color w:val="000000"/>
          <w:spacing w:val="0"/>
          <w:w w:val="100"/>
          <w:position w:val="0"/>
          <w:lang w:val="zh-TW" w:eastAsia="zh-TW" w:bidi="zh-TW"/>
        </w:rPr>
        <w:t xml:space="preserve">（选填 </w:t>
      </w:r>
      <w:r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  <w:lang w:val="en-US" w:eastAsia="en-US" w:bidi="en-US"/>
        </w:rPr>
        <w:t>“a"</w:t>
      </w:r>
      <w:r>
        <w:rPr>
          <w:rFonts w:ascii="宋体" w:hAnsi="宋体" w:eastAsia="宋体" w:cs="宋体"/>
          <w:b w:val="0"/>
          <w:bCs w:val="0"/>
          <w:color w:val="000000"/>
          <w:spacing w:val="0"/>
          <w:w w:val="100"/>
          <w:position w:val="0"/>
          <w:lang w:val="zh-TW" w:eastAsia="zh-TW" w:bidi="zh-TW"/>
        </w:rPr>
        <w:t xml:space="preserve">、 </w:t>
      </w:r>
      <w:r>
        <w:rPr>
          <w:rFonts w:ascii="宋体" w:hAnsi="宋体" w:eastAsia="宋体" w:cs="宋体"/>
          <w:b w:val="0"/>
          <w:bCs w:val="0"/>
          <w:color w:val="000000"/>
          <w:spacing w:val="0"/>
          <w:w w:val="100"/>
          <w:position w:val="0"/>
          <w:lang w:val="zh-CN" w:eastAsia="zh-CN" w:bidi="zh-CN"/>
        </w:rPr>
        <w:t>“时、</w:t>
      </w:r>
      <w:r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  <w:lang w:val="en-US" w:eastAsia="en-US" w:bidi="en-US"/>
        </w:rPr>
        <w:t>“c"</w:t>
      </w:r>
      <w:r>
        <w:rPr>
          <w:rFonts w:ascii="宋体" w:hAnsi="宋体" w:eastAsia="宋体" w:cs="宋体"/>
          <w:b w:val="0"/>
          <w:bCs w:val="0"/>
          <w:color w:val="000000"/>
          <w:spacing w:val="0"/>
          <w:w w:val="100"/>
          <w:position w:val="0"/>
          <w:lang w:val="zh-TW" w:eastAsia="zh-TW" w:bidi="zh-TW"/>
        </w:rPr>
        <w:t xml:space="preserve">或 </w:t>
      </w:r>
      <w:r>
        <w:rPr>
          <w:rFonts w:ascii="宋体" w:hAnsi="宋体" w:eastAsia="宋体" w:cs="宋体"/>
          <w:b w:val="0"/>
          <w:bCs w:val="0"/>
          <w:i/>
          <w:iCs/>
          <w:color w:val="000000"/>
          <w:spacing w:val="0"/>
          <w:w w:val="100"/>
          <w:position w:val="0"/>
          <w:lang w:val="en-US" w:eastAsia="en-US" w:bidi="en-US"/>
        </w:rPr>
        <w:t>“d”</w:t>
      </w:r>
      <w:r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  <w:lang w:val="en-US" w:eastAsia="en-US" w:bidi="en-US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  <w:lang w:val="zh-TW" w:eastAsia="zh-TW" w:bidi="zh-TW"/>
        </w:rPr>
        <w:t xml:space="preserve">） </w:t>
      </w:r>
      <w:r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  <w:vertAlign w:val="subscript"/>
          <w:lang w:val="en-US" w:eastAsia="en-US" w:bidi="en-US"/>
        </w:rPr>
        <w:t>o</w:t>
      </w:r>
      <w:r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  <w:lang w:val="en-US" w:eastAsia="en-US" w:bidi="en-US"/>
        </w:rPr>
        <w:tab/>
      </w:r>
      <w:r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  <w:lang w:val="en-US" w:eastAsia="en-US" w:bidi="en-US"/>
        </w:rPr>
        <w:t>,</w:t>
      </w:r>
    </w:p>
    <w:p>
      <w:pPr>
        <w:pStyle w:val="9"/>
        <w:keepNext w:val="0"/>
        <w:keepLines w:val="0"/>
        <w:framePr w:w="8453" w:h="4730" w:wrap="around" w:vAnchor="margin" w:hAnchor="page" w:x="4428" w:y="3608"/>
        <w:widowControl w:val="0"/>
        <w:numPr>
          <w:ilvl w:val="0"/>
          <w:numId w:val="12"/>
        </w:numPr>
        <w:shd w:val="clear" w:color="auto" w:fill="auto"/>
        <w:tabs>
          <w:tab w:val="left" w:pos="468"/>
          <w:tab w:val="left" w:pos="7618"/>
        </w:tabs>
        <w:bidi w:val="0"/>
        <w:spacing w:before="0" w:after="0" w:line="280" w:lineRule="exact"/>
        <w:ind w:left="0" w:right="0" w:firstLine="0"/>
        <w:jc w:val="left"/>
      </w:pPr>
      <w:bookmarkStart w:id="75" w:name="bookmark75"/>
      <w:bookmarkEnd w:id="75"/>
      <w:r>
        <w:rPr>
          <w:color w:val="000000"/>
          <w:spacing w:val="0"/>
          <w:w w:val="100"/>
          <w:position w:val="0"/>
        </w:rPr>
        <w:t>小明利用图甲装置</w:t>
      </w:r>
      <w:r>
        <w:rPr>
          <w:color w:val="000000"/>
          <w:spacing w:val="0"/>
          <w:w w:val="100"/>
          <w:position w:val="0"/>
          <w:lang w:val="zh-CN" w:eastAsia="zh-CN" w:bidi="zh-CN"/>
        </w:rPr>
        <w:t>“探究</w:t>
      </w:r>
      <w:r>
        <w:rPr>
          <w:color w:val="000000"/>
          <w:spacing w:val="0"/>
          <w:w w:val="100"/>
          <w:position w:val="0"/>
        </w:rPr>
        <w:t>平面镜成像的特点”。</w:t>
      </w:r>
      <w:r>
        <w:rPr>
          <w:color w:val="000000"/>
          <w:spacing w:val="0"/>
          <w:w w:val="100"/>
          <w:position w:val="0"/>
        </w:rPr>
        <w:tab/>
      </w:r>
      <w:r>
        <w:rPr>
          <w:color w:val="000000"/>
          <w:spacing w:val="0"/>
          <w:w w:val="100"/>
          <w:position w:val="0"/>
          <w:lang w:val="en-US" w:eastAsia="en-US" w:bidi="en-US"/>
        </w:rPr>
        <w:t>"</w:t>
      </w:r>
    </w:p>
    <w:p>
      <w:pPr>
        <w:pStyle w:val="9"/>
        <w:keepNext w:val="0"/>
        <w:keepLines w:val="0"/>
        <w:framePr w:w="8453" w:h="4730" w:wrap="around" w:vAnchor="margin" w:hAnchor="page" w:x="4428" w:y="3608"/>
        <w:widowControl w:val="0"/>
        <w:shd w:val="clear" w:color="auto" w:fill="auto"/>
        <w:tabs>
          <w:tab w:val="left" w:pos="1032"/>
          <w:tab w:val="left" w:pos="2947"/>
        </w:tabs>
        <w:bidi w:val="0"/>
        <w:spacing w:before="0" w:after="0" w:line="280" w:lineRule="exact"/>
        <w:ind w:left="420" w:right="0" w:firstLine="120"/>
        <w:jc w:val="both"/>
      </w:pPr>
      <w:bookmarkStart w:id="76" w:name="bookmark76"/>
      <w:r>
        <w:rPr>
          <w:b/>
          <w:bCs/>
          <w:color w:val="000000"/>
          <w:spacing w:val="0"/>
          <w:w w:val="100"/>
          <w:position w:val="0"/>
          <w:shd w:val="clear" w:color="auto" w:fill="FFFFFF"/>
        </w:rPr>
        <w:t>（</w:t>
      </w:r>
      <w:bookmarkEnd w:id="76"/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  <w:shd w:val="clear" w:color="auto" w:fill="FFFFFF"/>
        </w:rPr>
        <w:t>1）</w:t>
      </w:r>
      <w:r>
        <w:rPr>
          <w:color w:val="000000"/>
          <w:spacing w:val="0"/>
          <w:w w:val="100"/>
          <w:position w:val="0"/>
          <w:shd w:val="clear" w:color="auto" w:fill="FFFFFF"/>
        </w:rPr>
        <w:t>在水平桌面上铺一 张白纸，再将玻璃板竖立 在白纸上，把一支点燃的 蜡烛</w:t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  <w:shd w:val="clear" w:color="auto" w:fill="FFFFFF"/>
          <w:lang w:val="en-US" w:eastAsia="en-US" w:bidi="en-US"/>
        </w:rPr>
        <w:t>A</w:t>
      </w:r>
      <w:r>
        <w:rPr>
          <w:color w:val="000000"/>
          <w:spacing w:val="0"/>
          <w:w w:val="100"/>
          <w:position w:val="0"/>
          <w:shd w:val="clear" w:color="auto" w:fill="FFFFFF"/>
        </w:rPr>
        <w:t>放在玻璃板前面， 拿一支外形相同但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color w:val="000000"/>
          <w:spacing w:val="0"/>
          <w:w w:val="100"/>
          <w:position w:val="0"/>
          <w:shd w:val="clear" w:color="auto" w:fill="FFFFFF"/>
        </w:rPr>
        <w:t xml:space="preserve"> 的蜡烛</w:t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  <w:shd w:val="clear" w:color="auto" w:fill="FFFFFF"/>
          <w:lang w:val="en-US" w:eastAsia="en-US" w:bidi="en-US"/>
        </w:rPr>
        <w:t>B.</w:t>
      </w:r>
      <w:r>
        <w:rPr>
          <w:color w:val="000000"/>
          <w:spacing w:val="0"/>
          <w:w w:val="100"/>
          <w:position w:val="0"/>
          <w:shd w:val="clear" w:color="auto" w:fill="FFFFFF"/>
        </w:rPr>
        <w:t>（选填</w:t>
      </w:r>
      <w:r>
        <w:rPr>
          <w:color w:val="000000"/>
          <w:spacing w:val="0"/>
          <w:w w:val="100"/>
          <w:position w:val="0"/>
          <w:shd w:val="clear" w:color="auto" w:fill="FFFFFF"/>
          <w:lang w:val="zh-CN" w:eastAsia="zh-CN" w:bidi="zh-CN"/>
        </w:rPr>
        <w:t>“点</w:t>
      </w:r>
      <w:r>
        <w:rPr>
          <w:color w:val="000000"/>
          <w:spacing w:val="0"/>
          <w:w w:val="100"/>
          <w:position w:val="0"/>
          <w:shd w:val="clear" w:color="auto" w:fill="FFFFFF"/>
        </w:rPr>
        <w:t>燃” 或</w:t>
      </w:r>
      <w:r>
        <w:rPr>
          <w:color w:val="000000"/>
          <w:spacing w:val="0"/>
          <w:w w:val="100"/>
          <w:position w:val="0"/>
          <w:shd w:val="clear" w:color="auto" w:fill="FFFFFF"/>
          <w:lang w:val="zh-CN" w:eastAsia="zh-CN" w:bidi="zh-CN"/>
        </w:rPr>
        <w:t>“不</w:t>
      </w:r>
      <w:r>
        <w:rPr>
          <w:color w:val="000000"/>
          <w:spacing w:val="0"/>
          <w:w w:val="100"/>
          <w:position w:val="0"/>
          <w:shd w:val="clear" w:color="auto" w:fill="FFFFFF"/>
        </w:rPr>
        <w:t>点燃"）竖立在玻 璃板后面，移动蜡烛</w:t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  <w:shd w:val="clear" w:color="auto" w:fill="FFFFFF"/>
          <w:lang w:val="en-US" w:eastAsia="en-US" w:bidi="en-US"/>
        </w:rPr>
        <w:t>B,</w:t>
      </w:r>
    </w:p>
    <w:p>
      <w:pPr>
        <w:pStyle w:val="9"/>
        <w:keepNext w:val="0"/>
        <w:keepLines w:val="0"/>
        <w:framePr w:w="8410" w:h="3089" w:wrap="around" w:vAnchor="margin" w:hAnchor="page" w:x="13536" w:y="2471"/>
        <w:widowControl w:val="0"/>
        <w:shd w:val="clear" w:color="auto" w:fill="auto"/>
        <w:tabs>
          <w:tab w:val="left" w:pos="1010"/>
          <w:tab w:val="left" w:pos="7858"/>
        </w:tabs>
        <w:bidi w:val="0"/>
        <w:spacing w:before="0" w:after="0" w:line="281" w:lineRule="exact"/>
        <w:ind w:left="420" w:right="0" w:firstLine="120"/>
        <w:jc w:val="both"/>
      </w:pPr>
      <w:bookmarkStart w:id="77" w:name="bookmark77"/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</w:rPr>
        <w:t>（</w:t>
      </w:r>
      <w:bookmarkEnd w:id="77"/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</w:rPr>
        <w:t>3）</w:t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</w:rPr>
        <w:tab/>
      </w:r>
      <w:r>
        <w:rPr>
          <w:color w:val="000000"/>
          <w:spacing w:val="0"/>
          <w:w w:val="100"/>
          <w:position w:val="0"/>
        </w:rPr>
        <w:t>和其他小组交流后发现，当蜡烛在距透镜</w:t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</w:rPr>
        <w:t>1</w:t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  <w:lang w:val="en-US" w:eastAsia="en-US" w:bidi="en-US"/>
        </w:rPr>
        <w:t>5cm</w:t>
      </w:r>
      <w:r>
        <w:rPr>
          <w:b/>
          <w:bCs/>
          <w:color w:val="000000"/>
          <w:spacing w:val="0"/>
          <w:w w:val="100"/>
          <w:position w:val="0"/>
        </w:rPr>
        <w:t>〜</w:t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  <w:lang w:val="en-US" w:eastAsia="en-US" w:bidi="en-US"/>
        </w:rPr>
        <w:t>30cm</w:t>
      </w:r>
      <w:r>
        <w:rPr>
          <w:color w:val="000000"/>
          <w:spacing w:val="0"/>
          <w:w w:val="100"/>
          <w:position w:val="0"/>
        </w:rPr>
        <w:t>之间时，像均成 在透镜另一侧距透镜</w:t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  <w:lang w:val="en-US" w:eastAsia="en-US" w:bidi="en-US"/>
        </w:rPr>
        <w:t>30cm</w:t>
      </w:r>
      <w:r>
        <w:rPr>
          <w:color w:val="000000"/>
          <w:spacing w:val="0"/>
          <w:w w:val="100"/>
          <w:position w:val="0"/>
        </w:rPr>
        <w:t>以外处。但是，当它们把蜡烛放在</w:t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  <w:lang w:val="en-US" w:eastAsia="en-US" w:bidi="en-US"/>
        </w:rPr>
        <w:t>C</w:t>
      </w:r>
      <w:r>
        <w:rPr>
          <w:color w:val="000000"/>
          <w:spacing w:val="0"/>
          <w:w w:val="100"/>
          <w:position w:val="0"/>
        </w:rPr>
        <w:t>位置时，在 光具座上无论怎样移动光屏，都不能得到清晰的像，原因是像距太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color w:val="000000"/>
          <w:spacing w:val="0"/>
          <w:w w:val="100"/>
          <w:position w:val="0"/>
        </w:rPr>
        <w:t>（选 填</w:t>
      </w:r>
      <w:r>
        <w:rPr>
          <w:color w:val="000000"/>
          <w:spacing w:val="0"/>
          <w:w w:val="100"/>
          <w:position w:val="0"/>
          <w:lang w:val="zh-CN" w:eastAsia="zh-CN" w:bidi="zh-CN"/>
        </w:rPr>
        <w:t>“大”</w:t>
      </w:r>
      <w:r>
        <w:rPr>
          <w:color w:val="000000"/>
          <w:spacing w:val="0"/>
          <w:w w:val="100"/>
          <w:position w:val="0"/>
        </w:rPr>
        <w:t>或“小” ）</w:t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  <w:lang w:val="en-US" w:eastAsia="en-US" w:bidi="en-US"/>
        </w:rPr>
        <w:t>o</w:t>
      </w:r>
    </w:p>
    <w:p>
      <w:pPr>
        <w:pStyle w:val="9"/>
        <w:keepNext w:val="0"/>
        <w:keepLines w:val="0"/>
        <w:framePr w:w="8410" w:h="3089" w:wrap="around" w:vAnchor="margin" w:hAnchor="page" w:x="13536" w:y="2471"/>
        <w:widowControl w:val="0"/>
        <w:shd w:val="clear" w:color="auto" w:fill="auto"/>
        <w:tabs>
          <w:tab w:val="left" w:pos="1032"/>
          <w:tab w:val="left" w:pos="2335"/>
        </w:tabs>
        <w:bidi w:val="0"/>
        <w:spacing w:before="0" w:after="0" w:line="281" w:lineRule="exact"/>
        <w:ind w:left="420" w:right="0" w:firstLine="120"/>
        <w:jc w:val="both"/>
      </w:pPr>
      <w:bookmarkStart w:id="78" w:name="bookmark78"/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</w:rPr>
        <w:t>（</w:t>
      </w:r>
      <w:bookmarkEnd w:id="78"/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</w:rPr>
        <w:t>4）</w:t>
      </w:r>
      <w:r>
        <w:rPr>
          <w:color w:val="000000"/>
          <w:spacing w:val="0"/>
          <w:w w:val="100"/>
          <w:position w:val="0"/>
        </w:rPr>
        <w:t>为了让蜡烛在</w:t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  <w:lang w:val="en-US" w:eastAsia="en-US" w:bidi="en-US"/>
        </w:rPr>
        <w:t>C</w:t>
      </w:r>
      <w:r>
        <w:rPr>
          <w:color w:val="000000"/>
          <w:spacing w:val="0"/>
          <w:w w:val="100"/>
          <w:position w:val="0"/>
        </w:rPr>
        <w:t xml:space="preserve">位置的像成在光具座上的光屏上，他们保持蜡烛和透 镜的位置不变，更换凸透镜，在光具座上移动光屏，光屏上又出现了清晰的 </w:t>
      </w:r>
      <w:r>
        <w:rPr>
          <w:i/>
          <w:iCs/>
          <w:color w:val="000000"/>
          <w:spacing w:val="0"/>
          <w:w w:val="100"/>
          <w:position w:val="0"/>
        </w:rPr>
        <w:t>像,</w:t>
      </w:r>
      <w:r>
        <w:rPr>
          <w:color w:val="000000"/>
          <w:spacing w:val="0"/>
          <w:w w:val="100"/>
          <w:position w:val="0"/>
        </w:rPr>
        <w:t xml:space="preserve">这表明像距变 </w:t>
      </w:r>
      <w:r>
        <w:rPr>
          <w:color w:val="000000"/>
          <w:spacing w:val="0"/>
          <w:w w:val="100"/>
          <w:position w:val="0"/>
          <w:u w:val="single"/>
          <w:lang w:val="en-US" w:eastAsia="en-US" w:bidi="en-US"/>
        </w:rPr>
        <w:t>''</w:t>
      </w:r>
      <w:r>
        <w:rPr>
          <w:color w:val="000000"/>
          <w:spacing w:val="0"/>
          <w:w w:val="100"/>
          <w:position w:val="0"/>
          <w:lang w:val="en-US" w:eastAsia="en-US" w:bidi="en-US"/>
        </w:rPr>
        <w:t xml:space="preserve"> </w:t>
      </w:r>
      <w:r>
        <w:rPr>
          <w:color w:val="000000"/>
          <w:spacing w:val="0"/>
          <w:w w:val="100"/>
          <w:position w:val="0"/>
        </w:rPr>
        <w:t>了,由此推断更换的凸透镜会聚光的能力较强，此 透镜焦距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  <w:lang w:val="en-US" w:eastAsia="en-US" w:bidi="en-US"/>
        </w:rPr>
        <w:t xml:space="preserve">15cm </w:t>
      </w:r>
      <w:r>
        <w:rPr>
          <w:color w:val="000000"/>
          <w:spacing w:val="0"/>
          <w:w w:val="100"/>
          <w:position w:val="0"/>
        </w:rPr>
        <w:t>（选填</w:t>
      </w:r>
      <w:r>
        <w:rPr>
          <w:color w:val="000000"/>
          <w:spacing w:val="0"/>
          <w:w w:val="100"/>
          <w:position w:val="0"/>
          <w:lang w:val="zh-CN" w:eastAsia="zh-CN" w:bidi="zh-CN"/>
        </w:rPr>
        <w:t>“大</w:t>
      </w:r>
      <w:r>
        <w:rPr>
          <w:color w:val="000000"/>
          <w:spacing w:val="0"/>
          <w:w w:val="100"/>
          <w:position w:val="0"/>
        </w:rPr>
        <w:t xml:space="preserve">于” </w:t>
      </w:r>
      <w:r>
        <w:rPr>
          <w:color w:val="000000"/>
          <w:spacing w:val="0"/>
          <w:w w:val="100"/>
          <w:position w:val="0"/>
          <w:lang w:val="zh-CN" w:eastAsia="zh-CN" w:bidi="zh-CN"/>
        </w:rPr>
        <w:t>“小</w:t>
      </w:r>
      <w:r>
        <w:rPr>
          <w:color w:val="000000"/>
          <w:spacing w:val="0"/>
          <w:w w:val="100"/>
          <w:position w:val="0"/>
        </w:rPr>
        <w:t>^于”或</w:t>
      </w:r>
      <w:r>
        <w:rPr>
          <w:color w:val="000000"/>
          <w:spacing w:val="0"/>
          <w:w w:val="100"/>
          <w:position w:val="0"/>
          <w:lang w:val="zh-CN" w:eastAsia="zh-CN" w:bidi="zh-CN"/>
        </w:rPr>
        <w:t>“等</w:t>
      </w:r>
      <w:r>
        <w:rPr>
          <w:color w:val="000000"/>
          <w:spacing w:val="0"/>
          <w:w w:val="100"/>
          <w:position w:val="0"/>
        </w:rPr>
        <w:t>于”）。</w:t>
      </w:r>
    </w:p>
    <w:p>
      <w:pPr>
        <w:pStyle w:val="9"/>
        <w:keepNext w:val="0"/>
        <w:keepLines w:val="0"/>
        <w:framePr w:w="8410" w:h="3089" w:wrap="around" w:vAnchor="margin" w:hAnchor="page" w:x="13536" w:y="2471"/>
        <w:widowControl w:val="0"/>
        <w:shd w:val="clear" w:color="auto" w:fill="auto"/>
        <w:tabs>
          <w:tab w:val="left" w:pos="982"/>
        </w:tabs>
        <w:bidi w:val="0"/>
        <w:spacing w:before="0" w:after="0" w:line="281" w:lineRule="exact"/>
        <w:ind w:left="420" w:right="0" w:firstLine="120"/>
        <w:jc w:val="both"/>
      </w:pPr>
      <w:bookmarkStart w:id="79" w:name="bookmark79"/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</w:rPr>
        <w:t>（</w:t>
      </w:r>
      <w:bookmarkEnd w:id="79"/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</w:rPr>
        <w:t>5）</w:t>
      </w:r>
      <w:r>
        <w:rPr>
          <w:color w:val="000000"/>
          <w:spacing w:val="0"/>
          <w:w w:val="100"/>
          <w:position w:val="0"/>
        </w:rPr>
        <w:t>完成上述实验后，小明继续探究凹透镜对光的作用。请完成如图丙所示 的光路图。</w:t>
      </w:r>
    </w:p>
    <w:p>
      <w:pPr>
        <w:pStyle w:val="9"/>
        <w:keepNext w:val="0"/>
        <w:keepLines w:val="0"/>
        <w:framePr w:w="8410" w:h="3089" w:wrap="around" w:vAnchor="margin" w:hAnchor="page" w:x="13536" w:y="2471"/>
        <w:widowControl w:val="0"/>
        <w:shd w:val="clear" w:color="auto" w:fill="auto"/>
        <w:bidi w:val="0"/>
        <w:spacing w:before="0" w:after="0" w:line="281" w:lineRule="exact"/>
        <w:ind w:left="0" w:right="0" w:firstLine="0"/>
        <w:jc w:val="both"/>
      </w:pP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  <w:lang w:val="en-US" w:eastAsia="en-US" w:bidi="en-US"/>
        </w:rPr>
        <w:t>21.</w:t>
      </w:r>
      <w:r>
        <w:rPr>
          <w:color w:val="000000"/>
          <w:spacing w:val="0"/>
          <w:w w:val="100"/>
          <w:position w:val="0"/>
        </w:rPr>
        <w:t>小明为了测某金属块的密度，在实验室进行了如下操作：</w:t>
      </w:r>
    </w:p>
    <w:p>
      <w:pPr>
        <w:pStyle w:val="9"/>
        <w:keepNext w:val="0"/>
        <w:keepLines w:val="0"/>
        <w:framePr w:w="7697" w:h="266" w:wrap="around" w:vAnchor="margin" w:hAnchor="page" w:x="14069" w:y="5567"/>
        <w:widowControl w:val="0"/>
        <w:shd w:val="clear" w:color="auto" w:fill="auto"/>
        <w:tabs>
          <w:tab w:val="left" w:pos="4932"/>
        </w:tabs>
        <w:bidi w:val="0"/>
        <w:spacing w:before="0" w:after="0" w:line="240" w:lineRule="auto"/>
        <w:ind w:left="0" w:right="0" w:firstLine="0"/>
        <w:jc w:val="left"/>
      </w:pP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</w:rPr>
        <w:t>（1）</w:t>
      </w:r>
      <w:r>
        <w:rPr>
          <w:color w:val="000000"/>
          <w:spacing w:val="0"/>
          <w:w w:val="100"/>
          <w:position w:val="0"/>
        </w:rPr>
        <w:t>他将托盘天平放在水平桌面上，把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color w:val="000000"/>
          <w:spacing w:val="0"/>
          <w:w w:val="100"/>
          <w:position w:val="0"/>
        </w:rPr>
        <w:t>移到标尺左端零刻度线处,</w:t>
      </w:r>
    </w:p>
    <w:tbl>
      <w:tblPr>
        <w:tblStyle w:val="3"/>
        <w:tblW w:w="5004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426"/>
        <w:gridCol w:w="3578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1" w:hRule="exact"/>
        </w:trPr>
        <w:tc>
          <w:tcPr>
            <w:tcW w:w="1426" w:type="dxa"/>
            <w:shd w:val="clear" w:color="auto" w:fill="FFFFFF"/>
            <w:vAlign w:val="top"/>
          </w:tcPr>
          <w:p>
            <w:pPr>
              <w:pStyle w:val="15"/>
              <w:keepNext w:val="0"/>
              <w:keepLines w:val="0"/>
              <w:framePr w:w="5004" w:h="1699" w:vSpace="367" w:wrap="around" w:vAnchor="margin" w:hAnchor="page" w:x="7596" w:y="627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80"/>
              <w:jc w:val="left"/>
            </w:pPr>
            <w:r>
              <w:rPr>
                <w:color w:val="000000"/>
                <w:spacing w:val="0"/>
                <w:w w:val="100"/>
                <w:position w:val="0"/>
                <w:u w:val="single"/>
              </w:rPr>
              <w:t>玻璃披</w:t>
            </w:r>
          </w:p>
          <w:p>
            <w:pPr>
              <w:pStyle w:val="15"/>
              <w:keepNext w:val="0"/>
              <w:keepLines w:val="0"/>
              <w:framePr w:w="5004" w:h="1699" w:vSpace="367" w:wrap="around" w:vAnchor="margin" w:hAnchor="page" w:x="7596" w:y="627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蜡烛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0"/>
                <w:w w:val="100"/>
                <w:position w:val="0"/>
                <w:lang w:val="en-US" w:eastAsia="en-US" w:bidi="en-US"/>
              </w:rPr>
              <w:t>B</w:t>
            </w:r>
          </w:p>
        </w:tc>
        <w:tc>
          <w:tcPr>
            <w:tcW w:w="3578" w:type="dxa"/>
            <w:tcBorders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framePr w:w="5004" w:h="1699" w:vSpace="367" w:wrap="around" w:vAnchor="margin" w:hAnchor="page" w:x="7596" w:y="627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32"/>
                <w:szCs w:val="32"/>
              </w:rPr>
              <w:t>,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32"/>
                <w:szCs w:val="32"/>
                <w:vertAlign w:val="subscript"/>
                <w:lang w:val="en-US" w:eastAsia="en-US" w:bidi="en-US"/>
              </w:rPr>
              <w:t>T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32"/>
                <w:szCs w:val="32"/>
                <w:lang w:val="en-US" w:eastAsia="en-US" w:bidi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32"/>
                <w:szCs w:val="32"/>
              </w:rPr>
              <w:t>% &lt;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58" w:hRule="exact"/>
        </w:trPr>
        <w:tc>
          <w:tcPr>
            <w:tcW w:w="1426" w:type="dxa"/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framePr w:w="5004" w:h="1699" w:vSpace="367" w:wrap="around" w:vAnchor="margin" w:hAnchor="page" w:x="7596" w:y="627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8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甲</w:t>
            </w:r>
            <w:r>
              <w:rPr>
                <w:color w:val="000000"/>
                <w:spacing w:val="0"/>
                <w:w w:val="100"/>
                <w:position w:val="0"/>
                <w:lang w:val="en-US" w:eastAsia="en-US" w:bidi="en-US"/>
              </w:rPr>
              <w:t>-</w:t>
            </w:r>
          </w:p>
        </w:tc>
        <w:tc>
          <w:tcPr>
            <w:tcW w:w="3578" w:type="dxa"/>
            <w:tcBorders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keepNext w:val="0"/>
              <w:keepLines w:val="0"/>
              <w:framePr w:w="5004" w:h="1699" w:vSpace="367" w:wrap="around" w:vAnchor="margin" w:hAnchor="page" w:x="7596" w:y="6272"/>
              <w:widowControl w:val="0"/>
              <w:shd w:val="clear" w:color="auto" w:fill="auto"/>
              <w:tabs>
                <w:tab w:val="left" w:leader="hyphen" w:pos="1562"/>
                <w:tab w:val="left" w:pos="3463"/>
              </w:tabs>
              <w:bidi w:val="0"/>
              <w:spacing w:before="0" w:after="120" w:line="240" w:lineRule="auto"/>
              <w:ind w:left="0" w:right="0" w:firstLine="0"/>
              <w:jc w:val="left"/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0"/>
                <w:w w:val="100"/>
                <w:position w:val="0"/>
              </w:rPr>
              <w:t xml:space="preserve">7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0"/>
                <w:w w:val="100"/>
                <w:position w:val="0"/>
                <w:lang w:val="en-US" w:eastAsia="en-US" w:bidi="en-US"/>
              </w:rPr>
              <w:t>H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0"/>
                <w:w w:val="100"/>
                <w:position w:val="0"/>
              </w:rPr>
              <w:tab/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0"/>
                <w:w w:val="100"/>
                <w:position w:val="0"/>
              </w:rPr>
              <w:t>/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0"/>
                <w:w w:val="100"/>
                <w:position w:val="0"/>
              </w:rPr>
              <w:tab/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0"/>
                <w:w w:val="100"/>
                <w:position w:val="0"/>
                <w:lang w:val="en-US" w:eastAsia="en-US" w:bidi="en-US"/>
              </w:rPr>
              <w:t>*</w:t>
            </w:r>
          </w:p>
          <w:p>
            <w:pPr>
              <w:pStyle w:val="15"/>
              <w:keepNext w:val="0"/>
              <w:keepLines w:val="0"/>
              <w:framePr w:w="5004" w:h="1699" w:vSpace="367" w:wrap="around" w:vAnchor="margin" w:hAnchor="page" w:x="7596" w:y="6272"/>
              <w:widowControl w:val="0"/>
              <w:shd w:val="clear" w:color="auto" w:fill="auto"/>
              <w:tabs>
                <w:tab w:val="left" w:pos="1001"/>
                <w:tab w:val="left" w:pos="1375"/>
                <w:tab w:val="left" w:pos="1793"/>
                <w:tab w:val="left" w:pos="2167"/>
                <w:tab w:val="left" w:pos="2599"/>
                <w:tab w:val="left" w:pos="3384"/>
              </w:tabs>
              <w:bidi w:val="0"/>
              <w:spacing w:before="0" w:after="200" w:line="240" w:lineRule="auto"/>
              <w:ind w:left="0" w:right="0" w:firstLine="18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 xml:space="preserve">临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0"/>
                <w:w w:val="100"/>
                <w:position w:val="0"/>
              </w:rPr>
              <w:t>1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0"/>
                <w:w w:val="100"/>
                <w:position w:val="0"/>
              </w:rPr>
              <w:tab/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0"/>
                <w:w w:val="100"/>
                <w:position w:val="0"/>
              </w:rPr>
              <w:t>2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0"/>
                <w:w w:val="100"/>
                <w:position w:val="0"/>
              </w:rPr>
              <w:tab/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0"/>
                <w:w w:val="100"/>
                <w:position w:val="0"/>
              </w:rPr>
              <w:t>3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0"/>
                <w:w w:val="100"/>
                <w:position w:val="0"/>
              </w:rPr>
              <w:tab/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0"/>
                <w:w w:val="100"/>
                <w:position w:val="0"/>
              </w:rPr>
              <w:t>4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0"/>
                <w:w w:val="100"/>
                <w:position w:val="0"/>
              </w:rPr>
              <w:tab/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0"/>
                <w:w w:val="100"/>
                <w:position w:val="0"/>
              </w:rPr>
              <w:t>5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0"/>
                <w:w w:val="100"/>
                <w:position w:val="0"/>
              </w:rPr>
              <w:tab/>
            </w:r>
            <w:r>
              <w:rPr>
                <w:rFonts w:ascii="Times New Roman" w:hAnsi="Times New Roman" w:eastAsia="Times New Roman" w:cs="Times New Roman"/>
                <w:smallCaps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en-US" w:bidi="en-US"/>
              </w:rPr>
              <w:t>b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0"/>
                <w:w w:val="100"/>
                <w:position w:val="0"/>
                <w:lang w:val="en-US" w:eastAsia="en-US" w:bidi="en-US"/>
              </w:rPr>
              <w:tab/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0"/>
                <w:w w:val="100"/>
                <w:position w:val="0"/>
                <w:lang w:val="en-US" w:eastAsia="en-US" w:bidi="en-US"/>
              </w:rPr>
              <w:t>R</w:t>
            </w:r>
          </w:p>
          <w:p>
            <w:pPr>
              <w:pStyle w:val="15"/>
              <w:keepNext w:val="0"/>
              <w:keepLines w:val="0"/>
              <w:framePr w:w="5004" w:h="1699" w:vSpace="367" w:wrap="around" w:vAnchor="margin" w:hAnchor="page" w:x="7596" w:y="6272"/>
              <w:widowControl w:val="0"/>
              <w:shd w:val="clear" w:color="auto" w:fill="auto"/>
              <w:tabs>
                <w:tab w:val="left" w:pos="3244"/>
              </w:tabs>
              <w:bidi w:val="0"/>
              <w:spacing w:before="0" w:after="160" w:line="240" w:lineRule="auto"/>
              <w:ind w:left="0" w:right="0" w:firstLine="94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乙</w:t>
            </w:r>
            <w:r>
              <w:rPr>
                <w:color w:val="000000"/>
                <w:spacing w:val="0"/>
                <w:w w:val="100"/>
                <w:position w:val="0"/>
              </w:rPr>
              <w:tab/>
            </w:r>
            <w:r>
              <w:rPr>
                <w:color w:val="000000"/>
                <w:spacing w:val="0"/>
                <w:w w:val="100"/>
                <w:position w:val="0"/>
              </w:rPr>
              <w:t>丙</w:t>
            </w:r>
          </w:p>
        </w:tc>
      </w:tr>
    </w:tbl>
    <w:p>
      <w:pPr>
        <w:framePr w:w="5004" w:h="1699" w:vSpace="367" w:wrap="around" w:vAnchor="margin" w:hAnchor="page" w:x="7596" w:y="6272"/>
        <w:widowControl w:val="0"/>
        <w:spacing w:line="1" w:lineRule="exact"/>
      </w:pPr>
    </w:p>
    <w:p>
      <w:pPr>
        <w:pStyle w:val="17"/>
        <w:keepNext w:val="0"/>
        <w:keepLines w:val="0"/>
        <w:framePr w:w="950" w:h="252" w:wrap="around" w:vAnchor="margin" w:hAnchor="page" w:x="9677" w:y="8086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</w:rPr>
        <w:t>第</w:t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</w:rPr>
        <w:t>19</w:t>
      </w:r>
      <w:r>
        <w:rPr>
          <w:color w:val="000000"/>
          <w:spacing w:val="0"/>
          <w:w w:val="100"/>
          <w:position w:val="0"/>
        </w:rPr>
        <w:t>题图</w:t>
      </w:r>
    </w:p>
    <w:p>
      <w:pPr>
        <w:pStyle w:val="9"/>
        <w:keepNext w:val="0"/>
        <w:keepLines w:val="0"/>
        <w:framePr w:w="1843" w:h="1944" w:wrap="around" w:vAnchor="margin" w:hAnchor="page" w:x="13954" w:y="5840"/>
        <w:widowControl w:val="0"/>
        <w:shd w:val="clear" w:color="auto" w:fill="auto"/>
        <w:tabs>
          <w:tab w:val="left" w:pos="1778"/>
        </w:tabs>
        <w:bidi w:val="0"/>
        <w:spacing w:before="0" w:after="0" w:line="278" w:lineRule="exact"/>
        <w:ind w:left="0" w:right="0" w:firstLine="0"/>
        <w:jc w:val="both"/>
      </w:pPr>
      <w:r>
        <w:rPr>
          <w:color w:val="000000"/>
          <w:spacing w:val="0"/>
          <w:w w:val="100"/>
          <w:position w:val="0"/>
        </w:rPr>
        <w:t>发现指针指在分 度盘的位置如图 甲所示，则需将 平衡螺母向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9"/>
        <w:keepNext w:val="0"/>
        <w:keepLines w:val="0"/>
        <w:framePr w:w="1843" w:h="1944" w:wrap="around" w:vAnchor="margin" w:hAnchor="page" w:x="13954" w:y="5840"/>
        <w:widowControl w:val="0"/>
        <w:shd w:val="clear" w:color="auto" w:fill="auto"/>
        <w:bidi w:val="0"/>
        <w:spacing w:before="0" w:after="0" w:line="278" w:lineRule="exact"/>
        <w:ind w:left="0" w:right="0" w:firstLine="0"/>
        <w:jc w:val="both"/>
      </w:pPr>
      <w:r>
        <w:rPr>
          <w:color w:val="000000"/>
          <w:spacing w:val="0"/>
          <w:w w:val="100"/>
          <w:position w:val="0"/>
        </w:rPr>
        <w:t>（填</w:t>
      </w:r>
      <w:r>
        <w:rPr>
          <w:color w:val="000000"/>
          <w:spacing w:val="0"/>
          <w:w w:val="100"/>
          <w:position w:val="0"/>
          <w:lang w:val="zh-CN" w:eastAsia="zh-CN" w:bidi="zh-CN"/>
        </w:rPr>
        <w:t xml:space="preserve">“左”或“右” </w:t>
      </w:r>
      <w:r>
        <w:rPr>
          <w:color w:val="000000"/>
          <w:spacing w:val="0"/>
          <w:w w:val="100"/>
          <w:position w:val="0"/>
        </w:rPr>
        <w:t>调节，使天平平 衡。</w:t>
      </w:r>
    </w:p>
    <w:p>
      <w:pPr>
        <w:pStyle w:val="19"/>
        <w:keepNext w:val="0"/>
        <w:keepLines w:val="0"/>
        <w:framePr w:w="194" w:h="230" w:wrap="around" w:vAnchor="margin" w:hAnchor="page" w:x="17950" w:y="795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  <w:rPr>
          <w:sz w:val="18"/>
          <w:szCs w:val="18"/>
        </w:rPr>
      </w:pPr>
      <w:r>
        <w:rPr>
          <w:rFonts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18"/>
          <w:szCs w:val="18"/>
        </w:rPr>
        <w:t>乙</w:t>
      </w:r>
    </w:p>
    <w:p>
      <w:pPr>
        <w:pStyle w:val="21"/>
        <w:keepNext w:val="0"/>
        <w:keepLines w:val="0"/>
        <w:framePr w:w="338" w:h="950" w:hRule="exact" w:wrap="around" w:vAnchor="margin" w:hAnchor="page" w:x="19088" w:y="6877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lang w:val="en-US" w:eastAsia="en-US" w:bidi="en-US"/>
        </w:rPr>
        <w:t>TfM'</w:t>
      </w:r>
      <w:r>
        <w:rPr>
          <w:color w:val="000000"/>
          <w:spacing w:val="0"/>
          <w:w w:val="100"/>
          <w:position w:val="0"/>
          <w:vertAlign w:val="superscript"/>
          <w:lang w:val="en-US" w:eastAsia="en-US" w:bidi="en-US"/>
        </w:rPr>
        <w:t>020</w:t>
      </w:r>
      <w:r>
        <w:rPr>
          <w:color w:val="000000"/>
          <w:spacing w:val="0"/>
          <w:w w:val="100"/>
          <w:position w:val="0"/>
          <w:vertAlign w:val="superscript"/>
          <w:lang w:val="zh-TW" w:eastAsia="zh-TW" w:bidi="zh-TW"/>
          <w:eastAsianLayout w:id="1" w:vert="1"/>
        </w:rPr>
        <w:t>10</w:t>
      </w:r>
    </w:p>
    <w:p>
      <w:pPr>
        <w:pStyle w:val="21"/>
        <w:keepNext w:val="0"/>
        <w:keepLines w:val="0"/>
        <w:framePr w:w="338" w:h="950" w:hRule="exact" w:wrap="around" w:vAnchor="margin" w:hAnchor="page" w:x="19088" w:y="6877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z w:val="8"/>
          <w:szCs w:val="8"/>
          <w:u w:val="single"/>
          <w:lang w:val="zh-TW" w:eastAsia="zh-TW" w:bidi="zh-TW"/>
          <w:eastAsianLayout w:id="2" w:vert="1"/>
        </w:rPr>
        <w:t>=</w:t>
      </w:r>
      <w:r>
        <w:rPr>
          <w:color w:val="000000"/>
          <w:spacing w:val="0"/>
          <w:w w:val="100"/>
          <w:position w:val="0"/>
          <w:sz w:val="8"/>
          <w:szCs w:val="8"/>
          <w:u w:val="single"/>
          <w:lang w:val="zh-TW" w:eastAsia="zh-TW" w:bidi="zh-TW"/>
        </w:rPr>
        <w:t>一</w:t>
      </w:r>
      <w:r>
        <w:rPr>
          <w:color w:val="000000"/>
          <w:spacing w:val="0"/>
          <w:w w:val="100"/>
          <w:position w:val="0"/>
          <w:sz w:val="8"/>
          <w:szCs w:val="8"/>
          <w:u w:val="single"/>
          <w:lang w:val="zh-TW" w:eastAsia="zh-TW" w:bidi="zh-TW"/>
          <w:eastAsianLayout w:id="3" w:vert="1"/>
        </w:rPr>
        <w:t>-</w:t>
      </w:r>
      <w:r>
        <w:rPr>
          <w:color w:val="000000"/>
          <w:spacing w:val="0"/>
          <w:w w:val="100"/>
          <w:position w:val="0"/>
          <w:sz w:val="8"/>
          <w:szCs w:val="8"/>
          <w:u w:val="single"/>
          <w:lang w:val="zh-TW" w:eastAsia="zh-TW" w:bidi="zh-TW"/>
        </w:rPr>
        <w:t>三</w:t>
      </w:r>
      <w:r>
        <w:rPr>
          <w:color w:val="000000"/>
          <w:spacing w:val="0"/>
          <w:w w:val="100"/>
          <w:position w:val="0"/>
          <w:sz w:val="8"/>
          <w:szCs w:val="8"/>
          <w:u w:val="single"/>
          <w:lang w:val="zh-TW" w:eastAsia="zh-TW" w:bidi="zh-TW"/>
          <w:eastAsianLayout w:id="4" w:vert="1"/>
        </w:rPr>
        <w:t xml:space="preserve"> </w:t>
      </w:r>
      <w:r>
        <w:rPr>
          <w:color w:val="000000"/>
          <w:spacing w:val="0"/>
          <w:w w:val="100"/>
          <w:position w:val="0"/>
          <w:u w:val="single"/>
          <w:lang w:val="en-US" w:eastAsia="en-US" w:bidi="en-US"/>
          <w:eastAsianLayout w:id="5" w:vert="1"/>
        </w:rPr>
        <w:t>_m=_=m=</w:t>
      </w:r>
    </w:p>
    <w:p>
      <w:pPr>
        <w:pStyle w:val="9"/>
        <w:keepNext w:val="0"/>
        <w:keepLines w:val="0"/>
        <w:framePr w:w="8402" w:h="3658" w:wrap="around" w:vAnchor="margin" w:hAnchor="page" w:x="4428" w:y="8346"/>
        <w:widowControl w:val="0"/>
        <w:shd w:val="clear" w:color="auto" w:fill="auto"/>
        <w:tabs>
          <w:tab w:val="left" w:pos="1032"/>
          <w:tab w:val="left" w:pos="7541"/>
        </w:tabs>
        <w:bidi w:val="0"/>
        <w:spacing w:before="0" w:after="0" w:line="280" w:lineRule="exact"/>
        <w:ind w:left="0" w:right="0" w:firstLine="420"/>
        <w:jc w:val="left"/>
      </w:pPr>
      <w:r>
        <w:rPr>
          <w:color w:val="000000"/>
          <w:spacing w:val="0"/>
          <w:w w:val="100"/>
          <w:position w:val="0"/>
        </w:rPr>
        <w:t>直到看上去它跟蜡烛</w:t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  <w:lang w:val="en-US" w:eastAsia="en-US" w:bidi="en-US"/>
        </w:rPr>
        <w:t>A</w:t>
      </w:r>
      <w:r>
        <w:rPr>
          <w:color w:val="000000"/>
          <w:spacing w:val="0"/>
          <w:w w:val="100"/>
          <w:position w:val="0"/>
        </w:rPr>
        <w:t>的像完全重合，说明像与物体的大小 。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9"/>
        <w:keepNext w:val="0"/>
        <w:keepLines w:val="0"/>
        <w:framePr w:w="8402" w:h="3658" w:wrap="around" w:vAnchor="margin" w:hAnchor="page" w:x="4428" w:y="8346"/>
        <w:widowControl w:val="0"/>
        <w:shd w:val="clear" w:color="auto" w:fill="auto"/>
        <w:tabs>
          <w:tab w:val="left" w:pos="1010"/>
          <w:tab w:val="left" w:pos="4805"/>
          <w:tab w:val="left" w:pos="7627"/>
        </w:tabs>
        <w:bidi w:val="0"/>
        <w:spacing w:before="0" w:after="0" w:line="280" w:lineRule="exact"/>
        <w:ind w:left="420" w:right="0" w:firstLine="80"/>
        <w:jc w:val="left"/>
      </w:pPr>
      <w:bookmarkStart w:id="80" w:name="bookmark80"/>
      <w:r>
        <w:rPr>
          <w:b/>
          <w:bCs/>
          <w:color w:val="000000"/>
          <w:spacing w:val="0"/>
          <w:w w:val="100"/>
          <w:position w:val="0"/>
        </w:rPr>
        <w:t>（</w:t>
      </w:r>
      <w:bookmarkEnd w:id="80"/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</w:rPr>
        <w:t>2）</w:t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</w:rPr>
        <w:tab/>
      </w:r>
      <w:r>
        <w:rPr>
          <w:color w:val="000000"/>
          <w:spacing w:val="0"/>
          <w:w w:val="100"/>
          <w:position w:val="0"/>
        </w:rPr>
        <w:t>某次测量蜡烛</w:t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  <w:lang w:val="en-US" w:eastAsia="en-US" w:bidi="en-US"/>
        </w:rPr>
        <w:t>A</w:t>
      </w:r>
      <w:r>
        <w:rPr>
          <w:color w:val="000000"/>
          <w:spacing w:val="0"/>
          <w:w w:val="100"/>
          <w:position w:val="0"/>
        </w:rPr>
        <w:t>到平面镜的距离£ （如图乙），则</w:t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</w:rPr>
        <w:t>£=</w:t>
      </w:r>
      <w:r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ab/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  <w:lang w:val="en-US" w:eastAsia="en-US" w:bidi="en-US"/>
        </w:rPr>
        <w:t>cm,</w:t>
      </w:r>
      <w:r>
        <w:rPr>
          <w:color w:val="000000"/>
          <w:spacing w:val="0"/>
          <w:w w:val="100"/>
          <w:position w:val="0"/>
        </w:rPr>
        <w:t>蜡 烛</w:t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  <w:lang w:val="en-US" w:eastAsia="en-US" w:bidi="en-US"/>
        </w:rPr>
        <w:t>B</w:t>
      </w:r>
      <w:r>
        <w:rPr>
          <w:color w:val="000000"/>
          <w:spacing w:val="0"/>
          <w:w w:val="100"/>
          <w:position w:val="0"/>
        </w:rPr>
        <w:t>与蜡烛</w:t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  <w:lang w:val="en-US" w:eastAsia="en-US" w:bidi="en-US"/>
        </w:rPr>
        <w:t>A</w:t>
      </w:r>
      <w:r>
        <w:rPr>
          <w:color w:val="000000"/>
          <w:spacing w:val="0"/>
          <w:w w:val="100"/>
          <w:position w:val="0"/>
        </w:rPr>
        <w:t>到平面镜的距离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color w:val="000000"/>
          <w:spacing w:val="0"/>
          <w:w w:val="100"/>
          <w:position w:val="0"/>
        </w:rPr>
        <w:t xml:space="preserve"> （选填</w:t>
      </w:r>
      <w:r>
        <w:rPr>
          <w:color w:val="000000"/>
          <w:spacing w:val="0"/>
          <w:w w:val="100"/>
          <w:position w:val="0"/>
          <w:lang w:val="zh-CN" w:eastAsia="zh-CN" w:bidi="zh-CN"/>
        </w:rPr>
        <w:t>“相</w:t>
      </w:r>
      <w:r>
        <w:rPr>
          <w:color w:val="000000"/>
          <w:spacing w:val="0"/>
          <w:w w:val="100"/>
          <w:position w:val="0"/>
        </w:rPr>
        <w:t>等”或</w:t>
      </w:r>
      <w:r>
        <w:rPr>
          <w:color w:val="000000"/>
          <w:spacing w:val="0"/>
          <w:w w:val="100"/>
          <w:position w:val="0"/>
          <w:lang w:val="zh-CN" w:eastAsia="zh-CN" w:bidi="zh-CN"/>
        </w:rPr>
        <w:t>“不</w:t>
      </w:r>
      <w:r>
        <w:rPr>
          <w:color w:val="000000"/>
          <w:spacing w:val="0"/>
          <w:w w:val="100"/>
          <w:position w:val="0"/>
        </w:rPr>
        <w:t>相等”）</w:t>
      </w:r>
      <w:r>
        <w:rPr>
          <w:i/>
          <w:iCs/>
          <w:color w:val="000000"/>
          <w:spacing w:val="0"/>
          <w:w w:val="100"/>
          <w:position w:val="0"/>
        </w:rPr>
        <w:t>。</w:t>
      </w:r>
    </w:p>
    <w:p>
      <w:pPr>
        <w:pStyle w:val="9"/>
        <w:keepNext w:val="0"/>
        <w:keepLines w:val="0"/>
        <w:framePr w:w="8402" w:h="3658" w:wrap="around" w:vAnchor="margin" w:hAnchor="page" w:x="4428" w:y="8346"/>
        <w:widowControl w:val="0"/>
        <w:shd w:val="clear" w:color="auto" w:fill="auto"/>
        <w:tabs>
          <w:tab w:val="left" w:pos="1003"/>
          <w:tab w:val="left" w:pos="6043"/>
          <w:tab w:val="left" w:pos="8131"/>
        </w:tabs>
        <w:bidi w:val="0"/>
        <w:spacing w:before="0" w:after="0" w:line="280" w:lineRule="exact"/>
        <w:ind w:left="420" w:right="0" w:firstLine="80"/>
        <w:jc w:val="left"/>
      </w:pPr>
      <w:bookmarkStart w:id="81" w:name="bookmark81"/>
      <w:r>
        <w:rPr>
          <w:b/>
          <w:bCs/>
          <w:color w:val="000000"/>
          <w:spacing w:val="0"/>
          <w:w w:val="100"/>
          <w:position w:val="0"/>
        </w:rPr>
        <w:t>（</w:t>
      </w:r>
      <w:bookmarkEnd w:id="81"/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</w:rPr>
        <w:t>3）</w:t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</w:rPr>
        <w:tab/>
      </w:r>
      <w:r>
        <w:rPr>
          <w:color w:val="000000"/>
          <w:spacing w:val="0"/>
          <w:w w:val="100"/>
          <w:position w:val="0"/>
        </w:rPr>
        <w:t>小明将一张白卡片放在</w:t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  <w:lang w:val="en-US" w:eastAsia="en-US" w:bidi="en-US"/>
        </w:rPr>
        <w:t>B</w:t>
      </w:r>
      <w:r>
        <w:rPr>
          <w:color w:val="000000"/>
          <w:spacing w:val="0"/>
          <w:w w:val="100"/>
          <w:position w:val="0"/>
        </w:rPr>
        <w:t>蜡烛的位置，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color w:val="000000"/>
          <w:spacing w:val="0"/>
          <w:w w:val="100"/>
          <w:position w:val="0"/>
        </w:rPr>
        <w:t xml:space="preserve"> （选填</w:t>
      </w:r>
      <w:r>
        <w:rPr>
          <w:color w:val="000000"/>
          <w:spacing w:val="0"/>
          <w:w w:val="100"/>
          <w:position w:val="0"/>
          <w:lang w:val="zh-CN" w:eastAsia="zh-CN" w:bidi="zh-CN"/>
        </w:rPr>
        <w:t>“直</w:t>
      </w:r>
      <w:r>
        <w:rPr>
          <w:color w:val="000000"/>
          <w:spacing w:val="0"/>
          <w:w w:val="100"/>
          <w:position w:val="0"/>
        </w:rPr>
        <w:t>接”或</w:t>
      </w:r>
      <w:r>
        <w:rPr>
          <w:color w:val="000000"/>
          <w:spacing w:val="0"/>
          <w:w w:val="100"/>
          <w:position w:val="0"/>
          <w:lang w:val="zh-CN" w:eastAsia="zh-CN" w:bidi="zh-CN"/>
        </w:rPr>
        <w:t xml:space="preserve">“透 </w:t>
      </w:r>
      <w:r>
        <w:rPr>
          <w:color w:val="000000"/>
          <w:spacing w:val="0"/>
          <w:w w:val="100"/>
          <w:position w:val="0"/>
        </w:rPr>
        <w:t>过玻璃板”）观察白卡片上没有蜡烛</w:t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  <w:lang w:val="en-US" w:eastAsia="en-US" w:bidi="en-US"/>
        </w:rPr>
        <w:t>A</w:t>
      </w:r>
      <w:r>
        <w:rPr>
          <w:color w:val="000000"/>
          <w:spacing w:val="0"/>
          <w:w w:val="100"/>
          <w:position w:val="0"/>
        </w:rPr>
        <w:t>的像，说明平面镜所成的像为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color w:val="000000"/>
          <w:spacing w:val="0"/>
          <w:w w:val="100"/>
          <w:position w:val="0"/>
        </w:rPr>
        <w:t>像</w:t>
      </w:r>
    </w:p>
    <w:p>
      <w:pPr>
        <w:pStyle w:val="9"/>
        <w:keepNext w:val="0"/>
        <w:keepLines w:val="0"/>
        <w:framePr w:w="8402" w:h="3658" w:wrap="around" w:vAnchor="margin" w:hAnchor="page" w:x="4428" w:y="8346"/>
        <w:widowControl w:val="0"/>
        <w:shd w:val="clear" w:color="auto" w:fill="auto"/>
        <w:bidi w:val="0"/>
        <w:spacing w:before="0" w:after="0" w:line="280" w:lineRule="exact"/>
        <w:ind w:left="0" w:right="0" w:firstLine="480"/>
        <w:jc w:val="left"/>
      </w:pPr>
      <w:r>
        <w:rPr>
          <w:color w:val="000000"/>
          <w:spacing w:val="0"/>
          <w:w w:val="100"/>
          <w:position w:val="0"/>
        </w:rPr>
        <w:t>（选填</w:t>
      </w:r>
      <w:r>
        <w:rPr>
          <w:color w:val="000000"/>
          <w:spacing w:val="0"/>
          <w:w w:val="100"/>
          <w:position w:val="0"/>
          <w:lang w:val="zh-CN" w:eastAsia="zh-CN" w:bidi="zh-CN"/>
        </w:rPr>
        <w:t>“实”或“虚</w:t>
      </w:r>
      <w:r>
        <w:rPr>
          <w:color w:val="000000"/>
          <w:spacing w:val="0"/>
          <w:w w:val="100"/>
          <w:position w:val="0"/>
        </w:rPr>
        <w:t>”）。</w:t>
      </w:r>
    </w:p>
    <w:p>
      <w:pPr>
        <w:pStyle w:val="9"/>
        <w:keepNext w:val="0"/>
        <w:keepLines w:val="0"/>
        <w:framePr w:w="8402" w:h="3658" w:wrap="around" w:vAnchor="margin" w:hAnchor="page" w:x="4428" w:y="8346"/>
        <w:widowControl w:val="0"/>
        <w:shd w:val="clear" w:color="auto" w:fill="auto"/>
        <w:tabs>
          <w:tab w:val="left" w:pos="977"/>
        </w:tabs>
        <w:bidi w:val="0"/>
        <w:spacing w:before="0" w:after="0" w:line="280" w:lineRule="exact"/>
        <w:ind w:left="0" w:right="0" w:firstLine="480"/>
        <w:jc w:val="left"/>
      </w:pPr>
      <w:bookmarkStart w:id="82" w:name="bookmark82"/>
      <w:r>
        <w:rPr>
          <w:b/>
          <w:bCs/>
          <w:color w:val="000000"/>
          <w:spacing w:val="0"/>
          <w:w w:val="100"/>
          <w:position w:val="0"/>
        </w:rPr>
        <w:t>（</w:t>
      </w:r>
      <w:bookmarkEnd w:id="82"/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</w:rPr>
        <w:t>4）</w:t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</w:rPr>
        <w:tab/>
      </w:r>
      <w:r>
        <w:rPr>
          <w:color w:val="000000"/>
          <w:spacing w:val="0"/>
          <w:w w:val="100"/>
          <w:position w:val="0"/>
        </w:rPr>
        <w:t>请在图丙中画出物体</w:t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  <w:lang w:val="en-US" w:eastAsia="en-US" w:bidi="en-US"/>
        </w:rPr>
        <w:t>AB</w:t>
      </w:r>
      <w:r>
        <w:rPr>
          <w:color w:val="000000"/>
          <w:spacing w:val="0"/>
          <w:w w:val="100"/>
          <w:position w:val="0"/>
        </w:rPr>
        <w:t>通过平面镜所成的像</w:t>
      </w:r>
    </w:p>
    <w:p>
      <w:pPr>
        <w:pStyle w:val="9"/>
        <w:keepNext w:val="0"/>
        <w:keepLines w:val="0"/>
        <w:framePr w:w="8402" w:h="3658" w:wrap="around" w:vAnchor="margin" w:hAnchor="page" w:x="4428" w:y="8346"/>
        <w:widowControl w:val="0"/>
        <w:numPr>
          <w:ilvl w:val="0"/>
          <w:numId w:val="13"/>
        </w:numPr>
        <w:shd w:val="clear" w:color="auto" w:fill="auto"/>
        <w:tabs>
          <w:tab w:val="left" w:pos="396"/>
        </w:tabs>
        <w:bidi w:val="0"/>
        <w:spacing w:before="0" w:after="0" w:line="280" w:lineRule="exact"/>
        <w:ind w:left="0" w:right="0" w:firstLine="0"/>
        <w:jc w:val="left"/>
      </w:pPr>
      <w:bookmarkStart w:id="83" w:name="bookmark83"/>
      <w:bookmarkEnd w:id="83"/>
      <w:r>
        <w:rPr>
          <w:color w:val="000000"/>
          <w:spacing w:val="0"/>
          <w:w w:val="100"/>
          <w:position w:val="0"/>
        </w:rPr>
        <w:t>某小组同学用如图甲的装置</w:t>
      </w:r>
      <w:r>
        <w:rPr>
          <w:color w:val="000000"/>
          <w:spacing w:val="0"/>
          <w:w w:val="100"/>
          <w:position w:val="0"/>
          <w:lang w:val="zh-CN" w:eastAsia="zh-CN" w:bidi="zh-CN"/>
        </w:rPr>
        <w:t>“探究</w:t>
      </w:r>
      <w:r>
        <w:rPr>
          <w:color w:val="000000"/>
          <w:spacing w:val="0"/>
          <w:w w:val="100"/>
          <w:position w:val="0"/>
        </w:rPr>
        <w:t>凸透镜成像特点”，其中凸透镜的焦距为</w:t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  <w:lang w:val="en-US" w:eastAsia="en-US" w:bidi="en-US"/>
        </w:rPr>
        <w:t>15cm,</w:t>
      </w:r>
    </w:p>
    <w:p>
      <w:pPr>
        <w:pStyle w:val="9"/>
        <w:keepNext w:val="0"/>
        <w:keepLines w:val="0"/>
        <w:framePr w:w="8402" w:h="3658" w:wrap="around" w:vAnchor="margin" w:hAnchor="page" w:x="4428" w:y="8346"/>
        <w:widowControl w:val="0"/>
        <w:shd w:val="clear" w:color="auto" w:fill="auto"/>
        <w:bidi w:val="0"/>
        <w:spacing w:before="0" w:after="0" w:line="280" w:lineRule="exact"/>
        <w:ind w:left="480" w:right="0" w:firstLine="20"/>
        <w:jc w:val="left"/>
      </w:pPr>
      <w:r>
        <w:rPr>
          <w:color w:val="000000"/>
          <w:spacing w:val="0"/>
          <w:w w:val="100"/>
          <w:position w:val="0"/>
        </w:rPr>
        <w:t>他们进行实验的同时在坐标纸上记录蜡烛与光屏上像的位置和大小，如图乙 （用带箭头的线段表示物或像，</w:t>
      </w:r>
      <w:r>
        <w:rPr>
          <w:i/>
          <w:iCs/>
          <w:color w:val="000000"/>
          <w:spacing w:val="0"/>
          <w:w w:val="100"/>
          <w:position w:val="0"/>
        </w:rPr>
        <w:t>X、</w:t>
      </w:r>
      <w:r>
        <w:rPr>
          <w:color w:val="000000"/>
          <w:spacing w:val="0"/>
          <w:w w:val="100"/>
          <w:position w:val="0"/>
          <w:lang w:val="en-US" w:eastAsia="en-US" w:bidi="en-US"/>
        </w:rPr>
        <w:t>m</w:t>
      </w:r>
      <w:r>
        <w:rPr>
          <w:color w:val="000000"/>
          <w:spacing w:val="0"/>
          <w:w w:val="100"/>
          <w:position w:val="0"/>
        </w:rPr>
        <w:t>分别表示蜡烛在</w:t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  <w:lang w:val="en-US" w:eastAsia="en-US" w:bidi="en-US"/>
        </w:rPr>
        <w:t>A</w:t>
      </w:r>
      <w:r>
        <w:rPr>
          <w:color w:val="000000"/>
          <w:spacing w:val="0"/>
          <w:w w:val="100"/>
          <w:position w:val="0"/>
          <w:lang w:val="en-US" w:eastAsia="en-US" w:bidi="en-US"/>
        </w:rPr>
        <w:t>、</w:t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  <w:lang w:val="en-US" w:eastAsia="en-US" w:bidi="en-US"/>
        </w:rPr>
        <w:t>B</w:t>
      </w:r>
      <w:r>
        <w:rPr>
          <w:color w:val="000000"/>
          <w:spacing w:val="0"/>
          <w:w w:val="100"/>
          <w:position w:val="0"/>
        </w:rPr>
        <w:t>处像的位置） 所示。</w:t>
      </w:r>
    </w:p>
    <w:p>
      <w:pPr>
        <w:pStyle w:val="9"/>
        <w:keepNext w:val="0"/>
        <w:keepLines w:val="0"/>
        <w:framePr w:w="8402" w:h="3658" w:wrap="around" w:vAnchor="margin" w:hAnchor="page" w:x="4428" w:y="8346"/>
        <w:widowControl w:val="0"/>
        <w:shd w:val="clear" w:color="auto" w:fill="auto"/>
        <w:tabs>
          <w:tab w:val="left" w:pos="3958"/>
        </w:tabs>
        <w:bidi w:val="0"/>
        <w:spacing w:before="0" w:after="0" w:line="280" w:lineRule="exact"/>
        <w:ind w:left="480" w:right="0" w:firstLine="100"/>
        <w:jc w:val="left"/>
      </w:pP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</w:rPr>
        <w:t>（1）</w:t>
      </w:r>
      <w:r>
        <w:rPr>
          <w:color w:val="000000"/>
          <w:spacing w:val="0"/>
          <w:w w:val="100"/>
          <w:position w:val="0"/>
        </w:rPr>
        <w:t>如图甲所示，为了便于观察所成的像，实验时，应先将烛焰、凸透镜 和光屏中心调到 上</w:t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  <w:lang w:val="en-US" w:eastAsia="en-US" w:bidi="en-US"/>
        </w:rPr>
        <w:t>O</w:t>
      </w:r>
      <w:r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ab/>
      </w:r>
    </w:p>
    <w:p>
      <w:pPr>
        <w:pStyle w:val="9"/>
        <w:keepNext w:val="0"/>
        <w:keepLines w:val="0"/>
        <w:framePr w:w="1800" w:h="828" w:wrap="around" w:vAnchor="margin" w:hAnchor="page" w:x="13947" w:y="7791"/>
        <w:widowControl w:val="0"/>
        <w:shd w:val="clear" w:color="auto" w:fill="auto"/>
        <w:bidi w:val="0"/>
        <w:spacing w:before="0" w:after="0" w:line="288" w:lineRule="exact"/>
        <w:ind w:left="0" w:right="0" w:firstLine="0"/>
        <w:jc w:val="left"/>
      </w:pP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</w:rPr>
        <w:t>（2）</w:t>
      </w:r>
      <w:r>
        <w:rPr>
          <w:color w:val="000000"/>
          <w:spacing w:val="0"/>
          <w:w w:val="100"/>
          <w:position w:val="0"/>
        </w:rPr>
        <w:t>用调节好的 天平称金属块的 质量，当天平平</w:t>
      </w:r>
    </w:p>
    <w:p>
      <w:pPr>
        <w:pStyle w:val="23"/>
        <w:keepNext w:val="0"/>
        <w:keepLines w:val="0"/>
        <w:framePr w:w="288" w:h="986" w:hRule="exact" w:wrap="around" w:vAnchor="margin" w:hAnchor="page" w:x="19656" w:y="6913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lang w:val="en-US" w:eastAsia="en-US" w:bidi="en-US"/>
        </w:rPr>
        <w:t>if、</w:t>
      </w:r>
    </w:p>
    <w:p>
      <w:pPr>
        <w:pStyle w:val="25"/>
        <w:keepNext w:val="0"/>
        <w:keepLines w:val="0"/>
        <w:framePr w:w="288" w:h="986" w:hRule="exact" w:wrap="around" w:vAnchor="margin" w:hAnchor="page" w:x="19656" w:y="6913"/>
        <w:widowControl w:val="0"/>
        <w:shd w:val="clear" w:color="auto" w:fill="auto"/>
        <w:tabs>
          <w:tab w:val="left" w:leader="dot" w:pos="879"/>
          <w:tab w:val="left" w:leader="dot" w:pos="915"/>
        </w:tabs>
        <w:bidi w:val="0"/>
        <w:spacing w:before="0" w:after="0" w:line="240" w:lineRule="auto"/>
        <w:ind w:left="0" w:right="0"/>
        <w:jc w:val="left"/>
      </w:pPr>
      <w:r>
        <w:rPr>
          <w:color w:val="000000"/>
          <w:spacing w:val="0"/>
          <w:w w:val="100"/>
          <w:position w:val="0"/>
          <w:eastAsianLayout w:id="6" w:vert="1"/>
        </w:rPr>
        <w:t xml:space="preserve">- _ </w:t>
      </w:r>
      <w:r>
        <w:rPr>
          <w:color w:val="000000"/>
          <w:spacing w:val="0"/>
          <w:w w:val="100"/>
          <w:position w:val="0"/>
          <w:lang w:val="en-US" w:eastAsia="en-US" w:bidi="en-US"/>
          <w:eastAsianLayout w:id="7" w:vert="1"/>
        </w:rPr>
        <w:t xml:space="preserve">-s_- </w:t>
      </w:r>
      <w:r>
        <w:rPr>
          <w:color w:val="000000"/>
          <w:spacing w:val="0"/>
          <w:w w:val="100"/>
          <w:position w:val="0"/>
          <w:eastAsianLayout w:id="8" w:vert="1"/>
        </w:rPr>
        <w:t>3</w:t>
      </w:r>
      <w:r>
        <w:rPr>
          <w:color w:val="000000"/>
          <w:spacing w:val="0"/>
          <w:w w:val="100"/>
          <w:position w:val="0"/>
          <w:lang w:val="en-US" w:eastAsia="en-US" w:bidi="en-US"/>
          <w:eastAsianLayout w:id="9" w:vert="1"/>
        </w:rPr>
        <w:tab/>
      </w:r>
      <w:r>
        <w:rPr>
          <w:color w:val="000000"/>
          <w:spacing w:val="0"/>
          <w:w w:val="100"/>
          <w:position w:val="0"/>
          <w:lang w:val="en-US" w:eastAsia="en-US" w:bidi="en-US"/>
          <w:eastAsianLayout w:id="10" w:vert="1"/>
        </w:rPr>
        <w:tab/>
      </w:r>
      <w:r>
        <w:rPr>
          <w:color w:val="000000"/>
          <w:spacing w:val="0"/>
          <w:w w:val="100"/>
          <w:position w:val="0"/>
          <w:eastAsianLayout w:id="11" w:vert="1"/>
        </w:rPr>
        <w:t>-</w:t>
      </w:r>
    </w:p>
    <w:p>
      <w:pPr>
        <w:pStyle w:val="9"/>
        <w:keepNext w:val="0"/>
        <w:keepLines w:val="0"/>
        <w:framePr w:w="950" w:h="266" w:wrap="around" w:vAnchor="margin" w:hAnchor="page" w:x="18670" w:y="8259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</w:rPr>
        <w:t>第</w:t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</w:rPr>
        <w:t>21</w:t>
      </w:r>
      <w:r>
        <w:rPr>
          <w:color w:val="000000"/>
          <w:spacing w:val="0"/>
          <w:w w:val="100"/>
          <w:position w:val="0"/>
        </w:rPr>
        <w:t>题图</w:t>
      </w:r>
    </w:p>
    <w:p>
      <w:pPr>
        <w:pStyle w:val="9"/>
        <w:keepNext w:val="0"/>
        <w:keepLines w:val="0"/>
        <w:framePr w:w="2621" w:h="266" w:wrap="around" w:vAnchor="margin" w:hAnchor="page" w:x="7287" w:y="12306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</w:rPr>
        <w:t>八年物理第</w:t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</w:rPr>
        <w:t>3</w:t>
      </w:r>
      <w:r>
        <w:rPr>
          <w:color w:val="000000"/>
          <w:spacing w:val="0"/>
          <w:w w:val="100"/>
          <w:position w:val="0"/>
        </w:rPr>
        <w:t>页（共</w:t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</w:rPr>
        <w:t>4</w:t>
      </w:r>
      <w:r>
        <w:rPr>
          <w:color w:val="000000"/>
          <w:spacing w:val="0"/>
          <w:w w:val="100"/>
          <w:position w:val="0"/>
        </w:rPr>
        <w:t>页）</w:t>
      </w:r>
    </w:p>
    <w:p>
      <w:pPr>
        <w:pStyle w:val="19"/>
        <w:keepNext w:val="0"/>
        <w:keepLines w:val="0"/>
        <w:framePr w:w="943" w:h="259" w:wrap="around" w:vAnchor="margin" w:hAnchor="page" w:x="20427" w:y="6359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</w:rPr>
        <w:t>,</w:t>
      </w:r>
      <w:r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  <w:lang w:val="en-US" w:eastAsia="en-US" w:bidi="en-US"/>
        </w:rPr>
        <w:t>,p/ &lt;g/cm</w:t>
      </w:r>
      <w:r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  <w:vertAlign w:val="superscript"/>
          <w:lang w:val="en-US" w:eastAsia="en-US" w:bidi="en-US"/>
        </w:rPr>
        <w:t>3</w:t>
      </w:r>
      <w:r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  <w:lang w:val="en-US" w:eastAsia="en-US" w:bidi="en-US"/>
        </w:rPr>
        <w:t>&gt;</w:t>
      </w:r>
    </w:p>
    <w:p>
      <w:pPr>
        <w:pStyle w:val="7"/>
        <w:keepNext/>
        <w:keepLines/>
        <w:framePr w:w="1152" w:h="490" w:wrap="around" w:vAnchor="margin" w:hAnchor="page" w:x="20405" w:y="7741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right"/>
      </w:pPr>
      <w:bookmarkStart w:id="84" w:name="bookmark86"/>
      <w:bookmarkStart w:id="85" w:name="bookmark85"/>
      <w:bookmarkStart w:id="86" w:name="bookmark84"/>
      <w:r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</w:rPr>
        <w:t>0 50 100130200</w:t>
      </w:r>
      <w:bookmarkEnd w:id="84"/>
      <w:bookmarkEnd w:id="85"/>
      <w:bookmarkEnd w:id="86"/>
    </w:p>
    <w:p>
      <w:pPr>
        <w:pStyle w:val="27"/>
        <w:keepNext w:val="0"/>
        <w:keepLines w:val="0"/>
        <w:framePr w:w="1152" w:h="490" w:wrap="around" w:vAnchor="margin" w:hAnchor="page" w:x="20405" w:y="7741"/>
        <w:widowControl w:val="0"/>
        <w:shd w:val="clear" w:color="auto" w:fill="auto"/>
        <w:bidi w:val="0"/>
        <w:spacing w:before="0" w:after="0" w:line="240" w:lineRule="auto"/>
        <w:ind w:left="0" w:firstLine="0"/>
        <w:jc w:val="right"/>
      </w:pPr>
      <w:r>
        <w:rPr>
          <w:color w:val="000000"/>
          <w:spacing w:val="0"/>
          <w:w w:val="100"/>
          <w:position w:val="0"/>
        </w:rPr>
        <w:t>丁</w:t>
      </w:r>
    </w:p>
    <w:p>
      <w:pPr>
        <w:pStyle w:val="9"/>
        <w:keepNext w:val="0"/>
        <w:keepLines w:val="0"/>
        <w:framePr w:w="7970" w:h="1224" w:wrap="around" w:vAnchor="page" w:hAnchor="page" w:x="13947" w:y="10033"/>
        <w:widowControl w:val="0"/>
        <w:shd w:val="clear" w:color="auto" w:fill="auto"/>
        <w:tabs>
          <w:tab w:val="left" w:pos="7682"/>
        </w:tabs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</w:rPr>
        <w:t>衡时，右盘中的瑟码和游码位置如图乙所示，则金属块的质量为</w:t>
      </w:r>
      <w:r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ab/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  <w:lang w:val="en-US" w:eastAsia="en-US" w:bidi="en-US"/>
        </w:rPr>
        <w:t>g</w:t>
      </w:r>
      <w:r>
        <w:rPr>
          <w:color w:val="000000"/>
          <w:spacing w:val="0"/>
          <w:w w:val="100"/>
          <w:position w:val="0"/>
          <w:lang w:val="en-US" w:eastAsia="en-US" w:bidi="en-US"/>
        </w:rPr>
        <w:t>。</w:t>
      </w:r>
    </w:p>
    <w:p>
      <w:pPr>
        <w:pStyle w:val="9"/>
        <w:keepNext w:val="0"/>
        <w:keepLines w:val="0"/>
        <w:framePr w:w="7970" w:h="1224" w:wrap="around" w:vAnchor="page" w:hAnchor="page" w:x="13947" w:y="10033"/>
        <w:widowControl w:val="0"/>
        <w:shd w:val="clear" w:color="auto" w:fill="auto"/>
        <w:tabs>
          <w:tab w:val="left" w:pos="461"/>
          <w:tab w:val="left" w:pos="7358"/>
        </w:tabs>
        <w:bidi w:val="0"/>
        <w:spacing w:before="0" w:after="80" w:line="240" w:lineRule="auto"/>
        <w:ind w:left="0" w:right="0" w:firstLine="0"/>
        <w:jc w:val="left"/>
      </w:pPr>
      <w:bookmarkStart w:id="87" w:name="bookmark87"/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</w:rPr>
        <w:t>（</w:t>
      </w:r>
      <w:bookmarkEnd w:id="87"/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</w:rPr>
        <w:t>3）</w:t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</w:rPr>
        <w:tab/>
      </w:r>
      <w:r>
        <w:rPr>
          <w:color w:val="000000"/>
          <w:spacing w:val="0"/>
          <w:w w:val="100"/>
          <w:position w:val="0"/>
        </w:rPr>
        <w:t>用量筒测金属块的体积，如图丙所示，则金属块的体积为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  <w:lang w:val="en-US" w:eastAsia="en-US" w:bidi="en-US"/>
        </w:rPr>
        <w:t>cm</w:t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  <w:vertAlign w:val="superscript"/>
          <w:lang w:val="en-US" w:eastAsia="en-US" w:bidi="en-US"/>
        </w:rPr>
        <w:t>3</w:t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  <w:vertAlign w:val="subscript"/>
          <w:lang w:val="en-US" w:eastAsia="en-US" w:bidi="en-US"/>
        </w:rPr>
        <w:t>o</w:t>
      </w:r>
    </w:p>
    <w:p>
      <w:pPr>
        <w:pStyle w:val="9"/>
        <w:keepNext w:val="0"/>
        <w:keepLines w:val="0"/>
        <w:framePr w:w="7970" w:h="1224" w:wrap="around" w:vAnchor="page" w:hAnchor="page" w:x="13947" w:y="10033"/>
        <w:widowControl w:val="0"/>
        <w:shd w:val="clear" w:color="auto" w:fill="auto"/>
        <w:tabs>
          <w:tab w:val="left" w:pos="490"/>
          <w:tab w:val="left" w:pos="5170"/>
        </w:tabs>
        <w:bidi w:val="0"/>
        <w:spacing w:before="0" w:after="80" w:line="240" w:lineRule="auto"/>
        <w:ind w:left="0" w:right="0" w:firstLine="0"/>
        <w:jc w:val="left"/>
      </w:pPr>
      <w:bookmarkStart w:id="88" w:name="bookmark88"/>
      <w:r>
        <w:rPr>
          <w:b/>
          <w:bCs/>
          <w:color w:val="000000"/>
          <w:spacing w:val="0"/>
          <w:w w:val="100"/>
          <w:position w:val="0"/>
        </w:rPr>
        <w:t>（</w:t>
      </w:r>
      <w:bookmarkEnd w:id="88"/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</w:rPr>
        <w:t>4）</w:t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</w:rPr>
        <w:tab/>
      </w:r>
      <w:r>
        <w:rPr>
          <w:color w:val="000000"/>
          <w:spacing w:val="0"/>
          <w:w w:val="100"/>
          <w:position w:val="0"/>
        </w:rPr>
        <w:t>利用密度公式计算出金属块的密度为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  <w:lang w:val="en-US" w:eastAsia="en-US" w:bidi="en-US"/>
        </w:rPr>
        <w:t>kg/m</w:t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  <w:vertAlign w:val="superscript"/>
          <w:lang w:val="en-US" w:eastAsia="en-US" w:bidi="en-US"/>
        </w:rPr>
        <w:t>3</w:t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  <w:lang w:val="en-US" w:eastAsia="en-US" w:bidi="en-US"/>
        </w:rPr>
        <w:t>&lt;,</w:t>
      </w:r>
    </w:p>
    <w:p>
      <w:pPr>
        <w:pStyle w:val="9"/>
        <w:keepNext w:val="0"/>
        <w:keepLines w:val="0"/>
        <w:framePr w:w="7970" w:h="1224" w:wrap="around" w:vAnchor="page" w:hAnchor="page" w:x="13947" w:y="10033"/>
        <w:widowControl w:val="0"/>
        <w:shd w:val="clear" w:color="auto" w:fill="auto"/>
        <w:tabs>
          <w:tab w:val="left" w:pos="454"/>
          <w:tab w:val="left" w:pos="7726"/>
        </w:tabs>
        <w:bidi w:val="0"/>
        <w:spacing w:before="0" w:after="80" w:line="240" w:lineRule="auto"/>
        <w:ind w:left="0" w:right="0" w:firstLine="0"/>
        <w:jc w:val="left"/>
      </w:pPr>
      <w:bookmarkStart w:id="89" w:name="bookmark89"/>
      <w:r>
        <w:rPr>
          <w:b/>
          <w:bCs/>
          <w:color w:val="000000"/>
          <w:spacing w:val="0"/>
          <w:w w:val="100"/>
          <w:position w:val="0"/>
        </w:rPr>
        <w:t>（</w:t>
      </w:r>
      <w:bookmarkEnd w:id="89"/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</w:rPr>
        <w:t>5）</w:t>
      </w:r>
      <w:r>
        <w:rPr>
          <w:color w:val="000000"/>
          <w:spacing w:val="0"/>
          <w:w w:val="100"/>
          <w:position w:val="0"/>
        </w:rPr>
        <w:t>若实验中所用的线较粗，则密度的测量值与真实值相比会偏 。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9"/>
        <w:keepNext w:val="0"/>
        <w:keepLines w:val="0"/>
        <w:framePr w:w="7985" w:h="1663" w:wrap="around" w:vAnchor="page" w:hAnchor="page" w:x="13940" w:y="12633"/>
        <w:widowControl w:val="0"/>
        <w:numPr>
          <w:ilvl w:val="0"/>
          <w:numId w:val="14"/>
        </w:numPr>
        <w:shd w:val="clear" w:color="auto" w:fill="auto"/>
        <w:tabs>
          <w:tab w:val="left" w:pos="245"/>
        </w:tabs>
        <w:bidi w:val="0"/>
        <w:spacing w:before="0" w:after="0" w:line="317" w:lineRule="exact"/>
        <w:ind w:left="0" w:right="0" w:firstLine="0"/>
        <w:jc w:val="left"/>
      </w:pPr>
      <w:bookmarkStart w:id="90" w:name="bookmark90"/>
      <w:bookmarkEnd w:id="90"/>
      <w:r>
        <w:rPr>
          <w:color w:val="000000"/>
          <w:spacing w:val="0"/>
          <w:w w:val="100"/>
          <w:position w:val="0"/>
        </w:rPr>
        <w:t>调节好天•平，用天平测出空烧杯的质量为</w:t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  <w:lang w:val="en-US" w:eastAsia="en-US" w:bidi="en-US"/>
        </w:rPr>
        <w:t>50g</w:t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  <w:vertAlign w:val="subscript"/>
          <w:lang w:val="en-US" w:eastAsia="en-US" w:bidi="en-US"/>
        </w:rPr>
        <w:t>o</w:t>
      </w:r>
    </w:p>
    <w:p>
      <w:pPr>
        <w:pStyle w:val="9"/>
        <w:keepNext w:val="0"/>
        <w:keepLines w:val="0"/>
        <w:framePr w:w="7985" w:h="1663" w:wrap="around" w:vAnchor="page" w:hAnchor="page" w:x="13940" w:y="12633"/>
        <w:widowControl w:val="0"/>
        <w:numPr>
          <w:ilvl w:val="0"/>
          <w:numId w:val="14"/>
        </w:numPr>
        <w:shd w:val="clear" w:color="auto" w:fill="auto"/>
        <w:tabs>
          <w:tab w:val="left" w:pos="252"/>
        </w:tabs>
        <w:bidi w:val="0"/>
        <w:spacing w:before="0" w:after="0" w:line="317" w:lineRule="exact"/>
        <w:ind w:left="0" w:right="0" w:firstLine="0"/>
        <w:jc w:val="left"/>
      </w:pPr>
      <w:bookmarkStart w:id="91" w:name="bookmark91"/>
      <w:bookmarkEnd w:id="91"/>
      <w:r>
        <w:rPr>
          <w:color w:val="000000"/>
          <w:spacing w:val="0"/>
          <w:w w:val="100"/>
          <w:position w:val="0"/>
        </w:rPr>
        <w:t>在烧杯中加水，测出烧杯和水的总质量为</w:t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  <w:lang w:val="en-US" w:eastAsia="en-US" w:bidi="en-US"/>
        </w:rPr>
        <w:t>100g,</w:t>
      </w:r>
      <w:r>
        <w:rPr>
          <w:color w:val="000000"/>
          <w:spacing w:val="0"/>
          <w:w w:val="100"/>
          <w:position w:val="0"/>
        </w:rPr>
        <w:t>并在水面位置处做好标记。</w:t>
      </w:r>
    </w:p>
    <w:p>
      <w:pPr>
        <w:pStyle w:val="9"/>
        <w:keepNext w:val="0"/>
        <w:keepLines w:val="0"/>
        <w:framePr w:w="7985" w:h="1663" w:wrap="around" w:vAnchor="page" w:hAnchor="page" w:x="13940" w:y="12633"/>
        <w:widowControl w:val="0"/>
        <w:numPr>
          <w:ilvl w:val="0"/>
          <w:numId w:val="14"/>
        </w:numPr>
        <w:shd w:val="clear" w:color="auto" w:fill="auto"/>
        <w:tabs>
          <w:tab w:val="left" w:pos="245"/>
        </w:tabs>
        <w:bidi w:val="0"/>
        <w:spacing w:before="0" w:after="0" w:line="317" w:lineRule="exact"/>
        <w:ind w:left="0" w:right="0" w:firstLine="0"/>
        <w:jc w:val="left"/>
      </w:pPr>
      <w:bookmarkStart w:id="92" w:name="bookmark92"/>
      <w:bookmarkEnd w:id="92"/>
      <w:r>
        <w:rPr>
          <w:color w:val="000000"/>
          <w:spacing w:val="0"/>
          <w:w w:val="100"/>
          <w:position w:val="0"/>
        </w:rPr>
        <w:t>将待测液体加至</w:t>
      </w:r>
      <w:r>
        <w:rPr>
          <w:color w:val="000000"/>
          <w:spacing w:val="0"/>
          <w:w w:val="100"/>
          <w:position w:val="0"/>
          <w:lang w:val="zh-CN" w:eastAsia="zh-CN" w:bidi="zh-CN"/>
        </w:rPr>
        <w:t>“标记”处，</w:t>
      </w:r>
      <w:r>
        <w:rPr>
          <w:color w:val="000000"/>
          <w:spacing w:val="0"/>
          <w:w w:val="100"/>
          <w:position w:val="0"/>
        </w:rPr>
        <w:t>用天平称量出烧杯和液体的总质量为四。</w:t>
      </w:r>
    </w:p>
    <w:p>
      <w:pPr>
        <w:pStyle w:val="9"/>
        <w:keepNext w:val="0"/>
        <w:keepLines w:val="0"/>
        <w:framePr w:w="7985" w:h="1663" w:wrap="around" w:vAnchor="page" w:hAnchor="page" w:x="13940" w:y="12633"/>
        <w:widowControl w:val="0"/>
        <w:numPr>
          <w:ilvl w:val="0"/>
          <w:numId w:val="14"/>
        </w:numPr>
        <w:shd w:val="clear" w:color="auto" w:fill="auto"/>
        <w:tabs>
          <w:tab w:val="left" w:pos="245"/>
          <w:tab w:val="left" w:pos="4198"/>
        </w:tabs>
        <w:bidi w:val="0"/>
        <w:spacing w:before="0" w:after="0" w:line="317" w:lineRule="exact"/>
        <w:ind w:left="0" w:right="0" w:firstLine="0"/>
        <w:jc w:val="left"/>
      </w:pPr>
      <w:bookmarkStart w:id="93" w:name="bookmark93"/>
      <w:bookmarkEnd w:id="93"/>
      <w:r>
        <w:rPr>
          <w:color w:val="000000"/>
          <w:spacing w:val="0"/>
          <w:w w:val="100"/>
          <w:position w:val="0"/>
        </w:rPr>
        <w:t>在图丁中横坐标表示为，纵坐标表示待测液体密度加小明绘制出</w:t>
      </w:r>
      <w:r>
        <w:rPr>
          <w:color w:val="000000"/>
          <w:spacing w:val="0"/>
          <w:w w:val="100"/>
          <w:position w:val="0"/>
          <w:lang w:val="en-US" w:eastAsia="en-US" w:bidi="en-US"/>
        </w:rPr>
        <w:t>a</w:t>
      </w:r>
      <w:r>
        <w:rPr>
          <w:color w:val="000000"/>
          <w:spacing w:val="0"/>
          <w:w w:val="100"/>
          <w:position w:val="0"/>
        </w:rPr>
        <w:t>秫图象， 坐标轴上标出的口的最大值为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  <w:lang w:val="en-US" w:eastAsia="en-US" w:bidi="en-US"/>
        </w:rPr>
        <w:t>g/cm</w:t>
      </w:r>
      <w:r>
        <w:rPr>
          <w:b/>
          <w:bCs/>
          <w:color w:val="000000"/>
          <w:spacing w:val="0"/>
          <w:w w:val="100"/>
          <w:position w:val="0"/>
          <w:lang w:val="en-US" w:eastAsia="en-US" w:bidi="en-US"/>
        </w:rPr>
        <w:t>，</w:t>
      </w:r>
      <w:r>
        <w:rPr>
          <w:color w:val="000000"/>
          <w:spacing w:val="0"/>
          <w:w w:val="100"/>
          <w:position w:val="0"/>
          <w:lang w:val="en-US" w:eastAsia="en-US" w:bidi="en-US"/>
        </w:rPr>
        <w:t>。</w:t>
      </w:r>
    </w:p>
    <w:p>
      <w:pPr>
        <w:widowControl w:val="0"/>
        <w:spacing w:line="360" w:lineRule="exact"/>
      </w:pPr>
      <w:r>
        <w:drawing>
          <wp:anchor distT="0" distB="224155" distL="0" distR="0" simplePos="0" relativeHeight="62915584" behindDoc="1" locked="0" layoutInCell="1" allowOverlap="1">
            <wp:simplePos x="0" y="0"/>
            <wp:positionH relativeFrom="page">
              <wp:posOffset>3136265</wp:posOffset>
            </wp:positionH>
            <wp:positionV relativeFrom="margin">
              <wp:posOffset>704215</wp:posOffset>
            </wp:positionV>
            <wp:extent cx="2200910" cy="1036320"/>
            <wp:effectExtent l="0" t="0" r="8890" b="5080"/>
            <wp:wrapNone/>
            <wp:docPr id="9" name="Shap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Shape 9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00910" cy="1036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62915584" behindDoc="1" locked="0" layoutInCell="1" allowOverlap="1">
            <wp:simplePos x="0" y="0"/>
            <wp:positionH relativeFrom="page">
              <wp:posOffset>8942705</wp:posOffset>
            </wp:positionH>
            <wp:positionV relativeFrom="margin">
              <wp:posOffset>18415</wp:posOffset>
            </wp:positionV>
            <wp:extent cx="4998720" cy="1469390"/>
            <wp:effectExtent l="0" t="0" r="5080" b="3810"/>
            <wp:wrapNone/>
            <wp:docPr id="11" name="Shap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Shape 1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98720" cy="1469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283210" distL="0" distR="0" simplePos="0" relativeHeight="62915584" behindDoc="1" locked="0" layoutInCell="1" allowOverlap="1">
            <wp:simplePos x="0" y="0"/>
            <wp:positionH relativeFrom="page">
              <wp:posOffset>10154285</wp:posOffset>
            </wp:positionH>
            <wp:positionV relativeFrom="margin">
              <wp:posOffset>4293235</wp:posOffset>
            </wp:positionV>
            <wp:extent cx="1700530" cy="615950"/>
            <wp:effectExtent l="0" t="0" r="1270" b="6350"/>
            <wp:wrapNone/>
            <wp:docPr id="13" name="Shap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Shape 13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00530" cy="615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62915584" behindDoc="1" locked="0" layoutInCell="1" allowOverlap="1">
            <wp:simplePos x="0" y="0"/>
            <wp:positionH relativeFrom="page">
              <wp:posOffset>12138025</wp:posOffset>
            </wp:positionH>
            <wp:positionV relativeFrom="margin">
              <wp:posOffset>3900170</wp:posOffset>
            </wp:positionV>
            <wp:extent cx="176530" cy="359410"/>
            <wp:effectExtent l="0" t="0" r="1270" b="8890"/>
            <wp:wrapNone/>
            <wp:docPr id="15" name="Shap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Shape 15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653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41275" distL="342900" distR="0" simplePos="0" relativeHeight="62915584" behindDoc="1" locked="0" layoutInCell="1" allowOverlap="1">
            <wp:simplePos x="0" y="0"/>
            <wp:positionH relativeFrom="page">
              <wp:posOffset>12463145</wp:posOffset>
            </wp:positionH>
            <wp:positionV relativeFrom="margin">
              <wp:posOffset>3808730</wp:posOffset>
            </wp:positionV>
            <wp:extent cx="304800" cy="1121410"/>
            <wp:effectExtent l="0" t="0" r="0" b="8890"/>
            <wp:wrapNone/>
            <wp:docPr id="17" name="Shap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Shape 17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1121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334010" distB="0" distL="41275" distR="22860" simplePos="0" relativeHeight="62915584" behindDoc="1" locked="0" layoutInCell="1" allowOverlap="1">
            <wp:simplePos x="0" y="0"/>
            <wp:positionH relativeFrom="page">
              <wp:posOffset>13011785</wp:posOffset>
            </wp:positionH>
            <wp:positionV relativeFrom="margin">
              <wp:posOffset>4371340</wp:posOffset>
            </wp:positionV>
            <wp:extent cx="536575" cy="554990"/>
            <wp:effectExtent l="0" t="0" r="9525" b="3810"/>
            <wp:wrapNone/>
            <wp:docPr id="19" name="Shap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Shape 19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36575" cy="5549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62915584" behindDoc="1" locked="0" layoutInCell="1" allowOverlap="1">
            <wp:simplePos x="0" y="0"/>
            <wp:positionH relativeFrom="page">
              <wp:posOffset>13756640</wp:posOffset>
            </wp:positionH>
            <wp:positionV relativeFrom="margin">
              <wp:posOffset>4864735</wp:posOffset>
            </wp:positionV>
            <wp:extent cx="182880" cy="207010"/>
            <wp:effectExtent l="0" t="0" r="7620" b="8890"/>
            <wp:wrapNone/>
            <wp:docPr id="21" name="Shape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Shape 21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207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pStyle w:val="9"/>
        <w:keepNext w:val="0"/>
        <w:keepLines w:val="0"/>
        <w:framePr w:w="7862" w:h="266" w:wrap="around" w:vAnchor="page" w:hAnchor="page" w:x="14055" w:y="12114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</w:rPr>
        <w:t>（6）</w:t>
      </w:r>
      <w:r>
        <w:rPr>
          <w:color w:val="000000"/>
          <w:spacing w:val="0"/>
          <w:w w:val="100"/>
          <w:position w:val="0"/>
        </w:rPr>
        <w:t>小明还想测量液体的密度，但量筒不小心被打碎了，他添加了烧杯设计</w:t>
      </w:r>
    </w:p>
    <w:p>
      <w:pPr>
        <w:pStyle w:val="9"/>
        <w:keepNext w:val="0"/>
        <w:keepLines w:val="0"/>
        <w:framePr w:w="1814" w:h="266" w:wrap="around" w:vAnchor="page" w:hAnchor="page" w:x="20741" w:y="12102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</w:rPr>
        <w:t>了如下实验步骤：</w: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after="690" w:line="1" w:lineRule="exact"/>
      </w:pPr>
    </w:p>
    <w:p>
      <w:pPr>
        <w:widowControl w:val="0"/>
        <w:spacing w:line="1" w:lineRule="exact"/>
      </w:pPr>
    </w:p>
    <w:sectPr>
      <w:footnotePr>
        <w:numFmt w:val="decimal"/>
      </w:footnotePr>
      <w:pgSz w:w="23800" w:h="16840" w:orient="landscape"/>
      <w:pgMar w:top="1182" w:right="1847" w:bottom="1182" w:left="4427" w:header="754" w:footer="754" w:gutter="0"/>
      <w:cols w:space="720" w:num="1"/>
      <w:rtlGutter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239341B"/>
    <w:multiLevelType w:val="singleLevel"/>
    <w:tmpl w:val="9239341B"/>
    <w:lvl w:ilvl="0" w:tentative="0">
      <w:start w:val="15"/>
      <w:numFmt w:val="decimal"/>
      <w:lvlText w:val="%1."/>
      <w:lvlJc w:val="left"/>
      <w:rPr>
        <w:rFonts w:ascii="Times New Roman" w:hAnsi="Times New Roman" w:eastAsia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</w:abstractNum>
  <w:abstractNum w:abstractNumId="1">
    <w:nsid w:val="B5E306ED"/>
    <w:multiLevelType w:val="singleLevel"/>
    <w:tmpl w:val="B5E306ED"/>
    <w:lvl w:ilvl="0" w:tentative="0">
      <w:start w:val="1"/>
      <w:numFmt w:val="upperLetter"/>
      <w:lvlText w:val="%1."/>
      <w:lvlJc w:val="left"/>
      <w:rPr>
        <w:rFonts w:ascii="Times New Roman" w:hAnsi="Times New Roman" w:eastAsia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</w:abstractNum>
  <w:abstractNum w:abstractNumId="2">
    <w:nsid w:val="BF205925"/>
    <w:multiLevelType w:val="singleLevel"/>
    <w:tmpl w:val="BF205925"/>
    <w:lvl w:ilvl="0" w:tentative="0">
      <w:start w:val="1"/>
      <w:numFmt w:val="upperLetter"/>
      <w:lvlText w:val="%1."/>
      <w:lvlJc w:val="left"/>
      <w:rPr>
        <w:rFonts w:ascii="Times New Roman" w:hAnsi="Times New Roman" w:eastAsia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</w:abstractNum>
  <w:abstractNum w:abstractNumId="3">
    <w:nsid w:val="C8879AEF"/>
    <w:multiLevelType w:val="singleLevel"/>
    <w:tmpl w:val="C8879AEF"/>
    <w:lvl w:ilvl="0" w:tentative="0">
      <w:start w:val="20"/>
      <w:numFmt w:val="decimal"/>
      <w:lvlText w:val="%1."/>
      <w:lvlJc w:val="left"/>
      <w:rPr>
        <w:rFonts w:ascii="Times New Roman" w:hAnsi="Times New Roman" w:eastAsia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</w:abstractNum>
  <w:abstractNum w:abstractNumId="4">
    <w:nsid w:val="CF092B84"/>
    <w:multiLevelType w:val="singleLevel"/>
    <w:tmpl w:val="CF092B84"/>
    <w:lvl w:ilvl="0" w:tentative="0">
      <w:start w:val="1"/>
      <w:numFmt w:val="decimal"/>
      <w:lvlText w:val="%1."/>
      <w:lvlJc w:val="left"/>
      <w:rPr>
        <w:rFonts w:ascii="Times New Roman" w:hAnsi="Times New Roman" w:eastAsia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</w:abstractNum>
  <w:abstractNum w:abstractNumId="5">
    <w:nsid w:val="0053208E"/>
    <w:multiLevelType w:val="singleLevel"/>
    <w:tmpl w:val="0053208E"/>
    <w:lvl w:ilvl="0" w:tentative="0">
      <w:start w:val="1"/>
      <w:numFmt w:val="decimal"/>
      <w:lvlText w:val="%1.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</w:abstractNum>
  <w:abstractNum w:abstractNumId="6">
    <w:nsid w:val="0248C179"/>
    <w:multiLevelType w:val="singleLevel"/>
    <w:tmpl w:val="0248C179"/>
    <w:lvl w:ilvl="0" w:tentative="0">
      <w:start w:val="13"/>
      <w:numFmt w:val="decimal"/>
      <w:lvlText w:val="%1."/>
      <w:lvlJc w:val="left"/>
      <w:rPr>
        <w:rFonts w:ascii="Times New Roman" w:hAnsi="Times New Roman" w:eastAsia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</w:abstractNum>
  <w:abstractNum w:abstractNumId="7">
    <w:nsid w:val="03D62ECE"/>
    <w:multiLevelType w:val="singleLevel"/>
    <w:tmpl w:val="03D62ECE"/>
    <w:lvl w:ilvl="0" w:tentative="0">
      <w:start w:val="1"/>
      <w:numFmt w:val="upperLetter"/>
      <w:lvlText w:val="%1."/>
      <w:lvlJc w:val="left"/>
      <w:rPr>
        <w:rFonts w:ascii="Times New Roman" w:hAnsi="Times New Roman" w:eastAsia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</w:abstractNum>
  <w:abstractNum w:abstractNumId="8">
    <w:nsid w:val="25B654F3"/>
    <w:multiLevelType w:val="singleLevel"/>
    <w:tmpl w:val="25B654F3"/>
    <w:lvl w:ilvl="0" w:tentative="0">
      <w:start w:val="10"/>
      <w:numFmt w:val="decimal"/>
      <w:lvlText w:val="%1."/>
      <w:lvlJc w:val="left"/>
      <w:rPr>
        <w:rFonts w:ascii="Times New Roman" w:hAnsi="Times New Roman" w:eastAsia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</w:abstractNum>
  <w:abstractNum w:abstractNumId="9">
    <w:nsid w:val="2A8F537B"/>
    <w:multiLevelType w:val="singleLevel"/>
    <w:tmpl w:val="2A8F537B"/>
    <w:lvl w:ilvl="0" w:tentative="0">
      <w:start w:val="1"/>
      <w:numFmt w:val="decimalEnclosedCircle"/>
      <w:lvlText w:val="%1"/>
      <w:lvlJc w:val="left"/>
      <w:rPr>
        <w:rFonts w:ascii="宋体" w:hAnsi="宋体" w:eastAsia="宋体" w:cs="宋体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zh-TW" w:eastAsia="zh-TW" w:bidi="zh-TW"/>
      </w:rPr>
    </w:lvl>
  </w:abstractNum>
  <w:abstractNum w:abstractNumId="10">
    <w:nsid w:val="4D4DC07F"/>
    <w:multiLevelType w:val="singleLevel"/>
    <w:tmpl w:val="4D4DC07F"/>
    <w:lvl w:ilvl="0" w:tentative="0">
      <w:start w:val="1"/>
      <w:numFmt w:val="decimalEnclosedCircle"/>
      <w:lvlText w:val="%1"/>
      <w:lvlJc w:val="left"/>
      <w:rPr>
        <w:rFonts w:ascii="宋体" w:hAnsi="宋体" w:eastAsia="宋体" w:cs="宋体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zh-TW" w:eastAsia="zh-TW" w:bidi="zh-TW"/>
      </w:rPr>
    </w:lvl>
  </w:abstractNum>
  <w:abstractNum w:abstractNumId="11">
    <w:nsid w:val="59ADCABA"/>
    <w:multiLevelType w:val="singleLevel"/>
    <w:tmpl w:val="59ADCABA"/>
    <w:lvl w:ilvl="0" w:tentative="0">
      <w:start w:val="4"/>
      <w:numFmt w:val="decimal"/>
      <w:lvlText w:val="%1."/>
      <w:lvlJc w:val="left"/>
      <w:rPr>
        <w:rFonts w:ascii="Times New Roman" w:hAnsi="Times New Roman" w:eastAsia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</w:abstractNum>
  <w:abstractNum w:abstractNumId="12">
    <w:nsid w:val="5A241D34"/>
    <w:multiLevelType w:val="singleLevel"/>
    <w:tmpl w:val="5A241D34"/>
    <w:lvl w:ilvl="0" w:tentative="0">
      <w:start w:val="19"/>
      <w:numFmt w:val="decimal"/>
      <w:lvlText w:val="%1."/>
      <w:lvlJc w:val="left"/>
      <w:rPr>
        <w:rFonts w:ascii="Times New Roman" w:hAnsi="Times New Roman" w:eastAsia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</w:abstractNum>
  <w:abstractNum w:abstractNumId="13">
    <w:nsid w:val="72183CF9"/>
    <w:multiLevelType w:val="singleLevel"/>
    <w:tmpl w:val="72183CF9"/>
    <w:lvl w:ilvl="0" w:tentative="0">
      <w:start w:val="1"/>
      <w:numFmt w:val="upperLetter"/>
      <w:lvlText w:val="%1."/>
      <w:lvlJc w:val="left"/>
      <w:rPr>
        <w:rFonts w:ascii="Times New Roman" w:hAnsi="Times New Roman" w:eastAsia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</w:abstractNum>
  <w:num w:numId="1">
    <w:abstractNumId w:val="5"/>
  </w:num>
  <w:num w:numId="2">
    <w:abstractNumId w:val="4"/>
  </w:num>
  <w:num w:numId="3">
    <w:abstractNumId w:val="11"/>
  </w:num>
  <w:num w:numId="4">
    <w:abstractNumId w:val="2"/>
  </w:num>
  <w:num w:numId="5">
    <w:abstractNumId w:val="1"/>
  </w:num>
  <w:num w:numId="6">
    <w:abstractNumId w:val="7"/>
  </w:num>
  <w:num w:numId="7">
    <w:abstractNumId w:val="8"/>
  </w:num>
  <w:num w:numId="8">
    <w:abstractNumId w:val="13"/>
  </w:num>
  <w:num w:numId="9">
    <w:abstractNumId w:val="6"/>
  </w:num>
  <w:num w:numId="10">
    <w:abstractNumId w:val="0"/>
  </w:num>
  <w:num w:numId="11">
    <w:abstractNumId w:val="9"/>
  </w:num>
  <w:num w:numId="12">
    <w:abstractNumId w:val="12"/>
  </w:num>
  <w:num w:numId="13">
    <w:abstractNumId w:val="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rawingGridHorizontalSpacing w:val="181"/>
  <w:drawingGridVerticalSpacing w:val="181"/>
  <w:displayHorizontalDrawingGridEvery w:val="1"/>
  <w:displayVerticalDrawingGridEvery w:val="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  <w:compatSetting w:name="compatibilityMode" w:uri="http://schemas.microsoft.com/office/word" w:val="15"/>
  </w:compat>
  <w:rsids>
    <w:rsidRoot w:val="00000000"/>
    <w:rsid w:val="35B26E14"/>
    <w:rsid w:val="796E385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2">
    <w:name w:val="Default Paragraph Font"/>
    <w:uiPriority w:val="0"/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Heading #1|1_"/>
    <w:basedOn w:val="2"/>
    <w:link w:val="5"/>
    <w:uiPriority w:val="0"/>
    <w:rPr>
      <w:rFonts w:ascii="宋体" w:hAnsi="宋体" w:eastAsia="宋体" w:cs="宋体"/>
      <w:sz w:val="32"/>
      <w:szCs w:val="32"/>
      <w:u w:val="none"/>
      <w:shd w:val="clear" w:color="auto" w:fill="auto"/>
      <w:lang w:val="zh-TW" w:eastAsia="zh-TW" w:bidi="zh-TW"/>
    </w:rPr>
  </w:style>
  <w:style w:type="paragraph" w:customStyle="1" w:styleId="5">
    <w:name w:val="Heading #1|1"/>
    <w:basedOn w:val="1"/>
    <w:link w:val="4"/>
    <w:qFormat/>
    <w:uiPriority w:val="0"/>
    <w:pPr>
      <w:widowControl w:val="0"/>
      <w:shd w:val="clear" w:color="auto" w:fill="auto"/>
      <w:outlineLvl w:val="0"/>
    </w:pPr>
    <w:rPr>
      <w:rFonts w:ascii="宋体" w:hAnsi="宋体" w:eastAsia="宋体" w:cs="宋体"/>
      <w:sz w:val="32"/>
      <w:szCs w:val="32"/>
      <w:u w:val="none"/>
      <w:shd w:val="clear" w:color="auto" w:fill="auto"/>
      <w:lang w:val="zh-TW" w:eastAsia="zh-TW" w:bidi="zh-TW"/>
    </w:rPr>
  </w:style>
  <w:style w:type="character" w:customStyle="1" w:styleId="6">
    <w:name w:val="Heading #3|1_"/>
    <w:basedOn w:val="2"/>
    <w:link w:val="7"/>
    <w:uiPriority w:val="0"/>
    <w:rPr>
      <w:b/>
      <w:bCs/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7">
    <w:name w:val="Heading #3|1"/>
    <w:basedOn w:val="1"/>
    <w:link w:val="6"/>
    <w:qFormat/>
    <w:uiPriority w:val="0"/>
    <w:pPr>
      <w:widowControl w:val="0"/>
      <w:shd w:val="clear" w:color="auto" w:fill="auto"/>
      <w:outlineLvl w:val="2"/>
    </w:pPr>
    <w:rPr>
      <w:b/>
      <w:bCs/>
      <w:sz w:val="20"/>
      <w:szCs w:val="20"/>
      <w:u w:val="none"/>
      <w:shd w:val="clear" w:color="auto" w:fill="auto"/>
      <w:lang w:val="zh-TW" w:eastAsia="zh-TW" w:bidi="zh-TW"/>
    </w:rPr>
  </w:style>
  <w:style w:type="character" w:customStyle="1" w:styleId="8">
    <w:name w:val="Body text|1_"/>
    <w:basedOn w:val="2"/>
    <w:link w:val="9"/>
    <w:uiPriority w:val="0"/>
    <w:rPr>
      <w:rFonts w:ascii="宋体" w:hAnsi="宋体" w:eastAsia="宋体" w:cs="宋体"/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9">
    <w:name w:val="Body text|1"/>
    <w:basedOn w:val="1"/>
    <w:link w:val="8"/>
    <w:qFormat/>
    <w:uiPriority w:val="0"/>
    <w:pPr>
      <w:widowControl w:val="0"/>
      <w:shd w:val="clear" w:color="auto" w:fill="auto"/>
      <w:spacing w:line="286" w:lineRule="auto"/>
    </w:pPr>
    <w:rPr>
      <w:rFonts w:ascii="宋体" w:hAnsi="宋体" w:eastAsia="宋体" w:cs="宋体"/>
      <w:sz w:val="20"/>
      <w:szCs w:val="20"/>
      <w:u w:val="none"/>
      <w:shd w:val="clear" w:color="auto" w:fill="auto"/>
      <w:lang w:val="zh-TW" w:eastAsia="zh-TW" w:bidi="zh-TW"/>
    </w:rPr>
  </w:style>
  <w:style w:type="character" w:customStyle="1" w:styleId="10">
    <w:name w:val="Heading #2|1_"/>
    <w:basedOn w:val="2"/>
    <w:link w:val="11"/>
    <w:uiPriority w:val="0"/>
    <w:rPr>
      <w:rFonts w:ascii="宋体" w:hAnsi="宋体" w:eastAsia="宋体" w:cs="宋体"/>
      <w:u w:val="none"/>
      <w:shd w:val="clear" w:color="auto" w:fill="auto"/>
      <w:lang w:val="zh-TW" w:eastAsia="zh-TW" w:bidi="zh-TW"/>
    </w:rPr>
  </w:style>
  <w:style w:type="paragraph" w:customStyle="1" w:styleId="11">
    <w:name w:val="Heading #2|1"/>
    <w:basedOn w:val="1"/>
    <w:link w:val="10"/>
    <w:uiPriority w:val="0"/>
    <w:pPr>
      <w:widowControl w:val="0"/>
      <w:shd w:val="clear" w:color="auto" w:fill="auto"/>
      <w:spacing w:after="20"/>
      <w:outlineLvl w:val="1"/>
    </w:pPr>
    <w:rPr>
      <w:rFonts w:ascii="宋体" w:hAnsi="宋体" w:eastAsia="宋体" w:cs="宋体"/>
      <w:u w:val="none"/>
      <w:shd w:val="clear" w:color="auto" w:fill="auto"/>
      <w:lang w:val="zh-TW" w:eastAsia="zh-TW" w:bidi="zh-TW"/>
    </w:rPr>
  </w:style>
  <w:style w:type="character" w:customStyle="1" w:styleId="12">
    <w:name w:val="Body text|2_"/>
    <w:basedOn w:val="2"/>
    <w:link w:val="13"/>
    <w:qFormat/>
    <w:uiPriority w:val="0"/>
    <w:rPr>
      <w:b/>
      <w:bCs/>
      <w:sz w:val="20"/>
      <w:szCs w:val="20"/>
      <w:u w:val="none"/>
      <w:shd w:val="clear" w:color="auto" w:fill="auto"/>
    </w:rPr>
  </w:style>
  <w:style w:type="paragraph" w:customStyle="1" w:styleId="13">
    <w:name w:val="Body text|2"/>
    <w:basedOn w:val="1"/>
    <w:link w:val="12"/>
    <w:qFormat/>
    <w:uiPriority w:val="0"/>
    <w:pPr>
      <w:widowControl w:val="0"/>
      <w:shd w:val="clear" w:color="auto" w:fill="auto"/>
      <w:ind w:firstLine="110"/>
    </w:pPr>
    <w:rPr>
      <w:b/>
      <w:bCs/>
      <w:sz w:val="20"/>
      <w:szCs w:val="20"/>
      <w:u w:val="none"/>
      <w:shd w:val="clear" w:color="auto" w:fill="auto"/>
    </w:rPr>
  </w:style>
  <w:style w:type="character" w:customStyle="1" w:styleId="14">
    <w:name w:val="Other|1_"/>
    <w:basedOn w:val="2"/>
    <w:link w:val="15"/>
    <w:uiPriority w:val="0"/>
    <w:rPr>
      <w:rFonts w:ascii="宋体" w:hAnsi="宋体" w:eastAsia="宋体" w:cs="宋体"/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15">
    <w:name w:val="Other|1"/>
    <w:basedOn w:val="1"/>
    <w:link w:val="14"/>
    <w:qFormat/>
    <w:uiPriority w:val="0"/>
    <w:pPr>
      <w:widowControl w:val="0"/>
      <w:shd w:val="clear" w:color="auto" w:fill="auto"/>
      <w:spacing w:line="286" w:lineRule="auto"/>
    </w:pPr>
    <w:rPr>
      <w:rFonts w:ascii="宋体" w:hAnsi="宋体" w:eastAsia="宋体" w:cs="宋体"/>
      <w:sz w:val="20"/>
      <w:szCs w:val="20"/>
      <w:u w:val="none"/>
      <w:shd w:val="clear" w:color="auto" w:fill="auto"/>
      <w:lang w:val="zh-TW" w:eastAsia="zh-TW" w:bidi="zh-TW"/>
    </w:rPr>
  </w:style>
  <w:style w:type="character" w:customStyle="1" w:styleId="16">
    <w:name w:val="Table caption|1_"/>
    <w:basedOn w:val="2"/>
    <w:link w:val="17"/>
    <w:uiPriority w:val="0"/>
    <w:rPr>
      <w:rFonts w:ascii="宋体" w:hAnsi="宋体" w:eastAsia="宋体" w:cs="宋体"/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17">
    <w:name w:val="Table caption|1"/>
    <w:basedOn w:val="1"/>
    <w:link w:val="16"/>
    <w:uiPriority w:val="0"/>
    <w:pPr>
      <w:widowControl w:val="0"/>
      <w:shd w:val="clear" w:color="auto" w:fill="auto"/>
    </w:pPr>
    <w:rPr>
      <w:rFonts w:ascii="宋体" w:hAnsi="宋体" w:eastAsia="宋体" w:cs="宋体"/>
      <w:sz w:val="20"/>
      <w:szCs w:val="20"/>
      <w:u w:val="none"/>
      <w:shd w:val="clear" w:color="auto" w:fill="auto"/>
      <w:lang w:val="zh-TW" w:eastAsia="zh-TW" w:bidi="zh-TW"/>
    </w:rPr>
  </w:style>
  <w:style w:type="character" w:customStyle="1" w:styleId="18">
    <w:name w:val="Picture caption|1_"/>
    <w:basedOn w:val="2"/>
    <w:link w:val="19"/>
    <w:qFormat/>
    <w:uiPriority w:val="0"/>
    <w:rPr>
      <w:b/>
      <w:bCs/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19">
    <w:name w:val="Picture caption|1"/>
    <w:basedOn w:val="1"/>
    <w:link w:val="18"/>
    <w:qFormat/>
    <w:uiPriority w:val="0"/>
    <w:pPr>
      <w:widowControl w:val="0"/>
      <w:shd w:val="clear" w:color="auto" w:fill="auto"/>
    </w:pPr>
    <w:rPr>
      <w:b/>
      <w:bCs/>
      <w:sz w:val="20"/>
      <w:szCs w:val="20"/>
      <w:u w:val="none"/>
      <w:shd w:val="clear" w:color="auto" w:fill="auto"/>
      <w:lang w:val="zh-TW" w:eastAsia="zh-TW" w:bidi="zh-TW"/>
    </w:rPr>
  </w:style>
  <w:style w:type="character" w:customStyle="1" w:styleId="20">
    <w:name w:val="Picture caption|2_"/>
    <w:basedOn w:val="2"/>
    <w:link w:val="21"/>
    <w:uiPriority w:val="0"/>
    <w:rPr>
      <w:rFonts w:ascii="宋体" w:hAnsi="宋体" w:eastAsia="宋体" w:cs="宋体"/>
      <w:sz w:val="10"/>
      <w:szCs w:val="10"/>
      <w:u w:val="none"/>
      <w:shd w:val="clear" w:color="auto" w:fill="auto"/>
    </w:rPr>
  </w:style>
  <w:style w:type="paragraph" w:customStyle="1" w:styleId="21">
    <w:name w:val="Picture caption|2"/>
    <w:basedOn w:val="1"/>
    <w:link w:val="20"/>
    <w:qFormat/>
    <w:uiPriority w:val="0"/>
    <w:pPr>
      <w:widowControl w:val="0"/>
      <w:shd w:val="clear" w:color="auto" w:fill="auto"/>
    </w:pPr>
    <w:rPr>
      <w:rFonts w:ascii="宋体" w:hAnsi="宋体" w:eastAsia="宋体" w:cs="宋体"/>
      <w:sz w:val="10"/>
      <w:szCs w:val="10"/>
      <w:u w:val="none"/>
      <w:shd w:val="clear" w:color="auto" w:fill="auto"/>
    </w:rPr>
  </w:style>
  <w:style w:type="character" w:customStyle="1" w:styleId="22">
    <w:name w:val="Body text|4_"/>
    <w:basedOn w:val="2"/>
    <w:link w:val="23"/>
    <w:qFormat/>
    <w:uiPriority w:val="0"/>
    <w:rPr>
      <w:rFonts w:ascii="宋体" w:hAnsi="宋体" w:eastAsia="宋体" w:cs="宋体"/>
      <w:sz w:val="8"/>
      <w:szCs w:val="8"/>
      <w:u w:val="none"/>
      <w:shd w:val="clear" w:color="auto" w:fill="FFFFFF"/>
    </w:rPr>
  </w:style>
  <w:style w:type="paragraph" w:customStyle="1" w:styleId="23">
    <w:name w:val="Body text|4"/>
    <w:basedOn w:val="1"/>
    <w:link w:val="22"/>
    <w:qFormat/>
    <w:uiPriority w:val="0"/>
    <w:pPr>
      <w:widowControl w:val="0"/>
      <w:shd w:val="clear" w:color="auto" w:fill="auto"/>
    </w:pPr>
    <w:rPr>
      <w:rFonts w:ascii="宋体" w:hAnsi="宋体" w:eastAsia="宋体" w:cs="宋体"/>
      <w:sz w:val="8"/>
      <w:szCs w:val="8"/>
      <w:u w:val="none"/>
      <w:shd w:val="clear" w:color="auto" w:fill="FFFFFF"/>
    </w:rPr>
  </w:style>
  <w:style w:type="character" w:customStyle="1" w:styleId="24">
    <w:name w:val="Body text|3_"/>
    <w:basedOn w:val="2"/>
    <w:link w:val="25"/>
    <w:qFormat/>
    <w:uiPriority w:val="0"/>
    <w:rPr>
      <w:rFonts w:ascii="宋体" w:hAnsi="宋体" w:eastAsia="宋体" w:cs="宋体"/>
      <w:sz w:val="10"/>
      <w:szCs w:val="10"/>
      <w:u w:val="none"/>
      <w:shd w:val="clear" w:color="auto" w:fill="FFFFFF"/>
      <w:lang w:val="zh-TW" w:eastAsia="zh-TW" w:bidi="zh-TW"/>
    </w:rPr>
  </w:style>
  <w:style w:type="paragraph" w:customStyle="1" w:styleId="25">
    <w:name w:val="Body text|3"/>
    <w:basedOn w:val="1"/>
    <w:link w:val="24"/>
    <w:uiPriority w:val="0"/>
    <w:pPr>
      <w:widowControl w:val="0"/>
      <w:shd w:val="clear" w:color="auto" w:fill="auto"/>
      <w:ind w:firstLine="260"/>
    </w:pPr>
    <w:rPr>
      <w:rFonts w:ascii="宋体" w:hAnsi="宋体" w:eastAsia="宋体" w:cs="宋体"/>
      <w:sz w:val="10"/>
      <w:szCs w:val="10"/>
      <w:u w:val="none"/>
      <w:shd w:val="clear" w:color="auto" w:fill="FFFFFF"/>
      <w:lang w:val="zh-TW" w:eastAsia="zh-TW" w:bidi="zh-TW"/>
    </w:rPr>
  </w:style>
  <w:style w:type="character" w:customStyle="1" w:styleId="26">
    <w:name w:val="Body text|5_"/>
    <w:basedOn w:val="2"/>
    <w:link w:val="27"/>
    <w:qFormat/>
    <w:uiPriority w:val="0"/>
    <w:rPr>
      <w:rFonts w:ascii="宋体" w:hAnsi="宋体" w:eastAsia="宋体" w:cs="宋体"/>
      <w:sz w:val="18"/>
      <w:szCs w:val="18"/>
      <w:u w:val="none"/>
      <w:shd w:val="clear" w:color="auto" w:fill="auto"/>
      <w:lang w:val="zh-TW" w:eastAsia="zh-TW" w:bidi="zh-TW"/>
    </w:rPr>
  </w:style>
  <w:style w:type="paragraph" w:customStyle="1" w:styleId="27">
    <w:name w:val="Body text|5"/>
    <w:basedOn w:val="1"/>
    <w:link w:val="26"/>
    <w:qFormat/>
    <w:uiPriority w:val="0"/>
    <w:pPr>
      <w:widowControl w:val="0"/>
      <w:shd w:val="clear" w:color="auto" w:fill="auto"/>
      <w:ind w:right="160"/>
      <w:jc w:val="right"/>
    </w:pPr>
    <w:rPr>
      <w:rFonts w:ascii="宋体" w:hAnsi="宋体" w:eastAsia="宋体" w:cs="宋体"/>
      <w:sz w:val="18"/>
      <w:szCs w:val="18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二一教育</Company>
  <Pages>3</Pages>
  <Words>2958</Words>
  <Characters>3223</Characters>
  <TotalTime>0</TotalTime>
  <ScaleCrop>false</ScaleCrop>
  <LinksUpToDate>false</LinksUpToDate>
  <CharactersWithSpaces>3408</CharactersWithSpaces>
  <Application>WPS Office_10.8.2.6837_F1E327BC-269C-435d-A152-05C5408002CA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2021-03-12T18:02:00Z</dcterms:created>
  <dc:creator>21cnjy.com</dc:creator>
  <cp:keywords>21</cp:keywords>
  <cp:lastModifiedBy>Administrator</cp:lastModifiedBy>
  <dcterms:modified xsi:type="dcterms:W3CDTF">2021-03-12T18:11:54Z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