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56"/>
        <w:ind w:left="0" w:right="399" w:firstLine="0"/>
        <w:jc w:val="center"/>
        <w:rPr>
          <w:rFonts w:hint="eastAsia" w:ascii="黑体" w:eastAsia="黑体"/>
          <w:b/>
          <w:sz w:val="28"/>
        </w:rPr>
      </w:pPr>
      <w:bookmarkStart w:id="0" w:name="_GoBack"/>
      <w:bookmarkEnd w:id="0"/>
      <w:r>
        <w:rPr>
          <w:rFonts w:hint="eastAsia" w:ascii="黑体" w:eastAsia="黑体"/>
          <w:b/>
          <w:sz w:val="28"/>
        </w:rPr>
        <w:t>河东区 2018～2019 学年度第一学期期末质量检测</w:t>
      </w:r>
    </w:p>
    <w:p>
      <w:pPr>
        <w:pStyle w:val="2"/>
        <w:spacing w:before="4"/>
        <w:ind w:left="0"/>
        <w:rPr>
          <w:rFonts w:ascii="黑体"/>
          <w:b/>
          <w:sz w:val="8"/>
        </w:rPr>
      </w:pPr>
    </w:p>
    <w:p>
      <w:pPr>
        <w:spacing w:before="66"/>
        <w:ind w:left="0" w:right="275" w:firstLine="0"/>
        <w:jc w:val="center"/>
        <w:rPr>
          <w:rFonts w:hint="eastAsia" w:ascii="宋体" w:eastAsia="宋体"/>
          <w:b/>
          <w:sz w:val="24"/>
        </w:rPr>
      </w:pPr>
      <w:r>
        <w:rPr>
          <w:rFonts w:hint="eastAsia" w:ascii="宋体" w:eastAsia="宋体"/>
          <w:b/>
          <w:sz w:val="24"/>
        </w:rPr>
        <w:t>六年级英语试卷</w:t>
      </w:r>
      <w:r>
        <w:rPr>
          <w:rFonts w:hint="eastAsia" w:ascii="宋体" w:eastAsia="宋体"/>
          <w:b/>
          <w:w w:val="99"/>
          <w:sz w:val="24"/>
        </w:rPr>
        <w:t xml:space="preserve"> </w:t>
      </w:r>
    </w:p>
    <w:p>
      <w:pPr>
        <w:pStyle w:val="2"/>
        <w:tabs>
          <w:tab w:val="left" w:pos="719"/>
        </w:tabs>
        <w:spacing w:before="82"/>
        <w:ind w:left="0" w:right="7383"/>
        <w:jc w:val="center"/>
        <w:rPr>
          <w:rFonts w:hint="eastAsia" w:ascii="宋体" w:eastAsia="宋体"/>
        </w:rPr>
      </w:pPr>
      <w:r>
        <w:rPr>
          <w:rFonts w:hint="eastAsia" w:ascii="宋体" w:eastAsia="宋体"/>
        </w:rPr>
        <w:t>一、</w:t>
      </w:r>
      <w:r>
        <w:rPr>
          <w:rFonts w:hint="eastAsia" w:ascii="宋体" w:eastAsia="宋体"/>
        </w:rPr>
        <w:tab/>
      </w:r>
      <w:r>
        <w:rPr>
          <w:rFonts w:hint="eastAsia" w:ascii="宋体" w:eastAsia="宋体"/>
        </w:rPr>
        <w:t xml:space="preserve">听力 </w:t>
      </w:r>
    </w:p>
    <w:p>
      <w:pPr>
        <w:pStyle w:val="2"/>
        <w:spacing w:before="83"/>
        <w:rPr>
          <w:rFonts w:hint="eastAsia" w:ascii="宋体" w:eastAsia="宋体"/>
        </w:rPr>
      </w:pPr>
      <w:r>
        <w:rPr>
          <w:rFonts w:hint="eastAsia" w:ascii="宋体" w:eastAsia="宋体"/>
        </w:rPr>
        <w:t xml:space="preserve">（一）听录音，选择你所听到的句子中的单词，并将其标号填入答题卡中（4%） </w:t>
      </w:r>
    </w:p>
    <w:p>
      <w:pPr>
        <w:pStyle w:val="2"/>
        <w:spacing w:before="5"/>
        <w:ind w:left="0"/>
        <w:rPr>
          <w:rFonts w:ascii="宋体"/>
          <w:sz w:val="8"/>
        </w:rPr>
      </w:pPr>
    </w:p>
    <w:tbl>
      <w:tblPr>
        <w:tblStyle w:val="3"/>
        <w:tblW w:w="7068" w:type="dxa"/>
        <w:tblInd w:w="177"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410"/>
        <w:gridCol w:w="2463"/>
        <w:gridCol w:w="2158"/>
        <w:gridCol w:w="203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328" w:hRule="atLeast"/>
        </w:trPr>
        <w:tc>
          <w:tcPr>
            <w:tcW w:w="410" w:type="dxa"/>
          </w:tcPr>
          <w:p>
            <w:pPr>
              <w:pStyle w:val="7"/>
              <w:spacing w:line="281" w:lineRule="exact"/>
              <w:ind w:left="0" w:right="69"/>
              <w:jc w:val="center"/>
              <w:rPr>
                <w:rFonts w:hint="eastAsia" w:ascii="宋体" w:eastAsia="宋体"/>
                <w:sz w:val="24"/>
              </w:rPr>
            </w:pPr>
            <w:r>
              <w:rPr>
                <w:rFonts w:hint="eastAsia" w:ascii="宋体" w:eastAsia="宋体"/>
                <w:sz w:val="24"/>
              </w:rPr>
              <w:t>（</w:t>
            </w:r>
          </w:p>
        </w:tc>
        <w:tc>
          <w:tcPr>
            <w:tcW w:w="2463" w:type="dxa"/>
          </w:tcPr>
          <w:p>
            <w:pPr>
              <w:pStyle w:val="7"/>
              <w:spacing w:line="281" w:lineRule="exact"/>
              <w:ind w:left="119"/>
              <w:rPr>
                <w:sz w:val="24"/>
              </w:rPr>
            </w:pPr>
            <w:r>
              <w:rPr>
                <w:rFonts w:hint="eastAsia" w:ascii="宋体" w:eastAsia="宋体"/>
                <w:sz w:val="24"/>
              </w:rPr>
              <w:t>）</w:t>
            </w:r>
            <w:r>
              <w:rPr>
                <w:sz w:val="24"/>
              </w:rPr>
              <w:t>1.A. cars</w:t>
            </w:r>
          </w:p>
        </w:tc>
        <w:tc>
          <w:tcPr>
            <w:tcW w:w="2158" w:type="dxa"/>
          </w:tcPr>
          <w:p>
            <w:pPr>
              <w:pStyle w:val="7"/>
              <w:spacing w:line="266" w:lineRule="exact"/>
              <w:ind w:left="537"/>
              <w:rPr>
                <w:sz w:val="24"/>
              </w:rPr>
            </w:pPr>
            <w:r>
              <w:rPr>
                <w:sz w:val="24"/>
              </w:rPr>
              <w:t>B.parks</w:t>
            </w:r>
          </w:p>
        </w:tc>
        <w:tc>
          <w:tcPr>
            <w:tcW w:w="2037" w:type="dxa"/>
          </w:tcPr>
          <w:p>
            <w:pPr>
              <w:pStyle w:val="7"/>
              <w:spacing w:line="266" w:lineRule="exact"/>
              <w:ind w:left="479"/>
              <w:rPr>
                <w:sz w:val="24"/>
              </w:rPr>
            </w:pPr>
            <w:r>
              <w:rPr>
                <w:sz w:val="24"/>
              </w:rPr>
              <w:t>C. cards</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390" w:hRule="atLeast"/>
        </w:trPr>
        <w:tc>
          <w:tcPr>
            <w:tcW w:w="410" w:type="dxa"/>
          </w:tcPr>
          <w:p>
            <w:pPr>
              <w:pStyle w:val="7"/>
              <w:spacing w:before="36"/>
              <w:ind w:left="0" w:right="69"/>
              <w:jc w:val="center"/>
              <w:rPr>
                <w:rFonts w:hint="eastAsia" w:ascii="宋体" w:eastAsia="宋体"/>
                <w:sz w:val="24"/>
              </w:rPr>
            </w:pPr>
            <w:r>
              <w:rPr>
                <w:rFonts w:hint="eastAsia" w:ascii="宋体" w:eastAsia="宋体"/>
                <w:sz w:val="24"/>
              </w:rPr>
              <w:t>（</w:t>
            </w:r>
          </w:p>
        </w:tc>
        <w:tc>
          <w:tcPr>
            <w:tcW w:w="2463" w:type="dxa"/>
          </w:tcPr>
          <w:p>
            <w:pPr>
              <w:pStyle w:val="7"/>
              <w:spacing w:before="36"/>
              <w:ind w:left="119"/>
              <w:rPr>
                <w:sz w:val="24"/>
              </w:rPr>
            </w:pPr>
            <w:r>
              <w:rPr>
                <w:rFonts w:hint="eastAsia" w:ascii="宋体" w:eastAsia="宋体"/>
                <w:sz w:val="24"/>
              </w:rPr>
              <w:t>）</w:t>
            </w:r>
            <w:r>
              <w:rPr>
                <w:sz w:val="24"/>
              </w:rPr>
              <w:t>2.A. star-shaped</w:t>
            </w:r>
          </w:p>
        </w:tc>
        <w:tc>
          <w:tcPr>
            <w:tcW w:w="2158" w:type="dxa"/>
          </w:tcPr>
          <w:p>
            <w:pPr>
              <w:pStyle w:val="7"/>
              <w:spacing w:before="52"/>
              <w:ind w:left="537"/>
              <w:rPr>
                <w:sz w:val="24"/>
              </w:rPr>
            </w:pPr>
            <w:r>
              <w:rPr>
                <w:sz w:val="24"/>
              </w:rPr>
              <w:t>B.chocolate</w:t>
            </w:r>
          </w:p>
        </w:tc>
        <w:tc>
          <w:tcPr>
            <w:tcW w:w="2037" w:type="dxa"/>
          </w:tcPr>
          <w:p>
            <w:pPr>
              <w:pStyle w:val="7"/>
              <w:spacing w:before="52"/>
              <w:ind w:left="479"/>
              <w:rPr>
                <w:sz w:val="24"/>
              </w:rPr>
            </w:pPr>
            <w:r>
              <w:rPr>
                <w:sz w:val="24"/>
              </w:rPr>
              <w:t>C. heart-shaped</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90" w:hRule="atLeast"/>
        </w:trPr>
        <w:tc>
          <w:tcPr>
            <w:tcW w:w="410" w:type="dxa"/>
          </w:tcPr>
          <w:p>
            <w:pPr>
              <w:pStyle w:val="7"/>
              <w:spacing w:before="35"/>
              <w:ind w:left="0" w:right="69"/>
              <w:jc w:val="center"/>
              <w:rPr>
                <w:rFonts w:hint="eastAsia" w:ascii="宋体" w:eastAsia="宋体"/>
                <w:sz w:val="24"/>
              </w:rPr>
            </w:pPr>
            <w:r>
              <w:rPr>
                <w:rFonts w:hint="eastAsia" w:ascii="宋体" w:eastAsia="宋体"/>
                <w:sz w:val="24"/>
              </w:rPr>
              <w:t>（</w:t>
            </w:r>
          </w:p>
        </w:tc>
        <w:tc>
          <w:tcPr>
            <w:tcW w:w="2463" w:type="dxa"/>
          </w:tcPr>
          <w:p>
            <w:pPr>
              <w:pStyle w:val="7"/>
              <w:spacing w:before="35"/>
              <w:ind w:left="119"/>
              <w:rPr>
                <w:sz w:val="24"/>
              </w:rPr>
            </w:pPr>
            <w:r>
              <w:rPr>
                <w:rFonts w:hint="eastAsia" w:ascii="宋体" w:eastAsia="宋体"/>
                <w:sz w:val="24"/>
              </w:rPr>
              <w:t>）</w:t>
            </w:r>
            <w:r>
              <w:rPr>
                <w:sz w:val="24"/>
              </w:rPr>
              <w:t>3.A. blow</w:t>
            </w:r>
          </w:p>
        </w:tc>
        <w:tc>
          <w:tcPr>
            <w:tcW w:w="2158" w:type="dxa"/>
          </w:tcPr>
          <w:p>
            <w:pPr>
              <w:pStyle w:val="7"/>
              <w:spacing w:before="51"/>
              <w:ind w:left="537"/>
              <w:rPr>
                <w:sz w:val="24"/>
              </w:rPr>
            </w:pPr>
            <w:r>
              <w:rPr>
                <w:sz w:val="24"/>
              </w:rPr>
              <w:t>B.blue</w:t>
            </w:r>
          </w:p>
        </w:tc>
        <w:tc>
          <w:tcPr>
            <w:tcW w:w="2037" w:type="dxa"/>
          </w:tcPr>
          <w:p>
            <w:pPr>
              <w:pStyle w:val="7"/>
              <w:spacing w:before="51"/>
              <w:ind w:left="479"/>
              <w:rPr>
                <w:sz w:val="24"/>
              </w:rPr>
            </w:pPr>
            <w:r>
              <w:rPr>
                <w:sz w:val="24"/>
              </w:rPr>
              <w:t>C. balloon</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28" w:hRule="atLeast"/>
        </w:trPr>
        <w:tc>
          <w:tcPr>
            <w:tcW w:w="410" w:type="dxa"/>
          </w:tcPr>
          <w:p>
            <w:pPr>
              <w:pStyle w:val="7"/>
              <w:spacing w:before="36" w:line="272" w:lineRule="exact"/>
              <w:ind w:left="0" w:right="69"/>
              <w:jc w:val="center"/>
              <w:rPr>
                <w:rFonts w:hint="eastAsia" w:ascii="宋体" w:eastAsia="宋体"/>
                <w:sz w:val="24"/>
              </w:rPr>
            </w:pPr>
            <w:r>
              <w:rPr>
                <w:rFonts w:hint="eastAsia" w:ascii="宋体" w:eastAsia="宋体"/>
                <w:sz w:val="24"/>
              </w:rPr>
              <w:t>（</w:t>
            </w:r>
          </w:p>
        </w:tc>
        <w:tc>
          <w:tcPr>
            <w:tcW w:w="2463" w:type="dxa"/>
          </w:tcPr>
          <w:p>
            <w:pPr>
              <w:pStyle w:val="7"/>
              <w:spacing w:before="36" w:line="272" w:lineRule="exact"/>
              <w:ind w:left="119"/>
              <w:rPr>
                <w:sz w:val="24"/>
              </w:rPr>
            </w:pPr>
            <w:r>
              <w:rPr>
                <w:rFonts w:hint="eastAsia" w:ascii="宋体" w:eastAsia="宋体"/>
                <w:sz w:val="24"/>
              </w:rPr>
              <w:t>）</w:t>
            </w:r>
            <w:r>
              <w:rPr>
                <w:sz w:val="24"/>
              </w:rPr>
              <w:t>4.A. pictures</w:t>
            </w:r>
          </w:p>
        </w:tc>
        <w:tc>
          <w:tcPr>
            <w:tcW w:w="2158" w:type="dxa"/>
          </w:tcPr>
          <w:p>
            <w:pPr>
              <w:pStyle w:val="7"/>
              <w:spacing w:before="52" w:line="256" w:lineRule="exact"/>
              <w:ind w:left="537"/>
              <w:rPr>
                <w:sz w:val="24"/>
              </w:rPr>
            </w:pPr>
            <w:r>
              <w:rPr>
                <w:sz w:val="24"/>
              </w:rPr>
              <w:t>B.maps</w:t>
            </w:r>
          </w:p>
        </w:tc>
        <w:tc>
          <w:tcPr>
            <w:tcW w:w="2037" w:type="dxa"/>
          </w:tcPr>
          <w:p>
            <w:pPr>
              <w:pStyle w:val="7"/>
              <w:spacing w:before="52" w:line="256" w:lineRule="exact"/>
              <w:ind w:left="479"/>
              <w:rPr>
                <w:sz w:val="24"/>
              </w:rPr>
            </w:pPr>
            <w:r>
              <w:rPr>
                <w:sz w:val="24"/>
              </w:rPr>
              <w:t>C. stamps</w:t>
            </w:r>
          </w:p>
        </w:tc>
      </w:tr>
    </w:tbl>
    <w:p>
      <w:pPr>
        <w:pStyle w:val="2"/>
        <w:ind w:left="0"/>
        <w:rPr>
          <w:rFonts w:ascii="宋体"/>
        </w:rPr>
      </w:pPr>
    </w:p>
    <w:p>
      <w:pPr>
        <w:pStyle w:val="2"/>
        <w:spacing w:before="181"/>
        <w:rPr>
          <w:rFonts w:hint="eastAsia" w:ascii="宋体" w:eastAsia="宋体"/>
        </w:rPr>
      </w:pPr>
      <w:r>
        <w:rPr>
          <w:rFonts w:hint="eastAsia" w:ascii="宋体" w:eastAsia="宋体"/>
        </w:rPr>
        <w:t xml:space="preserve">（二）听问题，选择最佳答案，并将答案的标号写在答题卡中（4%） </w:t>
      </w:r>
    </w:p>
    <w:p>
      <w:pPr>
        <w:pStyle w:val="2"/>
        <w:spacing w:before="5"/>
        <w:ind w:left="0"/>
        <w:rPr>
          <w:rFonts w:ascii="宋体"/>
          <w:sz w:val="8"/>
        </w:rPr>
      </w:pPr>
    </w:p>
    <w:tbl>
      <w:tblPr>
        <w:tblStyle w:val="3"/>
        <w:tblW w:w="7764" w:type="dxa"/>
        <w:tblInd w:w="177"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410"/>
        <w:gridCol w:w="2792"/>
        <w:gridCol w:w="2136"/>
        <w:gridCol w:w="242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718" w:hRule="atLeast"/>
        </w:trPr>
        <w:tc>
          <w:tcPr>
            <w:tcW w:w="410" w:type="dxa"/>
          </w:tcPr>
          <w:p>
            <w:pPr>
              <w:pStyle w:val="7"/>
              <w:spacing w:line="281" w:lineRule="exact"/>
              <w:ind w:left="50"/>
              <w:rPr>
                <w:rFonts w:hint="eastAsia" w:ascii="宋体" w:eastAsia="宋体"/>
                <w:sz w:val="24"/>
              </w:rPr>
            </w:pPr>
            <w:r>
              <w:rPr>
                <w:rFonts w:hint="eastAsia" w:ascii="宋体" w:eastAsia="宋体"/>
                <w:sz w:val="24"/>
              </w:rPr>
              <w:t>（</w:t>
            </w:r>
          </w:p>
          <w:p>
            <w:pPr>
              <w:pStyle w:val="7"/>
              <w:spacing w:before="83"/>
              <w:ind w:left="50"/>
              <w:rPr>
                <w:rFonts w:hint="eastAsia" w:ascii="宋体" w:eastAsia="宋体"/>
                <w:sz w:val="24"/>
              </w:rPr>
            </w:pPr>
            <w:r>
              <w:rPr>
                <w:rFonts w:hint="eastAsia" w:ascii="宋体" w:eastAsia="宋体"/>
                <w:sz w:val="24"/>
              </w:rPr>
              <w:t>（</w:t>
            </w:r>
          </w:p>
        </w:tc>
        <w:tc>
          <w:tcPr>
            <w:tcW w:w="2792" w:type="dxa"/>
          </w:tcPr>
          <w:p>
            <w:pPr>
              <w:pStyle w:val="7"/>
              <w:spacing w:line="281" w:lineRule="exact"/>
              <w:ind w:left="119"/>
              <w:rPr>
                <w:sz w:val="24"/>
              </w:rPr>
            </w:pPr>
            <w:r>
              <w:rPr>
                <w:rFonts w:hint="eastAsia" w:ascii="宋体" w:eastAsia="宋体"/>
                <w:sz w:val="24"/>
              </w:rPr>
              <w:t>）</w:t>
            </w:r>
            <w:r>
              <w:rPr>
                <w:sz w:val="24"/>
              </w:rPr>
              <w:t>5.A. Yes,I am.</w:t>
            </w:r>
          </w:p>
          <w:p>
            <w:pPr>
              <w:pStyle w:val="7"/>
              <w:spacing w:before="83"/>
              <w:ind w:left="119"/>
              <w:rPr>
                <w:sz w:val="24"/>
              </w:rPr>
            </w:pPr>
            <w:r>
              <w:rPr>
                <w:rFonts w:hint="eastAsia" w:ascii="宋体" w:eastAsia="宋体"/>
                <w:sz w:val="24"/>
              </w:rPr>
              <w:t>）</w:t>
            </w:r>
            <w:r>
              <w:rPr>
                <w:sz w:val="24"/>
              </w:rPr>
              <w:t>6.A. She likes dancing.</w:t>
            </w:r>
          </w:p>
        </w:tc>
        <w:tc>
          <w:tcPr>
            <w:tcW w:w="2136" w:type="dxa"/>
          </w:tcPr>
          <w:p>
            <w:pPr>
              <w:pStyle w:val="7"/>
              <w:spacing w:line="266" w:lineRule="exact"/>
              <w:ind w:left="208"/>
              <w:rPr>
                <w:sz w:val="24"/>
              </w:rPr>
            </w:pPr>
            <w:r>
              <w:rPr>
                <w:sz w:val="24"/>
              </w:rPr>
              <w:t>B.Yes,I do.</w:t>
            </w:r>
          </w:p>
          <w:p>
            <w:pPr>
              <w:pStyle w:val="7"/>
              <w:spacing w:before="115"/>
              <w:ind w:left="208"/>
              <w:rPr>
                <w:sz w:val="24"/>
              </w:rPr>
            </w:pPr>
            <w:r>
              <w:rPr>
                <w:sz w:val="24"/>
              </w:rPr>
              <w:t>B.I’d like reading.</w:t>
            </w:r>
          </w:p>
        </w:tc>
        <w:tc>
          <w:tcPr>
            <w:tcW w:w="2426" w:type="dxa"/>
          </w:tcPr>
          <w:p>
            <w:pPr>
              <w:pStyle w:val="7"/>
              <w:spacing w:line="266" w:lineRule="exact"/>
              <w:ind w:left="172"/>
              <w:rPr>
                <w:sz w:val="24"/>
              </w:rPr>
            </w:pPr>
            <w:r>
              <w:rPr>
                <w:sz w:val="24"/>
              </w:rPr>
              <w:t>C. Yes,I can.</w:t>
            </w:r>
          </w:p>
          <w:p>
            <w:pPr>
              <w:pStyle w:val="7"/>
              <w:spacing w:before="115"/>
              <w:ind w:left="172"/>
              <w:rPr>
                <w:sz w:val="24"/>
              </w:rPr>
            </w:pPr>
            <w:r>
              <w:rPr>
                <w:sz w:val="24"/>
              </w:rPr>
              <w:t>C. He likes swimming.</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90" w:hRule="atLeast"/>
        </w:trPr>
        <w:tc>
          <w:tcPr>
            <w:tcW w:w="410" w:type="dxa"/>
          </w:tcPr>
          <w:p>
            <w:pPr>
              <w:pStyle w:val="7"/>
              <w:spacing w:before="35"/>
              <w:ind w:left="0" w:right="69"/>
              <w:jc w:val="center"/>
              <w:rPr>
                <w:rFonts w:hint="eastAsia" w:ascii="宋体" w:eastAsia="宋体"/>
                <w:sz w:val="24"/>
              </w:rPr>
            </w:pPr>
            <w:r>
              <w:rPr>
                <w:rFonts w:hint="eastAsia" w:ascii="宋体" w:eastAsia="宋体"/>
                <w:sz w:val="24"/>
              </w:rPr>
              <w:t>（</w:t>
            </w:r>
          </w:p>
        </w:tc>
        <w:tc>
          <w:tcPr>
            <w:tcW w:w="2792" w:type="dxa"/>
          </w:tcPr>
          <w:p>
            <w:pPr>
              <w:pStyle w:val="7"/>
              <w:spacing w:before="35"/>
              <w:ind w:left="119"/>
              <w:rPr>
                <w:sz w:val="24"/>
              </w:rPr>
            </w:pPr>
            <w:r>
              <w:rPr>
                <w:rFonts w:hint="eastAsia" w:ascii="宋体" w:eastAsia="宋体"/>
                <w:sz w:val="24"/>
              </w:rPr>
              <w:t>）</w:t>
            </w:r>
            <w:r>
              <w:rPr>
                <w:sz w:val="24"/>
              </w:rPr>
              <w:t>7.A. Very early.</w:t>
            </w:r>
          </w:p>
        </w:tc>
        <w:tc>
          <w:tcPr>
            <w:tcW w:w="2136" w:type="dxa"/>
          </w:tcPr>
          <w:p>
            <w:pPr>
              <w:pStyle w:val="7"/>
              <w:spacing w:before="51"/>
              <w:ind w:left="208"/>
              <w:rPr>
                <w:sz w:val="24"/>
              </w:rPr>
            </w:pPr>
            <w:r>
              <w:rPr>
                <w:sz w:val="24"/>
              </w:rPr>
              <w:t>B.By bike.</w:t>
            </w:r>
          </w:p>
        </w:tc>
        <w:tc>
          <w:tcPr>
            <w:tcW w:w="2426" w:type="dxa"/>
          </w:tcPr>
          <w:p>
            <w:pPr>
              <w:pStyle w:val="7"/>
              <w:spacing w:before="51"/>
              <w:ind w:left="172"/>
              <w:rPr>
                <w:sz w:val="24"/>
              </w:rPr>
            </w:pPr>
            <w:r>
              <w:rPr>
                <w:sz w:val="24"/>
              </w:rPr>
              <w:t>C. At 8:00 a.m.</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28" w:hRule="atLeast"/>
        </w:trPr>
        <w:tc>
          <w:tcPr>
            <w:tcW w:w="410" w:type="dxa"/>
          </w:tcPr>
          <w:p>
            <w:pPr>
              <w:pStyle w:val="7"/>
              <w:spacing w:before="36" w:line="272" w:lineRule="exact"/>
              <w:ind w:left="0" w:right="69"/>
              <w:jc w:val="center"/>
              <w:rPr>
                <w:rFonts w:hint="eastAsia" w:ascii="宋体" w:eastAsia="宋体"/>
                <w:sz w:val="24"/>
              </w:rPr>
            </w:pPr>
            <w:r>
              <w:rPr>
                <w:rFonts w:hint="eastAsia" w:ascii="宋体" w:eastAsia="宋体"/>
                <w:sz w:val="24"/>
              </w:rPr>
              <w:t>（</w:t>
            </w:r>
          </w:p>
        </w:tc>
        <w:tc>
          <w:tcPr>
            <w:tcW w:w="2792" w:type="dxa"/>
          </w:tcPr>
          <w:p>
            <w:pPr>
              <w:pStyle w:val="7"/>
              <w:spacing w:before="36" w:line="272" w:lineRule="exact"/>
              <w:ind w:left="119"/>
              <w:rPr>
                <w:sz w:val="24"/>
              </w:rPr>
            </w:pPr>
            <w:r>
              <w:rPr>
                <w:rFonts w:hint="eastAsia" w:ascii="宋体" w:eastAsia="宋体"/>
                <w:sz w:val="24"/>
              </w:rPr>
              <w:t>）</w:t>
            </w:r>
            <w:r>
              <w:rPr>
                <w:sz w:val="24"/>
              </w:rPr>
              <w:t>8.A. Yes, it is.</w:t>
            </w:r>
          </w:p>
        </w:tc>
        <w:tc>
          <w:tcPr>
            <w:tcW w:w="2136" w:type="dxa"/>
          </w:tcPr>
          <w:p>
            <w:pPr>
              <w:pStyle w:val="7"/>
              <w:spacing w:before="52" w:line="256" w:lineRule="exact"/>
              <w:ind w:left="208"/>
              <w:rPr>
                <w:sz w:val="24"/>
              </w:rPr>
            </w:pPr>
            <w:r>
              <w:rPr>
                <w:sz w:val="24"/>
              </w:rPr>
              <w:t>B.in June.</w:t>
            </w:r>
          </w:p>
        </w:tc>
        <w:tc>
          <w:tcPr>
            <w:tcW w:w="2426" w:type="dxa"/>
          </w:tcPr>
          <w:p>
            <w:pPr>
              <w:pStyle w:val="7"/>
              <w:spacing w:before="52" w:line="256" w:lineRule="exact"/>
              <w:ind w:left="172"/>
              <w:rPr>
                <w:sz w:val="24"/>
              </w:rPr>
            </w:pPr>
            <w:r>
              <w:rPr>
                <w:sz w:val="24"/>
              </w:rPr>
              <w:t>C. In September.</w:t>
            </w:r>
          </w:p>
        </w:tc>
      </w:tr>
    </w:tbl>
    <w:p>
      <w:pPr>
        <w:pStyle w:val="2"/>
        <w:ind w:left="0"/>
        <w:rPr>
          <w:rFonts w:ascii="宋体"/>
        </w:rPr>
      </w:pPr>
    </w:p>
    <w:p>
      <w:pPr>
        <w:pStyle w:val="2"/>
        <w:spacing w:before="180"/>
        <w:rPr>
          <w:rFonts w:hint="eastAsia" w:ascii="宋体" w:eastAsia="宋体"/>
        </w:rPr>
      </w:pPr>
      <w:r>
        <w:rPr>
          <w:rFonts w:hint="eastAsia" w:ascii="宋体" w:eastAsia="宋体"/>
        </w:rPr>
        <w:t xml:space="preserve">（三）根据录音内容给下列句子排序，并将数字的需要写在答题卡中（4%） </w:t>
      </w:r>
    </w:p>
    <w:p>
      <w:pPr>
        <w:pStyle w:val="2"/>
        <w:tabs>
          <w:tab w:val="left" w:pos="700"/>
        </w:tabs>
        <w:spacing w:before="82"/>
      </w:pPr>
      <w:r>
        <w:rPr>
          <w:rFonts w:hint="eastAsia" w:ascii="宋体" w:eastAsia="宋体"/>
        </w:rPr>
        <w:t>（</w:t>
      </w:r>
      <w:r>
        <w:rPr>
          <w:rFonts w:hint="eastAsia" w:ascii="宋体" w:eastAsia="宋体"/>
        </w:rPr>
        <w:tab/>
      </w:r>
      <w:r>
        <w:rPr>
          <w:rFonts w:hint="eastAsia" w:ascii="宋体" w:eastAsia="宋体"/>
        </w:rPr>
        <w:t>）</w:t>
      </w:r>
      <w:r>
        <w:t>9.They have small lunch</w:t>
      </w:r>
      <w:r>
        <w:rPr>
          <w:spacing w:val="-6"/>
        </w:rPr>
        <w:t xml:space="preserve"> </w:t>
      </w:r>
      <w:r>
        <w:t>boxes.</w:t>
      </w:r>
    </w:p>
    <w:p>
      <w:pPr>
        <w:pStyle w:val="2"/>
        <w:tabs>
          <w:tab w:val="left" w:pos="700"/>
        </w:tabs>
        <w:spacing w:before="84"/>
      </w:pPr>
      <w:r>
        <w:rPr>
          <w:rFonts w:hint="eastAsia" w:ascii="宋体" w:eastAsia="宋体"/>
        </w:rPr>
        <w:t>（</w:t>
      </w:r>
      <w:r>
        <w:rPr>
          <w:rFonts w:hint="eastAsia" w:ascii="宋体" w:eastAsia="宋体"/>
        </w:rPr>
        <w:tab/>
      </w:r>
      <w:r>
        <w:rPr>
          <w:rFonts w:hint="eastAsia" w:ascii="宋体" w:eastAsia="宋体"/>
        </w:rPr>
        <w:t>）</w:t>
      </w:r>
      <w:r>
        <w:t>10.Children in Australia usually bring lunch boxes to</w:t>
      </w:r>
      <w:r>
        <w:rPr>
          <w:spacing w:val="-9"/>
        </w:rPr>
        <w:t xml:space="preserve"> </w:t>
      </w:r>
      <w:r>
        <w:t>school.</w:t>
      </w:r>
    </w:p>
    <w:p>
      <w:pPr>
        <w:pStyle w:val="2"/>
        <w:tabs>
          <w:tab w:val="left" w:pos="700"/>
        </w:tabs>
        <w:spacing w:before="81"/>
      </w:pPr>
      <w:r>
        <w:rPr>
          <w:rFonts w:hint="eastAsia" w:ascii="宋体" w:eastAsia="宋体"/>
        </w:rPr>
        <w:t>（</w:t>
      </w:r>
      <w:r>
        <w:rPr>
          <w:rFonts w:hint="eastAsia" w:ascii="宋体" w:eastAsia="宋体"/>
        </w:rPr>
        <w:tab/>
      </w:r>
      <w:r>
        <w:rPr>
          <w:rFonts w:hint="eastAsia" w:ascii="宋体" w:eastAsia="宋体"/>
        </w:rPr>
        <w:t>）</w:t>
      </w:r>
      <w:r>
        <w:t>11.They often eat their lunch outside the</w:t>
      </w:r>
      <w:r>
        <w:rPr>
          <w:spacing w:val="-5"/>
        </w:rPr>
        <w:t xml:space="preserve"> </w:t>
      </w:r>
      <w:r>
        <w:t>classroom.</w:t>
      </w:r>
    </w:p>
    <w:p>
      <w:pPr>
        <w:pStyle w:val="2"/>
        <w:tabs>
          <w:tab w:val="left" w:pos="700"/>
        </w:tabs>
        <w:spacing w:before="84"/>
      </w:pPr>
      <w:r>
        <w:rPr>
          <w:rFonts w:hint="eastAsia" w:ascii="宋体" w:eastAsia="宋体"/>
        </w:rPr>
        <w:t>（</w:t>
      </w:r>
      <w:r>
        <w:rPr>
          <w:rFonts w:hint="eastAsia" w:ascii="宋体" w:eastAsia="宋体"/>
        </w:rPr>
        <w:tab/>
      </w:r>
      <w:r>
        <w:rPr>
          <w:rFonts w:hint="eastAsia" w:ascii="宋体" w:eastAsia="宋体"/>
        </w:rPr>
        <w:t>）</w:t>
      </w:r>
      <w:r>
        <w:t>12.Children in New Zealand bring their own lunch to</w:t>
      </w:r>
      <w:r>
        <w:rPr>
          <w:spacing w:val="-4"/>
        </w:rPr>
        <w:t xml:space="preserve"> </w:t>
      </w:r>
      <w:r>
        <w:t>school.</w:t>
      </w:r>
    </w:p>
    <w:p>
      <w:pPr>
        <w:pStyle w:val="2"/>
        <w:spacing w:before="81"/>
        <w:rPr>
          <w:rFonts w:ascii="宋体"/>
        </w:rPr>
      </w:pPr>
      <w:r>
        <w:rPr>
          <w:rFonts w:ascii="宋体"/>
        </w:rPr>
        <w:t xml:space="preserve"> </w:t>
      </w:r>
    </w:p>
    <w:p>
      <w:pPr>
        <w:pStyle w:val="2"/>
        <w:spacing w:before="84" w:line="302" w:lineRule="auto"/>
        <w:ind w:right="635"/>
        <w:rPr>
          <w:rFonts w:hint="eastAsia" w:ascii="宋体" w:hAnsi="宋体" w:eastAsia="宋体"/>
        </w:rPr>
      </w:pPr>
      <w:r>
        <w:rPr>
          <w:rFonts w:hint="eastAsia" w:ascii="宋体" w:hAnsi="宋体" w:eastAsia="宋体"/>
        </w:rPr>
        <w:t>（四</w:t>
      </w:r>
      <w:r>
        <w:rPr>
          <w:rFonts w:hint="eastAsia" w:ascii="宋体" w:hAnsi="宋体" w:eastAsia="宋体"/>
          <w:spacing w:val="-15"/>
        </w:rPr>
        <w:t>）</w:t>
      </w:r>
      <w:r>
        <w:rPr>
          <w:rFonts w:hint="eastAsia" w:ascii="宋体" w:hAnsi="宋体" w:eastAsia="宋体"/>
          <w:spacing w:val="-2"/>
        </w:rPr>
        <w:t>听录音并根据短文内容判断正误。正确的用</w:t>
      </w:r>
      <w:r>
        <w:rPr>
          <w:rFonts w:hint="eastAsia" w:ascii="宋体" w:hAnsi="宋体" w:eastAsia="宋体"/>
          <w:spacing w:val="-5"/>
        </w:rPr>
        <w:t>“T</w:t>
      </w:r>
      <w:r>
        <w:rPr>
          <w:rFonts w:hint="eastAsia" w:ascii="宋体" w:hAnsi="宋体" w:eastAsia="宋体"/>
          <w:spacing w:val="-7"/>
        </w:rPr>
        <w:t>”表示，错误的用</w:t>
      </w:r>
      <w:r>
        <w:rPr>
          <w:rFonts w:hint="eastAsia" w:ascii="宋体" w:hAnsi="宋体" w:eastAsia="宋体"/>
          <w:spacing w:val="-5"/>
        </w:rPr>
        <w:t>“F</w:t>
      </w:r>
      <w:r>
        <w:rPr>
          <w:rFonts w:hint="eastAsia" w:ascii="宋体" w:hAnsi="宋体" w:eastAsia="宋体"/>
          <w:spacing w:val="-16"/>
        </w:rPr>
        <w:t>”表</w:t>
      </w:r>
      <w:r>
        <w:rPr>
          <w:rFonts w:hint="eastAsia" w:ascii="宋体" w:hAnsi="宋体" w:eastAsia="宋体"/>
        </w:rPr>
        <w:t xml:space="preserve">示，并将答案填在答题卡中（4%） </w:t>
      </w:r>
    </w:p>
    <w:p>
      <w:pPr>
        <w:pStyle w:val="2"/>
        <w:tabs>
          <w:tab w:val="left" w:pos="700"/>
        </w:tabs>
        <w:spacing w:before="5"/>
      </w:pPr>
      <w:r>
        <w:rPr>
          <w:rFonts w:hint="eastAsia" w:ascii="宋体" w:eastAsia="宋体"/>
        </w:rPr>
        <w:t>（</w:t>
      </w:r>
      <w:r>
        <w:rPr>
          <w:rFonts w:hint="eastAsia" w:ascii="宋体" w:eastAsia="宋体"/>
        </w:rPr>
        <w:tab/>
      </w:r>
      <w:r>
        <w:rPr>
          <w:rFonts w:hint="eastAsia" w:ascii="宋体" w:eastAsia="宋体"/>
        </w:rPr>
        <w:t>）</w:t>
      </w:r>
      <w:r>
        <w:t>13.Ann and Lily are from</w:t>
      </w:r>
      <w:r>
        <w:rPr>
          <w:spacing w:val="-4"/>
        </w:rPr>
        <w:t xml:space="preserve"> </w:t>
      </w:r>
      <w:r>
        <w:t>England.</w:t>
      </w:r>
    </w:p>
    <w:p>
      <w:pPr>
        <w:pStyle w:val="2"/>
        <w:tabs>
          <w:tab w:val="left" w:pos="700"/>
        </w:tabs>
        <w:spacing w:before="81"/>
      </w:pPr>
      <w:r>
        <w:rPr>
          <w:rFonts w:hint="eastAsia" w:ascii="宋体" w:eastAsia="宋体"/>
        </w:rPr>
        <w:t>（</w:t>
      </w:r>
      <w:r>
        <w:rPr>
          <w:rFonts w:hint="eastAsia" w:ascii="宋体" w:eastAsia="宋体"/>
        </w:rPr>
        <w:tab/>
      </w:r>
      <w:r>
        <w:rPr>
          <w:rFonts w:hint="eastAsia" w:ascii="宋体" w:eastAsia="宋体"/>
        </w:rPr>
        <w:t>）</w:t>
      </w:r>
      <w:r>
        <w:t>14.Ann and Lily study in Beijing</w:t>
      </w:r>
      <w:r>
        <w:rPr>
          <w:spacing w:val="-10"/>
        </w:rPr>
        <w:t xml:space="preserve"> </w:t>
      </w:r>
      <w:r>
        <w:t>now.</w:t>
      </w:r>
    </w:p>
    <w:p>
      <w:pPr>
        <w:pStyle w:val="2"/>
        <w:tabs>
          <w:tab w:val="left" w:pos="700"/>
        </w:tabs>
        <w:spacing w:before="84"/>
      </w:pPr>
      <w:r>
        <w:rPr>
          <w:rFonts w:hint="eastAsia" w:ascii="宋体" w:hAnsi="宋体" w:eastAsia="宋体"/>
        </w:rPr>
        <w:t>（</w:t>
      </w:r>
      <w:r>
        <w:rPr>
          <w:rFonts w:hint="eastAsia" w:ascii="宋体" w:hAnsi="宋体" w:eastAsia="宋体"/>
        </w:rPr>
        <w:tab/>
      </w:r>
      <w:r>
        <w:rPr>
          <w:rFonts w:hint="eastAsia" w:ascii="宋体" w:hAnsi="宋体" w:eastAsia="宋体"/>
        </w:rPr>
        <w:t>）</w:t>
      </w:r>
      <w:r>
        <w:t>15.They will go to Hangzhou and Xi’an in</w:t>
      </w:r>
      <w:r>
        <w:rPr>
          <w:spacing w:val="-5"/>
        </w:rPr>
        <w:t xml:space="preserve"> </w:t>
      </w:r>
      <w:r>
        <w:t>July.</w:t>
      </w:r>
    </w:p>
    <w:p>
      <w:pPr>
        <w:pStyle w:val="2"/>
        <w:tabs>
          <w:tab w:val="left" w:pos="700"/>
        </w:tabs>
        <w:spacing w:before="82"/>
      </w:pPr>
      <w:r>
        <w:rPr>
          <w:rFonts w:hint="eastAsia" w:ascii="宋体" w:eastAsia="宋体"/>
        </w:rPr>
        <w:t>（</w:t>
      </w:r>
      <w:r>
        <w:rPr>
          <w:rFonts w:hint="eastAsia" w:ascii="宋体" w:eastAsia="宋体"/>
        </w:rPr>
        <w:tab/>
      </w:r>
      <w:r>
        <w:rPr>
          <w:rFonts w:hint="eastAsia" w:ascii="宋体" w:eastAsia="宋体"/>
        </w:rPr>
        <w:t>）</w:t>
      </w:r>
      <w:r>
        <w:t>16. They are going back home to England on the 5th of</w:t>
      </w:r>
      <w:r>
        <w:rPr>
          <w:spacing w:val="-24"/>
        </w:rPr>
        <w:t xml:space="preserve"> </w:t>
      </w:r>
      <w:r>
        <w:t>August.</w:t>
      </w:r>
    </w:p>
    <w:p>
      <w:pPr>
        <w:pStyle w:val="2"/>
        <w:spacing w:before="83"/>
        <w:rPr>
          <w:rFonts w:ascii="宋体"/>
        </w:rPr>
      </w:pPr>
      <w:r>
        <w:rPr>
          <w:rFonts w:ascii="宋体"/>
        </w:rPr>
        <w:t xml:space="preserve"> </w:t>
      </w:r>
    </w:p>
    <w:p>
      <w:pPr>
        <w:pStyle w:val="2"/>
        <w:spacing w:before="82"/>
        <w:rPr>
          <w:rFonts w:hint="eastAsia" w:ascii="宋体" w:eastAsia="宋体"/>
        </w:rPr>
      </w:pPr>
      <w:r>
        <w:rPr>
          <w:rFonts w:hint="eastAsia" w:ascii="宋体" w:eastAsia="宋体"/>
        </w:rPr>
        <w:t xml:space="preserve">(五)根据录音内容补全下面的句子，并将答案写在答题卡的横线上（4%） </w:t>
      </w:r>
    </w:p>
    <w:p>
      <w:pPr>
        <w:pStyle w:val="2"/>
        <w:tabs>
          <w:tab w:val="left" w:pos="4720"/>
          <w:tab w:val="left" w:pos="5206"/>
          <w:tab w:val="left" w:pos="5594"/>
        </w:tabs>
        <w:spacing w:before="99" w:line="338" w:lineRule="auto"/>
        <w:ind w:right="2791"/>
      </w:pPr>
      <w:r>
        <w:t>17.I</w:t>
      </w:r>
      <w:r>
        <w:rPr>
          <w:spacing w:val="-6"/>
        </w:rPr>
        <w:t xml:space="preserve"> </w:t>
      </w:r>
      <w:r>
        <w:t>often</w:t>
      </w:r>
      <w:r>
        <w:rPr>
          <w:spacing w:val="1"/>
        </w:rPr>
        <w:t xml:space="preserve"> </w:t>
      </w:r>
      <w:r>
        <w:t>have</w:t>
      </w:r>
      <w:r>
        <w:rPr>
          <w:u w:val="single"/>
        </w:rPr>
        <w:t xml:space="preserve"> </w:t>
      </w:r>
      <w:r>
        <w:rPr>
          <w:u w:val="single"/>
        </w:rPr>
        <w:tab/>
      </w:r>
      <w:r>
        <w:rPr>
          <w:u w:val="single"/>
        </w:rPr>
        <w:tab/>
      </w:r>
      <w:r>
        <w:t>at home. 18.</w:t>
      </w:r>
      <w:r>
        <w:rPr>
          <w:u w:val="single"/>
        </w:rPr>
        <w:t xml:space="preserve"> </w:t>
      </w:r>
      <w:r>
        <w:rPr>
          <w:u w:val="single"/>
        </w:rPr>
        <w:tab/>
      </w:r>
      <w:r>
        <w:t>is in September. 19.I’ll get some</w:t>
      </w:r>
      <w:r>
        <w:rPr>
          <w:spacing w:val="-2"/>
        </w:rPr>
        <w:t xml:space="preserve"> </w:t>
      </w:r>
      <w:r>
        <w:t>candy</w:t>
      </w:r>
      <w:r>
        <w:rPr>
          <w:spacing w:val="-4"/>
        </w:rPr>
        <w:t xml:space="preserve"> </w:t>
      </w:r>
      <w:r>
        <w:t>and</w:t>
      </w:r>
      <w:r>
        <w:rPr>
          <w:u w:val="single"/>
        </w:rPr>
        <w:t xml:space="preserve"> </w:t>
      </w:r>
      <w:r>
        <w:rPr>
          <w:u w:val="single"/>
        </w:rPr>
        <w:tab/>
      </w:r>
      <w:r>
        <w:rPr>
          <w:u w:val="single"/>
        </w:rPr>
        <w:tab/>
      </w:r>
      <w:r>
        <w:rPr>
          <w:u w:val="single"/>
        </w:rPr>
        <w:tab/>
      </w:r>
      <w:r>
        <w:t>for</w:t>
      </w:r>
      <w:r>
        <w:rPr>
          <w:spacing w:val="8"/>
        </w:rPr>
        <w:t xml:space="preserve"> </w:t>
      </w:r>
      <w:r>
        <w:rPr>
          <w:spacing w:val="-7"/>
        </w:rPr>
        <w:t>you.</w:t>
      </w:r>
    </w:p>
    <w:p>
      <w:pPr>
        <w:pStyle w:val="6"/>
        <w:numPr>
          <w:ilvl w:val="0"/>
          <w:numId w:val="1"/>
        </w:numPr>
        <w:tabs>
          <w:tab w:val="left" w:pos="523"/>
          <w:tab w:val="left" w:pos="4505"/>
        </w:tabs>
        <w:spacing w:before="2" w:after="0" w:line="240" w:lineRule="auto"/>
        <w:ind w:left="522" w:right="0" w:hanging="303"/>
        <w:jc w:val="left"/>
        <w:rPr>
          <w:sz w:val="24"/>
        </w:rPr>
      </w:pPr>
      <w:r>
        <w:rPr>
          <w:sz w:val="24"/>
        </w:rPr>
        <w:t>I think</w:t>
      </w:r>
      <w:r>
        <w:rPr>
          <w:spacing w:val="-7"/>
          <w:sz w:val="24"/>
        </w:rPr>
        <w:t xml:space="preserve"> </w:t>
      </w:r>
      <w:r>
        <w:rPr>
          <w:sz w:val="24"/>
        </w:rPr>
        <w:t>it is</w:t>
      </w:r>
      <w:r>
        <w:rPr>
          <w:sz w:val="24"/>
          <w:u w:val="single"/>
        </w:rPr>
        <w:t xml:space="preserve"> </w:t>
      </w:r>
      <w:r>
        <w:rPr>
          <w:sz w:val="24"/>
          <w:u w:val="single"/>
        </w:rPr>
        <w:tab/>
      </w:r>
      <w:r>
        <w:rPr>
          <w:sz w:val="24"/>
        </w:rPr>
        <w:t>to play the</w:t>
      </w:r>
      <w:r>
        <w:rPr>
          <w:spacing w:val="-5"/>
          <w:sz w:val="24"/>
        </w:rPr>
        <w:t xml:space="preserve"> </w:t>
      </w:r>
      <w:r>
        <w:rPr>
          <w:sz w:val="24"/>
        </w:rPr>
        <w:t>piano.</w:t>
      </w:r>
    </w:p>
    <w:p>
      <w:pPr>
        <w:pStyle w:val="6"/>
        <w:numPr>
          <w:ilvl w:val="0"/>
          <w:numId w:val="1"/>
        </w:numPr>
        <w:tabs>
          <w:tab w:val="left" w:pos="522"/>
          <w:tab w:val="left" w:pos="5604"/>
          <w:tab w:val="left" w:pos="6351"/>
        </w:tabs>
        <w:spacing w:before="115" w:after="0" w:line="338" w:lineRule="auto"/>
        <w:ind w:left="220" w:right="1783" w:firstLine="0"/>
        <w:jc w:val="left"/>
        <w:rPr>
          <w:sz w:val="24"/>
        </w:rPr>
      </w:pPr>
      <w:r>
        <w:rPr>
          <w:sz w:val="24"/>
        </w:rPr>
        <w:t>My grandpa is</w:t>
      </w:r>
      <w:r>
        <w:rPr>
          <w:spacing w:val="-5"/>
          <w:sz w:val="24"/>
        </w:rPr>
        <w:t xml:space="preserve"> </w:t>
      </w:r>
      <w:r>
        <w:rPr>
          <w:sz w:val="24"/>
        </w:rPr>
        <w:t>interested</w:t>
      </w:r>
      <w:r>
        <w:rPr>
          <w:spacing w:val="-1"/>
          <w:sz w:val="24"/>
        </w:rPr>
        <w:t xml:space="preserve"> </w:t>
      </w:r>
      <w:r>
        <w:rPr>
          <w:sz w:val="24"/>
        </w:rPr>
        <w:t>in</w:t>
      </w:r>
      <w:r>
        <w:rPr>
          <w:sz w:val="24"/>
          <w:u w:val="single"/>
        </w:rPr>
        <w:t xml:space="preserve"> </w:t>
      </w:r>
      <w:r>
        <w:rPr>
          <w:sz w:val="24"/>
          <w:u w:val="single"/>
        </w:rPr>
        <w:tab/>
      </w:r>
      <w:r>
        <w:rPr>
          <w:sz w:val="24"/>
        </w:rPr>
        <w:t xml:space="preserve">tea in the </w:t>
      </w:r>
      <w:r>
        <w:rPr>
          <w:spacing w:val="-3"/>
          <w:sz w:val="24"/>
        </w:rPr>
        <w:t xml:space="preserve">evening. </w:t>
      </w:r>
      <w:r>
        <w:rPr>
          <w:sz w:val="24"/>
        </w:rPr>
        <w:t>22.The baby is crying,</w:t>
      </w:r>
      <w:r>
        <w:rPr>
          <w:spacing w:val="-7"/>
          <w:sz w:val="24"/>
        </w:rPr>
        <w:t xml:space="preserve"> </w:t>
      </w:r>
      <w:r>
        <w:rPr>
          <w:sz w:val="24"/>
        </w:rPr>
        <w:t>because</w:t>
      </w:r>
      <w:r>
        <w:rPr>
          <w:spacing w:val="-1"/>
          <w:sz w:val="24"/>
        </w:rPr>
        <w:t xml:space="preserve"> </w:t>
      </w:r>
      <w:r>
        <w:rPr>
          <w:sz w:val="24"/>
        </w:rPr>
        <w:t>he’s</w:t>
      </w:r>
      <w:r>
        <w:rPr>
          <w:sz w:val="24"/>
          <w:u w:val="single"/>
        </w:rPr>
        <w:t xml:space="preserve"> </w:t>
      </w:r>
      <w:r>
        <w:rPr>
          <w:sz w:val="24"/>
          <w:u w:val="single"/>
        </w:rPr>
        <w:tab/>
      </w:r>
      <w:r>
        <w:rPr>
          <w:sz w:val="24"/>
          <w:u w:val="single"/>
        </w:rPr>
        <w:tab/>
      </w:r>
      <w:r>
        <w:rPr>
          <w:sz w:val="24"/>
        </w:rPr>
        <w:t>.</w:t>
      </w:r>
    </w:p>
    <w:p>
      <w:pPr>
        <w:spacing w:after="0" w:line="338" w:lineRule="auto"/>
        <w:jc w:val="left"/>
        <w:rPr>
          <w:sz w:val="24"/>
        </w:rPr>
        <w:sectPr>
          <w:headerReference r:id="rId5" w:type="default"/>
          <w:footerReference r:id="rId6" w:type="default"/>
          <w:type w:val="continuous"/>
          <w:pgSz w:w="11910" w:h="16840"/>
          <w:pgMar w:top="1400" w:right="1180" w:bottom="1380" w:left="1580" w:header="1082" w:footer="1193" w:gutter="0"/>
          <w:pgNumType w:start="1"/>
          <w:cols w:space="720" w:num="1"/>
        </w:sectPr>
      </w:pPr>
    </w:p>
    <w:p>
      <w:pPr>
        <w:pStyle w:val="6"/>
        <w:numPr>
          <w:ilvl w:val="0"/>
          <w:numId w:val="2"/>
        </w:numPr>
        <w:tabs>
          <w:tab w:val="left" w:pos="523"/>
          <w:tab w:val="left" w:pos="5316"/>
          <w:tab w:val="left" w:pos="5954"/>
        </w:tabs>
        <w:spacing w:before="80" w:after="0" w:line="338" w:lineRule="auto"/>
        <w:ind w:left="220" w:right="1829" w:firstLine="0"/>
        <w:jc w:val="left"/>
        <w:rPr>
          <w:sz w:val="24"/>
        </w:rPr>
      </w:pPr>
      <w:r>
        <w:rPr>
          <w:sz w:val="24"/>
        </w:rPr>
        <w:t>Lisa’s mother</w:t>
      </w:r>
      <w:r>
        <w:rPr>
          <w:spacing w:val="-4"/>
          <w:sz w:val="24"/>
        </w:rPr>
        <w:t xml:space="preserve"> </w:t>
      </w:r>
      <w:r>
        <w:rPr>
          <w:sz w:val="24"/>
        </w:rPr>
        <w:t>cleans</w:t>
      </w:r>
      <w:r>
        <w:rPr>
          <w:spacing w:val="-1"/>
          <w:sz w:val="24"/>
        </w:rPr>
        <w:t xml:space="preserve"> </w:t>
      </w:r>
      <w:r>
        <w:rPr>
          <w:sz w:val="24"/>
        </w:rPr>
        <w:t>the</w:t>
      </w:r>
      <w:r>
        <w:rPr>
          <w:sz w:val="24"/>
          <w:u w:val="single"/>
        </w:rPr>
        <w:t xml:space="preserve"> </w:t>
      </w:r>
      <w:r>
        <w:rPr>
          <w:sz w:val="24"/>
          <w:u w:val="single"/>
        </w:rPr>
        <w:tab/>
      </w:r>
      <w:r>
        <w:rPr>
          <w:sz w:val="24"/>
        </w:rPr>
        <w:t xml:space="preserve">and doors every </w:t>
      </w:r>
      <w:r>
        <w:rPr>
          <w:spacing w:val="-5"/>
          <w:sz w:val="24"/>
        </w:rPr>
        <w:t xml:space="preserve">day. </w:t>
      </w:r>
      <w:r>
        <w:rPr>
          <w:sz w:val="24"/>
        </w:rPr>
        <w:t>24.Today is Tom’s birthday. Look,</w:t>
      </w:r>
      <w:r>
        <w:rPr>
          <w:spacing w:val="-4"/>
          <w:sz w:val="24"/>
        </w:rPr>
        <w:t xml:space="preserve"> </w:t>
      </w:r>
      <w:r>
        <w:rPr>
          <w:sz w:val="24"/>
        </w:rPr>
        <w:t>he</w:t>
      </w:r>
      <w:r>
        <w:rPr>
          <w:spacing w:val="-2"/>
          <w:sz w:val="24"/>
        </w:rPr>
        <w:t xml:space="preserve"> </w:t>
      </w:r>
      <w:r>
        <w:rPr>
          <w:sz w:val="24"/>
        </w:rPr>
        <w:t>is</w:t>
      </w:r>
      <w:r>
        <w:rPr>
          <w:sz w:val="24"/>
          <w:u w:val="single"/>
        </w:rPr>
        <w:t xml:space="preserve"> </w:t>
      </w:r>
      <w:r>
        <w:rPr>
          <w:sz w:val="24"/>
          <w:u w:val="single"/>
        </w:rPr>
        <w:tab/>
      </w:r>
      <w:r>
        <w:rPr>
          <w:sz w:val="24"/>
          <w:u w:val="single"/>
        </w:rPr>
        <w:tab/>
      </w:r>
      <w:r>
        <w:rPr>
          <w:sz w:val="24"/>
        </w:rPr>
        <w:t>the candles.</w:t>
      </w:r>
    </w:p>
    <w:p>
      <w:pPr>
        <w:pStyle w:val="2"/>
        <w:spacing w:line="255" w:lineRule="exact"/>
        <w:rPr>
          <w:rFonts w:ascii="宋体"/>
        </w:rPr>
      </w:pPr>
      <w:r>
        <w:rPr>
          <w:rFonts w:ascii="宋体"/>
        </w:rPr>
        <w:t xml:space="preserve"> </w:t>
      </w:r>
    </w:p>
    <w:p>
      <w:pPr>
        <w:pStyle w:val="2"/>
        <w:tabs>
          <w:tab w:val="left" w:pos="940"/>
        </w:tabs>
        <w:spacing w:before="4"/>
        <w:rPr>
          <w:rFonts w:hint="eastAsia" w:ascii="宋体" w:eastAsia="宋体"/>
        </w:rPr>
      </w:pPr>
      <w:r>
        <w:rPr>
          <w:rFonts w:hint="eastAsia" w:ascii="宋体" w:eastAsia="宋体"/>
        </w:rPr>
        <w:t>二、</w:t>
      </w:r>
      <w:r>
        <w:rPr>
          <w:rFonts w:hint="eastAsia" w:ascii="宋体" w:eastAsia="宋体"/>
        </w:rPr>
        <w:tab/>
      </w:r>
      <w:r>
        <w:rPr>
          <w:rFonts w:hint="eastAsia" w:ascii="宋体" w:eastAsia="宋体"/>
        </w:rPr>
        <w:t xml:space="preserve">单项选择，并将答案写在答题卡中（20%） </w:t>
      </w:r>
    </w:p>
    <w:p>
      <w:pPr>
        <w:pStyle w:val="2"/>
        <w:tabs>
          <w:tab w:val="left" w:pos="479"/>
          <w:tab w:val="left" w:pos="3332"/>
        </w:tabs>
        <w:spacing w:before="43"/>
        <w:ind w:left="0" w:right="4672"/>
        <w:jc w:val="center"/>
      </w:pPr>
      <w:r>
        <w:rPr>
          <w:rFonts w:hint="eastAsia" w:ascii="宋体" w:eastAsia="宋体"/>
        </w:rPr>
        <w:t>（</w:t>
      </w:r>
      <w:r>
        <w:rPr>
          <w:rFonts w:hint="eastAsia" w:ascii="宋体" w:eastAsia="宋体"/>
        </w:rPr>
        <w:tab/>
      </w:r>
      <w:r>
        <w:rPr>
          <w:rFonts w:hint="eastAsia" w:ascii="宋体" w:eastAsia="宋体"/>
        </w:rPr>
        <w:t>）</w:t>
      </w:r>
      <w:r>
        <w:t>25.Winter is</w:t>
      </w:r>
      <w:r>
        <w:rPr>
          <w:spacing w:val="-1"/>
        </w:rPr>
        <w:t xml:space="preserve"> </w:t>
      </w:r>
      <w:r>
        <w:t>a</w:t>
      </w:r>
      <w:r>
        <w:rPr>
          <w:u w:val="single"/>
        </w:rPr>
        <w:t xml:space="preserve"> </w:t>
      </w:r>
      <w:r>
        <w:rPr>
          <w:u w:val="single"/>
        </w:rPr>
        <w:tab/>
      </w:r>
      <w:r>
        <w:t>season.</w:t>
      </w:r>
    </w:p>
    <w:p>
      <w:pPr>
        <w:pStyle w:val="2"/>
        <w:tabs>
          <w:tab w:val="left" w:pos="1680"/>
          <w:tab w:val="left" w:pos="3360"/>
          <w:tab w:val="left" w:pos="5460"/>
        </w:tabs>
        <w:spacing w:before="97"/>
        <w:ind w:left="0" w:right="679"/>
        <w:jc w:val="center"/>
      </w:pPr>
      <w:r>
        <w:t>A.white</w:t>
      </w:r>
      <w:r>
        <w:tab/>
      </w:r>
      <w:r>
        <w:t>B.green</w:t>
      </w:r>
      <w:r>
        <w:tab/>
      </w:r>
      <w:r>
        <w:t>C.glod</w:t>
      </w:r>
      <w:r>
        <w:tab/>
      </w:r>
      <w:r>
        <w:t>D.yellow</w:t>
      </w:r>
    </w:p>
    <w:p>
      <w:pPr>
        <w:pStyle w:val="2"/>
        <w:tabs>
          <w:tab w:val="left" w:pos="479"/>
          <w:tab w:val="left" w:pos="2279"/>
        </w:tabs>
        <w:spacing w:before="99"/>
        <w:ind w:left="0" w:right="2721"/>
        <w:jc w:val="center"/>
      </w:pPr>
      <w:r>
        <w:rPr>
          <w:rFonts w:hint="eastAsia" w:ascii="宋体" w:eastAsia="宋体"/>
        </w:rPr>
        <w:t>（</w:t>
      </w:r>
      <w:r>
        <w:rPr>
          <w:rFonts w:hint="eastAsia" w:ascii="宋体" w:eastAsia="宋体"/>
        </w:rPr>
        <w:tab/>
      </w:r>
      <w:r>
        <w:rPr>
          <w:rFonts w:hint="eastAsia" w:ascii="宋体" w:eastAsia="宋体"/>
        </w:rPr>
        <w:t>）</w:t>
      </w:r>
      <w:r>
        <w:t>26.</w:t>
      </w:r>
      <w:r>
        <w:rPr>
          <w:u w:val="single"/>
        </w:rPr>
        <w:t xml:space="preserve"> </w:t>
      </w:r>
      <w:r>
        <w:rPr>
          <w:u w:val="single"/>
        </w:rPr>
        <w:tab/>
      </w:r>
      <w:r>
        <w:t>comes before April but after</w:t>
      </w:r>
      <w:r>
        <w:rPr>
          <w:spacing w:val="-6"/>
        </w:rPr>
        <w:t xml:space="preserve"> </w:t>
      </w:r>
      <w:r>
        <w:t>February.</w:t>
      </w:r>
    </w:p>
    <w:p>
      <w:pPr>
        <w:pStyle w:val="2"/>
        <w:tabs>
          <w:tab w:val="left" w:pos="1680"/>
          <w:tab w:val="left" w:pos="3360"/>
          <w:tab w:val="left" w:pos="5460"/>
        </w:tabs>
        <w:spacing w:before="98"/>
        <w:ind w:left="0" w:right="318"/>
        <w:jc w:val="center"/>
      </w:pPr>
      <w:r>
        <w:t>A.January</w:t>
      </w:r>
      <w:r>
        <w:tab/>
      </w:r>
      <w:r>
        <w:t>B.March</w:t>
      </w:r>
      <w:r>
        <w:tab/>
      </w:r>
      <w:r>
        <w:t>C.June</w:t>
      </w:r>
      <w:r>
        <w:tab/>
      </w:r>
      <w:r>
        <w:t>D.November</w:t>
      </w:r>
    </w:p>
    <w:p>
      <w:pPr>
        <w:pStyle w:val="2"/>
        <w:tabs>
          <w:tab w:val="left" w:pos="479"/>
          <w:tab w:val="left" w:pos="4007"/>
        </w:tabs>
        <w:spacing w:before="99"/>
        <w:ind w:left="0" w:right="4350"/>
        <w:jc w:val="center"/>
      </w:pPr>
      <w:r>
        <w:rPr>
          <w:rFonts w:hint="eastAsia" w:ascii="宋体" w:eastAsia="宋体"/>
        </w:rPr>
        <w:t>（</w:t>
      </w:r>
      <w:r>
        <w:rPr>
          <w:rFonts w:hint="eastAsia" w:ascii="宋体" w:eastAsia="宋体"/>
        </w:rPr>
        <w:tab/>
      </w:r>
      <w:r>
        <w:rPr>
          <w:rFonts w:hint="eastAsia" w:ascii="宋体" w:eastAsia="宋体"/>
        </w:rPr>
        <w:t>）</w:t>
      </w:r>
      <w:r>
        <w:t>27.Labour Day</w:t>
      </w:r>
      <w:r>
        <w:rPr>
          <w:spacing w:val="-6"/>
        </w:rPr>
        <w:t xml:space="preserve"> </w:t>
      </w:r>
      <w:r>
        <w:t>is</w:t>
      </w:r>
      <w:r>
        <w:rPr>
          <w:spacing w:val="2"/>
        </w:rPr>
        <w:t xml:space="preserve"> </w:t>
      </w:r>
      <w:r>
        <w:t>on</w:t>
      </w:r>
      <w:r>
        <w:rPr>
          <w:u w:val="single"/>
        </w:rPr>
        <w:t xml:space="preserve"> </w:t>
      </w:r>
      <w:r>
        <w:rPr>
          <w:u w:val="single"/>
        </w:rPr>
        <w:tab/>
      </w:r>
      <w:r>
        <w:t>1st.</w:t>
      </w:r>
    </w:p>
    <w:p>
      <w:pPr>
        <w:pStyle w:val="2"/>
        <w:tabs>
          <w:tab w:val="left" w:pos="1680"/>
          <w:tab w:val="left" w:pos="3360"/>
          <w:tab w:val="left" w:pos="5460"/>
        </w:tabs>
        <w:spacing w:before="98"/>
        <w:ind w:left="0" w:right="557"/>
        <w:jc w:val="center"/>
      </w:pPr>
      <w:r>
        <w:t>A.April</w:t>
      </w:r>
      <w:r>
        <w:tab/>
      </w:r>
      <w:r>
        <w:t>B.May</w:t>
      </w:r>
      <w:r>
        <w:tab/>
      </w:r>
      <w:r>
        <w:t>C.September</w:t>
      </w:r>
      <w:r>
        <w:tab/>
      </w:r>
      <w:r>
        <w:t>D.October</w:t>
      </w:r>
    </w:p>
    <w:p>
      <w:pPr>
        <w:pStyle w:val="2"/>
        <w:tabs>
          <w:tab w:val="left" w:pos="479"/>
          <w:tab w:val="left" w:pos="4193"/>
        </w:tabs>
        <w:spacing w:before="99"/>
        <w:ind w:left="0" w:right="3326"/>
        <w:jc w:val="center"/>
      </w:pPr>
      <w:r>
        <w:rPr>
          <w:rFonts w:hint="eastAsia" w:ascii="宋体" w:eastAsia="宋体"/>
        </w:rPr>
        <w:t>（</w:t>
      </w:r>
      <w:r>
        <w:rPr>
          <w:rFonts w:hint="eastAsia" w:ascii="宋体" w:eastAsia="宋体"/>
        </w:rPr>
        <w:tab/>
      </w:r>
      <w:r>
        <w:rPr>
          <w:rFonts w:hint="eastAsia" w:ascii="宋体" w:eastAsia="宋体"/>
        </w:rPr>
        <w:t>）</w:t>
      </w:r>
      <w:r>
        <w:t>28.Our teacher</w:t>
      </w:r>
      <w:r>
        <w:rPr>
          <w:spacing w:val="-3"/>
        </w:rPr>
        <w:t xml:space="preserve"> </w:t>
      </w:r>
      <w:r>
        <w:t>tells</w:t>
      </w:r>
      <w:r>
        <w:rPr>
          <w:spacing w:val="-1"/>
        </w:rPr>
        <w:t xml:space="preserve"> </w:t>
      </w:r>
      <w:r>
        <w:t>us</w:t>
      </w:r>
      <w:r>
        <w:rPr>
          <w:u w:val="single"/>
        </w:rPr>
        <w:t xml:space="preserve"> </w:t>
      </w:r>
      <w:r>
        <w:rPr>
          <w:u w:val="single"/>
        </w:rPr>
        <w:tab/>
      </w:r>
      <w:r>
        <w:t>in the</w:t>
      </w:r>
      <w:r>
        <w:rPr>
          <w:spacing w:val="-1"/>
        </w:rPr>
        <w:t xml:space="preserve"> </w:t>
      </w:r>
      <w:r>
        <w:t>street.</w:t>
      </w:r>
    </w:p>
    <w:p>
      <w:pPr>
        <w:pStyle w:val="2"/>
        <w:tabs>
          <w:tab w:val="left" w:pos="1680"/>
          <w:tab w:val="left" w:pos="3360"/>
          <w:tab w:val="left" w:pos="5460"/>
        </w:tabs>
        <w:spacing w:before="97"/>
        <w:ind w:left="0" w:right="309"/>
        <w:jc w:val="center"/>
      </w:pPr>
      <w:r>
        <w:t>A.not</w:t>
      </w:r>
      <w:r>
        <w:rPr>
          <w:spacing w:val="-1"/>
        </w:rPr>
        <w:t xml:space="preserve"> </w:t>
      </w:r>
      <w:r>
        <w:t>play</w:t>
      </w:r>
      <w:r>
        <w:tab/>
      </w:r>
      <w:r>
        <w:t>B.no</w:t>
      </w:r>
      <w:r>
        <w:rPr>
          <w:spacing w:val="1"/>
        </w:rPr>
        <w:t xml:space="preserve"> </w:t>
      </w:r>
      <w:r>
        <w:t>play</w:t>
      </w:r>
      <w:r>
        <w:tab/>
      </w:r>
      <w:r>
        <w:t>C.not to</w:t>
      </w:r>
      <w:r>
        <w:rPr>
          <w:spacing w:val="1"/>
        </w:rPr>
        <w:t xml:space="preserve"> </w:t>
      </w:r>
      <w:r>
        <w:t>play</w:t>
      </w:r>
      <w:r>
        <w:tab/>
      </w:r>
      <w:r>
        <w:t>D.no</w:t>
      </w:r>
      <w:r>
        <w:rPr>
          <w:spacing w:val="-1"/>
        </w:rPr>
        <w:t xml:space="preserve"> </w:t>
      </w:r>
      <w:r>
        <w:t>playing</w:t>
      </w:r>
    </w:p>
    <w:p>
      <w:pPr>
        <w:pStyle w:val="2"/>
        <w:tabs>
          <w:tab w:val="left" w:pos="479"/>
          <w:tab w:val="left" w:pos="5707"/>
          <w:tab w:val="left" w:pos="6799"/>
        </w:tabs>
        <w:spacing w:before="100"/>
        <w:ind w:left="0" w:right="732"/>
        <w:jc w:val="center"/>
      </w:pPr>
      <w:r>
        <w:rPr>
          <w:rFonts w:hint="eastAsia" w:ascii="宋体" w:eastAsia="宋体"/>
        </w:rPr>
        <w:t>（</w:t>
      </w:r>
      <w:r>
        <w:rPr>
          <w:rFonts w:hint="eastAsia" w:ascii="宋体" w:eastAsia="宋体"/>
        </w:rPr>
        <w:tab/>
      </w:r>
      <w:r>
        <w:rPr>
          <w:rFonts w:hint="eastAsia" w:ascii="宋体" w:eastAsia="宋体"/>
        </w:rPr>
        <w:t>）</w:t>
      </w:r>
      <w:r>
        <w:t>29.My father usually comes back</w:t>
      </w:r>
      <w:r>
        <w:rPr>
          <w:spacing w:val="-8"/>
        </w:rPr>
        <w:t xml:space="preserve"> </w:t>
      </w:r>
      <w:r>
        <w:t>from work</w:t>
      </w:r>
      <w:r>
        <w:rPr>
          <w:u w:val="single"/>
        </w:rPr>
        <w:t xml:space="preserve"> </w:t>
      </w:r>
      <w:r>
        <w:rPr>
          <w:u w:val="single"/>
        </w:rPr>
        <w:tab/>
      </w:r>
      <w:r>
        <w:t>6:30</w:t>
      </w:r>
      <w:r>
        <w:rPr>
          <w:u w:val="single"/>
        </w:rPr>
        <w:t xml:space="preserve"> </w:t>
      </w:r>
      <w:r>
        <w:rPr>
          <w:u w:val="single"/>
        </w:rPr>
        <w:tab/>
      </w:r>
      <w:r>
        <w:t>the</w:t>
      </w:r>
      <w:r>
        <w:rPr>
          <w:spacing w:val="-1"/>
        </w:rPr>
        <w:t xml:space="preserve"> </w:t>
      </w:r>
      <w:r>
        <w:t>evening.</w:t>
      </w:r>
    </w:p>
    <w:p>
      <w:pPr>
        <w:pStyle w:val="2"/>
        <w:tabs>
          <w:tab w:val="left" w:pos="1680"/>
          <w:tab w:val="left" w:pos="3360"/>
          <w:tab w:val="left" w:pos="5040"/>
        </w:tabs>
        <w:spacing w:before="97"/>
        <w:ind w:left="0" w:right="1270"/>
        <w:jc w:val="center"/>
      </w:pPr>
      <w:r>
        <w:t>A.in,</w:t>
      </w:r>
      <w:r>
        <w:rPr>
          <w:spacing w:val="-1"/>
        </w:rPr>
        <w:t xml:space="preserve"> </w:t>
      </w:r>
      <w:r>
        <w:t>on</w:t>
      </w:r>
      <w:r>
        <w:tab/>
      </w:r>
      <w:r>
        <w:t>B.in, at</w:t>
      </w:r>
      <w:r>
        <w:tab/>
      </w:r>
      <w:r>
        <w:t>C.on, in</w:t>
      </w:r>
      <w:r>
        <w:tab/>
      </w:r>
      <w:r>
        <w:t>D.at,</w:t>
      </w:r>
      <w:r>
        <w:rPr>
          <w:spacing w:val="-1"/>
        </w:rPr>
        <w:t xml:space="preserve"> </w:t>
      </w:r>
      <w:r>
        <w:t>in</w:t>
      </w:r>
    </w:p>
    <w:p>
      <w:pPr>
        <w:pStyle w:val="2"/>
        <w:tabs>
          <w:tab w:val="left" w:pos="479"/>
          <w:tab w:val="left" w:pos="2373"/>
          <w:tab w:val="left" w:pos="5334"/>
        </w:tabs>
        <w:spacing w:before="99"/>
        <w:ind w:left="0" w:right="1960"/>
        <w:jc w:val="center"/>
      </w:pPr>
      <w:r>
        <w:rPr>
          <w:rFonts w:hint="eastAsia" w:ascii="宋体" w:eastAsia="宋体"/>
        </w:rPr>
        <w:t>（</w:t>
      </w:r>
      <w:r>
        <w:rPr>
          <w:rFonts w:hint="eastAsia" w:ascii="宋体" w:eastAsia="宋体"/>
        </w:rPr>
        <w:tab/>
      </w:r>
      <w:r>
        <w:rPr>
          <w:rFonts w:hint="eastAsia" w:ascii="宋体" w:eastAsia="宋体"/>
        </w:rPr>
        <w:t>）</w:t>
      </w:r>
      <w:r>
        <w:t>30.Helen</w:t>
      </w:r>
      <w:r>
        <w:rPr>
          <w:u w:val="single"/>
        </w:rPr>
        <w:t xml:space="preserve"> </w:t>
      </w:r>
      <w:r>
        <w:rPr>
          <w:u w:val="single"/>
        </w:rPr>
        <w:tab/>
      </w:r>
      <w:r>
        <w:t>_ her</w:t>
      </w:r>
      <w:r>
        <w:rPr>
          <w:spacing w:val="-1"/>
        </w:rPr>
        <w:t xml:space="preserve"> </w:t>
      </w:r>
      <w:r>
        <w:t>mother</w:t>
      </w:r>
      <w:r>
        <w:rPr>
          <w:spacing w:val="-2"/>
        </w:rPr>
        <w:t xml:space="preserve"> </w:t>
      </w:r>
      <w:r>
        <w:t>flowers</w:t>
      </w:r>
      <w:r>
        <w:rPr>
          <w:u w:val="single"/>
        </w:rPr>
        <w:t xml:space="preserve"> </w:t>
      </w:r>
      <w:r>
        <w:rPr>
          <w:u w:val="single"/>
        </w:rPr>
        <w:tab/>
      </w:r>
      <w:r>
        <w:t>show her</w:t>
      </w:r>
      <w:r>
        <w:rPr>
          <w:spacing w:val="-1"/>
        </w:rPr>
        <w:t xml:space="preserve"> </w:t>
      </w:r>
      <w:r>
        <w:t>love.</w:t>
      </w:r>
    </w:p>
    <w:p>
      <w:pPr>
        <w:pStyle w:val="2"/>
        <w:tabs>
          <w:tab w:val="left" w:pos="1680"/>
          <w:tab w:val="left" w:pos="3360"/>
          <w:tab w:val="left" w:pos="5460"/>
        </w:tabs>
        <w:spacing w:before="97"/>
        <w:ind w:left="0" w:right="518"/>
        <w:jc w:val="center"/>
      </w:pPr>
      <w:r>
        <w:t>A.gives,</w:t>
      </w:r>
      <w:r>
        <w:rPr>
          <w:spacing w:val="-2"/>
        </w:rPr>
        <w:t xml:space="preserve"> </w:t>
      </w:r>
      <w:r>
        <w:t>to</w:t>
      </w:r>
      <w:r>
        <w:tab/>
      </w:r>
      <w:r>
        <w:t>B.giving, for</w:t>
      </w:r>
      <w:r>
        <w:tab/>
      </w:r>
      <w:r>
        <w:t>C.to give,</w:t>
      </w:r>
      <w:r>
        <w:rPr>
          <w:spacing w:val="-1"/>
        </w:rPr>
        <w:t xml:space="preserve"> </w:t>
      </w:r>
      <w:r>
        <w:t>of</w:t>
      </w:r>
      <w:r>
        <w:tab/>
      </w:r>
      <w:r>
        <w:t>D.gives, in</w:t>
      </w:r>
    </w:p>
    <w:p>
      <w:pPr>
        <w:pStyle w:val="2"/>
        <w:tabs>
          <w:tab w:val="left" w:pos="479"/>
          <w:tab w:val="left" w:pos="2953"/>
        </w:tabs>
        <w:spacing w:before="100"/>
        <w:ind w:left="0" w:right="3059"/>
        <w:jc w:val="center"/>
      </w:pPr>
      <w:r>
        <w:rPr>
          <w:rFonts w:hint="eastAsia" w:ascii="宋体" w:eastAsia="宋体"/>
        </w:rPr>
        <w:t>（</w:t>
      </w:r>
      <w:r>
        <w:rPr>
          <w:rFonts w:hint="eastAsia" w:ascii="宋体" w:eastAsia="宋体"/>
        </w:rPr>
        <w:tab/>
      </w:r>
      <w:r>
        <w:rPr>
          <w:rFonts w:hint="eastAsia" w:ascii="宋体" w:eastAsia="宋体"/>
        </w:rPr>
        <w:t>）</w:t>
      </w:r>
      <w:r>
        <w:t>31.</w:t>
      </w:r>
      <w:r>
        <w:rPr>
          <w:spacing w:val="-1"/>
        </w:rPr>
        <w:t xml:space="preserve"> </w:t>
      </w:r>
      <w:r>
        <w:t>There</w:t>
      </w:r>
      <w:r>
        <w:rPr>
          <w:u w:val="single"/>
        </w:rPr>
        <w:t xml:space="preserve"> </w:t>
      </w:r>
      <w:r>
        <w:rPr>
          <w:u w:val="single"/>
        </w:rPr>
        <w:tab/>
      </w:r>
      <w:r>
        <w:t>a lot of pictures on the</w:t>
      </w:r>
      <w:r>
        <w:rPr>
          <w:spacing w:val="-3"/>
        </w:rPr>
        <w:t xml:space="preserve"> </w:t>
      </w:r>
      <w:r>
        <w:t>wall.</w:t>
      </w:r>
    </w:p>
    <w:p>
      <w:pPr>
        <w:pStyle w:val="2"/>
        <w:tabs>
          <w:tab w:val="left" w:pos="1680"/>
          <w:tab w:val="left" w:pos="3360"/>
          <w:tab w:val="left" w:pos="5460"/>
        </w:tabs>
        <w:spacing w:before="97"/>
        <w:ind w:left="0" w:right="1037"/>
        <w:jc w:val="center"/>
      </w:pPr>
      <w:r>
        <w:t>A.be</w:t>
      </w:r>
      <w:r>
        <w:tab/>
      </w:r>
      <w:r>
        <w:t>B.am</w:t>
      </w:r>
      <w:r>
        <w:tab/>
      </w:r>
      <w:r>
        <w:t>C.is</w:t>
      </w:r>
      <w:r>
        <w:tab/>
      </w:r>
      <w:r>
        <w:t>D.are</w:t>
      </w:r>
    </w:p>
    <w:p>
      <w:pPr>
        <w:pStyle w:val="2"/>
        <w:tabs>
          <w:tab w:val="left" w:pos="479"/>
          <w:tab w:val="left" w:pos="3768"/>
        </w:tabs>
        <w:spacing w:before="100"/>
        <w:ind w:left="0" w:right="4243"/>
        <w:jc w:val="center"/>
      </w:pPr>
      <w:r>
        <w:rPr>
          <w:rFonts w:hint="eastAsia" w:ascii="宋体" w:eastAsia="宋体"/>
        </w:rPr>
        <w:t>（</w:t>
      </w:r>
      <w:r>
        <w:rPr>
          <w:rFonts w:hint="eastAsia" w:ascii="宋体" w:eastAsia="宋体"/>
        </w:rPr>
        <w:tab/>
      </w:r>
      <w:r>
        <w:rPr>
          <w:rFonts w:hint="eastAsia" w:ascii="宋体" w:eastAsia="宋体"/>
        </w:rPr>
        <w:t>）</w:t>
      </w:r>
      <w:r>
        <w:t>32.Welcome</w:t>
      </w:r>
      <w:r>
        <w:rPr>
          <w:spacing w:val="-2"/>
        </w:rPr>
        <w:t xml:space="preserve"> </w:t>
      </w:r>
      <w:r>
        <w:t>back</w:t>
      </w:r>
      <w:r>
        <w:rPr>
          <w:u w:val="single"/>
        </w:rPr>
        <w:t xml:space="preserve"> </w:t>
      </w:r>
      <w:r>
        <w:rPr>
          <w:u w:val="single"/>
        </w:rPr>
        <w:tab/>
      </w:r>
      <w:r>
        <w:t>school.</w:t>
      </w:r>
    </w:p>
    <w:p>
      <w:pPr>
        <w:pStyle w:val="2"/>
        <w:tabs>
          <w:tab w:val="left" w:pos="1680"/>
          <w:tab w:val="left" w:pos="3360"/>
          <w:tab w:val="left" w:pos="5460"/>
        </w:tabs>
        <w:spacing w:before="97"/>
        <w:ind w:left="0" w:right="902"/>
        <w:jc w:val="center"/>
      </w:pPr>
      <w:r>
        <w:t>A.at</w:t>
      </w:r>
      <w:r>
        <w:tab/>
      </w:r>
      <w:r>
        <w:t>B.to</w:t>
      </w:r>
      <w:r>
        <w:tab/>
      </w:r>
      <w:r>
        <w:t>C.for</w:t>
      </w:r>
      <w:r>
        <w:tab/>
      </w:r>
      <w:r>
        <w:t>D.with</w:t>
      </w:r>
    </w:p>
    <w:p>
      <w:pPr>
        <w:pStyle w:val="2"/>
        <w:tabs>
          <w:tab w:val="left" w:pos="700"/>
          <w:tab w:val="left" w:pos="4778"/>
        </w:tabs>
        <w:spacing w:before="99"/>
      </w:pPr>
      <w:r>
        <mc:AlternateContent>
          <mc:Choice Requires="wps">
            <w:drawing>
              <wp:anchor distT="0" distB="0" distL="114300" distR="114300" simplePos="0" relativeHeight="251663360" behindDoc="0" locked="0" layoutInCell="1" allowOverlap="1">
                <wp:simplePos x="0" y="0"/>
                <wp:positionH relativeFrom="page">
                  <wp:posOffset>3237230</wp:posOffset>
                </wp:positionH>
                <wp:positionV relativeFrom="paragraph">
                  <wp:posOffset>245110</wp:posOffset>
                </wp:positionV>
                <wp:extent cx="762000" cy="0"/>
                <wp:effectExtent l="0" t="0" r="0" b="0"/>
                <wp:wrapNone/>
                <wp:docPr id="3" name="直线 2"/>
                <wp:cNvGraphicFramePr/>
                <a:graphic xmlns:a="http://schemas.openxmlformats.org/drawingml/2006/main">
                  <a:graphicData uri="http://schemas.microsoft.com/office/word/2010/wordprocessingShape">
                    <wps:wsp>
                      <wps:cNvSpPr/>
                      <wps:spPr>
                        <a:xfrm>
                          <a:off x="0" y="0"/>
                          <a:ext cx="762000" cy="0"/>
                        </a:xfrm>
                        <a:prstGeom prst="line">
                          <a:avLst/>
                        </a:prstGeom>
                        <a:ln w="6096" cap="flat" cmpd="sng">
                          <a:solidFill>
                            <a:srgbClr val="000000"/>
                          </a:solidFill>
                          <a:prstDash val="solid"/>
                          <a:headEnd type="none" w="med" len="med"/>
                          <a:tailEnd type="none" w="med" len="med"/>
                        </a:ln>
                      </wps:spPr>
                      <wps:bodyPr upright="1"/>
                    </wps:wsp>
                  </a:graphicData>
                </a:graphic>
              </wp:anchor>
            </w:drawing>
          </mc:Choice>
          <mc:Fallback>
            <w:pict>
              <v:line id="直线 2" o:spid="_x0000_s1026" o:spt="20" style="position:absolute;left:0pt;margin-left:254.9pt;margin-top:19.3pt;height:0pt;width:60pt;mso-position-horizontal-relative:page;z-index:251663360;mso-width-relative:page;mso-height-relative:page;" filled="f" stroked="t" coordsize="21600,21600" o:gfxdata="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jqEKV9cAAAAJ&#10;AQAADwAAAAAAAAABACAAAAAiAAAAZHJzL2Rvd25yZXYueG1sUEsBAhQAFAAAAAgAh07iQG/tgVfk&#10;AQAA2gMAAA4AAAAAAAAAAQAgAAAAJgEAAGRycy9lMm9Eb2MueG1sUEsFBgAAAAAGAAYAWQEAAHwF&#10;AAAAAA==&#10;">
                <v:fill on="f" focussize="0,0"/>
                <v:stroke weight="0.48pt" color="#000000" joinstyle="round"/>
                <v:imagedata o:title=""/>
                <o:lock v:ext="edit" aspectratio="f"/>
              </v:line>
            </w:pict>
          </mc:Fallback>
        </mc:AlternateContent>
      </w:r>
      <w:r>
        <w:rPr>
          <w:rFonts w:hint="eastAsia" w:ascii="宋体" w:eastAsia="宋体"/>
        </w:rPr>
        <w:t>（</w:t>
      </w:r>
      <w:r>
        <w:rPr>
          <w:rFonts w:hint="eastAsia" w:ascii="宋体" w:eastAsia="宋体"/>
        </w:rPr>
        <w:tab/>
      </w:r>
      <w:r>
        <w:rPr>
          <w:rFonts w:hint="eastAsia" w:ascii="宋体" w:eastAsia="宋体"/>
        </w:rPr>
        <w:t>）</w:t>
      </w:r>
      <w:r>
        <w:t>33.Look! The</w:t>
      </w:r>
      <w:r>
        <w:rPr>
          <w:spacing w:val="-3"/>
        </w:rPr>
        <w:t xml:space="preserve"> </w:t>
      </w:r>
      <w:r>
        <w:t>students are</w:t>
      </w:r>
      <w:r>
        <w:tab/>
      </w:r>
      <w:r>
        <w:t>with their teachers.</w:t>
      </w:r>
    </w:p>
    <w:p>
      <w:pPr>
        <w:pStyle w:val="2"/>
        <w:tabs>
          <w:tab w:val="left" w:pos="1680"/>
          <w:tab w:val="left" w:pos="5460"/>
        </w:tabs>
        <w:spacing w:before="97"/>
        <w:ind w:left="0" w:right="511"/>
        <w:jc w:val="center"/>
      </w:pPr>
      <w:r>
        <w:t>A.going</w:t>
      </w:r>
      <w:r>
        <w:rPr>
          <w:spacing w:val="-4"/>
        </w:rPr>
        <w:t xml:space="preserve"> </w:t>
      </w:r>
      <w:r>
        <w:t>camp</w:t>
      </w:r>
      <w:r>
        <w:tab/>
      </w:r>
      <w:r>
        <w:t>B.going camping</w:t>
      </w:r>
      <w:r>
        <w:rPr>
          <w:spacing w:val="-37"/>
        </w:rPr>
        <w:t xml:space="preserve"> </w:t>
      </w:r>
      <w:r>
        <w:t>C.go</w:t>
      </w:r>
      <w:r>
        <w:rPr>
          <w:spacing w:val="-1"/>
        </w:rPr>
        <w:t xml:space="preserve"> </w:t>
      </w:r>
      <w:r>
        <w:t>caming</w:t>
      </w:r>
      <w:r>
        <w:tab/>
      </w:r>
      <w:r>
        <w:t>D.go</w:t>
      </w:r>
      <w:r>
        <w:rPr>
          <w:spacing w:val="2"/>
        </w:rPr>
        <w:t xml:space="preserve"> </w:t>
      </w:r>
      <w:r>
        <w:t>camp</w:t>
      </w:r>
    </w:p>
    <w:p>
      <w:pPr>
        <w:pStyle w:val="2"/>
        <w:tabs>
          <w:tab w:val="left" w:pos="700"/>
          <w:tab w:val="left" w:pos="5947"/>
        </w:tabs>
        <w:spacing w:before="100"/>
      </w:pPr>
      <w:r>
        <mc:AlternateContent>
          <mc:Choice Requires="wps">
            <w:drawing>
              <wp:anchor distT="0" distB="0" distL="114300" distR="114300" simplePos="0" relativeHeight="251664384" behindDoc="0" locked="0" layoutInCell="1" allowOverlap="1">
                <wp:simplePos x="0" y="0"/>
                <wp:positionH relativeFrom="page">
                  <wp:posOffset>3978275</wp:posOffset>
                </wp:positionH>
                <wp:positionV relativeFrom="paragraph">
                  <wp:posOffset>245745</wp:posOffset>
                </wp:positionV>
                <wp:extent cx="763905" cy="1270"/>
                <wp:effectExtent l="0" t="0" r="0" b="0"/>
                <wp:wrapNone/>
                <wp:docPr id="4" name="任意多边形 3"/>
                <wp:cNvGraphicFramePr/>
                <a:graphic xmlns:a="http://schemas.openxmlformats.org/drawingml/2006/main">
                  <a:graphicData uri="http://schemas.microsoft.com/office/word/2010/wordprocessingShape">
                    <wps:wsp>
                      <wps:cNvSpPr/>
                      <wps:spPr>
                        <a:xfrm>
                          <a:off x="0" y="0"/>
                          <a:ext cx="763905" cy="1270"/>
                        </a:xfrm>
                        <a:custGeom>
                          <a:avLst/>
                          <a:gdLst/>
                          <a:ahLst/>
                          <a:cxnLst/>
                          <a:pathLst>
                            <a:path w="1203">
                              <a:moveTo>
                                <a:pt x="0" y="0"/>
                              </a:moveTo>
                              <a:lnTo>
                                <a:pt x="360" y="0"/>
                              </a:lnTo>
                              <a:moveTo>
                                <a:pt x="363" y="0"/>
                              </a:moveTo>
                              <a:lnTo>
                                <a:pt x="1203" y="0"/>
                              </a:lnTo>
                            </a:path>
                          </a:pathLst>
                        </a:custGeom>
                        <a:noFill/>
                        <a:ln w="6096" cap="flat" cmpd="sng">
                          <a:solidFill>
                            <a:srgbClr val="000000"/>
                          </a:solidFill>
                          <a:prstDash val="solid"/>
                          <a:headEnd type="none" w="med" len="med"/>
                          <a:tailEnd type="none" w="med" len="med"/>
                        </a:ln>
                      </wps:spPr>
                      <wps:bodyPr upright="1"/>
                    </wps:wsp>
                  </a:graphicData>
                </a:graphic>
              </wp:anchor>
            </w:drawing>
          </mc:Choice>
          <mc:Fallback>
            <w:pict>
              <v:shape id="任意多边形 3" o:spid="_x0000_s1026" o:spt="100" style="position:absolute;left:0pt;margin-left:313.25pt;margin-top:19.35pt;height:0.1pt;width:60.15pt;mso-position-horizontal-relative:page;z-index:251664384;mso-width-relative:page;mso-height-relative:page;" filled="f" stroked="t" coordsize="1203,1" o:gfxdata="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" path="m0,0l360,0m363,0l1203,0e">
                <v:fill on="f" focussize="0,0"/>
                <v:stroke weight="0.48pt" color="#000000" joinstyle="round"/>
                <v:imagedata o:title=""/>
                <o:lock v:ext="edit" aspectratio="f"/>
              </v:shape>
            </w:pict>
          </mc:Fallback>
        </mc:AlternateContent>
      </w:r>
      <w:r>
        <w:rPr>
          <w:rFonts w:hint="eastAsia" w:ascii="宋体" w:eastAsia="宋体"/>
        </w:rPr>
        <w:t>（</w:t>
      </w:r>
      <w:r>
        <w:rPr>
          <w:rFonts w:hint="eastAsia" w:ascii="宋体" w:eastAsia="宋体"/>
        </w:rPr>
        <w:tab/>
      </w:r>
      <w:r>
        <w:rPr>
          <w:rFonts w:hint="eastAsia" w:ascii="宋体" w:eastAsia="宋体"/>
        </w:rPr>
        <w:t>）</w:t>
      </w:r>
      <w:r>
        <w:t>34.In China, Spring Festival</w:t>
      </w:r>
      <w:r>
        <w:rPr>
          <w:spacing w:val="-4"/>
        </w:rPr>
        <w:t xml:space="preserve"> </w:t>
      </w:r>
      <w:r>
        <w:t>is usually</w:t>
      </w:r>
      <w:r>
        <w:tab/>
      </w:r>
      <w:r>
        <w:t>January or</w:t>
      </w:r>
      <w:r>
        <w:rPr>
          <w:spacing w:val="-3"/>
        </w:rPr>
        <w:t xml:space="preserve"> </w:t>
      </w:r>
      <w:r>
        <w:t>February.</w:t>
      </w:r>
    </w:p>
    <w:p>
      <w:pPr>
        <w:pStyle w:val="2"/>
        <w:tabs>
          <w:tab w:val="left" w:pos="1680"/>
          <w:tab w:val="left" w:pos="3360"/>
          <w:tab w:val="left" w:pos="5460"/>
        </w:tabs>
        <w:spacing w:before="97"/>
        <w:ind w:left="0" w:right="1129"/>
        <w:jc w:val="center"/>
      </w:pPr>
      <w:r>
        <w:t>A.in</w:t>
      </w:r>
      <w:r>
        <w:tab/>
      </w:r>
      <w:r>
        <w:t>B.on</w:t>
      </w:r>
      <w:r>
        <w:tab/>
      </w:r>
      <w:r>
        <w:t>C.at</w:t>
      </w:r>
      <w:r>
        <w:tab/>
      </w:r>
      <w:r>
        <w:t>D.of</w:t>
      </w:r>
    </w:p>
    <w:p>
      <w:pPr>
        <w:pStyle w:val="2"/>
        <w:tabs>
          <w:tab w:val="left" w:pos="479"/>
          <w:tab w:val="left" w:pos="3893"/>
        </w:tabs>
        <w:spacing w:before="99"/>
        <w:ind w:left="0" w:right="3401"/>
        <w:jc w:val="center"/>
      </w:pPr>
      <w:r>
        <w:rPr>
          <w:rFonts w:hint="eastAsia" w:ascii="宋体" w:eastAsia="宋体"/>
        </w:rPr>
        <w:t>（</w:t>
      </w:r>
      <w:r>
        <w:rPr>
          <w:rFonts w:hint="eastAsia" w:ascii="宋体" w:eastAsia="宋体"/>
        </w:rPr>
        <w:tab/>
      </w:r>
      <w:r>
        <w:rPr>
          <w:rFonts w:hint="eastAsia" w:ascii="宋体" w:eastAsia="宋体"/>
        </w:rPr>
        <w:t>）</w:t>
      </w:r>
      <w:r>
        <w:t>35.December</w:t>
      </w:r>
      <w:r>
        <w:rPr>
          <w:spacing w:val="-1"/>
        </w:rPr>
        <w:t xml:space="preserve"> </w:t>
      </w:r>
      <w:r>
        <w:t>is</w:t>
      </w:r>
      <w:r>
        <w:rPr>
          <w:spacing w:val="-1"/>
        </w:rPr>
        <w:t xml:space="preserve"> </w:t>
      </w:r>
      <w:r>
        <w:t>the</w:t>
      </w:r>
      <w:r>
        <w:rPr>
          <w:u w:val="single"/>
        </w:rPr>
        <w:t xml:space="preserve"> </w:t>
      </w:r>
      <w:r>
        <w:rPr>
          <w:u w:val="single"/>
        </w:rPr>
        <w:tab/>
      </w:r>
      <w:r>
        <w:t>month of</w:t>
      </w:r>
      <w:r>
        <w:rPr>
          <w:spacing w:val="-1"/>
        </w:rPr>
        <w:t xml:space="preserve"> </w:t>
      </w:r>
      <w:r>
        <w:t>year.</w:t>
      </w:r>
    </w:p>
    <w:p>
      <w:pPr>
        <w:pStyle w:val="2"/>
        <w:tabs>
          <w:tab w:val="left" w:pos="1680"/>
          <w:tab w:val="left" w:pos="3360"/>
          <w:tab w:val="left" w:pos="5460"/>
        </w:tabs>
        <w:spacing w:before="97"/>
        <w:ind w:left="0" w:right="943"/>
        <w:jc w:val="center"/>
      </w:pPr>
      <w:r>
        <w:t>A.twelve</w:t>
      </w:r>
      <w:r>
        <w:tab/>
      </w:r>
      <w:r>
        <w:t>B.twelfth</w:t>
      </w:r>
      <w:r>
        <w:tab/>
      </w:r>
      <w:r>
        <w:t>C.eleventh</w:t>
      </w:r>
      <w:r>
        <w:tab/>
      </w:r>
      <w:r>
        <w:t>D.first</w:t>
      </w:r>
    </w:p>
    <w:p>
      <w:pPr>
        <w:pStyle w:val="2"/>
        <w:tabs>
          <w:tab w:val="left" w:pos="479"/>
          <w:tab w:val="left" w:pos="4392"/>
        </w:tabs>
        <w:spacing w:before="100"/>
        <w:ind w:left="0" w:right="3173"/>
        <w:jc w:val="center"/>
      </w:pPr>
      <w:r>
        <w:rPr>
          <w:rFonts w:hint="eastAsia" w:ascii="宋体" w:eastAsia="宋体"/>
        </w:rPr>
        <w:t>（</w:t>
      </w:r>
      <w:r>
        <w:rPr>
          <w:rFonts w:hint="eastAsia" w:ascii="宋体" w:eastAsia="宋体"/>
        </w:rPr>
        <w:tab/>
      </w:r>
      <w:r>
        <w:rPr>
          <w:rFonts w:hint="eastAsia" w:ascii="宋体" w:eastAsia="宋体"/>
        </w:rPr>
        <w:t>）</w:t>
      </w:r>
      <w:r>
        <w:t>36.People eat</w:t>
      </w:r>
      <w:r>
        <w:rPr>
          <w:spacing w:val="-3"/>
        </w:rPr>
        <w:t xml:space="preserve"> </w:t>
      </w:r>
      <w:r>
        <w:t>turkeys</w:t>
      </w:r>
      <w:r>
        <w:rPr>
          <w:spacing w:val="-1"/>
        </w:rPr>
        <w:t xml:space="preserve"> </w:t>
      </w:r>
      <w:r>
        <w:t>on</w:t>
      </w:r>
      <w:r>
        <w:rPr>
          <w:u w:val="single"/>
        </w:rPr>
        <w:t xml:space="preserve"> </w:t>
      </w:r>
      <w:r>
        <w:rPr>
          <w:u w:val="single"/>
        </w:rPr>
        <w:tab/>
      </w:r>
      <w:r>
        <w:t>in</w:t>
      </w:r>
      <w:r>
        <w:rPr>
          <w:spacing w:val="1"/>
        </w:rPr>
        <w:t xml:space="preserve"> </w:t>
      </w:r>
      <w:r>
        <w:t>America.</w:t>
      </w:r>
    </w:p>
    <w:p>
      <w:pPr>
        <w:pStyle w:val="2"/>
        <w:tabs>
          <w:tab w:val="left" w:pos="1680"/>
          <w:tab w:val="left" w:pos="3360"/>
        </w:tabs>
        <w:spacing w:before="98"/>
        <w:ind w:left="0" w:right="355"/>
        <w:jc w:val="center"/>
      </w:pPr>
      <w:r>
        <w:t>A.Army</w:t>
      </w:r>
      <w:r>
        <w:rPr>
          <w:spacing w:val="-4"/>
        </w:rPr>
        <w:t xml:space="preserve"> </w:t>
      </w:r>
      <w:r>
        <w:t>Day</w:t>
      </w:r>
      <w:r>
        <w:tab/>
      </w:r>
      <w:r>
        <w:t>B.Easter</w:t>
      </w:r>
      <w:r>
        <w:tab/>
      </w:r>
      <w:r>
        <w:t>C.Thanksgiving Day</w:t>
      </w:r>
      <w:r>
        <w:rPr>
          <w:spacing w:val="36"/>
        </w:rPr>
        <w:t xml:space="preserve"> </w:t>
      </w:r>
      <w:r>
        <w:t>D.Christmas</w:t>
      </w:r>
    </w:p>
    <w:p>
      <w:pPr>
        <w:pStyle w:val="2"/>
        <w:tabs>
          <w:tab w:val="left" w:pos="479"/>
          <w:tab w:val="left" w:pos="3878"/>
        </w:tabs>
        <w:spacing w:before="99"/>
        <w:ind w:left="0" w:right="3682"/>
        <w:jc w:val="center"/>
      </w:pPr>
      <w:r>
        <w:rPr>
          <w:rFonts w:hint="eastAsia" w:ascii="宋体" w:eastAsia="宋体"/>
        </w:rPr>
        <w:t>（</w:t>
      </w:r>
      <w:r>
        <w:rPr>
          <w:rFonts w:hint="eastAsia" w:ascii="宋体" w:eastAsia="宋体"/>
        </w:rPr>
        <w:tab/>
      </w:r>
      <w:r>
        <w:rPr>
          <w:rFonts w:hint="eastAsia" w:ascii="宋体" w:eastAsia="宋体"/>
        </w:rPr>
        <w:t>）</w:t>
      </w:r>
      <w:r>
        <w:t>37.The</w:t>
      </w:r>
      <w:r>
        <w:rPr>
          <w:spacing w:val="-3"/>
        </w:rPr>
        <w:t xml:space="preserve"> </w:t>
      </w:r>
      <w:r>
        <w:t>twins enjoy</w:t>
      </w:r>
      <w:r>
        <w:rPr>
          <w:u w:val="single"/>
        </w:rPr>
        <w:t xml:space="preserve"> </w:t>
      </w:r>
      <w:r>
        <w:rPr>
          <w:u w:val="single"/>
        </w:rPr>
        <w:tab/>
      </w:r>
      <w:r>
        <w:t>at the</w:t>
      </w:r>
      <w:r>
        <w:rPr>
          <w:spacing w:val="-2"/>
        </w:rPr>
        <w:t xml:space="preserve"> </w:t>
      </w:r>
      <w:r>
        <w:t>party.</w:t>
      </w:r>
    </w:p>
    <w:p>
      <w:pPr>
        <w:pStyle w:val="2"/>
        <w:tabs>
          <w:tab w:val="left" w:pos="1680"/>
          <w:tab w:val="left" w:pos="3360"/>
          <w:tab w:val="left" w:pos="5460"/>
        </w:tabs>
        <w:spacing w:before="97"/>
        <w:ind w:left="0" w:right="263"/>
        <w:jc w:val="center"/>
      </w:pPr>
      <w:r>
        <w:t>A.them</w:t>
      </w:r>
      <w:r>
        <w:tab/>
      </w:r>
      <w:r>
        <w:t>B.they</w:t>
      </w:r>
      <w:r>
        <w:tab/>
      </w:r>
      <w:r>
        <w:t>C.their</w:t>
      </w:r>
      <w:r>
        <w:tab/>
      </w:r>
      <w:r>
        <w:t>D.themselves</w:t>
      </w:r>
    </w:p>
    <w:p>
      <w:pPr>
        <w:pStyle w:val="2"/>
        <w:tabs>
          <w:tab w:val="left" w:pos="479"/>
          <w:tab w:val="left" w:pos="5183"/>
          <w:tab w:val="left" w:pos="6673"/>
        </w:tabs>
        <w:spacing w:before="99"/>
        <w:ind w:left="0" w:right="1969"/>
        <w:jc w:val="center"/>
      </w:pPr>
      <w:r>
        <w:rPr>
          <w:rFonts w:hint="eastAsia" w:ascii="宋体" w:eastAsia="宋体"/>
        </w:rPr>
        <w:t>（</w:t>
      </w:r>
      <w:r>
        <w:rPr>
          <w:rFonts w:hint="eastAsia" w:ascii="宋体" w:eastAsia="宋体"/>
        </w:rPr>
        <w:tab/>
      </w:r>
      <w:r>
        <w:rPr>
          <w:rFonts w:hint="eastAsia" w:ascii="宋体" w:eastAsia="宋体"/>
        </w:rPr>
        <w:t>）</w:t>
      </w:r>
      <w:r>
        <w:t>38.A:What is the second month of</w:t>
      </w:r>
      <w:r>
        <w:rPr>
          <w:spacing w:val="-7"/>
        </w:rPr>
        <w:t xml:space="preserve"> </w:t>
      </w:r>
      <w:r>
        <w:t>the</w:t>
      </w:r>
      <w:r>
        <w:rPr>
          <w:spacing w:val="2"/>
        </w:rPr>
        <w:t xml:space="preserve"> </w:t>
      </w:r>
      <w:r>
        <w:t>year?</w:t>
      </w:r>
      <w:r>
        <w:tab/>
      </w:r>
      <w:r>
        <w:t>B:</w:t>
      </w:r>
      <w:r>
        <w:rPr>
          <w:u w:val="single"/>
        </w:rPr>
        <w:t xml:space="preserve"> </w:t>
      </w:r>
      <w:r>
        <w:rPr>
          <w:u w:val="single"/>
        </w:rPr>
        <w:tab/>
      </w:r>
      <w:r>
        <w:t>.</w:t>
      </w:r>
    </w:p>
    <w:p>
      <w:pPr>
        <w:pStyle w:val="2"/>
        <w:tabs>
          <w:tab w:val="left" w:pos="1680"/>
          <w:tab w:val="left" w:pos="3360"/>
          <w:tab w:val="left" w:pos="5460"/>
        </w:tabs>
        <w:spacing w:before="98"/>
        <w:ind w:left="0" w:right="924"/>
        <w:jc w:val="center"/>
      </w:pPr>
      <w:r>
        <w:t>A.June</w:t>
      </w:r>
      <w:r>
        <w:tab/>
      </w:r>
      <w:r>
        <w:t>B.March</w:t>
      </w:r>
      <w:r>
        <w:tab/>
      </w:r>
      <w:r>
        <w:t>C.February</w:t>
      </w:r>
      <w:r>
        <w:tab/>
      </w:r>
      <w:r>
        <w:t>D.July</w:t>
      </w:r>
    </w:p>
    <w:p>
      <w:pPr>
        <w:pStyle w:val="2"/>
        <w:tabs>
          <w:tab w:val="left" w:pos="479"/>
          <w:tab w:val="left" w:pos="5224"/>
          <w:tab w:val="left" w:pos="7031"/>
        </w:tabs>
        <w:spacing w:before="99"/>
        <w:ind w:left="0" w:right="1612"/>
        <w:jc w:val="center"/>
      </w:pPr>
      <w:r>
        <w:rPr>
          <w:rFonts w:hint="eastAsia" w:ascii="宋体" w:hAnsi="宋体" w:eastAsia="宋体"/>
        </w:rPr>
        <w:t>（</w:t>
      </w:r>
      <w:r>
        <w:rPr>
          <w:rFonts w:hint="eastAsia" w:ascii="宋体" w:hAnsi="宋体" w:eastAsia="宋体"/>
        </w:rPr>
        <w:tab/>
      </w:r>
      <w:r>
        <w:rPr>
          <w:rFonts w:hint="eastAsia" w:ascii="宋体" w:hAnsi="宋体" w:eastAsia="宋体"/>
        </w:rPr>
        <w:t>）</w:t>
      </w:r>
      <w:r>
        <w:t>39.A:What is the coldest season of</w:t>
      </w:r>
      <w:r>
        <w:rPr>
          <w:spacing w:val="-7"/>
        </w:rPr>
        <w:t xml:space="preserve"> </w:t>
      </w:r>
      <w:r>
        <w:t>the</w:t>
      </w:r>
      <w:r>
        <w:rPr>
          <w:spacing w:val="2"/>
        </w:rPr>
        <w:t xml:space="preserve"> </w:t>
      </w:r>
      <w:r>
        <w:t>year?</w:t>
      </w:r>
      <w:r>
        <w:tab/>
      </w:r>
      <w:r>
        <w:t>B:</w:t>
      </w:r>
      <w:r>
        <w:rPr>
          <w:spacing w:val="1"/>
        </w:rPr>
        <w:t xml:space="preserve"> </w:t>
      </w:r>
      <w:r>
        <w:t>It’s</w:t>
      </w:r>
      <w:r>
        <w:rPr>
          <w:u w:val="single"/>
        </w:rPr>
        <w:t xml:space="preserve"> </w:t>
      </w:r>
      <w:r>
        <w:rPr>
          <w:u w:val="single"/>
        </w:rPr>
        <w:tab/>
      </w:r>
      <w:r>
        <w:t>.</w:t>
      </w:r>
    </w:p>
    <w:p>
      <w:pPr>
        <w:pStyle w:val="2"/>
        <w:tabs>
          <w:tab w:val="left" w:pos="1680"/>
          <w:tab w:val="left" w:pos="3360"/>
          <w:tab w:val="left" w:pos="5460"/>
        </w:tabs>
        <w:spacing w:before="97"/>
        <w:ind w:left="0" w:right="556"/>
        <w:jc w:val="center"/>
      </w:pPr>
      <w:r>
        <w:t>A.spring</w:t>
      </w:r>
      <w:r>
        <w:tab/>
      </w:r>
      <w:r>
        <w:t>B.winter</w:t>
      </w:r>
      <w:r>
        <w:tab/>
      </w:r>
      <w:r>
        <w:t>C.autumn</w:t>
      </w:r>
      <w:r>
        <w:tab/>
      </w:r>
      <w:r>
        <w:t>D.summer</w:t>
      </w:r>
    </w:p>
    <w:p>
      <w:pPr>
        <w:pStyle w:val="2"/>
        <w:tabs>
          <w:tab w:val="left" w:pos="479"/>
          <w:tab w:val="left" w:pos="3981"/>
        </w:tabs>
        <w:spacing w:before="99"/>
        <w:ind w:left="0" w:right="3565"/>
        <w:jc w:val="center"/>
      </w:pPr>
      <w:r>
        <w:rPr>
          <w:rFonts w:hint="eastAsia" w:ascii="宋体" w:eastAsia="宋体"/>
        </w:rPr>
        <w:t>（</w:t>
      </w:r>
      <w:r>
        <w:rPr>
          <w:rFonts w:hint="eastAsia" w:ascii="宋体" w:eastAsia="宋体"/>
        </w:rPr>
        <w:tab/>
      </w:r>
      <w:r>
        <w:rPr>
          <w:rFonts w:hint="eastAsia" w:ascii="宋体" w:eastAsia="宋体"/>
        </w:rPr>
        <w:t>）</w:t>
      </w:r>
      <w:r>
        <w:t>40.On</w:t>
      </w:r>
      <w:r>
        <w:rPr>
          <w:spacing w:val="-1"/>
        </w:rPr>
        <w:t xml:space="preserve"> </w:t>
      </w:r>
      <w:r>
        <w:t>weekends,</w:t>
      </w:r>
      <w:r>
        <w:rPr>
          <w:spacing w:val="3"/>
        </w:rPr>
        <w:t xml:space="preserve"> </w:t>
      </w:r>
      <w:r>
        <w:t>he</w:t>
      </w:r>
      <w:r>
        <w:rPr>
          <w:u w:val="single"/>
        </w:rPr>
        <w:t xml:space="preserve"> </w:t>
      </w:r>
      <w:r>
        <w:rPr>
          <w:u w:val="single"/>
        </w:rPr>
        <w:tab/>
      </w:r>
      <w:r>
        <w:t>a little</w:t>
      </w:r>
      <w:r>
        <w:rPr>
          <w:spacing w:val="-2"/>
        </w:rPr>
        <w:t xml:space="preserve"> </w:t>
      </w:r>
      <w:r>
        <w:t>later.</w:t>
      </w:r>
    </w:p>
    <w:p>
      <w:pPr>
        <w:pStyle w:val="2"/>
        <w:tabs>
          <w:tab w:val="left" w:pos="1680"/>
          <w:tab w:val="left" w:pos="3360"/>
          <w:tab w:val="left" w:pos="5460"/>
        </w:tabs>
        <w:spacing w:before="98"/>
        <w:ind w:left="0" w:right="643"/>
        <w:jc w:val="center"/>
      </w:pPr>
      <w:r>
        <w:t>A.goes</w:t>
      </w:r>
      <w:r>
        <w:rPr>
          <w:spacing w:val="-1"/>
        </w:rPr>
        <w:t xml:space="preserve"> </w:t>
      </w:r>
      <w:r>
        <w:t>to</w:t>
      </w:r>
      <w:r>
        <w:tab/>
      </w:r>
      <w:r>
        <w:t>B.gets</w:t>
      </w:r>
      <w:r>
        <w:rPr>
          <w:spacing w:val="-2"/>
        </w:rPr>
        <w:t xml:space="preserve"> </w:t>
      </w:r>
      <w:r>
        <w:t>to</w:t>
      </w:r>
      <w:r>
        <w:tab/>
      </w:r>
      <w:r>
        <w:t>C.get</w:t>
      </w:r>
      <w:r>
        <w:rPr>
          <w:spacing w:val="-1"/>
        </w:rPr>
        <w:t xml:space="preserve"> </w:t>
      </w:r>
      <w:r>
        <w:t>up</w:t>
      </w:r>
      <w:r>
        <w:tab/>
      </w:r>
      <w:r>
        <w:t>D.gets up</w:t>
      </w:r>
    </w:p>
    <w:p>
      <w:pPr>
        <w:spacing w:after="0"/>
        <w:jc w:val="center"/>
        <w:sectPr>
          <w:pgSz w:w="11910" w:h="16840"/>
          <w:pgMar w:top="1400" w:right="1180" w:bottom="1380" w:left="1580" w:header="1082" w:footer="1193" w:gutter="0"/>
          <w:cols w:space="720" w:num="1"/>
        </w:sectPr>
      </w:pPr>
    </w:p>
    <w:p>
      <w:pPr>
        <w:pStyle w:val="2"/>
        <w:tabs>
          <w:tab w:val="left" w:pos="700"/>
          <w:tab w:val="left" w:pos="4675"/>
        </w:tabs>
        <w:spacing w:before="64"/>
      </w:pPr>
      <w:r>
        <w:rPr>
          <w:rFonts w:hint="eastAsia" w:ascii="宋体" w:eastAsia="宋体"/>
        </w:rPr>
        <w:t>（</w:t>
      </w:r>
      <w:r>
        <w:rPr>
          <w:rFonts w:hint="eastAsia" w:ascii="宋体" w:eastAsia="宋体"/>
        </w:rPr>
        <w:tab/>
      </w:r>
      <w:r>
        <w:rPr>
          <w:rFonts w:hint="eastAsia" w:ascii="宋体" w:eastAsia="宋体"/>
        </w:rPr>
        <w:t>）</w:t>
      </w:r>
      <w:r>
        <w:t>41.A: What do people</w:t>
      </w:r>
      <w:r>
        <w:rPr>
          <w:spacing w:val="-1"/>
        </w:rPr>
        <w:t xml:space="preserve"> </w:t>
      </w:r>
      <w:r>
        <w:t>do</w:t>
      </w:r>
      <w:r>
        <w:rPr>
          <w:u w:val="single"/>
        </w:rPr>
        <w:t xml:space="preserve"> </w:t>
      </w:r>
      <w:r>
        <w:rPr>
          <w:u w:val="single"/>
        </w:rPr>
        <w:tab/>
      </w:r>
      <w:r>
        <w:t>the eve of the Spring</w:t>
      </w:r>
      <w:r>
        <w:rPr>
          <w:spacing w:val="-5"/>
        </w:rPr>
        <w:t xml:space="preserve"> </w:t>
      </w:r>
      <w:r>
        <w:t>Festival?</w:t>
      </w:r>
    </w:p>
    <w:p>
      <w:pPr>
        <w:pStyle w:val="2"/>
        <w:spacing w:before="97"/>
        <w:ind w:left="1180"/>
      </w:pPr>
      <w:r>
        <w:t>B: They usually have dumplings.</w:t>
      </w:r>
    </w:p>
    <w:p>
      <w:pPr>
        <w:pStyle w:val="2"/>
        <w:tabs>
          <w:tab w:val="left" w:pos="2740"/>
          <w:tab w:val="left" w:pos="4421"/>
          <w:tab w:val="left" w:pos="6521"/>
        </w:tabs>
        <w:spacing w:before="115"/>
        <w:ind w:left="1060"/>
      </w:pPr>
      <w:r>
        <w:t>A.on</w:t>
      </w:r>
      <w:r>
        <w:tab/>
      </w:r>
      <w:r>
        <w:t>B.at</w:t>
      </w:r>
      <w:r>
        <w:tab/>
      </w:r>
      <w:r>
        <w:t>C.in</w:t>
      </w:r>
      <w:r>
        <w:tab/>
      </w:r>
      <w:r>
        <w:t>D.for</w:t>
      </w:r>
    </w:p>
    <w:p>
      <w:pPr>
        <w:pStyle w:val="2"/>
        <w:tabs>
          <w:tab w:val="left" w:pos="700"/>
          <w:tab w:val="left" w:pos="3316"/>
        </w:tabs>
        <w:spacing w:before="97"/>
      </w:pPr>
      <w:r>
        <w:rPr>
          <w:rFonts w:hint="eastAsia" w:ascii="宋体" w:eastAsia="宋体"/>
        </w:rPr>
        <w:t>（</w:t>
      </w:r>
      <w:r>
        <w:rPr>
          <w:rFonts w:hint="eastAsia" w:ascii="宋体" w:eastAsia="宋体"/>
        </w:rPr>
        <w:tab/>
      </w:r>
      <w:r>
        <w:rPr>
          <w:rFonts w:hint="eastAsia" w:ascii="宋体" w:eastAsia="宋体"/>
        </w:rPr>
        <w:t>）</w:t>
      </w:r>
      <w:r>
        <w:t>42.A:</w:t>
      </w:r>
      <w:r>
        <w:rPr>
          <w:spacing w:val="1"/>
        </w:rPr>
        <w:t xml:space="preserve"> </w:t>
      </w:r>
      <w:r>
        <w:t>I</w:t>
      </w:r>
      <w:r>
        <w:rPr>
          <w:spacing w:val="-4"/>
        </w:rPr>
        <w:t xml:space="preserve"> </w:t>
      </w:r>
      <w:r>
        <w:t>fell</w:t>
      </w:r>
      <w:r>
        <w:rPr>
          <w:u w:val="single"/>
        </w:rPr>
        <w:t xml:space="preserve"> </w:t>
      </w:r>
      <w:r>
        <w:rPr>
          <w:u w:val="single"/>
        </w:rPr>
        <w:tab/>
      </w:r>
      <w:r>
        <w:t>thirsty. B: Here is some water for you.</w:t>
      </w:r>
    </w:p>
    <w:p>
      <w:pPr>
        <w:pStyle w:val="2"/>
        <w:tabs>
          <w:tab w:val="left" w:pos="2740"/>
          <w:tab w:val="left" w:pos="4421"/>
          <w:tab w:val="left" w:pos="6521"/>
        </w:tabs>
        <w:spacing w:before="100"/>
        <w:ind w:left="1060"/>
      </w:pPr>
      <w:r>
        <w:t>A.few</w:t>
      </w:r>
      <w:r>
        <w:tab/>
      </w:r>
      <w:r>
        <w:t>B.little</w:t>
      </w:r>
      <w:r>
        <w:tab/>
      </w:r>
      <w:r>
        <w:t>C.a</w:t>
      </w:r>
      <w:r>
        <w:rPr>
          <w:spacing w:val="-2"/>
        </w:rPr>
        <w:t xml:space="preserve"> </w:t>
      </w:r>
      <w:r>
        <w:t>few</w:t>
      </w:r>
      <w:r>
        <w:tab/>
      </w:r>
      <w:r>
        <w:t>D. a</w:t>
      </w:r>
      <w:r>
        <w:rPr>
          <w:spacing w:val="-1"/>
        </w:rPr>
        <w:t xml:space="preserve"> </w:t>
      </w:r>
      <w:r>
        <w:t>little</w:t>
      </w:r>
    </w:p>
    <w:p>
      <w:pPr>
        <w:pStyle w:val="2"/>
        <w:tabs>
          <w:tab w:val="left" w:pos="700"/>
          <w:tab w:val="left" w:pos="4745"/>
        </w:tabs>
        <w:spacing w:before="96"/>
      </w:pPr>
      <w:r>
        <w:rPr>
          <w:rFonts w:hint="eastAsia" w:ascii="宋体" w:eastAsia="宋体"/>
        </w:rPr>
        <w:t>（</w:t>
      </w:r>
      <w:r>
        <w:rPr>
          <w:rFonts w:hint="eastAsia" w:ascii="宋体" w:eastAsia="宋体"/>
        </w:rPr>
        <w:tab/>
      </w:r>
      <w:r>
        <w:rPr>
          <w:rFonts w:hint="eastAsia" w:ascii="宋体" w:eastAsia="宋体"/>
        </w:rPr>
        <w:t>）</w:t>
      </w:r>
      <w:r>
        <w:t>43.Tom is one of</w:t>
      </w:r>
      <w:r>
        <w:rPr>
          <w:spacing w:val="-3"/>
        </w:rPr>
        <w:t xml:space="preserve"> </w:t>
      </w:r>
      <w:r>
        <w:t>my</w:t>
      </w:r>
      <w:r>
        <w:rPr>
          <w:spacing w:val="-3"/>
        </w:rPr>
        <w:t xml:space="preserve"> </w:t>
      </w:r>
      <w:r>
        <w:t>good</w:t>
      </w:r>
      <w:r>
        <w:rPr>
          <w:u w:val="single"/>
        </w:rPr>
        <w:t xml:space="preserve"> </w:t>
      </w:r>
      <w:r>
        <w:rPr>
          <w:u w:val="single"/>
        </w:rPr>
        <w:tab/>
      </w:r>
      <w:r>
        <w:t>. We often play and study</w:t>
      </w:r>
      <w:r>
        <w:rPr>
          <w:spacing w:val="-10"/>
        </w:rPr>
        <w:t xml:space="preserve"> </w:t>
      </w:r>
      <w:r>
        <w:t>together.</w:t>
      </w:r>
    </w:p>
    <w:p>
      <w:pPr>
        <w:pStyle w:val="2"/>
        <w:tabs>
          <w:tab w:val="left" w:pos="2740"/>
          <w:tab w:val="left" w:pos="4421"/>
          <w:tab w:val="left" w:pos="6521"/>
        </w:tabs>
        <w:spacing w:before="100"/>
        <w:ind w:left="1060"/>
      </w:pPr>
      <w:r>
        <w:t>A.friends</w:t>
      </w:r>
      <w:r>
        <w:tab/>
      </w:r>
      <w:r>
        <w:t>B.friend</w:t>
      </w:r>
      <w:r>
        <w:tab/>
      </w:r>
      <w:r>
        <w:t>C.a</w:t>
      </w:r>
      <w:r>
        <w:rPr>
          <w:spacing w:val="-2"/>
        </w:rPr>
        <w:t xml:space="preserve"> </w:t>
      </w:r>
      <w:r>
        <w:t>friend</w:t>
      </w:r>
      <w:r>
        <w:tab/>
      </w:r>
      <w:r>
        <w:t>D.friend’s</w:t>
      </w:r>
    </w:p>
    <w:p>
      <w:pPr>
        <w:pStyle w:val="2"/>
        <w:tabs>
          <w:tab w:val="left" w:pos="700"/>
          <w:tab w:val="left" w:pos="5606"/>
        </w:tabs>
        <w:spacing w:before="97"/>
      </w:pPr>
      <w:r>
        <w:rPr>
          <w:rFonts w:hint="eastAsia" w:ascii="宋体" w:eastAsia="宋体"/>
        </w:rPr>
        <w:t>（</w:t>
      </w:r>
      <w:r>
        <w:rPr>
          <w:rFonts w:hint="eastAsia" w:ascii="宋体" w:eastAsia="宋体"/>
        </w:rPr>
        <w:tab/>
      </w:r>
      <w:r>
        <w:rPr>
          <w:rFonts w:hint="eastAsia" w:ascii="宋体" w:eastAsia="宋体"/>
        </w:rPr>
        <w:t>）</w:t>
      </w:r>
      <w:r>
        <w:t>44.In autumn, the farmers are</w:t>
      </w:r>
      <w:r>
        <w:rPr>
          <w:spacing w:val="-3"/>
        </w:rPr>
        <w:t xml:space="preserve"> </w:t>
      </w:r>
      <w:r>
        <w:t>busy</w:t>
      </w:r>
      <w:r>
        <w:rPr>
          <w:u w:val="single"/>
        </w:rPr>
        <w:t xml:space="preserve"> </w:t>
      </w:r>
      <w:r>
        <w:rPr>
          <w:u w:val="single"/>
        </w:rPr>
        <w:tab/>
      </w:r>
      <w:r>
        <w:t>flowers.</w:t>
      </w:r>
    </w:p>
    <w:p>
      <w:pPr>
        <w:pStyle w:val="2"/>
        <w:tabs>
          <w:tab w:val="left" w:pos="2740"/>
          <w:tab w:val="left" w:pos="4421"/>
          <w:tab w:val="left" w:pos="6521"/>
        </w:tabs>
        <w:spacing w:before="100"/>
        <w:ind w:left="1060"/>
      </w:pPr>
      <w:r>
        <w:t>A.planting</w:t>
      </w:r>
      <w:r>
        <w:tab/>
      </w:r>
      <w:r>
        <w:t>B.plant</w:t>
      </w:r>
      <w:r>
        <w:tab/>
      </w:r>
      <w:r>
        <w:t>C.to</w:t>
      </w:r>
      <w:r>
        <w:rPr>
          <w:spacing w:val="-1"/>
        </w:rPr>
        <w:t xml:space="preserve"> </w:t>
      </w:r>
      <w:r>
        <w:t>plant</w:t>
      </w:r>
      <w:r>
        <w:tab/>
      </w:r>
      <w:r>
        <w:t>D.plants</w:t>
      </w:r>
    </w:p>
    <w:p>
      <w:pPr>
        <w:pStyle w:val="2"/>
        <w:spacing w:before="97" w:line="304" w:lineRule="auto"/>
        <w:ind w:right="620"/>
        <w:rPr>
          <w:rFonts w:hint="eastAsia" w:ascii="宋体" w:eastAsia="宋体"/>
        </w:rPr>
      </w:pPr>
      <w:r>
        <mc:AlternateContent>
          <mc:Choice Requires="wps">
            <w:drawing>
              <wp:anchor distT="0" distB="0" distL="114300" distR="114300" simplePos="0" relativeHeight="251666432" behindDoc="0" locked="0" layoutInCell="1" allowOverlap="1">
                <wp:simplePos x="0" y="0"/>
                <wp:positionH relativeFrom="page">
                  <wp:posOffset>1071245</wp:posOffset>
                </wp:positionH>
                <wp:positionV relativeFrom="paragraph">
                  <wp:posOffset>530860</wp:posOffset>
                </wp:positionV>
                <wp:extent cx="5674995" cy="1499870"/>
                <wp:effectExtent l="0" t="0" r="0" b="0"/>
                <wp:wrapNone/>
                <wp:docPr id="6" name="文本框 4"/>
                <wp:cNvGraphicFramePr/>
                <a:graphic xmlns:a="http://schemas.openxmlformats.org/drawingml/2006/main">
                  <a:graphicData uri="http://schemas.microsoft.com/office/word/2010/wordprocessingShape">
                    <wps:wsp>
                      <wps:cNvSpPr txBox="1"/>
                      <wps:spPr>
                        <a:xfrm>
                          <a:off x="0" y="0"/>
                          <a:ext cx="5674995" cy="1499870"/>
                        </a:xfrm>
                        <a:prstGeom prst="rect">
                          <a:avLst/>
                        </a:prstGeom>
                        <a:noFill/>
                        <a:ln>
                          <a:noFill/>
                        </a:ln>
                      </wps:spPr>
                      <wps:txbx>
                        <w:txbxContent>
                          <w:tbl>
                            <w:tblPr>
                              <w:tblStyle w:val="3"/>
                              <w:tblW w:w="8922"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3370"/>
                              <w:gridCol w:w="555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42" w:hRule="atLeast"/>
                              </w:trPr>
                              <w:tc>
                                <w:tcPr>
                                  <w:tcW w:w="3370" w:type="dxa"/>
                                </w:tcPr>
                                <w:p>
                                  <w:pPr>
                                    <w:pStyle w:val="7"/>
                                    <w:tabs>
                                      <w:tab w:val="left" w:pos="587"/>
                                    </w:tabs>
                                    <w:spacing w:before="43"/>
                                    <w:rPr>
                                      <w:sz w:val="24"/>
                                    </w:rPr>
                                  </w:pPr>
                                  <w:r>
                                    <w:rPr>
                                      <w:rFonts w:hint="eastAsia" w:ascii="宋体" w:eastAsia="宋体"/>
                                      <w:sz w:val="24"/>
                                    </w:rPr>
                                    <w:t>（</w:t>
                                  </w:r>
                                  <w:r>
                                    <w:rPr>
                                      <w:rFonts w:hint="eastAsia" w:ascii="宋体" w:eastAsia="宋体"/>
                                      <w:sz w:val="24"/>
                                    </w:rPr>
                                    <w:tab/>
                                  </w:r>
                                  <w:r>
                                    <w:rPr>
                                      <w:rFonts w:hint="eastAsia" w:ascii="宋体" w:eastAsia="宋体"/>
                                      <w:sz w:val="24"/>
                                    </w:rPr>
                                    <w:t>）</w:t>
                                  </w:r>
                                  <w:r>
                                    <w:rPr>
                                      <w:sz w:val="24"/>
                                    </w:rPr>
                                    <w:t>45. army</w:t>
                                  </w:r>
                                </w:p>
                                <w:p>
                                  <w:pPr>
                                    <w:pStyle w:val="7"/>
                                    <w:tabs>
                                      <w:tab w:val="left" w:pos="587"/>
                                    </w:tabs>
                                    <w:spacing w:before="81"/>
                                    <w:rPr>
                                      <w:sz w:val="24"/>
                                    </w:rPr>
                                  </w:pPr>
                                  <w:r>
                                    <w:rPr>
                                      <w:rFonts w:hint="eastAsia" w:ascii="宋体" w:eastAsia="宋体"/>
                                      <w:sz w:val="24"/>
                                    </w:rPr>
                                    <w:t>（</w:t>
                                  </w:r>
                                  <w:r>
                                    <w:rPr>
                                      <w:rFonts w:hint="eastAsia" w:ascii="宋体" w:eastAsia="宋体"/>
                                      <w:sz w:val="24"/>
                                    </w:rPr>
                                    <w:tab/>
                                  </w:r>
                                  <w:r>
                                    <w:rPr>
                                      <w:rFonts w:hint="eastAsia" w:ascii="宋体" w:eastAsia="宋体"/>
                                      <w:sz w:val="24"/>
                                    </w:rPr>
                                    <w:t>）</w:t>
                                  </w:r>
                                  <w:r>
                                    <w:rPr>
                                      <w:sz w:val="24"/>
                                    </w:rPr>
                                    <w:t>46. January</w:t>
                                  </w:r>
                                </w:p>
                                <w:p>
                                  <w:pPr>
                                    <w:pStyle w:val="7"/>
                                    <w:tabs>
                                      <w:tab w:val="left" w:pos="587"/>
                                    </w:tabs>
                                    <w:spacing w:before="84"/>
                                    <w:rPr>
                                      <w:sz w:val="24"/>
                                    </w:rPr>
                                  </w:pPr>
                                  <w:r>
                                    <w:rPr>
                                      <w:rFonts w:hint="eastAsia" w:ascii="宋体" w:eastAsia="宋体"/>
                                      <w:sz w:val="24"/>
                                    </w:rPr>
                                    <w:t>（</w:t>
                                  </w:r>
                                  <w:r>
                                    <w:rPr>
                                      <w:rFonts w:hint="eastAsia" w:ascii="宋体" w:eastAsia="宋体"/>
                                      <w:sz w:val="24"/>
                                    </w:rPr>
                                    <w:tab/>
                                  </w:r>
                                  <w:r>
                                    <w:rPr>
                                      <w:rFonts w:hint="eastAsia" w:ascii="宋体" w:eastAsia="宋体"/>
                                      <w:sz w:val="24"/>
                                    </w:rPr>
                                    <w:t>）</w:t>
                                  </w:r>
                                  <w:r>
                                    <w:rPr>
                                      <w:sz w:val="24"/>
                                    </w:rPr>
                                    <w:t>47. dinner</w:t>
                                  </w:r>
                                </w:p>
                                <w:p>
                                  <w:pPr>
                                    <w:pStyle w:val="7"/>
                                    <w:tabs>
                                      <w:tab w:val="left" w:pos="587"/>
                                    </w:tabs>
                                    <w:spacing w:before="81"/>
                                    <w:rPr>
                                      <w:sz w:val="24"/>
                                    </w:rPr>
                                  </w:pPr>
                                  <w:r>
                                    <w:rPr>
                                      <w:rFonts w:hint="eastAsia" w:ascii="宋体" w:eastAsia="宋体"/>
                                      <w:sz w:val="24"/>
                                    </w:rPr>
                                    <w:t>（</w:t>
                                  </w:r>
                                  <w:r>
                                    <w:rPr>
                                      <w:rFonts w:hint="eastAsia" w:ascii="宋体" w:eastAsia="宋体"/>
                                      <w:sz w:val="24"/>
                                    </w:rPr>
                                    <w:tab/>
                                  </w:r>
                                  <w:r>
                                    <w:rPr>
                                      <w:rFonts w:hint="eastAsia" w:ascii="宋体" w:eastAsia="宋体"/>
                                      <w:sz w:val="24"/>
                                    </w:rPr>
                                    <w:t>）</w:t>
                                  </w:r>
                                  <w:r>
                                    <w:rPr>
                                      <w:sz w:val="24"/>
                                    </w:rPr>
                                    <w:t>48. pick</w:t>
                                  </w:r>
                                </w:p>
                                <w:p>
                                  <w:pPr>
                                    <w:pStyle w:val="7"/>
                                    <w:tabs>
                                      <w:tab w:val="left" w:pos="587"/>
                                    </w:tabs>
                                    <w:spacing w:before="84"/>
                                    <w:rPr>
                                      <w:sz w:val="24"/>
                                    </w:rPr>
                                  </w:pPr>
                                  <w:r>
                                    <w:rPr>
                                      <w:rFonts w:hint="eastAsia" w:ascii="宋体" w:eastAsia="宋体"/>
                                      <w:sz w:val="24"/>
                                    </w:rPr>
                                    <w:t>（</w:t>
                                  </w:r>
                                  <w:r>
                                    <w:rPr>
                                      <w:rFonts w:hint="eastAsia" w:ascii="宋体" w:eastAsia="宋体"/>
                                      <w:sz w:val="24"/>
                                    </w:rPr>
                                    <w:tab/>
                                  </w:r>
                                  <w:r>
                                    <w:rPr>
                                      <w:rFonts w:hint="eastAsia" w:ascii="宋体" w:eastAsia="宋体"/>
                                      <w:sz w:val="24"/>
                                    </w:rPr>
                                    <w:t>）</w:t>
                                  </w:r>
                                  <w:r>
                                    <w:rPr>
                                      <w:sz w:val="24"/>
                                    </w:rPr>
                                    <w:t>49.</w:t>
                                  </w:r>
                                  <w:r>
                                    <w:rPr>
                                      <w:spacing w:val="-1"/>
                                      <w:sz w:val="24"/>
                                    </w:rPr>
                                    <w:t xml:space="preserve"> </w:t>
                                  </w:r>
                                  <w:r>
                                    <w:rPr>
                                      <w:sz w:val="24"/>
                                    </w:rPr>
                                    <w:t>summer</w:t>
                                  </w:r>
                                </w:p>
                                <w:p>
                                  <w:pPr>
                                    <w:pStyle w:val="7"/>
                                    <w:tabs>
                                      <w:tab w:val="left" w:pos="587"/>
                                    </w:tabs>
                                    <w:spacing w:before="81"/>
                                    <w:rPr>
                                      <w:sz w:val="24"/>
                                    </w:rPr>
                                  </w:pPr>
                                  <w:r>
                                    <w:rPr>
                                      <w:rFonts w:hint="eastAsia" w:ascii="宋体" w:eastAsia="宋体"/>
                                      <w:sz w:val="24"/>
                                    </w:rPr>
                                    <w:t>（</w:t>
                                  </w:r>
                                  <w:r>
                                    <w:rPr>
                                      <w:rFonts w:hint="eastAsia" w:ascii="宋体" w:eastAsia="宋体"/>
                                      <w:sz w:val="24"/>
                                    </w:rPr>
                                    <w:tab/>
                                  </w:r>
                                  <w:r>
                                    <w:rPr>
                                      <w:rFonts w:hint="eastAsia" w:ascii="宋体" w:eastAsia="宋体"/>
                                      <w:sz w:val="24"/>
                                    </w:rPr>
                                    <w:t>）</w:t>
                                  </w:r>
                                  <w:r>
                                    <w:rPr>
                                      <w:sz w:val="24"/>
                                    </w:rPr>
                                    <w:t>50.</w:t>
                                  </w:r>
                                  <w:r>
                                    <w:rPr>
                                      <w:spacing w:val="-1"/>
                                      <w:sz w:val="24"/>
                                    </w:rPr>
                                    <w:t xml:space="preserve"> </w:t>
                                  </w:r>
                                  <w:r>
                                    <w:rPr>
                                      <w:sz w:val="24"/>
                                    </w:rPr>
                                    <w:t>celebrate</w:t>
                                  </w:r>
                                </w:p>
                              </w:tc>
                              <w:tc>
                                <w:tcPr>
                                  <w:tcW w:w="5552" w:type="dxa"/>
                                </w:tcPr>
                                <w:p>
                                  <w:pPr>
                                    <w:pStyle w:val="7"/>
                                    <w:numPr>
                                      <w:ilvl w:val="0"/>
                                      <w:numId w:val="3"/>
                                    </w:numPr>
                                    <w:tabs>
                                      <w:tab w:val="left" w:pos="402"/>
                                    </w:tabs>
                                    <w:spacing w:before="59" w:after="0" w:line="240" w:lineRule="auto"/>
                                    <w:ind w:left="401" w:right="0" w:hanging="295"/>
                                    <w:jc w:val="left"/>
                                    <w:rPr>
                                      <w:sz w:val="24"/>
                                    </w:rPr>
                                  </w:pPr>
                                  <w:r>
                                    <w:rPr>
                                      <w:sz w:val="24"/>
                                    </w:rPr>
                                    <w:t>the first month of the</w:t>
                                  </w:r>
                                  <w:r>
                                    <w:rPr>
                                      <w:spacing w:val="-2"/>
                                      <w:sz w:val="24"/>
                                    </w:rPr>
                                    <w:t xml:space="preserve"> </w:t>
                                  </w:r>
                                  <w:r>
                                    <w:rPr>
                                      <w:sz w:val="24"/>
                                    </w:rPr>
                                    <w:t>year</w:t>
                                  </w:r>
                                </w:p>
                                <w:p>
                                  <w:pPr>
                                    <w:pStyle w:val="7"/>
                                    <w:numPr>
                                      <w:ilvl w:val="0"/>
                                      <w:numId w:val="3"/>
                                    </w:numPr>
                                    <w:tabs>
                                      <w:tab w:val="left" w:pos="387"/>
                                    </w:tabs>
                                    <w:spacing w:before="112" w:after="0" w:line="240" w:lineRule="auto"/>
                                    <w:ind w:left="386" w:right="0" w:hanging="280"/>
                                    <w:jc w:val="left"/>
                                    <w:rPr>
                                      <w:sz w:val="24"/>
                                    </w:rPr>
                                  </w:pPr>
                                  <w:r>
                                    <w:rPr>
                                      <w:sz w:val="24"/>
                                    </w:rPr>
                                    <w:t>to take something with your</w:t>
                                  </w:r>
                                  <w:r>
                                    <w:rPr>
                                      <w:spacing w:val="-3"/>
                                      <w:sz w:val="24"/>
                                    </w:rPr>
                                    <w:t xml:space="preserve"> </w:t>
                                  </w:r>
                                  <w:r>
                                    <w:rPr>
                                      <w:sz w:val="24"/>
                                    </w:rPr>
                                    <w:t>fingers</w:t>
                                  </w:r>
                                </w:p>
                                <w:p>
                                  <w:pPr>
                                    <w:pStyle w:val="7"/>
                                    <w:numPr>
                                      <w:ilvl w:val="0"/>
                                      <w:numId w:val="3"/>
                                    </w:numPr>
                                    <w:tabs>
                                      <w:tab w:val="left" w:pos="389"/>
                                    </w:tabs>
                                    <w:spacing w:before="116" w:after="0" w:line="240" w:lineRule="auto"/>
                                    <w:ind w:left="388" w:right="0" w:hanging="282"/>
                                    <w:jc w:val="left"/>
                                    <w:rPr>
                                      <w:sz w:val="24"/>
                                    </w:rPr>
                                  </w:pPr>
                                  <w:r>
                                    <w:rPr>
                                      <w:sz w:val="24"/>
                                    </w:rPr>
                                    <w:t>a lot of</w:t>
                                  </w:r>
                                  <w:r>
                                    <w:rPr>
                                      <w:spacing w:val="-2"/>
                                      <w:sz w:val="24"/>
                                    </w:rPr>
                                    <w:t xml:space="preserve"> </w:t>
                                  </w:r>
                                  <w:r>
                                    <w:rPr>
                                      <w:sz w:val="24"/>
                                    </w:rPr>
                                    <w:t>soldiers</w:t>
                                  </w:r>
                                </w:p>
                                <w:p>
                                  <w:pPr>
                                    <w:pStyle w:val="7"/>
                                    <w:numPr>
                                      <w:ilvl w:val="0"/>
                                      <w:numId w:val="3"/>
                                    </w:numPr>
                                    <w:tabs>
                                      <w:tab w:val="left" w:pos="402"/>
                                    </w:tabs>
                                    <w:spacing w:before="113" w:after="0" w:line="240" w:lineRule="auto"/>
                                    <w:ind w:left="401" w:right="0" w:hanging="295"/>
                                    <w:jc w:val="left"/>
                                    <w:rPr>
                                      <w:sz w:val="24"/>
                                    </w:rPr>
                                  </w:pPr>
                                  <w:r>
                                    <w:rPr>
                                      <w:sz w:val="24"/>
                                    </w:rPr>
                                    <w:t xml:space="preserve">the main meal of the </w:t>
                                  </w:r>
                                  <w:r>
                                    <w:rPr>
                                      <w:spacing w:val="-5"/>
                                      <w:sz w:val="24"/>
                                    </w:rPr>
                                    <w:t xml:space="preserve">day, </w:t>
                                  </w:r>
                                  <w:r>
                                    <w:rPr>
                                      <w:sz w:val="24"/>
                                    </w:rPr>
                                    <w:t>eaten in the</w:t>
                                  </w:r>
                                  <w:r>
                                    <w:rPr>
                                      <w:spacing w:val="3"/>
                                      <w:sz w:val="24"/>
                                    </w:rPr>
                                    <w:t xml:space="preserve"> </w:t>
                                  </w:r>
                                  <w:r>
                                    <w:rPr>
                                      <w:sz w:val="24"/>
                                    </w:rPr>
                                    <w:t>evening</w:t>
                                  </w:r>
                                </w:p>
                                <w:p>
                                  <w:pPr>
                                    <w:pStyle w:val="7"/>
                                    <w:numPr>
                                      <w:ilvl w:val="0"/>
                                      <w:numId w:val="3"/>
                                    </w:numPr>
                                    <w:tabs>
                                      <w:tab w:val="left" w:pos="375"/>
                                    </w:tabs>
                                    <w:spacing w:before="115" w:after="0" w:line="240" w:lineRule="auto"/>
                                    <w:ind w:left="374" w:right="0" w:hanging="268"/>
                                    <w:jc w:val="left"/>
                                    <w:rPr>
                                      <w:sz w:val="24"/>
                                    </w:rPr>
                                  </w:pPr>
                                  <w:r>
                                    <w:rPr>
                                      <w:sz w:val="24"/>
                                    </w:rPr>
                                    <w:t>get together to have a big</w:t>
                                  </w:r>
                                  <w:r>
                                    <w:rPr>
                                      <w:spacing w:val="-3"/>
                                      <w:sz w:val="24"/>
                                    </w:rPr>
                                    <w:t xml:space="preserve"> </w:t>
                                  </w:r>
                                  <w:r>
                                    <w:rPr>
                                      <w:sz w:val="24"/>
                                    </w:rPr>
                                    <w:t>party</w:t>
                                  </w:r>
                                </w:p>
                                <w:p>
                                  <w:pPr>
                                    <w:pStyle w:val="7"/>
                                    <w:numPr>
                                      <w:ilvl w:val="0"/>
                                      <w:numId w:val="3"/>
                                    </w:numPr>
                                    <w:tabs>
                                      <w:tab w:val="left" w:pos="341"/>
                                    </w:tabs>
                                    <w:spacing w:before="113" w:after="0" w:line="240" w:lineRule="auto"/>
                                    <w:ind w:left="340" w:right="0" w:hanging="234"/>
                                    <w:jc w:val="left"/>
                                    <w:rPr>
                                      <w:sz w:val="24"/>
                                    </w:rPr>
                                  </w:pPr>
                                  <w:r>
                                    <w:rPr>
                                      <w:sz w:val="24"/>
                                    </w:rPr>
                                    <w:t>the hottest season of the</w:t>
                                  </w:r>
                                  <w:r>
                                    <w:rPr>
                                      <w:spacing w:val="-1"/>
                                      <w:sz w:val="24"/>
                                    </w:rPr>
                                    <w:t xml:space="preserve"> </w:t>
                                  </w:r>
                                  <w:r>
                                    <w:rPr>
                                      <w:sz w:val="24"/>
                                    </w:rPr>
                                    <w:t>year</w:t>
                                  </w:r>
                                </w:p>
                              </w:tc>
                            </w:tr>
                          </w:tbl>
                          <w:p>
                            <w:pPr>
                              <w:pStyle w:val="2"/>
                              <w:ind w:left="0"/>
                            </w:pPr>
                          </w:p>
                        </w:txbxContent>
                      </wps:txbx>
                      <wps:bodyPr lIns="0" tIns="0" rIns="0" bIns="0" upright="1"/>
                    </wps:wsp>
                  </a:graphicData>
                </a:graphic>
              </wp:anchor>
            </w:drawing>
          </mc:Choice>
          <mc:Fallback>
            <w:pict>
              <v:shape id="文本框 4" o:spid="_x0000_s1026" o:spt="202" type="#_x0000_t202" style="position:absolute;left:0pt;margin-left:84.35pt;margin-top:41.8pt;height:118.1pt;width:446.85pt;mso-position-horizontal-relative:page;z-index:251666432;mso-width-relative:page;mso-height-relative:page;" filled="f" stroked="f" coordsize="21600,21600" o:gfxdata="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">
                <v:fill on="f" focussize="0,0"/>
                <v:stroke on="f"/>
                <v:imagedata o:title=""/>
                <o:lock v:ext="edit" aspectratio="f"/>
                <v:textbox inset="0mm,0mm,0mm,0mm">
                  <w:txbxContent>
                    <w:tbl>
                      <w:tblPr>
                        <w:tblStyle w:val="3"/>
                        <w:tblW w:w="8922"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3370"/>
                        <w:gridCol w:w="555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42" w:hRule="atLeast"/>
                        </w:trPr>
                        <w:tc>
                          <w:tcPr>
                            <w:tcW w:w="3370" w:type="dxa"/>
                          </w:tcPr>
                          <w:p>
                            <w:pPr>
                              <w:pStyle w:val="7"/>
                              <w:tabs>
                                <w:tab w:val="left" w:pos="587"/>
                              </w:tabs>
                              <w:spacing w:before="43"/>
                              <w:rPr>
                                <w:sz w:val="24"/>
                              </w:rPr>
                            </w:pPr>
                            <w:r>
                              <w:rPr>
                                <w:rFonts w:hint="eastAsia" w:ascii="宋体" w:eastAsia="宋体"/>
                                <w:sz w:val="24"/>
                              </w:rPr>
                              <w:t>（</w:t>
                            </w:r>
                            <w:r>
                              <w:rPr>
                                <w:rFonts w:hint="eastAsia" w:ascii="宋体" w:eastAsia="宋体"/>
                                <w:sz w:val="24"/>
                              </w:rPr>
                              <w:tab/>
                            </w:r>
                            <w:r>
                              <w:rPr>
                                <w:rFonts w:hint="eastAsia" w:ascii="宋体" w:eastAsia="宋体"/>
                                <w:sz w:val="24"/>
                              </w:rPr>
                              <w:t>）</w:t>
                            </w:r>
                            <w:r>
                              <w:rPr>
                                <w:sz w:val="24"/>
                              </w:rPr>
                              <w:t>45. army</w:t>
                            </w:r>
                          </w:p>
                          <w:p>
                            <w:pPr>
                              <w:pStyle w:val="7"/>
                              <w:tabs>
                                <w:tab w:val="left" w:pos="587"/>
                              </w:tabs>
                              <w:spacing w:before="81"/>
                              <w:rPr>
                                <w:sz w:val="24"/>
                              </w:rPr>
                            </w:pPr>
                            <w:r>
                              <w:rPr>
                                <w:rFonts w:hint="eastAsia" w:ascii="宋体" w:eastAsia="宋体"/>
                                <w:sz w:val="24"/>
                              </w:rPr>
                              <w:t>（</w:t>
                            </w:r>
                            <w:r>
                              <w:rPr>
                                <w:rFonts w:hint="eastAsia" w:ascii="宋体" w:eastAsia="宋体"/>
                                <w:sz w:val="24"/>
                              </w:rPr>
                              <w:tab/>
                            </w:r>
                            <w:r>
                              <w:rPr>
                                <w:rFonts w:hint="eastAsia" w:ascii="宋体" w:eastAsia="宋体"/>
                                <w:sz w:val="24"/>
                              </w:rPr>
                              <w:t>）</w:t>
                            </w:r>
                            <w:r>
                              <w:rPr>
                                <w:sz w:val="24"/>
                              </w:rPr>
                              <w:t>46. January</w:t>
                            </w:r>
                          </w:p>
                          <w:p>
                            <w:pPr>
                              <w:pStyle w:val="7"/>
                              <w:tabs>
                                <w:tab w:val="left" w:pos="587"/>
                              </w:tabs>
                              <w:spacing w:before="84"/>
                              <w:rPr>
                                <w:sz w:val="24"/>
                              </w:rPr>
                            </w:pPr>
                            <w:r>
                              <w:rPr>
                                <w:rFonts w:hint="eastAsia" w:ascii="宋体" w:eastAsia="宋体"/>
                                <w:sz w:val="24"/>
                              </w:rPr>
                              <w:t>（</w:t>
                            </w:r>
                            <w:r>
                              <w:rPr>
                                <w:rFonts w:hint="eastAsia" w:ascii="宋体" w:eastAsia="宋体"/>
                                <w:sz w:val="24"/>
                              </w:rPr>
                              <w:tab/>
                            </w:r>
                            <w:r>
                              <w:rPr>
                                <w:rFonts w:hint="eastAsia" w:ascii="宋体" w:eastAsia="宋体"/>
                                <w:sz w:val="24"/>
                              </w:rPr>
                              <w:t>）</w:t>
                            </w:r>
                            <w:r>
                              <w:rPr>
                                <w:sz w:val="24"/>
                              </w:rPr>
                              <w:t>47. dinner</w:t>
                            </w:r>
                          </w:p>
                          <w:p>
                            <w:pPr>
                              <w:pStyle w:val="7"/>
                              <w:tabs>
                                <w:tab w:val="left" w:pos="587"/>
                              </w:tabs>
                              <w:spacing w:before="81"/>
                              <w:rPr>
                                <w:sz w:val="24"/>
                              </w:rPr>
                            </w:pPr>
                            <w:r>
                              <w:rPr>
                                <w:rFonts w:hint="eastAsia" w:ascii="宋体" w:eastAsia="宋体"/>
                                <w:sz w:val="24"/>
                              </w:rPr>
                              <w:t>（</w:t>
                            </w:r>
                            <w:r>
                              <w:rPr>
                                <w:rFonts w:hint="eastAsia" w:ascii="宋体" w:eastAsia="宋体"/>
                                <w:sz w:val="24"/>
                              </w:rPr>
                              <w:tab/>
                            </w:r>
                            <w:r>
                              <w:rPr>
                                <w:rFonts w:hint="eastAsia" w:ascii="宋体" w:eastAsia="宋体"/>
                                <w:sz w:val="24"/>
                              </w:rPr>
                              <w:t>）</w:t>
                            </w:r>
                            <w:r>
                              <w:rPr>
                                <w:sz w:val="24"/>
                              </w:rPr>
                              <w:t>48. pick</w:t>
                            </w:r>
                          </w:p>
                          <w:p>
                            <w:pPr>
                              <w:pStyle w:val="7"/>
                              <w:tabs>
                                <w:tab w:val="left" w:pos="587"/>
                              </w:tabs>
                              <w:spacing w:before="84"/>
                              <w:rPr>
                                <w:sz w:val="24"/>
                              </w:rPr>
                            </w:pPr>
                            <w:r>
                              <w:rPr>
                                <w:rFonts w:hint="eastAsia" w:ascii="宋体" w:eastAsia="宋体"/>
                                <w:sz w:val="24"/>
                              </w:rPr>
                              <w:t>（</w:t>
                            </w:r>
                            <w:r>
                              <w:rPr>
                                <w:rFonts w:hint="eastAsia" w:ascii="宋体" w:eastAsia="宋体"/>
                                <w:sz w:val="24"/>
                              </w:rPr>
                              <w:tab/>
                            </w:r>
                            <w:r>
                              <w:rPr>
                                <w:rFonts w:hint="eastAsia" w:ascii="宋体" w:eastAsia="宋体"/>
                                <w:sz w:val="24"/>
                              </w:rPr>
                              <w:t>）</w:t>
                            </w:r>
                            <w:r>
                              <w:rPr>
                                <w:sz w:val="24"/>
                              </w:rPr>
                              <w:t>49.</w:t>
                            </w:r>
                            <w:r>
                              <w:rPr>
                                <w:spacing w:val="-1"/>
                                <w:sz w:val="24"/>
                              </w:rPr>
                              <w:t xml:space="preserve"> </w:t>
                            </w:r>
                            <w:r>
                              <w:rPr>
                                <w:sz w:val="24"/>
                              </w:rPr>
                              <w:t>summer</w:t>
                            </w:r>
                          </w:p>
                          <w:p>
                            <w:pPr>
                              <w:pStyle w:val="7"/>
                              <w:tabs>
                                <w:tab w:val="left" w:pos="587"/>
                              </w:tabs>
                              <w:spacing w:before="81"/>
                              <w:rPr>
                                <w:sz w:val="24"/>
                              </w:rPr>
                            </w:pPr>
                            <w:r>
                              <w:rPr>
                                <w:rFonts w:hint="eastAsia" w:ascii="宋体" w:eastAsia="宋体"/>
                                <w:sz w:val="24"/>
                              </w:rPr>
                              <w:t>（</w:t>
                            </w:r>
                            <w:r>
                              <w:rPr>
                                <w:rFonts w:hint="eastAsia" w:ascii="宋体" w:eastAsia="宋体"/>
                                <w:sz w:val="24"/>
                              </w:rPr>
                              <w:tab/>
                            </w:r>
                            <w:r>
                              <w:rPr>
                                <w:rFonts w:hint="eastAsia" w:ascii="宋体" w:eastAsia="宋体"/>
                                <w:sz w:val="24"/>
                              </w:rPr>
                              <w:t>）</w:t>
                            </w:r>
                            <w:r>
                              <w:rPr>
                                <w:sz w:val="24"/>
                              </w:rPr>
                              <w:t>50.</w:t>
                            </w:r>
                            <w:r>
                              <w:rPr>
                                <w:spacing w:val="-1"/>
                                <w:sz w:val="24"/>
                              </w:rPr>
                              <w:t xml:space="preserve"> </w:t>
                            </w:r>
                            <w:r>
                              <w:rPr>
                                <w:sz w:val="24"/>
                              </w:rPr>
                              <w:t>celebrate</w:t>
                            </w:r>
                          </w:p>
                        </w:tc>
                        <w:tc>
                          <w:tcPr>
                            <w:tcW w:w="5552" w:type="dxa"/>
                          </w:tcPr>
                          <w:p>
                            <w:pPr>
                              <w:pStyle w:val="7"/>
                              <w:numPr>
                                <w:ilvl w:val="0"/>
                                <w:numId w:val="3"/>
                              </w:numPr>
                              <w:tabs>
                                <w:tab w:val="left" w:pos="402"/>
                              </w:tabs>
                              <w:spacing w:before="59" w:after="0" w:line="240" w:lineRule="auto"/>
                              <w:ind w:left="401" w:right="0" w:hanging="295"/>
                              <w:jc w:val="left"/>
                              <w:rPr>
                                <w:sz w:val="24"/>
                              </w:rPr>
                            </w:pPr>
                            <w:r>
                              <w:rPr>
                                <w:sz w:val="24"/>
                              </w:rPr>
                              <w:t>the first month of the</w:t>
                            </w:r>
                            <w:r>
                              <w:rPr>
                                <w:spacing w:val="-2"/>
                                <w:sz w:val="24"/>
                              </w:rPr>
                              <w:t xml:space="preserve"> </w:t>
                            </w:r>
                            <w:r>
                              <w:rPr>
                                <w:sz w:val="24"/>
                              </w:rPr>
                              <w:t>year</w:t>
                            </w:r>
                          </w:p>
                          <w:p>
                            <w:pPr>
                              <w:pStyle w:val="7"/>
                              <w:numPr>
                                <w:ilvl w:val="0"/>
                                <w:numId w:val="3"/>
                              </w:numPr>
                              <w:tabs>
                                <w:tab w:val="left" w:pos="387"/>
                              </w:tabs>
                              <w:spacing w:before="112" w:after="0" w:line="240" w:lineRule="auto"/>
                              <w:ind w:left="386" w:right="0" w:hanging="280"/>
                              <w:jc w:val="left"/>
                              <w:rPr>
                                <w:sz w:val="24"/>
                              </w:rPr>
                            </w:pPr>
                            <w:r>
                              <w:rPr>
                                <w:sz w:val="24"/>
                              </w:rPr>
                              <w:t>to take something with your</w:t>
                            </w:r>
                            <w:r>
                              <w:rPr>
                                <w:spacing w:val="-3"/>
                                <w:sz w:val="24"/>
                              </w:rPr>
                              <w:t xml:space="preserve"> </w:t>
                            </w:r>
                            <w:r>
                              <w:rPr>
                                <w:sz w:val="24"/>
                              </w:rPr>
                              <w:t>fingers</w:t>
                            </w:r>
                          </w:p>
                          <w:p>
                            <w:pPr>
                              <w:pStyle w:val="7"/>
                              <w:numPr>
                                <w:ilvl w:val="0"/>
                                <w:numId w:val="3"/>
                              </w:numPr>
                              <w:tabs>
                                <w:tab w:val="left" w:pos="389"/>
                              </w:tabs>
                              <w:spacing w:before="116" w:after="0" w:line="240" w:lineRule="auto"/>
                              <w:ind w:left="388" w:right="0" w:hanging="282"/>
                              <w:jc w:val="left"/>
                              <w:rPr>
                                <w:sz w:val="24"/>
                              </w:rPr>
                            </w:pPr>
                            <w:r>
                              <w:rPr>
                                <w:sz w:val="24"/>
                              </w:rPr>
                              <w:t>a lot of</w:t>
                            </w:r>
                            <w:r>
                              <w:rPr>
                                <w:spacing w:val="-2"/>
                                <w:sz w:val="24"/>
                              </w:rPr>
                              <w:t xml:space="preserve"> </w:t>
                            </w:r>
                            <w:r>
                              <w:rPr>
                                <w:sz w:val="24"/>
                              </w:rPr>
                              <w:t>soldiers</w:t>
                            </w:r>
                          </w:p>
                          <w:p>
                            <w:pPr>
                              <w:pStyle w:val="7"/>
                              <w:numPr>
                                <w:ilvl w:val="0"/>
                                <w:numId w:val="3"/>
                              </w:numPr>
                              <w:tabs>
                                <w:tab w:val="left" w:pos="402"/>
                              </w:tabs>
                              <w:spacing w:before="113" w:after="0" w:line="240" w:lineRule="auto"/>
                              <w:ind w:left="401" w:right="0" w:hanging="295"/>
                              <w:jc w:val="left"/>
                              <w:rPr>
                                <w:sz w:val="24"/>
                              </w:rPr>
                            </w:pPr>
                            <w:r>
                              <w:rPr>
                                <w:sz w:val="24"/>
                              </w:rPr>
                              <w:t xml:space="preserve">the main meal of the </w:t>
                            </w:r>
                            <w:r>
                              <w:rPr>
                                <w:spacing w:val="-5"/>
                                <w:sz w:val="24"/>
                              </w:rPr>
                              <w:t xml:space="preserve">day, </w:t>
                            </w:r>
                            <w:r>
                              <w:rPr>
                                <w:sz w:val="24"/>
                              </w:rPr>
                              <w:t>eaten in the</w:t>
                            </w:r>
                            <w:r>
                              <w:rPr>
                                <w:spacing w:val="3"/>
                                <w:sz w:val="24"/>
                              </w:rPr>
                              <w:t xml:space="preserve"> </w:t>
                            </w:r>
                            <w:r>
                              <w:rPr>
                                <w:sz w:val="24"/>
                              </w:rPr>
                              <w:t>evening</w:t>
                            </w:r>
                          </w:p>
                          <w:p>
                            <w:pPr>
                              <w:pStyle w:val="7"/>
                              <w:numPr>
                                <w:ilvl w:val="0"/>
                                <w:numId w:val="3"/>
                              </w:numPr>
                              <w:tabs>
                                <w:tab w:val="left" w:pos="375"/>
                              </w:tabs>
                              <w:spacing w:before="115" w:after="0" w:line="240" w:lineRule="auto"/>
                              <w:ind w:left="374" w:right="0" w:hanging="268"/>
                              <w:jc w:val="left"/>
                              <w:rPr>
                                <w:sz w:val="24"/>
                              </w:rPr>
                            </w:pPr>
                            <w:r>
                              <w:rPr>
                                <w:sz w:val="24"/>
                              </w:rPr>
                              <w:t>get together to have a big</w:t>
                            </w:r>
                            <w:r>
                              <w:rPr>
                                <w:spacing w:val="-3"/>
                                <w:sz w:val="24"/>
                              </w:rPr>
                              <w:t xml:space="preserve"> </w:t>
                            </w:r>
                            <w:r>
                              <w:rPr>
                                <w:sz w:val="24"/>
                              </w:rPr>
                              <w:t>party</w:t>
                            </w:r>
                          </w:p>
                          <w:p>
                            <w:pPr>
                              <w:pStyle w:val="7"/>
                              <w:numPr>
                                <w:ilvl w:val="0"/>
                                <w:numId w:val="3"/>
                              </w:numPr>
                              <w:tabs>
                                <w:tab w:val="left" w:pos="341"/>
                              </w:tabs>
                              <w:spacing w:before="113" w:after="0" w:line="240" w:lineRule="auto"/>
                              <w:ind w:left="340" w:right="0" w:hanging="234"/>
                              <w:jc w:val="left"/>
                              <w:rPr>
                                <w:sz w:val="24"/>
                              </w:rPr>
                            </w:pPr>
                            <w:r>
                              <w:rPr>
                                <w:sz w:val="24"/>
                              </w:rPr>
                              <w:t>the hottest season of the</w:t>
                            </w:r>
                            <w:r>
                              <w:rPr>
                                <w:spacing w:val="-1"/>
                                <w:sz w:val="24"/>
                              </w:rPr>
                              <w:t xml:space="preserve"> </w:t>
                            </w:r>
                            <w:r>
                              <w:rPr>
                                <w:sz w:val="24"/>
                              </w:rPr>
                              <w:t>year</w:t>
                            </w:r>
                          </w:p>
                        </w:tc>
                      </w:tr>
                    </w:tbl>
                    <w:p>
                      <w:pPr>
                        <w:pStyle w:val="2"/>
                        <w:ind w:left="0"/>
                      </w:pPr>
                    </w:p>
                  </w:txbxContent>
                </v:textbox>
              </v:shape>
            </w:pict>
          </mc:Fallback>
        </mc:AlternateContent>
      </w:r>
      <w:r>
        <w:rPr>
          <w:rFonts w:hint="eastAsia" w:ascii="宋体" w:eastAsia="宋体"/>
        </w:rPr>
        <w:t>三、从右栏中选出与左栏单词相匹配的英文释义，并将答案的标号写在答 题卡的横线上（</w:t>
      </w:r>
      <w:r>
        <w:t>10%</w:t>
      </w:r>
      <w:r>
        <w:rPr>
          <w:rFonts w:hint="eastAsia" w:ascii="宋体" w:eastAsia="宋体"/>
        </w:rPr>
        <w:t>）</w:t>
      </w:r>
    </w:p>
    <w:p>
      <w:pPr>
        <w:pStyle w:val="2"/>
        <w:ind w:left="0"/>
        <w:rPr>
          <w:rFonts w:ascii="宋体"/>
          <w:sz w:val="26"/>
        </w:rPr>
      </w:pPr>
    </w:p>
    <w:p>
      <w:pPr>
        <w:pStyle w:val="2"/>
        <w:ind w:left="0"/>
        <w:rPr>
          <w:rFonts w:ascii="宋体"/>
          <w:sz w:val="26"/>
        </w:rPr>
      </w:pPr>
    </w:p>
    <w:p>
      <w:pPr>
        <w:pStyle w:val="2"/>
        <w:ind w:left="0"/>
        <w:rPr>
          <w:rFonts w:ascii="宋体"/>
          <w:sz w:val="26"/>
        </w:rPr>
      </w:pPr>
    </w:p>
    <w:p>
      <w:pPr>
        <w:pStyle w:val="2"/>
        <w:ind w:left="0"/>
        <w:rPr>
          <w:rFonts w:ascii="宋体"/>
          <w:sz w:val="26"/>
        </w:rPr>
      </w:pPr>
    </w:p>
    <w:p>
      <w:pPr>
        <w:pStyle w:val="2"/>
        <w:ind w:left="0"/>
        <w:rPr>
          <w:rFonts w:ascii="宋体"/>
          <w:sz w:val="26"/>
        </w:rPr>
      </w:pPr>
    </w:p>
    <w:p>
      <w:pPr>
        <w:pStyle w:val="2"/>
        <w:ind w:left="0"/>
        <w:rPr>
          <w:rFonts w:ascii="宋体"/>
          <w:sz w:val="26"/>
        </w:rPr>
      </w:pPr>
    </w:p>
    <w:p>
      <w:pPr>
        <w:pStyle w:val="2"/>
        <w:ind w:left="0"/>
        <w:rPr>
          <w:rFonts w:ascii="宋体"/>
          <w:sz w:val="26"/>
        </w:rPr>
      </w:pPr>
    </w:p>
    <w:p>
      <w:pPr>
        <w:pStyle w:val="2"/>
        <w:spacing w:before="8"/>
        <w:ind w:left="0"/>
        <w:rPr>
          <w:rFonts w:ascii="宋体"/>
          <w:sz w:val="32"/>
        </w:rPr>
      </w:pPr>
    </w:p>
    <w:p>
      <w:pPr>
        <w:pStyle w:val="2"/>
        <w:spacing w:after="43"/>
      </w:pPr>
      <w:r>
        <w:rPr>
          <w:rFonts w:hint="eastAsia" w:ascii="宋体" w:eastAsia="宋体"/>
        </w:rPr>
        <w:t>四、从右栏中选出与左栏相匹配的答句，并将答案的标号写在答题卡横线上</w:t>
      </w:r>
      <w:r>
        <w:t>(12%)</w:t>
      </w:r>
    </w:p>
    <w:tbl>
      <w:tblPr>
        <w:tblStyle w:val="3"/>
        <w:tblW w:w="8524" w:type="dxa"/>
        <w:tblInd w:w="117"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4928"/>
        <w:gridCol w:w="359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39" w:hRule="atLeast"/>
        </w:trPr>
        <w:tc>
          <w:tcPr>
            <w:tcW w:w="4928" w:type="dxa"/>
          </w:tcPr>
          <w:p>
            <w:pPr>
              <w:pStyle w:val="7"/>
              <w:tabs>
                <w:tab w:val="left" w:pos="587"/>
              </w:tabs>
              <w:spacing w:before="40"/>
              <w:rPr>
                <w:sz w:val="24"/>
              </w:rPr>
            </w:pPr>
            <w:r>
              <w:rPr>
                <w:rFonts w:hint="eastAsia" w:ascii="宋体" w:eastAsia="宋体"/>
                <w:sz w:val="24"/>
              </w:rPr>
              <w:t>（</w:t>
            </w:r>
            <w:r>
              <w:rPr>
                <w:rFonts w:hint="eastAsia" w:ascii="宋体" w:eastAsia="宋体"/>
                <w:sz w:val="24"/>
              </w:rPr>
              <w:tab/>
            </w:r>
            <w:r>
              <w:rPr>
                <w:rFonts w:hint="eastAsia" w:ascii="宋体" w:eastAsia="宋体"/>
                <w:sz w:val="24"/>
              </w:rPr>
              <w:t>）</w:t>
            </w:r>
            <w:r>
              <w:rPr>
                <w:sz w:val="24"/>
              </w:rPr>
              <w:t>51. What's winter</w:t>
            </w:r>
            <w:r>
              <w:rPr>
                <w:spacing w:val="-6"/>
                <w:sz w:val="24"/>
              </w:rPr>
              <w:t xml:space="preserve"> </w:t>
            </w:r>
            <w:r>
              <w:rPr>
                <w:sz w:val="24"/>
              </w:rPr>
              <w:t>like?</w:t>
            </w:r>
          </w:p>
          <w:p>
            <w:pPr>
              <w:pStyle w:val="7"/>
              <w:tabs>
                <w:tab w:val="left" w:pos="587"/>
              </w:tabs>
              <w:spacing w:before="82"/>
              <w:rPr>
                <w:sz w:val="24"/>
              </w:rPr>
            </w:pPr>
            <w:r>
              <w:rPr>
                <w:rFonts w:hint="eastAsia" w:ascii="宋体" w:eastAsia="宋体"/>
                <w:sz w:val="24"/>
              </w:rPr>
              <w:t>（</w:t>
            </w:r>
            <w:r>
              <w:rPr>
                <w:rFonts w:hint="eastAsia" w:ascii="宋体" w:eastAsia="宋体"/>
                <w:sz w:val="24"/>
              </w:rPr>
              <w:tab/>
            </w:r>
            <w:r>
              <w:rPr>
                <w:rFonts w:hint="eastAsia" w:ascii="宋体" w:eastAsia="宋体"/>
                <w:sz w:val="24"/>
              </w:rPr>
              <w:t>）</w:t>
            </w:r>
            <w:r>
              <w:rPr>
                <w:sz w:val="24"/>
              </w:rPr>
              <w:t>52. What are you doing</w:t>
            </w:r>
            <w:r>
              <w:rPr>
                <w:spacing w:val="-4"/>
                <w:sz w:val="24"/>
              </w:rPr>
              <w:t xml:space="preserve"> </w:t>
            </w:r>
            <w:r>
              <w:rPr>
                <w:sz w:val="24"/>
              </w:rPr>
              <w:t>now?</w:t>
            </w:r>
          </w:p>
          <w:p>
            <w:pPr>
              <w:pStyle w:val="7"/>
              <w:tabs>
                <w:tab w:val="left" w:pos="587"/>
              </w:tabs>
              <w:spacing w:before="83"/>
              <w:rPr>
                <w:sz w:val="24"/>
              </w:rPr>
            </w:pPr>
            <w:r>
              <w:rPr>
                <w:rFonts w:hint="eastAsia" w:ascii="宋体" w:eastAsia="宋体"/>
                <w:sz w:val="24"/>
              </w:rPr>
              <w:t>（</w:t>
            </w:r>
            <w:r>
              <w:rPr>
                <w:rFonts w:hint="eastAsia" w:ascii="宋体" w:eastAsia="宋体"/>
                <w:sz w:val="24"/>
              </w:rPr>
              <w:tab/>
            </w:r>
            <w:r>
              <w:rPr>
                <w:rFonts w:hint="eastAsia" w:ascii="宋体" w:eastAsia="宋体"/>
                <w:sz w:val="24"/>
              </w:rPr>
              <w:t>）</w:t>
            </w:r>
            <w:r>
              <w:rPr>
                <w:sz w:val="24"/>
              </w:rPr>
              <w:t xml:space="preserve">53. </w:t>
            </w:r>
            <w:r>
              <w:rPr>
                <w:spacing w:val="-3"/>
                <w:sz w:val="24"/>
              </w:rPr>
              <w:t xml:space="preserve">Is </w:t>
            </w:r>
            <w:r>
              <w:rPr>
                <w:sz w:val="24"/>
              </w:rPr>
              <w:t>that monkey eating a</w:t>
            </w:r>
            <w:r>
              <w:rPr>
                <w:spacing w:val="1"/>
                <w:sz w:val="24"/>
              </w:rPr>
              <w:t xml:space="preserve"> </w:t>
            </w:r>
            <w:r>
              <w:rPr>
                <w:sz w:val="24"/>
              </w:rPr>
              <w:t>banana?</w:t>
            </w:r>
          </w:p>
          <w:p>
            <w:pPr>
              <w:pStyle w:val="7"/>
              <w:tabs>
                <w:tab w:val="left" w:pos="587"/>
              </w:tabs>
              <w:spacing w:before="82"/>
              <w:rPr>
                <w:sz w:val="24"/>
              </w:rPr>
            </w:pPr>
            <w:r>
              <w:rPr>
                <w:rFonts w:hint="eastAsia" w:ascii="宋体" w:eastAsia="宋体"/>
                <w:sz w:val="24"/>
              </w:rPr>
              <w:t>（</w:t>
            </w:r>
            <w:r>
              <w:rPr>
                <w:rFonts w:hint="eastAsia" w:ascii="宋体" w:eastAsia="宋体"/>
                <w:sz w:val="24"/>
              </w:rPr>
              <w:tab/>
            </w:r>
            <w:r>
              <w:rPr>
                <w:rFonts w:hint="eastAsia" w:ascii="宋体" w:eastAsia="宋体"/>
                <w:sz w:val="24"/>
              </w:rPr>
              <w:t>）</w:t>
            </w:r>
            <w:r>
              <w:rPr>
                <w:sz w:val="24"/>
              </w:rPr>
              <w:t>54. When do you want to read this</w:t>
            </w:r>
            <w:r>
              <w:rPr>
                <w:spacing w:val="-11"/>
                <w:sz w:val="24"/>
              </w:rPr>
              <w:t xml:space="preserve"> </w:t>
            </w:r>
            <w:r>
              <w:rPr>
                <w:sz w:val="24"/>
              </w:rPr>
              <w:t>book?</w:t>
            </w:r>
          </w:p>
          <w:p>
            <w:pPr>
              <w:pStyle w:val="7"/>
              <w:spacing w:before="83"/>
              <w:rPr>
                <w:sz w:val="24"/>
              </w:rPr>
            </w:pPr>
            <w:r>
              <w:rPr>
                <w:rFonts w:hint="eastAsia" w:ascii="宋体" w:eastAsia="宋体"/>
                <w:sz w:val="24"/>
              </w:rPr>
              <w:t>（ ）</w:t>
            </w:r>
            <w:r>
              <w:rPr>
                <w:sz w:val="24"/>
              </w:rPr>
              <w:t>55. Are you interested in taking photos?</w:t>
            </w:r>
          </w:p>
          <w:p>
            <w:pPr>
              <w:pStyle w:val="7"/>
              <w:spacing w:before="82"/>
              <w:rPr>
                <w:sz w:val="24"/>
              </w:rPr>
            </w:pPr>
            <w:r>
              <w:rPr>
                <w:rFonts w:hint="eastAsia" w:ascii="宋体" w:eastAsia="宋体"/>
                <w:sz w:val="24"/>
              </w:rPr>
              <w:t>（ ）</w:t>
            </w:r>
            <w:r>
              <w:rPr>
                <w:sz w:val="24"/>
              </w:rPr>
              <w:t>56. Does Kate play the piano on Sundays?</w:t>
            </w:r>
          </w:p>
        </w:tc>
        <w:tc>
          <w:tcPr>
            <w:tcW w:w="3596" w:type="dxa"/>
          </w:tcPr>
          <w:p>
            <w:pPr>
              <w:pStyle w:val="7"/>
              <w:numPr>
                <w:ilvl w:val="0"/>
                <w:numId w:val="4"/>
              </w:numPr>
              <w:tabs>
                <w:tab w:val="left" w:pos="391"/>
              </w:tabs>
              <w:spacing w:before="56" w:after="0" w:line="240" w:lineRule="auto"/>
              <w:ind w:left="391" w:right="0" w:hanging="284"/>
              <w:jc w:val="left"/>
              <w:rPr>
                <w:sz w:val="24"/>
              </w:rPr>
            </w:pPr>
            <w:r>
              <w:rPr>
                <w:spacing w:val="-7"/>
                <w:sz w:val="24"/>
              </w:rPr>
              <w:t xml:space="preserve">Yes, </w:t>
            </w:r>
            <w:r>
              <w:rPr>
                <w:sz w:val="24"/>
              </w:rPr>
              <w:t>she</w:t>
            </w:r>
            <w:r>
              <w:rPr>
                <w:spacing w:val="4"/>
                <w:sz w:val="24"/>
              </w:rPr>
              <w:t xml:space="preserve"> </w:t>
            </w:r>
            <w:r>
              <w:rPr>
                <w:sz w:val="24"/>
              </w:rPr>
              <w:t>does.</w:t>
            </w:r>
          </w:p>
          <w:p>
            <w:pPr>
              <w:pStyle w:val="7"/>
              <w:numPr>
                <w:ilvl w:val="0"/>
                <w:numId w:val="4"/>
              </w:numPr>
              <w:tabs>
                <w:tab w:val="left" w:pos="389"/>
              </w:tabs>
              <w:spacing w:before="113" w:after="0" w:line="240" w:lineRule="auto"/>
              <w:ind w:left="388" w:right="0" w:hanging="282"/>
              <w:jc w:val="left"/>
              <w:rPr>
                <w:sz w:val="24"/>
              </w:rPr>
            </w:pPr>
            <w:r>
              <w:rPr>
                <w:sz w:val="24"/>
              </w:rPr>
              <w:t>I'll read it</w:t>
            </w:r>
            <w:r>
              <w:rPr>
                <w:spacing w:val="-4"/>
                <w:sz w:val="24"/>
              </w:rPr>
              <w:t xml:space="preserve"> </w:t>
            </w:r>
            <w:r>
              <w:rPr>
                <w:sz w:val="24"/>
              </w:rPr>
              <w:t>tomorrow.</w:t>
            </w:r>
          </w:p>
          <w:p>
            <w:pPr>
              <w:pStyle w:val="7"/>
              <w:numPr>
                <w:ilvl w:val="0"/>
                <w:numId w:val="4"/>
              </w:numPr>
              <w:tabs>
                <w:tab w:val="left" w:pos="379"/>
              </w:tabs>
              <w:spacing w:before="115" w:after="0" w:line="240" w:lineRule="auto"/>
              <w:ind w:left="378" w:right="0" w:hanging="272"/>
              <w:jc w:val="left"/>
              <w:rPr>
                <w:sz w:val="24"/>
              </w:rPr>
            </w:pPr>
            <w:r>
              <w:rPr>
                <w:spacing w:val="-7"/>
                <w:sz w:val="24"/>
              </w:rPr>
              <w:t xml:space="preserve">Yes, </w:t>
            </w:r>
            <w:r>
              <w:rPr>
                <w:sz w:val="24"/>
              </w:rPr>
              <w:t>I</w:t>
            </w:r>
            <w:r>
              <w:rPr>
                <w:spacing w:val="6"/>
                <w:sz w:val="24"/>
              </w:rPr>
              <w:t xml:space="preserve"> </w:t>
            </w:r>
            <w:r>
              <w:rPr>
                <w:sz w:val="24"/>
              </w:rPr>
              <w:t>am.</w:t>
            </w:r>
          </w:p>
          <w:p>
            <w:pPr>
              <w:pStyle w:val="7"/>
              <w:numPr>
                <w:ilvl w:val="0"/>
                <w:numId w:val="4"/>
              </w:numPr>
              <w:tabs>
                <w:tab w:val="left" w:pos="403"/>
              </w:tabs>
              <w:spacing w:before="113" w:after="0" w:line="240" w:lineRule="auto"/>
              <w:ind w:left="402" w:right="0" w:hanging="296"/>
              <w:jc w:val="left"/>
              <w:rPr>
                <w:sz w:val="24"/>
              </w:rPr>
            </w:pPr>
            <w:r>
              <w:rPr>
                <w:sz w:val="24"/>
              </w:rPr>
              <w:t>It's cold and it often</w:t>
            </w:r>
            <w:r>
              <w:rPr>
                <w:spacing w:val="-1"/>
                <w:sz w:val="24"/>
              </w:rPr>
              <w:t xml:space="preserve"> </w:t>
            </w:r>
            <w:r>
              <w:rPr>
                <w:sz w:val="24"/>
              </w:rPr>
              <w:t>snows.</w:t>
            </w:r>
          </w:p>
          <w:p>
            <w:pPr>
              <w:pStyle w:val="7"/>
              <w:numPr>
                <w:ilvl w:val="0"/>
                <w:numId w:val="4"/>
              </w:numPr>
              <w:tabs>
                <w:tab w:val="left" w:pos="375"/>
              </w:tabs>
              <w:spacing w:before="115" w:after="0" w:line="240" w:lineRule="auto"/>
              <w:ind w:left="374" w:right="0" w:hanging="268"/>
              <w:jc w:val="left"/>
              <w:rPr>
                <w:sz w:val="24"/>
              </w:rPr>
            </w:pPr>
            <w:r>
              <w:rPr>
                <w:sz w:val="24"/>
              </w:rPr>
              <w:t>No, it is eating a</w:t>
            </w:r>
            <w:r>
              <w:rPr>
                <w:spacing w:val="-4"/>
                <w:sz w:val="24"/>
              </w:rPr>
              <w:t xml:space="preserve"> </w:t>
            </w:r>
            <w:r>
              <w:rPr>
                <w:sz w:val="24"/>
              </w:rPr>
              <w:t>peach.</w:t>
            </w:r>
          </w:p>
          <w:p>
            <w:pPr>
              <w:pStyle w:val="7"/>
              <w:numPr>
                <w:ilvl w:val="0"/>
                <w:numId w:val="4"/>
              </w:numPr>
              <w:tabs>
                <w:tab w:val="left" w:pos="336"/>
              </w:tabs>
              <w:spacing w:before="113" w:after="0" w:line="240" w:lineRule="auto"/>
              <w:ind w:left="335" w:right="0" w:hanging="229"/>
              <w:jc w:val="left"/>
              <w:rPr>
                <w:sz w:val="24"/>
              </w:rPr>
            </w:pPr>
            <w:r>
              <w:rPr>
                <w:spacing w:val="-4"/>
                <w:sz w:val="24"/>
              </w:rPr>
              <w:t xml:space="preserve">We're </w:t>
            </w:r>
            <w:r>
              <w:rPr>
                <w:sz w:val="24"/>
              </w:rPr>
              <w:t>doing our</w:t>
            </w:r>
            <w:r>
              <w:rPr>
                <w:spacing w:val="-1"/>
                <w:sz w:val="24"/>
              </w:rPr>
              <w:t xml:space="preserve"> </w:t>
            </w:r>
            <w:r>
              <w:rPr>
                <w:sz w:val="24"/>
              </w:rPr>
              <w:t>homework.</w:t>
            </w:r>
          </w:p>
        </w:tc>
      </w:tr>
    </w:tbl>
    <w:p>
      <w:pPr>
        <w:pStyle w:val="2"/>
        <w:spacing w:before="7"/>
        <w:ind w:left="0"/>
        <w:rPr>
          <w:sz w:val="37"/>
        </w:rPr>
      </w:pPr>
    </w:p>
    <w:p>
      <w:pPr>
        <w:pStyle w:val="2"/>
      </w:pPr>
      <w:r>
        <mc:AlternateContent>
          <mc:Choice Requires="wps">
            <w:drawing>
              <wp:anchor distT="0" distB="0" distL="114300" distR="114300" simplePos="0" relativeHeight="251665408" behindDoc="1" locked="0" layoutInCell="1" allowOverlap="1">
                <wp:simplePos x="0" y="0"/>
                <wp:positionH relativeFrom="page">
                  <wp:posOffset>1074420</wp:posOffset>
                </wp:positionH>
                <wp:positionV relativeFrom="paragraph">
                  <wp:posOffset>223520</wp:posOffset>
                </wp:positionV>
                <wp:extent cx="5412740" cy="254635"/>
                <wp:effectExtent l="4445" t="4445" r="12065" b="7620"/>
                <wp:wrapTopAndBottom/>
                <wp:docPr id="5" name="文本框 5"/>
                <wp:cNvGraphicFramePr/>
                <a:graphic xmlns:a="http://schemas.openxmlformats.org/drawingml/2006/main">
                  <a:graphicData uri="http://schemas.microsoft.com/office/word/2010/wordprocessingShape">
                    <wps:wsp>
                      <wps:cNvSpPr txBox="1"/>
                      <wps:spPr>
                        <a:xfrm>
                          <a:off x="0" y="0"/>
                          <a:ext cx="5412740" cy="254635"/>
                        </a:xfrm>
                        <a:prstGeom prst="rect">
                          <a:avLst/>
                        </a:prstGeom>
                        <a:noFill/>
                        <a:ln w="6096" cap="flat" cmpd="sng">
                          <a:solidFill>
                            <a:srgbClr val="000000"/>
                          </a:solidFill>
                          <a:prstDash val="solid"/>
                          <a:miter/>
                          <a:headEnd type="none" w="med" len="med"/>
                          <a:tailEnd type="none" w="med" len="med"/>
                        </a:ln>
                      </wps:spPr>
                      <wps:txbx>
                        <w:txbxContent>
                          <w:p>
                            <w:pPr>
                              <w:pStyle w:val="2"/>
                              <w:tabs>
                                <w:tab w:val="left" w:pos="1486"/>
                                <w:tab w:val="left" w:pos="2500"/>
                                <w:tab w:val="left" w:pos="3804"/>
                                <w:tab w:val="left" w:pos="5051"/>
                                <w:tab w:val="left" w:pos="6048"/>
                                <w:tab w:val="left" w:pos="7448"/>
                              </w:tabs>
                              <w:spacing w:before="56"/>
                              <w:ind w:left="103"/>
                            </w:pPr>
                            <w:r>
                              <w:t>children</w:t>
                            </w:r>
                            <w:r>
                              <w:tab/>
                            </w:r>
                            <w:r>
                              <w:t>play</w:t>
                            </w:r>
                            <w:r>
                              <w:tab/>
                            </w:r>
                            <w:r>
                              <w:t>festival</w:t>
                            </w:r>
                            <w:r>
                              <w:tab/>
                            </w:r>
                            <w:r>
                              <w:t>look for</w:t>
                            </w:r>
                            <w:r>
                              <w:tab/>
                            </w:r>
                            <w:r>
                              <w:t>take</w:t>
                            </w:r>
                            <w:r>
                              <w:tab/>
                            </w:r>
                            <w:r>
                              <w:t>chocolate</w:t>
                            </w:r>
                            <w:r>
                              <w:tab/>
                            </w:r>
                            <w:r>
                              <w:t>baskets</w:t>
                            </w:r>
                          </w:p>
                        </w:txbxContent>
                      </wps:txbx>
                      <wps:bodyPr lIns="0" tIns="0" rIns="0" bIns="0" upright="1"/>
                    </wps:wsp>
                  </a:graphicData>
                </a:graphic>
              </wp:anchor>
            </w:drawing>
          </mc:Choice>
          <mc:Fallback>
            <w:pict>
              <v:shape id="_x0000_s1026" o:spid="_x0000_s1026" o:spt="202" type="#_x0000_t202" style="position:absolute;left:0pt;margin-left:84.6pt;margin-top:17.6pt;height:20.05pt;width:426.2pt;mso-position-horizontal-relative:page;mso-wrap-distance-bottom:0pt;mso-wrap-distance-top:0pt;z-index:-251651072;mso-width-relative:page;mso-height-relative:page;" filled="f" stroked="t" coordsize="21600,21600" o:gfxdata="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">
                <v:fill on="f" focussize="0,0"/>
                <v:stroke weight="0.48pt" color="#000000" joinstyle="miter"/>
                <v:imagedata o:title=""/>
                <o:lock v:ext="edit" aspectratio="f"/>
                <v:textbox inset="0mm,0mm,0mm,0mm">
                  <w:txbxContent>
                    <w:p>
                      <w:pPr>
                        <w:pStyle w:val="2"/>
                        <w:tabs>
                          <w:tab w:val="left" w:pos="1486"/>
                          <w:tab w:val="left" w:pos="2500"/>
                          <w:tab w:val="left" w:pos="3804"/>
                          <w:tab w:val="left" w:pos="5051"/>
                          <w:tab w:val="left" w:pos="6048"/>
                          <w:tab w:val="left" w:pos="7448"/>
                        </w:tabs>
                        <w:spacing w:before="56"/>
                        <w:ind w:left="103"/>
                      </w:pPr>
                      <w:r>
                        <w:t>children</w:t>
                      </w:r>
                      <w:r>
                        <w:tab/>
                      </w:r>
                      <w:r>
                        <w:t>play</w:t>
                      </w:r>
                      <w:r>
                        <w:tab/>
                      </w:r>
                      <w:r>
                        <w:t>festival</w:t>
                      </w:r>
                      <w:r>
                        <w:tab/>
                      </w:r>
                      <w:r>
                        <w:t>look for</w:t>
                      </w:r>
                      <w:r>
                        <w:tab/>
                      </w:r>
                      <w:r>
                        <w:t>take</w:t>
                      </w:r>
                      <w:r>
                        <w:tab/>
                      </w:r>
                      <w:r>
                        <w:t>chocolate</w:t>
                      </w:r>
                      <w:r>
                        <w:tab/>
                      </w:r>
                      <w:r>
                        <w:t>baskets</w:t>
                      </w:r>
                    </w:p>
                  </w:txbxContent>
                </v:textbox>
                <w10:wrap type="topAndBottom"/>
              </v:shape>
            </w:pict>
          </mc:Fallback>
        </mc:AlternateContent>
      </w:r>
      <w:r>
        <w:rPr>
          <w:rFonts w:hint="eastAsia" w:ascii="宋体" w:eastAsia="宋体"/>
        </w:rPr>
        <w:t>五、用方框中所给的词补全下面的小短文，并将答案写在答题卡的横线上</w:t>
      </w:r>
      <w:r>
        <w:t>(7%)</w:t>
      </w:r>
    </w:p>
    <w:p>
      <w:pPr>
        <w:pStyle w:val="2"/>
        <w:spacing w:before="4"/>
        <w:ind w:left="0"/>
        <w:rPr>
          <w:sz w:val="28"/>
        </w:rPr>
      </w:pPr>
    </w:p>
    <w:p>
      <w:pPr>
        <w:pStyle w:val="2"/>
        <w:tabs>
          <w:tab w:val="left" w:pos="1624"/>
          <w:tab w:val="left" w:pos="1691"/>
          <w:tab w:val="left" w:pos="2224"/>
          <w:tab w:val="left" w:pos="2346"/>
          <w:tab w:val="left" w:pos="2953"/>
          <w:tab w:val="left" w:pos="3608"/>
          <w:tab w:val="left" w:pos="3895"/>
          <w:tab w:val="left" w:pos="4495"/>
          <w:tab w:val="left" w:pos="6006"/>
          <w:tab w:val="left" w:pos="6083"/>
          <w:tab w:val="left" w:pos="6661"/>
          <w:tab w:val="left" w:pos="6738"/>
          <w:tab w:val="left" w:pos="7050"/>
          <w:tab w:val="left" w:pos="7705"/>
        </w:tabs>
        <w:spacing w:before="90" w:line="338" w:lineRule="auto"/>
        <w:ind w:right="728"/>
      </w:pPr>
      <w:r>
        <w:rPr>
          <w:color w:val="444444"/>
        </w:rPr>
        <w:t>Easter</w:t>
      </w:r>
      <w:r>
        <w:rPr>
          <w:color w:val="444444"/>
          <w:spacing w:val="-2"/>
        </w:rPr>
        <w:t xml:space="preserve"> </w:t>
      </w:r>
      <w:r>
        <w:rPr>
          <w:color w:val="444444"/>
        </w:rPr>
        <w:t>is a</w:t>
      </w:r>
      <w:r>
        <w:rPr>
          <w:color w:val="444444"/>
          <w:u w:val="single" w:color="434343"/>
        </w:rPr>
        <w:t xml:space="preserve"> </w:t>
      </w:r>
      <w:r>
        <w:rPr>
          <w:color w:val="444444"/>
          <w:u w:val="single" w:color="434343"/>
        </w:rPr>
        <w:tab/>
      </w:r>
      <w:r>
        <w:rPr>
          <w:color w:val="444444"/>
        </w:rPr>
        <w:t>57</w:t>
      </w:r>
      <w:r>
        <w:rPr>
          <w:color w:val="444444"/>
          <w:u w:val="single" w:color="434343"/>
        </w:rPr>
        <w:t xml:space="preserve"> </w:t>
      </w:r>
      <w:r>
        <w:rPr>
          <w:color w:val="444444"/>
          <w:u w:val="single" w:color="434343"/>
        </w:rPr>
        <w:tab/>
      </w:r>
      <w:r>
        <w:rPr>
          <w:color w:val="444444"/>
        </w:rPr>
        <w:t>in Western countries.</w:t>
      </w:r>
      <w:r>
        <w:rPr>
          <w:color w:val="444444"/>
          <w:spacing w:val="-1"/>
        </w:rPr>
        <w:t xml:space="preserve"> </w:t>
      </w:r>
      <w:r>
        <w:rPr>
          <w:color w:val="444444"/>
        </w:rPr>
        <w:t>Children</w:t>
      </w:r>
      <w:r>
        <w:rPr>
          <w:color w:val="444444"/>
          <w:spacing w:val="-1"/>
        </w:rPr>
        <w:t xml:space="preserve"> </w:t>
      </w:r>
      <w:r>
        <w:rPr>
          <w:color w:val="444444"/>
        </w:rPr>
        <w:t>often</w:t>
      </w:r>
      <w:r>
        <w:rPr>
          <w:color w:val="444444"/>
          <w:u w:val="single" w:color="434343"/>
        </w:rPr>
        <w:t xml:space="preserve"> </w:t>
      </w:r>
      <w:r>
        <w:rPr>
          <w:color w:val="444444"/>
          <w:u w:val="single" w:color="434343"/>
        </w:rPr>
        <w:tab/>
      </w:r>
      <w:r>
        <w:rPr>
          <w:color w:val="444444"/>
          <w:u w:val="single" w:color="434343"/>
        </w:rPr>
        <w:tab/>
      </w:r>
      <w:r>
        <w:rPr>
          <w:color w:val="444444"/>
        </w:rPr>
        <w:t>58</w:t>
      </w:r>
      <w:r>
        <w:rPr>
          <w:color w:val="444444"/>
          <w:u w:val="single" w:color="434343"/>
        </w:rPr>
        <w:t xml:space="preserve"> </w:t>
      </w:r>
      <w:r>
        <w:rPr>
          <w:color w:val="444444"/>
          <w:u w:val="single" w:color="434343"/>
        </w:rPr>
        <w:tab/>
      </w:r>
      <w:r>
        <w:rPr>
          <w:color w:val="444444"/>
          <w:u w:val="single" w:color="434343"/>
        </w:rPr>
        <w:tab/>
      </w:r>
      <w:r>
        <w:rPr>
          <w:color w:val="444444"/>
        </w:rPr>
        <w:t xml:space="preserve">a game called the Easter egg-hunt. </w:t>
      </w:r>
      <w:r>
        <w:rPr>
          <w:color w:val="444444"/>
          <w:spacing w:val="-3"/>
        </w:rPr>
        <w:t xml:space="preserve">It </w:t>
      </w:r>
      <w:r>
        <w:rPr>
          <w:color w:val="444444"/>
        </w:rPr>
        <w:t>is an old English game.</w:t>
      </w:r>
      <w:r>
        <w:rPr>
          <w:color w:val="444444"/>
          <w:spacing w:val="3"/>
        </w:rPr>
        <w:t xml:space="preserve"> </w:t>
      </w:r>
      <w:r>
        <w:rPr>
          <w:color w:val="444444"/>
        </w:rPr>
        <w:t>The</w:t>
      </w:r>
      <w:r>
        <w:rPr>
          <w:color w:val="444444"/>
          <w:spacing w:val="-1"/>
        </w:rPr>
        <w:t xml:space="preserve"> </w:t>
      </w:r>
      <w:r>
        <w:rPr>
          <w:color w:val="444444"/>
        </w:rPr>
        <w:t>children</w:t>
      </w:r>
      <w:r>
        <w:rPr>
          <w:color w:val="444444"/>
          <w:u w:val="single" w:color="434343"/>
        </w:rPr>
        <w:t xml:space="preserve"> </w:t>
      </w:r>
      <w:r>
        <w:rPr>
          <w:color w:val="444444"/>
          <w:u w:val="single" w:color="434343"/>
        </w:rPr>
        <w:tab/>
      </w:r>
      <w:r>
        <w:rPr>
          <w:color w:val="444444"/>
        </w:rPr>
        <w:t>59</w:t>
      </w:r>
      <w:r>
        <w:rPr>
          <w:color w:val="444444"/>
          <w:u w:val="single" w:color="434343"/>
        </w:rPr>
        <w:t xml:space="preserve"> </w:t>
      </w:r>
      <w:r>
        <w:rPr>
          <w:color w:val="444444"/>
          <w:u w:val="single" w:color="434343"/>
        </w:rPr>
        <w:tab/>
      </w:r>
      <w:r>
        <w:rPr>
          <w:color w:val="444444"/>
        </w:rPr>
        <w:t>little baskets to a field. They</w:t>
      </w:r>
      <w:r>
        <w:rPr>
          <w:color w:val="444444"/>
          <w:u w:val="single" w:color="434343"/>
        </w:rPr>
        <w:t xml:space="preserve"> </w:t>
      </w:r>
      <w:r>
        <w:rPr>
          <w:color w:val="444444"/>
          <w:u w:val="single" w:color="434343"/>
        </w:rPr>
        <w:tab/>
      </w:r>
      <w:r>
        <w:rPr>
          <w:color w:val="444444"/>
          <w:u w:val="single" w:color="434343"/>
        </w:rPr>
        <w:tab/>
      </w:r>
      <w:r>
        <w:rPr>
          <w:color w:val="444444"/>
        </w:rPr>
        <w:t>60</w:t>
      </w:r>
      <w:r>
        <w:rPr>
          <w:color w:val="444444"/>
          <w:u w:val="single" w:color="434343"/>
        </w:rPr>
        <w:t xml:space="preserve"> </w:t>
      </w:r>
      <w:r>
        <w:rPr>
          <w:color w:val="444444"/>
          <w:u w:val="single" w:color="434343"/>
        </w:rPr>
        <w:tab/>
      </w:r>
      <w:r>
        <w:rPr>
          <w:color w:val="444444"/>
          <w:u w:val="single" w:color="434343"/>
        </w:rPr>
        <w:tab/>
      </w:r>
      <w:r>
        <w:rPr>
          <w:color w:val="444444"/>
        </w:rPr>
        <w:t>Easter eggs in the grass. They try to</w:t>
      </w:r>
      <w:r>
        <w:rPr>
          <w:color w:val="444444"/>
          <w:spacing w:val="-8"/>
        </w:rPr>
        <w:t xml:space="preserve"> </w:t>
      </w:r>
      <w:r>
        <w:rPr>
          <w:color w:val="444444"/>
        </w:rPr>
        <w:t>fill their</w:t>
      </w:r>
      <w:r>
        <w:rPr>
          <w:color w:val="444444"/>
          <w:u w:val="single" w:color="434343"/>
        </w:rPr>
        <w:t xml:space="preserve"> </w:t>
      </w:r>
      <w:r>
        <w:rPr>
          <w:color w:val="444444"/>
          <w:u w:val="single" w:color="434343"/>
        </w:rPr>
        <w:tab/>
      </w:r>
      <w:r>
        <w:rPr>
          <w:color w:val="444444"/>
        </w:rPr>
        <w:t>61</w:t>
      </w:r>
      <w:r>
        <w:rPr>
          <w:color w:val="444444"/>
          <w:u w:val="single" w:color="434343"/>
        </w:rPr>
        <w:t xml:space="preserve"> </w:t>
      </w:r>
      <w:r>
        <w:rPr>
          <w:color w:val="444444"/>
          <w:u w:val="single" w:color="434343"/>
        </w:rPr>
        <w:tab/>
      </w:r>
      <w:r>
        <w:rPr>
          <w:color w:val="444444"/>
        </w:rPr>
        <w:t>with        eggs. Most English</w:t>
      </w:r>
      <w:r>
        <w:rPr>
          <w:color w:val="444444"/>
          <w:spacing w:val="-6"/>
        </w:rPr>
        <w:t xml:space="preserve"> </w:t>
      </w:r>
      <w:r>
        <w:rPr>
          <w:color w:val="444444"/>
        </w:rPr>
        <w:t>and American</w:t>
      </w:r>
      <w:r>
        <w:rPr>
          <w:color w:val="444444"/>
          <w:u w:val="single" w:color="434343"/>
        </w:rPr>
        <w:t xml:space="preserve"> </w:t>
      </w:r>
      <w:r>
        <w:rPr>
          <w:color w:val="444444"/>
          <w:u w:val="single" w:color="434343"/>
        </w:rPr>
        <w:tab/>
      </w:r>
      <w:r>
        <w:rPr>
          <w:color w:val="444444"/>
          <w:u w:val="single" w:color="434343"/>
        </w:rPr>
        <w:tab/>
      </w:r>
      <w:r>
        <w:rPr>
          <w:color w:val="444444"/>
        </w:rPr>
        <w:t>62</w:t>
      </w:r>
      <w:r>
        <w:rPr>
          <w:color w:val="444444"/>
          <w:u w:val="single" w:color="434343"/>
        </w:rPr>
        <w:t xml:space="preserve"> </w:t>
      </w:r>
      <w:r>
        <w:rPr>
          <w:color w:val="444444"/>
          <w:u w:val="single" w:color="434343"/>
        </w:rPr>
        <w:tab/>
      </w:r>
      <w:r>
        <w:rPr>
          <w:color w:val="444444"/>
        </w:rPr>
        <w:t>like to play this game. They all love to eat the real eggs</w:t>
      </w:r>
      <w:r>
        <w:rPr>
          <w:color w:val="444444"/>
          <w:spacing w:val="-3"/>
        </w:rPr>
        <w:t xml:space="preserve"> </w:t>
      </w:r>
      <w:r>
        <w:rPr>
          <w:color w:val="444444"/>
        </w:rPr>
        <w:t>and the</w:t>
      </w:r>
      <w:r>
        <w:rPr>
          <w:color w:val="444444"/>
          <w:u w:val="single" w:color="434343"/>
        </w:rPr>
        <w:t xml:space="preserve"> </w:t>
      </w:r>
      <w:r>
        <w:rPr>
          <w:color w:val="444444"/>
          <w:u w:val="single" w:color="434343"/>
        </w:rPr>
        <w:tab/>
      </w:r>
      <w:r>
        <w:rPr>
          <w:color w:val="444444"/>
        </w:rPr>
        <w:t>63</w:t>
      </w:r>
      <w:r>
        <w:rPr>
          <w:color w:val="444444"/>
          <w:u w:val="single" w:color="434343"/>
        </w:rPr>
        <w:t xml:space="preserve"> </w:t>
      </w:r>
      <w:r>
        <w:rPr>
          <w:color w:val="444444"/>
          <w:u w:val="single" w:color="434343"/>
        </w:rPr>
        <w:tab/>
      </w:r>
      <w:r>
        <w:rPr>
          <w:color w:val="444444"/>
        </w:rPr>
        <w:t>eggs.</w:t>
      </w:r>
    </w:p>
    <w:p>
      <w:pPr>
        <w:spacing w:after="0" w:line="338" w:lineRule="auto"/>
        <w:sectPr>
          <w:pgSz w:w="11910" w:h="16840"/>
          <w:pgMar w:top="1400" w:right="1180" w:bottom="1380" w:left="1580" w:header="1082" w:footer="1193" w:gutter="0"/>
          <w:cols w:space="720" w:num="1"/>
        </w:sectPr>
      </w:pPr>
    </w:p>
    <w:p>
      <w:pPr>
        <w:pStyle w:val="2"/>
        <w:spacing w:before="64"/>
        <w:rPr>
          <w:rFonts w:hint="eastAsia" w:ascii="宋体" w:eastAsia="宋体"/>
        </w:rPr>
      </w:pPr>
      <w:r>
        <w:rPr>
          <w:rFonts w:hint="eastAsia" w:ascii="宋体" w:eastAsia="宋体"/>
        </w:rPr>
        <w:t>六、根据括号中所给要求改写句子，并将答案写在答题卡的横线上（</w:t>
      </w:r>
      <w:r>
        <w:t>10%</w:t>
      </w:r>
      <w:r>
        <w:rPr>
          <w:rFonts w:hint="eastAsia" w:ascii="宋体" w:eastAsia="宋体"/>
        </w:rPr>
        <w:t>）</w:t>
      </w:r>
    </w:p>
    <w:p>
      <w:pPr>
        <w:pStyle w:val="6"/>
        <w:numPr>
          <w:ilvl w:val="0"/>
          <w:numId w:val="5"/>
        </w:numPr>
        <w:tabs>
          <w:tab w:val="left" w:pos="576"/>
        </w:tabs>
        <w:spacing w:before="81" w:after="0" w:line="240" w:lineRule="auto"/>
        <w:ind w:left="575" w:right="0" w:hanging="356"/>
        <w:jc w:val="left"/>
        <w:rPr>
          <w:sz w:val="24"/>
        </w:rPr>
      </w:pPr>
      <w:r>
        <w:rPr>
          <w:sz w:val="24"/>
        </w:rPr>
        <w:t>The</w:t>
      </w:r>
      <w:r>
        <w:rPr>
          <w:spacing w:val="1"/>
          <w:sz w:val="24"/>
        </w:rPr>
        <w:t xml:space="preserve"> </w:t>
      </w:r>
      <w:r>
        <w:rPr>
          <w:sz w:val="24"/>
        </w:rPr>
        <w:t>girl is</w:t>
      </w:r>
      <w:r>
        <w:rPr>
          <w:spacing w:val="-1"/>
          <w:sz w:val="24"/>
        </w:rPr>
        <w:t xml:space="preserve"> </w:t>
      </w:r>
      <w:r>
        <w:rPr>
          <w:sz w:val="24"/>
        </w:rPr>
        <w:t>very</w:t>
      </w:r>
      <w:r>
        <w:rPr>
          <w:spacing w:val="-5"/>
          <w:sz w:val="24"/>
        </w:rPr>
        <w:t xml:space="preserve"> </w:t>
      </w:r>
      <w:r>
        <w:rPr>
          <w:spacing w:val="-3"/>
          <w:sz w:val="24"/>
        </w:rPr>
        <w:t>clever</w:t>
      </w:r>
      <w:r>
        <w:rPr>
          <w:spacing w:val="-2"/>
          <w:sz w:val="24"/>
        </w:rPr>
        <w:t>. (</w:t>
      </w:r>
      <w:r>
        <w:rPr>
          <w:rFonts w:hint="eastAsia" w:ascii="宋体" w:eastAsia="宋体"/>
          <w:sz w:val="24"/>
        </w:rPr>
        <w:t>改为感叹句</w:t>
      </w:r>
      <w:r>
        <w:rPr>
          <w:sz w:val="24"/>
        </w:rPr>
        <w:t>)</w:t>
      </w:r>
    </w:p>
    <w:p>
      <w:pPr>
        <w:pStyle w:val="2"/>
        <w:tabs>
          <w:tab w:val="left" w:pos="875"/>
          <w:tab w:val="left" w:pos="1539"/>
        </w:tabs>
        <w:spacing w:before="100"/>
        <w:ind w:left="340"/>
      </w:pPr>
      <w:r>
        <w:rPr>
          <w:u w:val="single"/>
        </w:rPr>
        <w:t xml:space="preserve"> </w:t>
      </w:r>
      <w:r>
        <w:rPr>
          <w:u w:val="single"/>
        </w:rPr>
        <w:tab/>
      </w:r>
      <w:r>
        <w:t xml:space="preserve">  </w:t>
      </w:r>
      <w:r>
        <w:rPr>
          <w:spacing w:val="4"/>
        </w:rPr>
        <w:t xml:space="preserve"> </w:t>
      </w:r>
      <w:r>
        <w:rPr>
          <w:u w:val="single"/>
        </w:rPr>
        <w:t xml:space="preserve"> </w:t>
      </w:r>
      <w:r>
        <w:rPr>
          <w:u w:val="single"/>
        </w:rPr>
        <w:tab/>
      </w:r>
      <w:r>
        <w:t>the girl</w:t>
      </w:r>
      <w:r>
        <w:rPr>
          <w:spacing w:val="-1"/>
        </w:rPr>
        <w:t xml:space="preserve"> </w:t>
      </w:r>
      <w:r>
        <w:t>is!</w:t>
      </w:r>
    </w:p>
    <w:p>
      <w:pPr>
        <w:pStyle w:val="6"/>
        <w:numPr>
          <w:ilvl w:val="0"/>
          <w:numId w:val="5"/>
        </w:numPr>
        <w:tabs>
          <w:tab w:val="left" w:pos="588"/>
          <w:tab w:val="left" w:pos="892"/>
          <w:tab w:val="left" w:pos="1558"/>
        </w:tabs>
        <w:spacing w:before="96" w:after="0" w:line="316" w:lineRule="auto"/>
        <w:ind w:left="220" w:right="4358" w:firstLine="0"/>
        <w:jc w:val="left"/>
        <w:rPr>
          <w:sz w:val="24"/>
        </w:rPr>
      </w:pPr>
      <w:r>
        <w:rPr>
          <w:sz w:val="24"/>
        </w:rPr>
        <w:t>I</w:t>
      </w:r>
      <w:r>
        <w:rPr>
          <w:spacing w:val="-2"/>
          <w:sz w:val="24"/>
        </w:rPr>
        <w:t xml:space="preserve"> </w:t>
      </w:r>
      <w:r>
        <w:rPr>
          <w:sz w:val="24"/>
        </w:rPr>
        <w:t>want</w:t>
      </w:r>
      <w:r>
        <w:rPr>
          <w:spacing w:val="-1"/>
          <w:sz w:val="24"/>
        </w:rPr>
        <w:t xml:space="preserve"> </w:t>
      </w:r>
      <w:r>
        <w:rPr>
          <w:sz w:val="24"/>
        </w:rPr>
        <w:t>a</w:t>
      </w:r>
      <w:r>
        <w:rPr>
          <w:spacing w:val="-1"/>
          <w:sz w:val="24"/>
        </w:rPr>
        <w:t xml:space="preserve"> </w:t>
      </w:r>
      <w:r>
        <w:rPr>
          <w:sz w:val="24"/>
        </w:rPr>
        <w:t>heart-shaped</w:t>
      </w:r>
      <w:r>
        <w:rPr>
          <w:spacing w:val="-1"/>
          <w:sz w:val="24"/>
        </w:rPr>
        <w:t xml:space="preserve"> </w:t>
      </w:r>
      <w:r>
        <w:rPr>
          <w:sz w:val="24"/>
        </w:rPr>
        <w:t>cake. (</w:t>
      </w:r>
      <w:r>
        <w:rPr>
          <w:rFonts w:hint="eastAsia" w:ascii="宋体" w:eastAsia="宋体"/>
          <w:sz w:val="24"/>
        </w:rPr>
        <w:t>改为同义句</w:t>
      </w:r>
      <w:r>
        <w:rPr>
          <w:rFonts w:hint="eastAsia" w:ascii="宋体" w:eastAsia="宋体"/>
          <w:spacing w:val="-12"/>
          <w:sz w:val="24"/>
        </w:rPr>
        <w:t xml:space="preserve">） </w:t>
      </w:r>
      <w:r>
        <w:rPr>
          <w:sz w:val="24"/>
        </w:rPr>
        <w:t>I</w:t>
      </w:r>
      <w:r>
        <w:rPr>
          <w:sz w:val="24"/>
          <w:u w:val="single"/>
        </w:rPr>
        <w:t xml:space="preserve"> </w:t>
      </w:r>
      <w:r>
        <w:rPr>
          <w:sz w:val="24"/>
          <w:u w:val="single"/>
        </w:rPr>
        <w:tab/>
      </w:r>
      <w:r>
        <w:rPr>
          <w:sz w:val="24"/>
          <w:u w:val="single"/>
        </w:rPr>
        <w:t xml:space="preserve"> </w:t>
      </w:r>
      <w:r>
        <w:rPr>
          <w:sz w:val="24"/>
          <w:u w:val="single"/>
        </w:rPr>
        <w:tab/>
      </w:r>
      <w:r>
        <w:rPr>
          <w:sz w:val="24"/>
        </w:rPr>
        <w:t>a heart-shaped</w:t>
      </w:r>
      <w:r>
        <w:rPr>
          <w:spacing w:val="-2"/>
          <w:sz w:val="24"/>
        </w:rPr>
        <w:t xml:space="preserve"> </w:t>
      </w:r>
      <w:r>
        <w:rPr>
          <w:sz w:val="24"/>
        </w:rPr>
        <w:t>cake.</w:t>
      </w:r>
    </w:p>
    <w:p>
      <w:pPr>
        <w:pStyle w:val="6"/>
        <w:numPr>
          <w:ilvl w:val="0"/>
          <w:numId w:val="5"/>
        </w:numPr>
        <w:tabs>
          <w:tab w:val="left" w:pos="588"/>
        </w:tabs>
        <w:spacing w:before="10" w:after="0" w:line="240" w:lineRule="auto"/>
        <w:ind w:left="587" w:right="0" w:hanging="368"/>
        <w:jc w:val="left"/>
        <w:rPr>
          <w:rFonts w:hint="eastAsia" w:ascii="宋体" w:eastAsia="宋体"/>
          <w:sz w:val="24"/>
        </w:rPr>
      </w:pPr>
      <w:r>
        <w:rPr>
          <w:sz w:val="24"/>
        </w:rPr>
        <w:t>Lily</w:t>
      </w:r>
      <w:r>
        <w:rPr>
          <w:spacing w:val="-5"/>
          <w:sz w:val="24"/>
        </w:rPr>
        <w:t xml:space="preserve"> </w:t>
      </w:r>
      <w:r>
        <w:rPr>
          <w:sz w:val="24"/>
        </w:rPr>
        <w:t>is interested</w:t>
      </w:r>
      <w:r>
        <w:rPr>
          <w:spacing w:val="-1"/>
          <w:sz w:val="24"/>
        </w:rPr>
        <w:t xml:space="preserve"> </w:t>
      </w:r>
      <w:r>
        <w:rPr>
          <w:sz w:val="24"/>
        </w:rPr>
        <w:t>in</w:t>
      </w:r>
      <w:r>
        <w:rPr>
          <w:spacing w:val="1"/>
          <w:sz w:val="24"/>
          <w:u w:val="single"/>
        </w:rPr>
        <w:t xml:space="preserve"> </w:t>
      </w:r>
      <w:r>
        <w:rPr>
          <w:sz w:val="24"/>
          <w:u w:val="single"/>
        </w:rPr>
        <w:t>feeding</w:t>
      </w:r>
      <w:r>
        <w:rPr>
          <w:spacing w:val="-3"/>
          <w:sz w:val="24"/>
          <w:u w:val="single"/>
        </w:rPr>
        <w:t xml:space="preserve"> </w:t>
      </w:r>
      <w:r>
        <w:rPr>
          <w:sz w:val="24"/>
          <w:u w:val="single"/>
        </w:rPr>
        <w:t xml:space="preserve">the </w:t>
      </w:r>
      <w:r>
        <w:rPr>
          <w:spacing w:val="-4"/>
          <w:sz w:val="24"/>
          <w:u w:val="single"/>
        </w:rPr>
        <w:t>baby.</w:t>
      </w:r>
      <w:r>
        <w:rPr>
          <w:spacing w:val="-4"/>
          <w:sz w:val="24"/>
        </w:rPr>
        <w:t>(</w:t>
      </w:r>
      <w:r>
        <w:rPr>
          <w:rFonts w:hint="eastAsia" w:ascii="宋体" w:eastAsia="宋体"/>
          <w:sz w:val="24"/>
        </w:rPr>
        <w:t>就划线部分提问）</w:t>
      </w:r>
    </w:p>
    <w:p>
      <w:pPr>
        <w:pStyle w:val="2"/>
        <w:tabs>
          <w:tab w:val="left" w:pos="755"/>
          <w:tab w:val="left" w:pos="1422"/>
        </w:tabs>
        <w:spacing w:before="100"/>
      </w:pPr>
      <w:r>
        <w:rPr>
          <w:u w:val="single"/>
        </w:rPr>
        <w:t xml:space="preserve"> </w:t>
      </w:r>
      <w:r>
        <w:rPr>
          <w:u w:val="single"/>
        </w:rPr>
        <w:tab/>
      </w:r>
      <w:r>
        <w:t xml:space="preserve">  </w:t>
      </w:r>
      <w:r>
        <w:rPr>
          <w:spacing w:val="4"/>
        </w:rPr>
        <w:t xml:space="preserve"> </w:t>
      </w:r>
      <w:r>
        <w:rPr>
          <w:u w:val="single"/>
        </w:rPr>
        <w:t xml:space="preserve"> </w:t>
      </w:r>
      <w:r>
        <w:rPr>
          <w:u w:val="single"/>
        </w:rPr>
        <w:tab/>
      </w:r>
      <w:r>
        <w:t>Lily interested</w:t>
      </w:r>
      <w:r>
        <w:rPr>
          <w:spacing w:val="-6"/>
        </w:rPr>
        <w:t xml:space="preserve"> </w:t>
      </w:r>
      <w:r>
        <w:t>in?</w:t>
      </w:r>
    </w:p>
    <w:p>
      <w:pPr>
        <w:pStyle w:val="6"/>
        <w:numPr>
          <w:ilvl w:val="0"/>
          <w:numId w:val="5"/>
        </w:numPr>
        <w:tabs>
          <w:tab w:val="left" w:pos="588"/>
          <w:tab w:val="left" w:pos="1307"/>
          <w:tab w:val="left" w:pos="1971"/>
        </w:tabs>
        <w:spacing w:before="97" w:after="0" w:line="316" w:lineRule="auto"/>
        <w:ind w:left="220" w:right="3625" w:firstLine="0"/>
        <w:jc w:val="left"/>
        <w:rPr>
          <w:sz w:val="24"/>
        </w:rPr>
      </w:pPr>
      <w:r>
        <w:rPr>
          <w:sz w:val="24"/>
        </w:rPr>
        <w:t>Peter</w:t>
      </w:r>
      <w:r>
        <w:rPr>
          <w:spacing w:val="-2"/>
          <w:sz w:val="24"/>
        </w:rPr>
        <w:t xml:space="preserve"> </w:t>
      </w:r>
      <w:r>
        <w:rPr>
          <w:sz w:val="24"/>
        </w:rPr>
        <w:t>goes to</w:t>
      </w:r>
      <w:r>
        <w:rPr>
          <w:spacing w:val="1"/>
          <w:sz w:val="24"/>
        </w:rPr>
        <w:t xml:space="preserve"> </w:t>
      </w:r>
      <w:r>
        <w:rPr>
          <w:sz w:val="24"/>
        </w:rPr>
        <w:t>school</w:t>
      </w:r>
      <w:r>
        <w:rPr>
          <w:spacing w:val="1"/>
          <w:sz w:val="24"/>
        </w:rPr>
        <w:t xml:space="preserve"> </w:t>
      </w:r>
      <w:r>
        <w:rPr>
          <w:sz w:val="24"/>
        </w:rPr>
        <w:t>early</w:t>
      </w:r>
      <w:r>
        <w:rPr>
          <w:spacing w:val="-2"/>
          <w:sz w:val="24"/>
        </w:rPr>
        <w:t xml:space="preserve"> </w:t>
      </w:r>
      <w:r>
        <w:rPr>
          <w:sz w:val="24"/>
        </w:rPr>
        <w:t>every</w:t>
      </w:r>
      <w:r>
        <w:rPr>
          <w:spacing w:val="-4"/>
          <w:sz w:val="24"/>
        </w:rPr>
        <w:t xml:space="preserve"> </w:t>
      </w:r>
      <w:r>
        <w:rPr>
          <w:spacing w:val="-5"/>
          <w:sz w:val="24"/>
        </w:rPr>
        <w:t>day.</w:t>
      </w:r>
      <w:r>
        <w:rPr>
          <w:spacing w:val="1"/>
          <w:sz w:val="24"/>
        </w:rPr>
        <w:t xml:space="preserve"> </w:t>
      </w:r>
      <w:r>
        <w:rPr>
          <w:sz w:val="24"/>
        </w:rPr>
        <w:t>(</w:t>
      </w:r>
      <w:r>
        <w:rPr>
          <w:rFonts w:hint="eastAsia" w:ascii="宋体" w:eastAsia="宋体"/>
          <w:sz w:val="24"/>
        </w:rPr>
        <w:t>改为否定句</w:t>
      </w:r>
      <w:r>
        <w:rPr>
          <w:sz w:val="24"/>
        </w:rPr>
        <w:t>) Peter</w:t>
      </w:r>
      <w:r>
        <w:rPr>
          <w:sz w:val="24"/>
          <w:u w:val="single"/>
        </w:rPr>
        <w:t xml:space="preserve"> </w:t>
      </w:r>
      <w:r>
        <w:rPr>
          <w:sz w:val="24"/>
          <w:u w:val="single"/>
        </w:rPr>
        <w:tab/>
      </w:r>
      <w:r>
        <w:rPr>
          <w:sz w:val="24"/>
          <w:u w:val="single"/>
        </w:rPr>
        <w:t xml:space="preserve"> </w:t>
      </w:r>
      <w:r>
        <w:rPr>
          <w:sz w:val="24"/>
          <w:u w:val="single"/>
        </w:rPr>
        <w:tab/>
      </w:r>
      <w:r>
        <w:rPr>
          <w:sz w:val="24"/>
        </w:rPr>
        <w:t>to school early every</w:t>
      </w:r>
      <w:r>
        <w:rPr>
          <w:spacing w:val="-9"/>
          <w:sz w:val="24"/>
        </w:rPr>
        <w:t xml:space="preserve"> </w:t>
      </w:r>
      <w:r>
        <w:rPr>
          <w:spacing w:val="-5"/>
          <w:sz w:val="24"/>
        </w:rPr>
        <w:t>day.</w:t>
      </w:r>
    </w:p>
    <w:p>
      <w:pPr>
        <w:pStyle w:val="6"/>
        <w:numPr>
          <w:ilvl w:val="0"/>
          <w:numId w:val="5"/>
        </w:numPr>
        <w:tabs>
          <w:tab w:val="left" w:pos="588"/>
          <w:tab w:val="left" w:pos="1925"/>
        </w:tabs>
        <w:spacing w:before="26" w:after="0" w:line="326" w:lineRule="auto"/>
        <w:ind w:left="220" w:right="622" w:firstLine="0"/>
        <w:jc w:val="left"/>
        <w:rPr>
          <w:sz w:val="24"/>
        </w:rPr>
      </w:pPr>
      <w:r>
        <w:rPr>
          <w:spacing w:val="-3"/>
          <w:sz w:val="24"/>
        </w:rPr>
        <w:t xml:space="preserve">her, </w:t>
      </w:r>
      <w:r>
        <w:rPr>
          <w:sz w:val="24"/>
        </w:rPr>
        <w:t xml:space="preserve">on, children, Kate, and, of, watch, the, dancing, </w:t>
      </w:r>
      <w:r>
        <w:rPr>
          <w:spacing w:val="-5"/>
          <w:sz w:val="24"/>
        </w:rPr>
        <w:t xml:space="preserve">day, </w:t>
      </w:r>
      <w:r>
        <w:rPr>
          <w:sz w:val="24"/>
        </w:rPr>
        <w:t>friends, the, first, and singing</w:t>
      </w:r>
      <w:r>
        <w:rPr>
          <w:spacing w:val="-4"/>
          <w:sz w:val="24"/>
        </w:rPr>
        <w:t xml:space="preserve"> </w:t>
      </w:r>
      <w:r>
        <w:rPr>
          <w:sz w:val="24"/>
        </w:rPr>
        <w:t>June</w:t>
      </w:r>
      <w:r>
        <w:rPr>
          <w:spacing w:val="-1"/>
          <w:sz w:val="24"/>
        </w:rPr>
        <w:t xml:space="preserve"> (</w:t>
      </w:r>
      <w:r>
        <w:rPr>
          <w:sz w:val="24"/>
        </w:rPr>
        <w:tab/>
      </w:r>
      <w:r>
        <w:rPr>
          <w:sz w:val="24"/>
        </w:rPr>
        <w:t>)(</w:t>
      </w:r>
      <w:r>
        <w:rPr>
          <w:rFonts w:hint="eastAsia" w:ascii="宋体" w:eastAsia="宋体"/>
          <w:sz w:val="24"/>
        </w:rPr>
        <w:t>连词组句</w:t>
      </w:r>
      <w:r>
        <w:rPr>
          <w:sz w:val="24"/>
        </w:rPr>
        <w:t>)</w:t>
      </w:r>
    </w:p>
    <w:p>
      <w:pPr>
        <w:pStyle w:val="2"/>
        <w:spacing w:before="5"/>
        <w:ind w:left="0"/>
      </w:pPr>
      <w:r>
        <mc:AlternateContent>
          <mc:Choice Requires="wps">
            <w:drawing>
              <wp:anchor distT="0" distB="0" distL="114300" distR="114300" simplePos="0" relativeHeight="251667456" behindDoc="1" locked="0" layoutInCell="1" allowOverlap="1">
                <wp:simplePos x="0" y="0"/>
                <wp:positionH relativeFrom="page">
                  <wp:posOffset>1124585</wp:posOffset>
                </wp:positionH>
                <wp:positionV relativeFrom="paragraph">
                  <wp:posOffset>212725</wp:posOffset>
                </wp:positionV>
                <wp:extent cx="5311775" cy="0"/>
                <wp:effectExtent l="0" t="0" r="0" b="0"/>
                <wp:wrapTopAndBottom/>
                <wp:docPr id="7" name="直线 6"/>
                <wp:cNvGraphicFramePr/>
                <a:graphic xmlns:a="http://schemas.openxmlformats.org/drawingml/2006/main">
                  <a:graphicData uri="http://schemas.microsoft.com/office/word/2010/wordprocessingShape">
                    <wps:wsp>
                      <wps:cNvSpPr/>
                      <wps:spPr>
                        <a:xfrm>
                          <a:off x="0" y="0"/>
                          <a:ext cx="5311775" cy="0"/>
                        </a:xfrm>
                        <a:prstGeom prst="line">
                          <a:avLst/>
                        </a:prstGeom>
                        <a:ln w="18288" cap="flat" cmpd="sng">
                          <a:solidFill>
                            <a:srgbClr val="000000"/>
                          </a:solidFill>
                          <a:prstDash val="solid"/>
                          <a:headEnd type="none" w="med" len="med"/>
                          <a:tailEnd type="none" w="med" len="med"/>
                        </a:ln>
                      </wps:spPr>
                      <wps:bodyPr upright="1"/>
                    </wps:wsp>
                  </a:graphicData>
                </a:graphic>
              </wp:anchor>
            </w:drawing>
          </mc:Choice>
          <mc:Fallback>
            <w:pict>
              <v:line id="直线 6" o:spid="_x0000_s1026" o:spt="20" style="position:absolute;left:0pt;margin-left:88.55pt;margin-top:16.75pt;height:0pt;width:418.25pt;mso-position-horizontal-relative:page;mso-wrap-distance-bottom:0pt;mso-wrap-distance-top:0pt;z-index:-251649024;mso-width-relative:page;mso-height-relative:page;" filled="f" stroked="t" coordsize="21600,21600" o:gfxdata="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AG0s3/W&#10;AAAACgEAAA8AAAAAAAAAAQAgAAAAIgAAAGRycy9kb3ducmV2LnhtbFBLAQIUABQAAAAIAIdO4kAf&#10;+KRH6QEAANwDAAAOAAAAAAAAAAEAIAAAACUBAABkcnMvZTJvRG9jLnhtbFBLBQYAAAAABgAGAFkB&#10;AACABQAAAAA=&#10;">
                <v:fill on="f" focussize="0,0"/>
                <v:stroke weight="1.44pt" color="#000000" joinstyle="round"/>
                <v:imagedata o:title=""/>
                <o:lock v:ext="edit" aspectratio="f"/>
                <w10:wrap type="topAndBottom"/>
              </v:line>
            </w:pict>
          </mc:Fallback>
        </mc:AlternateContent>
      </w:r>
    </w:p>
    <w:p>
      <w:pPr>
        <w:pStyle w:val="2"/>
        <w:spacing w:before="6"/>
        <w:ind w:left="0"/>
        <w:rPr>
          <w:sz w:val="28"/>
        </w:rPr>
      </w:pPr>
    </w:p>
    <w:p>
      <w:pPr>
        <w:pStyle w:val="2"/>
        <w:tabs>
          <w:tab w:val="left" w:pos="2653"/>
        </w:tabs>
        <w:spacing w:before="74" w:line="316" w:lineRule="auto"/>
        <w:ind w:right="1724"/>
      </w:pPr>
      <w:r>
        <w:rPr>
          <w:rFonts w:hint="eastAsia" w:ascii="宋体" w:eastAsia="宋体"/>
        </w:rPr>
        <w:t>七、用所给单词的正确形式填空，并将答案写在答题卡的横线上</w:t>
      </w:r>
      <w:r>
        <w:rPr>
          <w:spacing w:val="-5"/>
        </w:rPr>
        <w:t xml:space="preserve">(6%) </w:t>
      </w:r>
      <w:r>
        <w:t>69.That</w:t>
      </w:r>
      <w:r>
        <w:rPr>
          <w:spacing w:val="-2"/>
        </w:rPr>
        <w:t xml:space="preserve"> </w:t>
      </w:r>
      <w:r>
        <w:t>girl</w:t>
      </w:r>
      <w:r>
        <w:rPr>
          <w:spacing w:val="-1"/>
        </w:rPr>
        <w:t xml:space="preserve"> </w:t>
      </w:r>
      <w:r>
        <w:t>is</w:t>
      </w:r>
      <w:r>
        <w:rPr>
          <w:u w:val="single"/>
        </w:rPr>
        <w:t xml:space="preserve"> </w:t>
      </w:r>
      <w:r>
        <w:rPr>
          <w:u w:val="single"/>
        </w:rPr>
        <w:tab/>
      </w:r>
      <w:r>
        <w:t>(ride) a bike</w:t>
      </w:r>
      <w:r>
        <w:rPr>
          <w:spacing w:val="-4"/>
        </w:rPr>
        <w:t xml:space="preserve"> now.</w:t>
      </w:r>
    </w:p>
    <w:p>
      <w:pPr>
        <w:pStyle w:val="2"/>
        <w:tabs>
          <w:tab w:val="left" w:pos="2026"/>
          <w:tab w:val="left" w:pos="3863"/>
        </w:tabs>
        <w:spacing w:before="26" w:line="338" w:lineRule="auto"/>
        <w:ind w:right="3242"/>
      </w:pPr>
      <w:r>
        <w:t xml:space="preserve">70. A: </w:t>
      </w:r>
      <w:r>
        <w:rPr>
          <w:spacing w:val="-4"/>
        </w:rPr>
        <w:t xml:space="preserve">Would </w:t>
      </w:r>
      <w:r>
        <w:t>you</w:t>
      </w:r>
      <w:r>
        <w:rPr>
          <w:spacing w:val="-16"/>
        </w:rPr>
        <w:t xml:space="preserve"> </w:t>
      </w:r>
      <w:r>
        <w:t>like</w:t>
      </w:r>
      <w:r>
        <w:rPr>
          <w:spacing w:val="-2"/>
        </w:rPr>
        <w:t xml:space="preserve"> </w:t>
      </w:r>
      <w:r>
        <w:t>some</w:t>
      </w:r>
      <w:r>
        <w:rPr>
          <w:u w:val="single"/>
        </w:rPr>
        <w:t xml:space="preserve"> </w:t>
      </w:r>
      <w:r>
        <w:rPr>
          <w:u w:val="single"/>
        </w:rPr>
        <w:tab/>
      </w:r>
      <w:r>
        <w:t xml:space="preserve">(toy)? B: </w:t>
      </w:r>
      <w:r>
        <w:rPr>
          <w:spacing w:val="-7"/>
        </w:rPr>
        <w:t xml:space="preserve">Yes, </w:t>
      </w:r>
      <w:r>
        <w:t>please. 71.School</w:t>
      </w:r>
      <w:r>
        <w:rPr>
          <w:u w:val="single"/>
        </w:rPr>
        <w:t xml:space="preserve"> </w:t>
      </w:r>
      <w:r>
        <w:rPr>
          <w:u w:val="single"/>
        </w:rPr>
        <w:tab/>
      </w:r>
      <w:r>
        <w:t>(end) at three in the</w:t>
      </w:r>
      <w:r>
        <w:rPr>
          <w:spacing w:val="-3"/>
        </w:rPr>
        <w:t xml:space="preserve"> </w:t>
      </w:r>
      <w:r>
        <w:t>afternoon.</w:t>
      </w:r>
    </w:p>
    <w:p>
      <w:pPr>
        <w:pStyle w:val="6"/>
        <w:numPr>
          <w:ilvl w:val="0"/>
          <w:numId w:val="6"/>
        </w:numPr>
        <w:tabs>
          <w:tab w:val="left" w:pos="522"/>
          <w:tab w:val="left" w:pos="2276"/>
        </w:tabs>
        <w:spacing w:before="2" w:after="0" w:line="240" w:lineRule="auto"/>
        <w:ind w:left="521" w:right="0" w:hanging="302"/>
        <w:jc w:val="left"/>
        <w:rPr>
          <w:sz w:val="24"/>
        </w:rPr>
      </w:pPr>
      <w:r>
        <w:rPr>
          <w:spacing w:val="-9"/>
          <w:sz w:val="24"/>
        </w:rPr>
        <w:t>You</w:t>
      </w:r>
      <w:r>
        <w:rPr>
          <w:sz w:val="24"/>
        </w:rPr>
        <w:t xml:space="preserve"> must</w:t>
      </w:r>
      <w:r>
        <w:rPr>
          <w:sz w:val="24"/>
          <w:u w:val="single"/>
        </w:rPr>
        <w:t xml:space="preserve"> </w:t>
      </w:r>
      <w:r>
        <w:rPr>
          <w:sz w:val="24"/>
          <w:u w:val="single"/>
        </w:rPr>
        <w:tab/>
      </w:r>
      <w:r>
        <w:rPr>
          <w:sz w:val="24"/>
        </w:rPr>
        <w:t>(wash) your hands</w:t>
      </w:r>
      <w:r>
        <w:rPr>
          <w:spacing w:val="1"/>
          <w:sz w:val="24"/>
        </w:rPr>
        <w:t xml:space="preserve"> </w:t>
      </w:r>
      <w:r>
        <w:rPr>
          <w:sz w:val="24"/>
        </w:rPr>
        <w:t>first.</w:t>
      </w:r>
    </w:p>
    <w:p>
      <w:pPr>
        <w:pStyle w:val="6"/>
        <w:numPr>
          <w:ilvl w:val="0"/>
          <w:numId w:val="6"/>
        </w:numPr>
        <w:tabs>
          <w:tab w:val="left" w:pos="567"/>
          <w:tab w:val="left" w:pos="2646"/>
          <w:tab w:val="left" w:pos="3214"/>
        </w:tabs>
        <w:spacing w:before="113" w:after="0" w:line="340" w:lineRule="auto"/>
        <w:ind w:left="220" w:right="2401" w:firstLine="0"/>
        <w:jc w:val="left"/>
        <w:rPr>
          <w:sz w:val="24"/>
        </w:rPr>
      </w:pPr>
      <w:r>
        <w:rPr>
          <w:sz w:val="24"/>
        </w:rPr>
        <w:t>A:</w:t>
      </w:r>
      <w:r>
        <w:rPr>
          <w:spacing w:val="-2"/>
          <w:sz w:val="24"/>
        </w:rPr>
        <w:t xml:space="preserve"> </w:t>
      </w:r>
      <w:r>
        <w:rPr>
          <w:sz w:val="24"/>
        </w:rPr>
        <w:t>How</w:t>
      </w:r>
      <w:r>
        <w:rPr>
          <w:spacing w:val="-2"/>
          <w:sz w:val="24"/>
        </w:rPr>
        <w:t xml:space="preserve"> </w:t>
      </w:r>
      <w:r>
        <w:rPr>
          <w:sz w:val="24"/>
        </w:rPr>
        <w:t>about</w:t>
      </w:r>
      <w:r>
        <w:rPr>
          <w:sz w:val="24"/>
          <w:u w:val="single"/>
        </w:rPr>
        <w:t xml:space="preserve"> </w:t>
      </w:r>
      <w:r>
        <w:rPr>
          <w:sz w:val="24"/>
          <w:u w:val="single"/>
        </w:rPr>
        <w:tab/>
      </w:r>
      <w:r>
        <w:rPr>
          <w:sz w:val="24"/>
        </w:rPr>
        <w:t>_(take) a walk after supper? B: Good idea! 74.They're</w:t>
      </w:r>
      <w:r>
        <w:rPr>
          <w:spacing w:val="-2"/>
          <w:sz w:val="24"/>
        </w:rPr>
        <w:t xml:space="preserve"> </w:t>
      </w:r>
      <w:r>
        <w:rPr>
          <w:sz w:val="24"/>
        </w:rPr>
        <w:t>very</w:t>
      </w:r>
      <w:r>
        <w:rPr>
          <w:spacing w:val="-6"/>
          <w:sz w:val="24"/>
        </w:rPr>
        <w:t xml:space="preserve"> </w:t>
      </w:r>
      <w:r>
        <w:rPr>
          <w:sz w:val="24"/>
        </w:rPr>
        <w:t>happy</w:t>
      </w:r>
      <w:r>
        <w:rPr>
          <w:sz w:val="24"/>
          <w:u w:val="single"/>
        </w:rPr>
        <w:t xml:space="preserve"> </w:t>
      </w:r>
      <w:r>
        <w:rPr>
          <w:sz w:val="24"/>
          <w:u w:val="single"/>
        </w:rPr>
        <w:tab/>
      </w:r>
      <w:r>
        <w:rPr>
          <w:sz w:val="24"/>
          <w:u w:val="single"/>
        </w:rPr>
        <w:tab/>
      </w:r>
      <w:r>
        <w:rPr>
          <w:sz w:val="24"/>
        </w:rPr>
        <w:t>(talk) with their</w:t>
      </w:r>
      <w:r>
        <w:rPr>
          <w:spacing w:val="-4"/>
          <w:sz w:val="24"/>
        </w:rPr>
        <w:t xml:space="preserve"> </w:t>
      </w:r>
      <w:r>
        <w:rPr>
          <w:sz w:val="24"/>
        </w:rPr>
        <w:t>teacher.</w:t>
      </w:r>
    </w:p>
    <w:p>
      <w:pPr>
        <w:pStyle w:val="2"/>
        <w:spacing w:before="3"/>
        <w:ind w:left="0"/>
        <w:rPr>
          <w:sz w:val="32"/>
        </w:rPr>
      </w:pPr>
    </w:p>
    <w:p>
      <w:pPr>
        <w:pStyle w:val="2"/>
        <w:rPr>
          <w:rFonts w:hint="eastAsia" w:ascii="宋体" w:eastAsia="宋体"/>
        </w:rPr>
      </w:pPr>
      <w:r>
        <w:rPr>
          <w:rFonts w:hint="eastAsia" w:ascii="宋体" w:eastAsia="宋体"/>
        </w:rPr>
        <w:t>八、补全下面的句子</w:t>
      </w:r>
      <w:r>
        <w:t>(</w:t>
      </w:r>
      <w:r>
        <w:rPr>
          <w:rFonts w:hint="eastAsia" w:ascii="宋体" w:eastAsia="宋体"/>
        </w:rPr>
        <w:t>所填单词的首字母已给出，井将答案写在答题卡的横线上</w:t>
      </w:r>
    </w:p>
    <w:p>
      <w:pPr>
        <w:pStyle w:val="2"/>
        <w:spacing w:before="98"/>
      </w:pPr>
      <w:r>
        <w:t>(5%)</w:t>
      </w:r>
    </w:p>
    <w:p>
      <w:pPr>
        <w:pStyle w:val="6"/>
        <w:numPr>
          <w:ilvl w:val="0"/>
          <w:numId w:val="7"/>
        </w:numPr>
        <w:tabs>
          <w:tab w:val="left" w:pos="522"/>
          <w:tab w:val="left" w:pos="2566"/>
        </w:tabs>
        <w:spacing w:before="115" w:after="0" w:line="240" w:lineRule="auto"/>
        <w:ind w:left="521" w:right="0" w:hanging="302"/>
        <w:jc w:val="left"/>
        <w:rPr>
          <w:sz w:val="24"/>
        </w:rPr>
      </w:pPr>
      <w:r>
        <w:rPr>
          <w:sz w:val="24"/>
        </w:rPr>
        <w:t>May is</w:t>
      </w:r>
      <w:r>
        <w:rPr>
          <w:spacing w:val="-5"/>
          <w:sz w:val="24"/>
        </w:rPr>
        <w:t xml:space="preserve"> </w:t>
      </w:r>
      <w:r>
        <w:rPr>
          <w:sz w:val="24"/>
        </w:rPr>
        <w:t>the</w:t>
      </w:r>
      <w:r>
        <w:rPr>
          <w:spacing w:val="2"/>
          <w:sz w:val="24"/>
        </w:rPr>
        <w:t xml:space="preserve"> </w:t>
      </w:r>
      <w:r>
        <w:rPr>
          <w:sz w:val="24"/>
        </w:rPr>
        <w:t>f</w:t>
      </w:r>
      <w:r>
        <w:rPr>
          <w:sz w:val="24"/>
          <w:u w:val="single"/>
        </w:rPr>
        <w:t xml:space="preserve"> </w:t>
      </w:r>
      <w:r>
        <w:rPr>
          <w:sz w:val="24"/>
          <w:u w:val="single"/>
        </w:rPr>
        <w:tab/>
      </w:r>
      <w:r>
        <w:rPr>
          <w:sz w:val="24"/>
        </w:rPr>
        <w:t>month of the</w:t>
      </w:r>
      <w:r>
        <w:rPr>
          <w:spacing w:val="2"/>
          <w:sz w:val="24"/>
        </w:rPr>
        <w:t xml:space="preserve"> </w:t>
      </w:r>
      <w:r>
        <w:rPr>
          <w:spacing w:val="-4"/>
          <w:sz w:val="24"/>
        </w:rPr>
        <w:t>year.</w:t>
      </w:r>
    </w:p>
    <w:p>
      <w:pPr>
        <w:pStyle w:val="6"/>
        <w:numPr>
          <w:ilvl w:val="0"/>
          <w:numId w:val="7"/>
        </w:numPr>
        <w:tabs>
          <w:tab w:val="left" w:pos="581"/>
          <w:tab w:val="left" w:pos="1400"/>
          <w:tab w:val="left" w:pos="2886"/>
          <w:tab w:val="left" w:pos="3591"/>
        </w:tabs>
        <w:spacing w:before="113" w:after="0" w:line="338" w:lineRule="auto"/>
        <w:ind w:left="220" w:right="3607" w:firstLine="0"/>
        <w:jc w:val="left"/>
        <w:rPr>
          <w:sz w:val="24"/>
        </w:rPr>
      </w:pPr>
      <w:r>
        <w:rPr>
          <w:sz w:val="24"/>
        </w:rPr>
        <w:t>My little sister</w:t>
      </w:r>
      <w:r>
        <w:rPr>
          <w:spacing w:val="-8"/>
          <w:sz w:val="24"/>
        </w:rPr>
        <w:t xml:space="preserve"> </w:t>
      </w:r>
      <w:r>
        <w:rPr>
          <w:sz w:val="24"/>
        </w:rPr>
        <w:t>never d</w:t>
      </w:r>
      <w:r>
        <w:rPr>
          <w:sz w:val="24"/>
          <w:u w:val="single"/>
        </w:rPr>
        <w:t xml:space="preserve"> </w:t>
      </w:r>
      <w:r>
        <w:rPr>
          <w:sz w:val="24"/>
          <w:u w:val="single"/>
        </w:rPr>
        <w:tab/>
      </w:r>
      <w:r>
        <w:rPr>
          <w:sz w:val="24"/>
          <w:u w:val="single"/>
        </w:rPr>
        <w:tab/>
      </w:r>
      <w:r>
        <w:rPr>
          <w:sz w:val="24"/>
        </w:rPr>
        <w:t xml:space="preserve">pictures on the </w:t>
      </w:r>
      <w:r>
        <w:rPr>
          <w:spacing w:val="-4"/>
          <w:sz w:val="24"/>
        </w:rPr>
        <w:t xml:space="preserve">wall. </w:t>
      </w:r>
      <w:r>
        <w:rPr>
          <w:sz w:val="24"/>
        </w:rPr>
        <w:t>77.C</w:t>
      </w:r>
      <w:r>
        <w:rPr>
          <w:sz w:val="24"/>
          <w:u w:val="single"/>
        </w:rPr>
        <w:t xml:space="preserve"> </w:t>
      </w:r>
      <w:r>
        <w:rPr>
          <w:sz w:val="24"/>
          <w:u w:val="single"/>
        </w:rPr>
        <w:tab/>
      </w:r>
      <w:r>
        <w:rPr>
          <w:sz w:val="24"/>
        </w:rPr>
        <w:t>National Day is on October 1st. 78.Monday is</w:t>
      </w:r>
      <w:r>
        <w:rPr>
          <w:spacing w:val="-5"/>
          <w:sz w:val="24"/>
        </w:rPr>
        <w:t xml:space="preserve"> </w:t>
      </w:r>
      <w:r>
        <w:rPr>
          <w:sz w:val="24"/>
        </w:rPr>
        <w:t>the</w:t>
      </w:r>
      <w:r>
        <w:rPr>
          <w:spacing w:val="-1"/>
          <w:sz w:val="24"/>
        </w:rPr>
        <w:t xml:space="preserve"> </w:t>
      </w:r>
      <w:r>
        <w:rPr>
          <w:sz w:val="24"/>
        </w:rPr>
        <w:t>s</w:t>
      </w:r>
      <w:r>
        <w:rPr>
          <w:sz w:val="24"/>
          <w:u w:val="single"/>
        </w:rPr>
        <w:t xml:space="preserve"> </w:t>
      </w:r>
      <w:r>
        <w:rPr>
          <w:sz w:val="24"/>
          <w:u w:val="single"/>
        </w:rPr>
        <w:tab/>
      </w:r>
      <w:r>
        <w:rPr>
          <w:sz w:val="24"/>
        </w:rPr>
        <w:t>day of a</w:t>
      </w:r>
      <w:r>
        <w:rPr>
          <w:spacing w:val="-7"/>
          <w:sz w:val="24"/>
        </w:rPr>
        <w:t xml:space="preserve"> </w:t>
      </w:r>
      <w:r>
        <w:rPr>
          <w:sz w:val="24"/>
        </w:rPr>
        <w:t>week.</w:t>
      </w:r>
    </w:p>
    <w:p>
      <w:pPr>
        <w:pStyle w:val="6"/>
        <w:numPr>
          <w:ilvl w:val="0"/>
          <w:numId w:val="8"/>
        </w:numPr>
        <w:tabs>
          <w:tab w:val="left" w:pos="522"/>
          <w:tab w:val="left" w:pos="4013"/>
        </w:tabs>
        <w:spacing w:before="4" w:after="0" w:line="240" w:lineRule="auto"/>
        <w:ind w:left="521" w:right="0" w:hanging="302"/>
        <w:jc w:val="left"/>
        <w:rPr>
          <w:sz w:val="24"/>
        </w:rPr>
      </w:pPr>
      <w:r>
        <w:rPr>
          <w:sz w:val="24"/>
        </w:rPr>
        <w:t>My grandfather's hobby</w:t>
      </w:r>
      <w:r>
        <w:rPr>
          <w:spacing w:val="-9"/>
          <w:sz w:val="24"/>
        </w:rPr>
        <w:t xml:space="preserve"> </w:t>
      </w:r>
      <w:r>
        <w:rPr>
          <w:sz w:val="24"/>
        </w:rPr>
        <w:t>is f</w:t>
      </w:r>
      <w:r>
        <w:rPr>
          <w:sz w:val="24"/>
          <w:u w:val="single"/>
        </w:rPr>
        <w:t xml:space="preserve"> </w:t>
      </w:r>
      <w:r>
        <w:rPr>
          <w:sz w:val="24"/>
          <w:u w:val="single"/>
        </w:rPr>
        <w:tab/>
      </w:r>
      <w:r>
        <w:rPr>
          <w:sz w:val="24"/>
        </w:rPr>
        <w:t>.</w:t>
      </w:r>
    </w:p>
    <w:p>
      <w:pPr>
        <w:pStyle w:val="6"/>
        <w:numPr>
          <w:ilvl w:val="0"/>
          <w:numId w:val="8"/>
        </w:numPr>
        <w:tabs>
          <w:tab w:val="left" w:pos="522"/>
          <w:tab w:val="left" w:pos="4796"/>
        </w:tabs>
        <w:spacing w:before="113" w:after="0" w:line="240" w:lineRule="auto"/>
        <w:ind w:left="521" w:right="0" w:hanging="302"/>
        <w:jc w:val="left"/>
        <w:rPr>
          <w:sz w:val="24"/>
        </w:rPr>
      </w:pPr>
      <w:r>
        <w:rPr>
          <w:sz w:val="24"/>
        </w:rPr>
        <w:t>he stamps are very colourful</w:t>
      </w:r>
      <w:r>
        <w:rPr>
          <w:spacing w:val="-11"/>
          <w:sz w:val="24"/>
        </w:rPr>
        <w:t xml:space="preserve"> </w:t>
      </w:r>
      <w:r>
        <w:rPr>
          <w:sz w:val="24"/>
        </w:rPr>
        <w:t>and b</w:t>
      </w:r>
      <w:r>
        <w:rPr>
          <w:sz w:val="24"/>
          <w:u w:val="single"/>
        </w:rPr>
        <w:t xml:space="preserve"> </w:t>
      </w:r>
      <w:r>
        <w:rPr>
          <w:sz w:val="24"/>
          <w:u w:val="single"/>
        </w:rPr>
        <w:tab/>
      </w:r>
      <w:r>
        <w:rPr>
          <w:sz w:val="24"/>
        </w:rPr>
        <w:t>.</w:t>
      </w:r>
    </w:p>
    <w:p>
      <w:pPr>
        <w:pStyle w:val="6"/>
        <w:numPr>
          <w:ilvl w:val="0"/>
          <w:numId w:val="8"/>
        </w:numPr>
        <w:tabs>
          <w:tab w:val="left" w:pos="522"/>
          <w:tab w:val="left" w:pos="3005"/>
          <w:tab w:val="left" w:pos="3212"/>
        </w:tabs>
        <w:spacing w:before="115" w:after="0" w:line="338" w:lineRule="auto"/>
        <w:ind w:left="220" w:right="2659" w:firstLine="0"/>
        <w:jc w:val="left"/>
        <w:rPr>
          <w:sz w:val="24"/>
        </w:rPr>
      </w:pPr>
      <w:r>
        <w:rPr>
          <w:spacing w:val="-5"/>
          <w:sz w:val="24"/>
        </w:rPr>
        <w:t xml:space="preserve">Mr. </w:t>
      </w:r>
      <w:r>
        <w:rPr>
          <w:sz w:val="24"/>
        </w:rPr>
        <w:t>Kent is</w:t>
      </w:r>
      <w:r>
        <w:rPr>
          <w:spacing w:val="2"/>
          <w:sz w:val="24"/>
        </w:rPr>
        <w:t xml:space="preserve"> </w:t>
      </w:r>
      <w:r>
        <w:rPr>
          <w:sz w:val="24"/>
        </w:rPr>
        <w:t>a</w:t>
      </w:r>
      <w:r>
        <w:rPr>
          <w:spacing w:val="-2"/>
          <w:sz w:val="24"/>
        </w:rPr>
        <w:t xml:space="preserve"> </w:t>
      </w:r>
      <w:r>
        <w:rPr>
          <w:sz w:val="24"/>
        </w:rPr>
        <w:t>s</w:t>
      </w:r>
      <w:r>
        <w:rPr>
          <w:sz w:val="24"/>
          <w:u w:val="single"/>
        </w:rPr>
        <w:t xml:space="preserve"> </w:t>
      </w:r>
      <w:r>
        <w:rPr>
          <w:sz w:val="24"/>
          <w:u w:val="single"/>
        </w:rPr>
        <w:tab/>
      </w:r>
      <w:r>
        <w:rPr>
          <w:spacing w:val="-3"/>
          <w:sz w:val="24"/>
        </w:rPr>
        <w:t xml:space="preserve">teacher. </w:t>
      </w:r>
      <w:r>
        <w:rPr>
          <w:sz w:val="24"/>
        </w:rPr>
        <w:t>His hobby is bird-watching. 82.Canada often has</w:t>
      </w:r>
      <w:r>
        <w:rPr>
          <w:spacing w:val="-3"/>
          <w:sz w:val="24"/>
        </w:rPr>
        <w:t xml:space="preserve"> </w:t>
      </w:r>
      <w:r>
        <w:rPr>
          <w:sz w:val="24"/>
        </w:rPr>
        <w:t>a</w:t>
      </w:r>
      <w:r>
        <w:rPr>
          <w:spacing w:val="-2"/>
          <w:sz w:val="24"/>
        </w:rPr>
        <w:t xml:space="preserve"> </w:t>
      </w:r>
      <w:r>
        <w:rPr>
          <w:sz w:val="24"/>
        </w:rPr>
        <w:t>s_</w:t>
      </w:r>
      <w:r>
        <w:rPr>
          <w:sz w:val="24"/>
          <w:u w:val="single"/>
        </w:rPr>
        <w:t xml:space="preserve"> </w:t>
      </w:r>
      <w:r>
        <w:rPr>
          <w:sz w:val="24"/>
          <w:u w:val="single"/>
        </w:rPr>
        <w:tab/>
      </w:r>
      <w:r>
        <w:rPr>
          <w:sz w:val="24"/>
          <w:u w:val="single"/>
        </w:rPr>
        <w:tab/>
      </w:r>
      <w:r>
        <w:rPr>
          <w:sz w:val="24"/>
        </w:rPr>
        <w:t>Christmas.</w:t>
      </w:r>
    </w:p>
    <w:p>
      <w:pPr>
        <w:pStyle w:val="2"/>
        <w:tabs>
          <w:tab w:val="left" w:pos="3979"/>
          <w:tab w:val="left" w:pos="5028"/>
        </w:tabs>
        <w:spacing w:before="2" w:line="338" w:lineRule="auto"/>
        <w:ind w:right="2874"/>
      </w:pPr>
      <w:r>
        <w:t>83.After dinner, I usually do some</w:t>
      </w:r>
      <w:r>
        <w:rPr>
          <w:spacing w:val="-14"/>
        </w:rPr>
        <w:t xml:space="preserve"> </w:t>
      </w:r>
      <w:r>
        <w:t>reading</w:t>
      </w:r>
      <w:r>
        <w:rPr>
          <w:spacing w:val="-4"/>
        </w:rPr>
        <w:t xml:space="preserve"> </w:t>
      </w:r>
      <w:r>
        <w:t>f</w:t>
      </w:r>
      <w:r>
        <w:rPr>
          <w:u w:val="single"/>
        </w:rPr>
        <w:t xml:space="preserve"> </w:t>
      </w:r>
      <w:r>
        <w:rPr>
          <w:u w:val="single"/>
        </w:rPr>
        <w:tab/>
      </w:r>
      <w:r>
        <w:t>_30 minutes. 84.There're only thirty days</w:t>
      </w:r>
      <w:r>
        <w:rPr>
          <w:spacing w:val="-9"/>
        </w:rPr>
        <w:t xml:space="preserve"> </w:t>
      </w:r>
      <w:r>
        <w:t>in f</w:t>
      </w:r>
      <w:r>
        <w:rPr>
          <w:u w:val="single"/>
        </w:rPr>
        <w:t xml:space="preserve"> </w:t>
      </w:r>
      <w:r>
        <w:rPr>
          <w:u w:val="single"/>
        </w:rPr>
        <w:tab/>
      </w:r>
      <w:r>
        <w:t>months of the</w:t>
      </w:r>
      <w:r>
        <w:rPr>
          <w:spacing w:val="1"/>
        </w:rPr>
        <w:t xml:space="preserve"> </w:t>
      </w:r>
      <w:r>
        <w:rPr>
          <w:spacing w:val="-4"/>
        </w:rPr>
        <w:t>year.</w:t>
      </w:r>
    </w:p>
    <w:p>
      <w:pPr>
        <w:pStyle w:val="2"/>
        <w:spacing w:line="293" w:lineRule="exact"/>
        <w:rPr>
          <w:rFonts w:hint="eastAsia" w:ascii="宋体" w:eastAsia="宋体"/>
        </w:rPr>
      </w:pPr>
      <w:r>
        <w:rPr>
          <w:rFonts w:hint="eastAsia" w:ascii="宋体" w:eastAsia="宋体"/>
        </w:rPr>
        <w:t>九、阅读</w:t>
      </w:r>
    </w:p>
    <w:p>
      <w:pPr>
        <w:pStyle w:val="2"/>
        <w:spacing w:before="97"/>
      </w:pPr>
      <w:r>
        <w:t>Wang Yan likes English very much. She reads English every morning. She likes</w:t>
      </w:r>
    </w:p>
    <w:p>
      <w:pPr>
        <w:spacing w:after="0"/>
        <w:sectPr>
          <w:pgSz w:w="11910" w:h="16840"/>
          <w:pgMar w:top="1400" w:right="1180" w:bottom="1380" w:left="1580" w:header="1082" w:footer="1193" w:gutter="0"/>
          <w:cols w:space="720" w:num="1"/>
        </w:sectPr>
      </w:pPr>
    </w:p>
    <w:p>
      <w:pPr>
        <w:pStyle w:val="2"/>
        <w:spacing w:before="80" w:line="338" w:lineRule="auto"/>
        <w:ind w:right="619"/>
        <w:jc w:val="both"/>
      </w:pPr>
      <w:r>
        <w:t>speaking English. She often learns English over the radio. She seldom watches TV on weekdays. She only watches TV on Saturday evening. Wang Yan has some other hobbies. She likes painting and singing. She collects some candy paper. On Sundays, she also helps her parents do some housework. She is a nice girl and her parents and her friends like her very much.</w:t>
      </w:r>
    </w:p>
    <w:p>
      <w:pPr>
        <w:pStyle w:val="6"/>
        <w:numPr>
          <w:ilvl w:val="0"/>
          <w:numId w:val="9"/>
        </w:numPr>
        <w:tabs>
          <w:tab w:val="left" w:pos="576"/>
          <w:tab w:val="left" w:pos="2740"/>
          <w:tab w:val="left" w:pos="5287"/>
        </w:tabs>
        <w:spacing w:before="3" w:after="0" w:line="340" w:lineRule="auto"/>
        <w:ind w:left="220" w:right="3856" w:firstLine="0"/>
        <w:jc w:val="left"/>
        <w:rPr>
          <w:sz w:val="24"/>
        </w:rPr>
      </w:pPr>
      <w:r>
        <w:rPr>
          <w:spacing w:val="-5"/>
          <w:sz w:val="24"/>
        </w:rPr>
        <w:t xml:space="preserve">Wang </w:t>
      </w:r>
      <w:r>
        <w:rPr>
          <w:spacing w:val="-8"/>
          <w:sz w:val="24"/>
        </w:rPr>
        <w:t xml:space="preserve">Yan </w:t>
      </w:r>
      <w:r>
        <w:rPr>
          <w:sz w:val="24"/>
        </w:rPr>
        <w:t>usually</w:t>
      </w:r>
      <w:r>
        <w:rPr>
          <w:spacing w:val="-2"/>
          <w:sz w:val="24"/>
        </w:rPr>
        <w:t xml:space="preserve"> </w:t>
      </w:r>
      <w:r>
        <w:rPr>
          <w:sz w:val="24"/>
        </w:rPr>
        <w:t>reads</w:t>
      </w:r>
      <w:r>
        <w:rPr>
          <w:spacing w:val="1"/>
          <w:sz w:val="24"/>
        </w:rPr>
        <w:t xml:space="preserve"> </w:t>
      </w:r>
      <w:r>
        <w:rPr>
          <w:sz w:val="24"/>
        </w:rPr>
        <w:t>English</w:t>
      </w:r>
      <w:r>
        <w:rPr>
          <w:sz w:val="24"/>
          <w:u w:val="single"/>
        </w:rPr>
        <w:t xml:space="preserve"> </w:t>
      </w:r>
      <w:r>
        <w:rPr>
          <w:sz w:val="24"/>
          <w:u w:val="single"/>
        </w:rPr>
        <w:tab/>
      </w:r>
      <w:r>
        <w:rPr>
          <w:sz w:val="24"/>
        </w:rPr>
        <w:t xml:space="preserve"> A in</w:t>
      </w:r>
      <w:r>
        <w:rPr>
          <w:spacing w:val="-15"/>
          <w:sz w:val="24"/>
        </w:rPr>
        <w:t xml:space="preserve"> </w:t>
      </w:r>
      <w:r>
        <w:rPr>
          <w:sz w:val="24"/>
        </w:rPr>
        <w:t>the</w:t>
      </w:r>
      <w:r>
        <w:rPr>
          <w:spacing w:val="-1"/>
          <w:sz w:val="24"/>
        </w:rPr>
        <w:t xml:space="preserve"> </w:t>
      </w:r>
      <w:r>
        <w:rPr>
          <w:sz w:val="24"/>
        </w:rPr>
        <w:t>evening</w:t>
      </w:r>
      <w:r>
        <w:rPr>
          <w:sz w:val="24"/>
        </w:rPr>
        <w:tab/>
      </w:r>
      <w:r>
        <w:rPr>
          <w:sz w:val="24"/>
        </w:rPr>
        <w:t>B in the</w:t>
      </w:r>
      <w:r>
        <w:rPr>
          <w:spacing w:val="-4"/>
          <w:sz w:val="24"/>
        </w:rPr>
        <w:t xml:space="preserve"> </w:t>
      </w:r>
      <w:r>
        <w:rPr>
          <w:sz w:val="24"/>
        </w:rPr>
        <w:t>afternoon</w:t>
      </w:r>
    </w:p>
    <w:p>
      <w:pPr>
        <w:pStyle w:val="2"/>
        <w:tabs>
          <w:tab w:val="left" w:pos="2740"/>
        </w:tabs>
        <w:spacing w:line="272" w:lineRule="exact"/>
      </w:pPr>
      <w:r>
        <w:t>C in the</w:t>
      </w:r>
      <w:r>
        <w:rPr>
          <w:spacing w:val="-1"/>
        </w:rPr>
        <w:t xml:space="preserve"> </w:t>
      </w:r>
      <w:r>
        <w:t>morning</w:t>
      </w:r>
      <w:r>
        <w:tab/>
      </w:r>
      <w:r>
        <w:t>D in</w:t>
      </w:r>
      <w:r>
        <w:rPr>
          <w:spacing w:val="-2"/>
        </w:rPr>
        <w:t xml:space="preserve"> </w:t>
      </w:r>
      <w:r>
        <w:t>class</w:t>
      </w:r>
    </w:p>
    <w:p>
      <w:pPr>
        <w:pStyle w:val="6"/>
        <w:numPr>
          <w:ilvl w:val="0"/>
          <w:numId w:val="9"/>
        </w:numPr>
        <w:tabs>
          <w:tab w:val="left" w:pos="581"/>
          <w:tab w:val="left" w:pos="6254"/>
        </w:tabs>
        <w:spacing w:before="115" w:after="0" w:line="240" w:lineRule="auto"/>
        <w:ind w:left="580" w:right="0" w:hanging="361"/>
        <w:jc w:val="left"/>
        <w:rPr>
          <w:sz w:val="24"/>
        </w:rPr>
      </w:pPr>
      <w:r>
        <w:rPr>
          <w:sz w:val="24"/>
        </w:rPr>
        <w:t>She likes listening to the radio to</w:t>
      </w:r>
      <w:r>
        <w:rPr>
          <w:spacing w:val="-15"/>
          <w:sz w:val="24"/>
        </w:rPr>
        <w:t xml:space="preserve"> </w:t>
      </w:r>
      <w:r>
        <w:rPr>
          <w:sz w:val="24"/>
        </w:rPr>
        <w:t>learn</w:t>
      </w:r>
      <w:r>
        <w:rPr>
          <w:sz w:val="24"/>
          <w:u w:val="single"/>
        </w:rPr>
        <w:t xml:space="preserve"> </w:t>
      </w:r>
      <w:r>
        <w:rPr>
          <w:sz w:val="24"/>
          <w:u w:val="single"/>
        </w:rPr>
        <w:tab/>
      </w:r>
    </w:p>
    <w:p>
      <w:pPr>
        <w:pStyle w:val="2"/>
        <w:tabs>
          <w:tab w:val="left" w:pos="2740"/>
        </w:tabs>
        <w:spacing w:before="113"/>
      </w:pPr>
      <w:r>
        <w:t>A.</w:t>
      </w:r>
      <w:r>
        <w:rPr>
          <w:spacing w:val="-2"/>
        </w:rPr>
        <w:t xml:space="preserve"> </w:t>
      </w:r>
      <w:r>
        <w:t>music</w:t>
      </w:r>
      <w:r>
        <w:tab/>
      </w:r>
      <w:r>
        <w:t>B. English</w:t>
      </w:r>
    </w:p>
    <w:p>
      <w:pPr>
        <w:pStyle w:val="2"/>
        <w:tabs>
          <w:tab w:val="left" w:pos="2740"/>
        </w:tabs>
        <w:spacing w:before="116"/>
      </w:pPr>
      <w:r>
        <w:t>C</w:t>
      </w:r>
      <w:r>
        <w:rPr>
          <w:spacing w:val="-1"/>
        </w:rPr>
        <w:t xml:space="preserve"> </w:t>
      </w:r>
      <w:r>
        <w:t>painting</w:t>
      </w:r>
      <w:r>
        <w:tab/>
      </w:r>
      <w:r>
        <w:t>D.</w:t>
      </w:r>
      <w:r>
        <w:rPr>
          <w:spacing w:val="-1"/>
        </w:rPr>
        <w:t xml:space="preserve"> </w:t>
      </w:r>
      <w:r>
        <w:t>Chinese</w:t>
      </w:r>
    </w:p>
    <w:p>
      <w:pPr>
        <w:pStyle w:val="6"/>
        <w:numPr>
          <w:ilvl w:val="0"/>
          <w:numId w:val="9"/>
        </w:numPr>
        <w:tabs>
          <w:tab w:val="left" w:pos="576"/>
          <w:tab w:val="left" w:pos="4495"/>
        </w:tabs>
        <w:spacing w:before="112" w:after="0" w:line="240" w:lineRule="auto"/>
        <w:ind w:left="575" w:right="0" w:hanging="356"/>
        <w:jc w:val="left"/>
        <w:rPr>
          <w:sz w:val="24"/>
        </w:rPr>
      </w:pPr>
      <w:r>
        <w:rPr>
          <w:spacing w:val="-5"/>
          <w:sz w:val="24"/>
        </w:rPr>
        <w:t xml:space="preserve">Wang </w:t>
      </w:r>
      <w:r>
        <w:rPr>
          <w:spacing w:val="-8"/>
          <w:sz w:val="24"/>
        </w:rPr>
        <w:t xml:space="preserve">Yan </w:t>
      </w:r>
      <w:r>
        <w:rPr>
          <w:sz w:val="24"/>
        </w:rPr>
        <w:t>watches</w:t>
      </w:r>
      <w:r>
        <w:rPr>
          <w:spacing w:val="-11"/>
          <w:sz w:val="24"/>
        </w:rPr>
        <w:t xml:space="preserve"> </w:t>
      </w:r>
      <w:r>
        <w:rPr>
          <w:sz w:val="24"/>
        </w:rPr>
        <w:t>TV</w:t>
      </w:r>
      <w:r>
        <w:rPr>
          <w:sz w:val="24"/>
          <w:u w:val="single"/>
        </w:rPr>
        <w:t xml:space="preserve"> </w:t>
      </w:r>
      <w:r>
        <w:rPr>
          <w:sz w:val="24"/>
          <w:u w:val="single"/>
        </w:rPr>
        <w:tab/>
      </w:r>
    </w:p>
    <w:p>
      <w:pPr>
        <w:pStyle w:val="2"/>
        <w:tabs>
          <w:tab w:val="left" w:pos="2740"/>
        </w:tabs>
        <w:spacing w:before="116"/>
      </w:pPr>
      <w:r>
        <w:t>A</w:t>
      </w:r>
      <w:r>
        <w:rPr>
          <w:spacing w:val="-16"/>
        </w:rPr>
        <w:t xml:space="preserve"> </w:t>
      </w:r>
      <w:r>
        <w:t>at</w:t>
      </w:r>
      <w:r>
        <w:rPr>
          <w:spacing w:val="-1"/>
        </w:rPr>
        <w:t xml:space="preserve"> </w:t>
      </w:r>
      <w:r>
        <w:t>weekends</w:t>
      </w:r>
      <w:r>
        <w:tab/>
      </w:r>
      <w:r>
        <w:t>B on Sunday</w:t>
      </w:r>
      <w:r>
        <w:rPr>
          <w:spacing w:val="-7"/>
        </w:rPr>
        <w:t xml:space="preserve"> </w:t>
      </w:r>
      <w:r>
        <w:t>evening</w:t>
      </w:r>
    </w:p>
    <w:p>
      <w:pPr>
        <w:pStyle w:val="2"/>
        <w:tabs>
          <w:tab w:val="left" w:pos="2740"/>
        </w:tabs>
        <w:spacing w:before="112"/>
      </w:pPr>
      <w:r>
        <w:t>C. every</w:t>
      </w:r>
      <w:r>
        <w:rPr>
          <w:spacing w:val="-4"/>
        </w:rPr>
        <w:t xml:space="preserve"> </w:t>
      </w:r>
      <w:r>
        <w:t>day</w:t>
      </w:r>
      <w:r>
        <w:tab/>
      </w:r>
      <w:r>
        <w:t>D on</w:t>
      </w:r>
      <w:r>
        <w:rPr>
          <w:spacing w:val="-1"/>
        </w:rPr>
        <w:t xml:space="preserve"> </w:t>
      </w:r>
      <w:r>
        <w:t>weekdays</w:t>
      </w:r>
    </w:p>
    <w:p>
      <w:pPr>
        <w:pStyle w:val="2"/>
        <w:tabs>
          <w:tab w:val="left" w:pos="3592"/>
          <w:tab w:val="left" w:pos="5328"/>
        </w:tabs>
        <w:spacing w:before="116"/>
      </w:pPr>
      <w:r>
        <w:t xml:space="preserve">88 What's </w:t>
      </w:r>
      <w:r>
        <w:rPr>
          <w:spacing w:val="-5"/>
        </w:rPr>
        <w:t>Wang Yan's</w:t>
      </w:r>
      <w:r>
        <w:rPr>
          <w:spacing w:val="-21"/>
        </w:rPr>
        <w:t xml:space="preserve"> </w:t>
      </w:r>
      <w:r>
        <w:t>hobby?</w:t>
      </w:r>
      <w:r>
        <w:tab/>
      </w:r>
      <w:r>
        <w:rPr>
          <w:u w:val="single"/>
        </w:rPr>
        <w:t xml:space="preserve"> </w:t>
      </w:r>
      <w:r>
        <w:rPr>
          <w:u w:val="single"/>
        </w:rPr>
        <w:tab/>
      </w:r>
    </w:p>
    <w:p>
      <w:pPr>
        <w:pStyle w:val="2"/>
        <w:spacing w:before="112" w:line="340" w:lineRule="auto"/>
        <w:ind w:right="6330"/>
      </w:pPr>
      <w:r>
        <w:t>A Collecting candy paper B Singing and painting</w:t>
      </w:r>
    </w:p>
    <w:p>
      <w:pPr>
        <w:pStyle w:val="6"/>
        <w:numPr>
          <w:ilvl w:val="0"/>
          <w:numId w:val="10"/>
        </w:numPr>
        <w:tabs>
          <w:tab w:val="left" w:pos="502"/>
        </w:tabs>
        <w:spacing w:before="0" w:after="0" w:line="272" w:lineRule="exact"/>
        <w:ind w:left="501" w:right="0" w:hanging="282"/>
        <w:jc w:val="left"/>
        <w:rPr>
          <w:sz w:val="24"/>
        </w:rPr>
      </w:pPr>
      <w:r>
        <w:rPr>
          <w:sz w:val="24"/>
        </w:rPr>
        <w:t>Both A and</w:t>
      </w:r>
      <w:r>
        <w:rPr>
          <w:spacing w:val="-28"/>
          <w:sz w:val="24"/>
        </w:rPr>
        <w:t xml:space="preserve"> </w:t>
      </w:r>
      <w:r>
        <w:rPr>
          <w:sz w:val="24"/>
        </w:rPr>
        <w:t>B</w:t>
      </w:r>
    </w:p>
    <w:p>
      <w:pPr>
        <w:pStyle w:val="6"/>
        <w:numPr>
          <w:ilvl w:val="0"/>
          <w:numId w:val="10"/>
        </w:numPr>
        <w:tabs>
          <w:tab w:val="left" w:pos="516"/>
        </w:tabs>
        <w:spacing w:before="116" w:after="0" w:line="240" w:lineRule="auto"/>
        <w:ind w:left="515" w:right="0" w:hanging="296"/>
        <w:jc w:val="left"/>
        <w:rPr>
          <w:sz w:val="24"/>
        </w:rPr>
      </w:pPr>
      <w:r>
        <w:rPr>
          <w:sz w:val="24"/>
        </w:rPr>
        <w:t>Listening to the</w:t>
      </w:r>
      <w:r>
        <w:rPr>
          <w:spacing w:val="-5"/>
          <w:sz w:val="24"/>
        </w:rPr>
        <w:t xml:space="preserve"> </w:t>
      </w:r>
      <w:r>
        <w:rPr>
          <w:sz w:val="24"/>
        </w:rPr>
        <w:t>radio</w:t>
      </w:r>
    </w:p>
    <w:p>
      <w:pPr>
        <w:pStyle w:val="2"/>
        <w:spacing w:before="97" w:line="304" w:lineRule="auto"/>
        <w:ind w:right="616"/>
        <w:rPr>
          <w:rFonts w:hint="eastAsia" w:ascii="宋体" w:eastAsia="宋体"/>
        </w:rPr>
      </w:pPr>
      <w:r>
        <w:rPr>
          <w:rFonts w:hint="eastAsia" w:ascii="宋体" w:eastAsia="宋体"/>
          <w:spacing w:val="-11"/>
        </w:rPr>
        <w:t>十、根据下列短文内容，每空填入一个恰当的单词，井将答案写在答题卡的横线</w:t>
      </w:r>
      <w:r>
        <w:rPr>
          <w:rFonts w:hint="eastAsia" w:ascii="宋体" w:eastAsia="宋体"/>
        </w:rPr>
        <w:t>上（</w:t>
      </w:r>
      <w:r>
        <w:t>4</w:t>
      </w:r>
      <w:r>
        <w:rPr>
          <w:rFonts w:hint="eastAsia" w:ascii="宋体" w:eastAsia="宋体"/>
        </w:rPr>
        <w:t>％）</w:t>
      </w:r>
    </w:p>
    <w:p>
      <w:pPr>
        <w:pStyle w:val="2"/>
        <w:spacing w:before="15" w:line="321" w:lineRule="auto"/>
        <w:ind w:right="614"/>
        <w:jc w:val="both"/>
      </w:pPr>
      <w:r>
        <mc:AlternateContent>
          <mc:Choice Requires="wps">
            <w:drawing>
              <wp:anchor distT="0" distB="0" distL="114300" distR="114300" simplePos="0" relativeHeight="251661312" behindDoc="1" locked="0" layoutInCell="1" allowOverlap="1">
                <wp:simplePos x="0" y="0"/>
                <wp:positionH relativeFrom="page">
                  <wp:posOffset>5144135</wp:posOffset>
                </wp:positionH>
                <wp:positionV relativeFrom="paragraph">
                  <wp:posOffset>667385</wp:posOffset>
                </wp:positionV>
                <wp:extent cx="228600" cy="0"/>
                <wp:effectExtent l="0" t="0" r="0" b="0"/>
                <wp:wrapNone/>
                <wp:docPr id="1" name="直线 7"/>
                <wp:cNvGraphicFramePr/>
                <a:graphic xmlns:a="http://schemas.openxmlformats.org/drawingml/2006/main">
                  <a:graphicData uri="http://schemas.microsoft.com/office/word/2010/wordprocessingShape">
                    <wps:wsp>
                      <wps:cNvSpPr/>
                      <wps:spPr>
                        <a:xfrm>
                          <a:off x="0" y="0"/>
                          <a:ext cx="228600" cy="0"/>
                        </a:xfrm>
                        <a:prstGeom prst="line">
                          <a:avLst/>
                        </a:prstGeom>
                        <a:ln w="7620" cap="flat" cmpd="sng">
                          <a:solidFill>
                            <a:srgbClr val="000000"/>
                          </a:solidFill>
                          <a:prstDash val="solid"/>
                          <a:headEnd type="none" w="med" len="med"/>
                          <a:tailEnd type="none" w="med" len="med"/>
                        </a:ln>
                      </wps:spPr>
                      <wps:bodyPr upright="1"/>
                    </wps:wsp>
                  </a:graphicData>
                </a:graphic>
              </wp:anchor>
            </w:drawing>
          </mc:Choice>
          <mc:Fallback>
            <w:pict>
              <v:line id="直线 7" o:spid="_x0000_s1026" o:spt="20" style="position:absolute;left:0pt;margin-left:405.05pt;margin-top:52.55pt;height:0pt;width:18pt;mso-position-horizontal-relative:page;z-index:-251655168;mso-width-relative:page;mso-height-relative:page;" filled="f" stroked="t" coordsize="21600,21600" o:gfxdata="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">
                <v:fill on="f" focussize="0,0"/>
                <v:stroke weight="0.6pt" color="#000000" joinstyle="round"/>
                <v:imagedata o:title=""/>
                <o:lock v:ext="edit" aspectratio="f"/>
              </v:line>
            </w:pict>
          </mc:Fallback>
        </mc:AlternateContent>
      </w:r>
      <w:r>
        <w:t>Jim is a five-year-old</w:t>
      </w:r>
      <w:r>
        <w:rPr>
          <w:u w:val="single"/>
        </w:rPr>
        <w:t xml:space="preserve"> 89</w:t>
      </w:r>
      <w:r>
        <w:t>. All of his family and the neighbours love</w:t>
      </w:r>
      <w:r>
        <w:rPr>
          <w:u w:val="single"/>
        </w:rPr>
        <w:t xml:space="preserve"> 90</w:t>
      </w:r>
      <w:r>
        <w:t xml:space="preserve"> very much. It is Jim's birthday. He gets many presents for his birthday.</w:t>
      </w:r>
      <w:r>
        <w:rPr>
          <w:u w:val="single"/>
        </w:rPr>
        <w:t xml:space="preserve"> 91 </w:t>
      </w:r>
      <w:r>
        <w:t xml:space="preserve">of them is a big drum( </w:t>
      </w:r>
      <w:r>
        <w:rPr>
          <w:rFonts w:hint="eastAsia" w:ascii="宋体" w:hAnsi="宋体" w:eastAsia="宋体"/>
        </w:rPr>
        <w:t xml:space="preserve">鼓 </w:t>
      </w:r>
      <w:r>
        <w:t>). “Who gives him the drum? "his father asks, " His grandpa does. ” 92 Jim's mother.</w:t>
      </w:r>
    </w:p>
    <w:p>
      <w:pPr>
        <w:pStyle w:val="2"/>
        <w:spacing w:before="19" w:line="338" w:lineRule="auto"/>
        <w:ind w:right="618"/>
        <w:jc w:val="both"/>
      </w:pPr>
      <w:r>
        <w:t>Jim likes the drum very much. He</w:t>
      </w:r>
      <w:r>
        <w:rPr>
          <w:u w:val="single"/>
        </w:rPr>
        <w:t xml:space="preserve"> 93</w:t>
      </w:r>
      <w:r>
        <w:t xml:space="preserve"> noise with it every morning. His mother doesn't say anything about it. His father isn't at home, so he doesn't</w:t>
      </w:r>
      <w:r>
        <w:rPr>
          <w:u w:val="single"/>
        </w:rPr>
        <w:t xml:space="preserve"> 94 </w:t>
      </w:r>
      <w:r>
        <w:t>the noise.</w:t>
      </w:r>
    </w:p>
    <w:p>
      <w:pPr>
        <w:pStyle w:val="2"/>
        <w:spacing w:before="3" w:line="338" w:lineRule="auto"/>
        <w:ind w:right="619"/>
        <w:jc w:val="both"/>
      </w:pPr>
      <w:r>
        <mc:AlternateContent>
          <mc:Choice Requires="wps">
            <w:drawing>
              <wp:anchor distT="0" distB="0" distL="114300" distR="114300" simplePos="0" relativeHeight="251662336" behindDoc="1" locked="0" layoutInCell="1" allowOverlap="1">
                <wp:simplePos x="0" y="0"/>
                <wp:positionH relativeFrom="page">
                  <wp:posOffset>2068195</wp:posOffset>
                </wp:positionH>
                <wp:positionV relativeFrom="paragraph">
                  <wp:posOffset>659765</wp:posOffset>
                </wp:positionV>
                <wp:extent cx="190500" cy="0"/>
                <wp:effectExtent l="0" t="0" r="0" b="0"/>
                <wp:wrapNone/>
                <wp:docPr id="2" name="直线 8"/>
                <wp:cNvGraphicFramePr/>
                <a:graphic xmlns:a="http://schemas.openxmlformats.org/drawingml/2006/main">
                  <a:graphicData uri="http://schemas.microsoft.com/office/word/2010/wordprocessingShape">
                    <wps:wsp>
                      <wps:cNvSpPr/>
                      <wps:spPr>
                        <a:xfrm>
                          <a:off x="0" y="0"/>
                          <a:ext cx="190500" cy="0"/>
                        </a:xfrm>
                        <a:prstGeom prst="line">
                          <a:avLst/>
                        </a:prstGeom>
                        <a:ln w="7620" cap="flat" cmpd="sng">
                          <a:solidFill>
                            <a:srgbClr val="000000"/>
                          </a:solidFill>
                          <a:prstDash val="solid"/>
                          <a:headEnd type="none" w="med" len="med"/>
                          <a:tailEnd type="none" w="med" len="med"/>
                        </a:ln>
                      </wps:spPr>
                      <wps:bodyPr upright="1"/>
                    </wps:wsp>
                  </a:graphicData>
                </a:graphic>
              </wp:anchor>
            </w:drawing>
          </mc:Choice>
          <mc:Fallback>
            <w:pict>
              <v:line id="直线 8" o:spid="_x0000_s1026" o:spt="20" style="position:absolute;left:0pt;margin-left:162.85pt;margin-top:51.95pt;height:0pt;width:15pt;mso-position-horizontal-relative:page;z-index:-251654144;mso-width-relative:page;mso-height-relative:page;" filled="f" stroked="t" coordsize="21600,21600" o:gfxdata="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wnVj/tYAAAAL&#10;AQAADwAAAAAAAAABACAAAAAiAAAAZHJzL2Rvd25yZXYueG1sUEsBAhQAFAAAAAgAh07iQPTQ6ynl&#10;AQAA2gMAAA4AAAAAAAAAAQAgAAAAJQEAAGRycy9lMm9Eb2MueG1sUEsFBgAAAAAGAAYAWQEAAHwF&#10;AAAAAA==&#10;">
                <v:fill on="f" focussize="0,0"/>
                <v:stroke weight="0.6pt" color="#000000" joinstyle="round"/>
                <v:imagedata o:title=""/>
                <o:lock v:ext="edit" aspectratio="f"/>
              </v:line>
            </w:pict>
          </mc:Fallback>
        </mc:AlternateContent>
      </w:r>
      <w:r>
        <w:t xml:space="preserve">But one of his neighbours doesn't like the noise at all. One morning, she takes a knife and goes into Jim's room. She says to him, "Hello, Jim. Do you know there is something nice 95 your drum? Here is a knife. </w:t>
      </w:r>
      <w:r>
        <w:rPr>
          <w:spacing w:val="-120"/>
          <w:u w:val="single"/>
        </w:rPr>
        <w:t>9</w:t>
      </w:r>
      <w:r>
        <w:rPr>
          <w:spacing w:val="64"/>
        </w:rPr>
        <w:t xml:space="preserve"> </w:t>
      </w:r>
      <w:r>
        <w:rPr>
          <w:u w:val="single"/>
        </w:rPr>
        <w:t xml:space="preserve">6 </w:t>
      </w:r>
      <w:r>
        <w:t>the drum and let's find it.</w:t>
      </w:r>
    </w:p>
    <w:sectPr>
      <w:pgSz w:w="11910" w:h="16840"/>
      <w:pgMar w:top="1400" w:right="1180" w:bottom="1380" w:left="1580" w:header="1082" w:footer="1193"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00"/>
    <w:family w:val="auto"/>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4" w:lineRule="auto"/>
      <w:ind w:left="0"/>
      <w:rPr>
        <w:sz w:val="20"/>
      </w:rPr>
    </w:pPr>
    <w:r>
      <mc:AlternateContent>
        <mc:Choice Requires="wps">
          <w:drawing>
            <wp:anchor distT="0" distB="0" distL="114300" distR="114300" simplePos="0" relativeHeight="251660288" behindDoc="1" locked="0" layoutInCell="1" allowOverlap="1">
              <wp:simplePos x="0" y="0"/>
              <wp:positionH relativeFrom="page">
                <wp:posOffset>3725545</wp:posOffset>
              </wp:positionH>
              <wp:positionV relativeFrom="page">
                <wp:posOffset>9794875</wp:posOffset>
              </wp:positionV>
              <wp:extent cx="109220" cy="139700"/>
              <wp:effectExtent l="0" t="0" r="0" b="0"/>
              <wp:wrapNone/>
              <wp:docPr id="9" name="文本框 2"/>
              <wp:cNvGraphicFramePr/>
              <a:graphic xmlns:a="http://schemas.openxmlformats.org/drawingml/2006/main">
                <a:graphicData uri="http://schemas.microsoft.com/office/word/2010/wordprocessingShape">
                  <wps:wsp>
                    <wps:cNvSpPr txBox="1"/>
                    <wps:spPr>
                      <a:xfrm>
                        <a:off x="0" y="0"/>
                        <a:ext cx="109220" cy="139700"/>
                      </a:xfrm>
                      <a:prstGeom prst="rect">
                        <a:avLst/>
                      </a:prstGeom>
                      <a:noFill/>
                      <a:ln>
                        <a:noFill/>
                      </a:ln>
                    </wps:spPr>
                    <wps:txbx>
                      <w:txbxContent>
                        <w:p>
                          <w:pPr>
                            <w:spacing w:before="0" w:line="203" w:lineRule="exact"/>
                            <w:ind w:left="40" w:right="0" w:firstLine="0"/>
                            <w:jc w:val="left"/>
                            <w:rPr>
                              <w:rFonts w:ascii="Calibri"/>
                              <w:sz w:val="18"/>
                            </w:rPr>
                          </w:pPr>
                          <w:r>
                            <w:fldChar w:fldCharType="begin"/>
                          </w:r>
                          <w:r>
                            <w:rPr>
                              <w:rFonts w:ascii="Calibri"/>
                              <w:sz w:val="18"/>
                            </w:rPr>
                            <w:instrText xml:space="preserve"> PAGE </w:instrText>
                          </w:r>
                          <w:r>
                            <w:fldChar w:fldCharType="separate"/>
                          </w:r>
                          <w:r>
                            <w:t>1</w:t>
                          </w:r>
                          <w:r>
                            <w:fldChar w:fldCharType="end"/>
                          </w:r>
                        </w:p>
                      </w:txbxContent>
                    </wps:txbx>
                    <wps:bodyPr lIns="0" tIns="0" rIns="0" bIns="0" upright="1"/>
                  </wps:wsp>
                </a:graphicData>
              </a:graphic>
            </wp:anchor>
          </w:drawing>
        </mc:Choice>
        <mc:Fallback>
          <w:pict>
            <v:shape id="文本框 2" o:spid="_x0000_s1026" o:spt="202" type="#_x0000_t202" style="position:absolute;left:0pt;margin-left:293.35pt;margin-top:771.25pt;height:11pt;width:8.6pt;mso-position-horizontal-relative:page;mso-position-vertical-relative:page;z-index:-251656192;mso-width-relative:page;mso-height-relative:page;" filled="f" stroked="f" coordsize="21600,21600" o:gfxdata="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">
              <v:fill on="f" focussize="0,0"/>
              <v:stroke on="f"/>
              <v:imagedata o:title=""/>
              <o:lock v:ext="edit" aspectratio="f"/>
              <v:textbox inset="0mm,0mm,0mm,0mm">
                <w:txbxContent>
                  <w:p>
                    <w:pPr>
                      <w:spacing w:before="0" w:line="203" w:lineRule="exact"/>
                      <w:ind w:left="40" w:right="0" w:firstLine="0"/>
                      <w:jc w:val="left"/>
                      <w:rPr>
                        <w:rFonts w:ascii="Calibri"/>
                        <w:sz w:val="18"/>
                      </w:rPr>
                    </w:pPr>
                    <w:r>
                      <w:fldChar w:fldCharType="begin"/>
                    </w:r>
                    <w:r>
                      <w:rPr>
                        <w:rFonts w:ascii="Calibri"/>
                        <w:sz w:val="18"/>
                      </w:rPr>
                      <w:instrText xml:space="preserve"> PAGE </w:instrText>
                    </w:r>
                    <w:r>
                      <w:fldChar w:fldCharType="separate"/>
                    </w:r>
                    <w:r>
                      <w:t>1</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4" w:lineRule="auto"/>
      <w:ind w:left="0"/>
      <w:rPr>
        <w:sz w:val="20"/>
      </w:rPr>
    </w:pPr>
    <w:r>
      <mc:AlternateContent>
        <mc:Choice Requires="wps">
          <w:drawing>
            <wp:anchor distT="0" distB="0" distL="114300" distR="114300" simplePos="0" relativeHeight="251659264" behindDoc="1" locked="0" layoutInCell="1" allowOverlap="1">
              <wp:simplePos x="0" y="0"/>
              <wp:positionH relativeFrom="page">
                <wp:posOffset>1124585</wp:posOffset>
              </wp:positionH>
              <wp:positionV relativeFrom="page">
                <wp:posOffset>808990</wp:posOffset>
              </wp:positionV>
              <wp:extent cx="5311775" cy="0"/>
              <wp:effectExtent l="0" t="0" r="0" b="0"/>
              <wp:wrapNone/>
              <wp:docPr id="8" name="直线 1"/>
              <wp:cNvGraphicFramePr/>
              <a:graphic xmlns:a="http://schemas.openxmlformats.org/drawingml/2006/main">
                <a:graphicData uri="http://schemas.microsoft.com/office/word/2010/wordprocessingShape">
                  <wps:wsp>
                    <wps:cNvSpPr/>
                    <wps:spPr>
                      <a:xfrm>
                        <a:off x="0" y="0"/>
                        <a:ext cx="5311775" cy="0"/>
                      </a:xfrm>
                      <a:prstGeom prst="line">
                        <a:avLst/>
                      </a:prstGeom>
                      <a:ln w="9144" cap="flat" cmpd="sng">
                        <a:solidFill>
                          <a:srgbClr val="000000"/>
                        </a:solidFill>
                        <a:prstDash val="solid"/>
                        <a:headEnd type="none" w="med" len="med"/>
                        <a:tailEnd type="none" w="med" len="med"/>
                      </a:ln>
                    </wps:spPr>
                    <wps:bodyPr upright="1"/>
                  </wps:wsp>
                </a:graphicData>
              </a:graphic>
            </wp:anchor>
          </w:drawing>
        </mc:Choice>
        <mc:Fallback>
          <w:pict>
            <v:line id="直线 1" o:spid="_x0000_s1026" o:spt="20" style="position:absolute;left:0pt;margin-left:88.55pt;margin-top:63.7pt;height:0pt;width:418.25pt;mso-position-horizontal-relative:page;mso-position-vertical-relative:page;z-index:-251657216;mso-width-relative:page;mso-height-relative:page;" filled="f" stroked="t" coordsize="21600,21600" o:gfxdata="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">
              <v:fill on="f" focussize="0,0"/>
              <v:stroke weight="0.72pt" color="#000000" joinstyle="round"/>
              <v:imagedata o:title=""/>
              <o:lock v:ext="edit" aspectratio="f"/>
            </v:lin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239341B"/>
    <w:multiLevelType w:val="multilevel"/>
    <w:tmpl w:val="9239341B"/>
    <w:lvl w:ilvl="0" w:tentative="0">
      <w:start w:val="3"/>
      <w:numFmt w:val="upperLetter"/>
      <w:lvlText w:val="%1."/>
      <w:lvlJc w:val="left"/>
      <w:pPr>
        <w:ind w:left="501" w:hanging="281"/>
        <w:jc w:val="left"/>
      </w:pPr>
      <w:rPr>
        <w:rFonts w:hint="default" w:ascii="Times New Roman" w:hAnsi="Times New Roman" w:eastAsia="Times New Roman" w:cs="Times New Roman"/>
        <w:spacing w:val="-14"/>
        <w:w w:val="100"/>
        <w:sz w:val="24"/>
        <w:szCs w:val="24"/>
        <w:lang w:val="zh-CN" w:eastAsia="zh-CN" w:bidi="zh-CN"/>
      </w:rPr>
    </w:lvl>
    <w:lvl w:ilvl="1" w:tentative="0">
      <w:start w:val="0"/>
      <w:numFmt w:val="bullet"/>
      <w:lvlText w:val="•"/>
      <w:lvlJc w:val="left"/>
      <w:pPr>
        <w:ind w:left="1364" w:hanging="281"/>
      </w:pPr>
      <w:rPr>
        <w:rFonts w:hint="default"/>
        <w:lang w:val="zh-CN" w:eastAsia="zh-CN" w:bidi="zh-CN"/>
      </w:rPr>
    </w:lvl>
    <w:lvl w:ilvl="2" w:tentative="0">
      <w:start w:val="0"/>
      <w:numFmt w:val="bullet"/>
      <w:lvlText w:val="•"/>
      <w:lvlJc w:val="left"/>
      <w:pPr>
        <w:ind w:left="2229" w:hanging="281"/>
      </w:pPr>
      <w:rPr>
        <w:rFonts w:hint="default"/>
        <w:lang w:val="zh-CN" w:eastAsia="zh-CN" w:bidi="zh-CN"/>
      </w:rPr>
    </w:lvl>
    <w:lvl w:ilvl="3" w:tentative="0">
      <w:start w:val="0"/>
      <w:numFmt w:val="bullet"/>
      <w:lvlText w:val="•"/>
      <w:lvlJc w:val="left"/>
      <w:pPr>
        <w:ind w:left="3093" w:hanging="281"/>
      </w:pPr>
      <w:rPr>
        <w:rFonts w:hint="default"/>
        <w:lang w:val="zh-CN" w:eastAsia="zh-CN" w:bidi="zh-CN"/>
      </w:rPr>
    </w:lvl>
    <w:lvl w:ilvl="4" w:tentative="0">
      <w:start w:val="0"/>
      <w:numFmt w:val="bullet"/>
      <w:lvlText w:val="•"/>
      <w:lvlJc w:val="left"/>
      <w:pPr>
        <w:ind w:left="3958" w:hanging="281"/>
      </w:pPr>
      <w:rPr>
        <w:rFonts w:hint="default"/>
        <w:lang w:val="zh-CN" w:eastAsia="zh-CN" w:bidi="zh-CN"/>
      </w:rPr>
    </w:lvl>
    <w:lvl w:ilvl="5" w:tentative="0">
      <w:start w:val="0"/>
      <w:numFmt w:val="bullet"/>
      <w:lvlText w:val="•"/>
      <w:lvlJc w:val="left"/>
      <w:pPr>
        <w:ind w:left="4823" w:hanging="281"/>
      </w:pPr>
      <w:rPr>
        <w:rFonts w:hint="default"/>
        <w:lang w:val="zh-CN" w:eastAsia="zh-CN" w:bidi="zh-CN"/>
      </w:rPr>
    </w:lvl>
    <w:lvl w:ilvl="6" w:tentative="0">
      <w:start w:val="0"/>
      <w:numFmt w:val="bullet"/>
      <w:lvlText w:val="•"/>
      <w:lvlJc w:val="left"/>
      <w:pPr>
        <w:ind w:left="5687" w:hanging="281"/>
      </w:pPr>
      <w:rPr>
        <w:rFonts w:hint="default"/>
        <w:lang w:val="zh-CN" w:eastAsia="zh-CN" w:bidi="zh-CN"/>
      </w:rPr>
    </w:lvl>
    <w:lvl w:ilvl="7" w:tentative="0">
      <w:start w:val="0"/>
      <w:numFmt w:val="bullet"/>
      <w:lvlText w:val="•"/>
      <w:lvlJc w:val="left"/>
      <w:pPr>
        <w:ind w:left="6552" w:hanging="281"/>
      </w:pPr>
      <w:rPr>
        <w:rFonts w:hint="default"/>
        <w:lang w:val="zh-CN" w:eastAsia="zh-CN" w:bidi="zh-CN"/>
      </w:rPr>
    </w:lvl>
    <w:lvl w:ilvl="8" w:tentative="0">
      <w:start w:val="0"/>
      <w:numFmt w:val="bullet"/>
      <w:lvlText w:val="•"/>
      <w:lvlJc w:val="left"/>
      <w:pPr>
        <w:ind w:left="7417" w:hanging="281"/>
      </w:pPr>
      <w:rPr>
        <w:rFonts w:hint="default"/>
        <w:lang w:val="zh-CN" w:eastAsia="zh-CN" w:bidi="zh-CN"/>
      </w:rPr>
    </w:lvl>
  </w:abstractNum>
  <w:abstractNum w:abstractNumId="1">
    <w:nsid w:val="B5E306ED"/>
    <w:multiLevelType w:val="multilevel"/>
    <w:tmpl w:val="B5E306ED"/>
    <w:lvl w:ilvl="0" w:tentative="0">
      <w:start w:val="64"/>
      <w:numFmt w:val="decimal"/>
      <w:lvlText w:val="%1."/>
      <w:lvlJc w:val="left"/>
      <w:pPr>
        <w:ind w:left="575" w:hanging="356"/>
        <w:jc w:val="left"/>
      </w:pPr>
      <w:rPr>
        <w:rFonts w:hint="default" w:ascii="Times New Roman" w:hAnsi="Times New Roman" w:eastAsia="Times New Roman" w:cs="Times New Roman"/>
        <w:w w:val="100"/>
        <w:sz w:val="24"/>
        <w:szCs w:val="24"/>
        <w:lang w:val="zh-CN" w:eastAsia="zh-CN" w:bidi="zh-CN"/>
      </w:rPr>
    </w:lvl>
    <w:lvl w:ilvl="1" w:tentative="0">
      <w:start w:val="0"/>
      <w:numFmt w:val="bullet"/>
      <w:lvlText w:val="•"/>
      <w:lvlJc w:val="left"/>
      <w:pPr>
        <w:ind w:left="1436" w:hanging="356"/>
      </w:pPr>
      <w:rPr>
        <w:rFonts w:hint="default"/>
        <w:lang w:val="zh-CN" w:eastAsia="zh-CN" w:bidi="zh-CN"/>
      </w:rPr>
    </w:lvl>
    <w:lvl w:ilvl="2" w:tentative="0">
      <w:start w:val="0"/>
      <w:numFmt w:val="bullet"/>
      <w:lvlText w:val="•"/>
      <w:lvlJc w:val="left"/>
      <w:pPr>
        <w:ind w:left="2293" w:hanging="356"/>
      </w:pPr>
      <w:rPr>
        <w:rFonts w:hint="default"/>
        <w:lang w:val="zh-CN" w:eastAsia="zh-CN" w:bidi="zh-CN"/>
      </w:rPr>
    </w:lvl>
    <w:lvl w:ilvl="3" w:tentative="0">
      <w:start w:val="0"/>
      <w:numFmt w:val="bullet"/>
      <w:lvlText w:val="•"/>
      <w:lvlJc w:val="left"/>
      <w:pPr>
        <w:ind w:left="3149" w:hanging="356"/>
      </w:pPr>
      <w:rPr>
        <w:rFonts w:hint="default"/>
        <w:lang w:val="zh-CN" w:eastAsia="zh-CN" w:bidi="zh-CN"/>
      </w:rPr>
    </w:lvl>
    <w:lvl w:ilvl="4" w:tentative="0">
      <w:start w:val="0"/>
      <w:numFmt w:val="bullet"/>
      <w:lvlText w:val="•"/>
      <w:lvlJc w:val="left"/>
      <w:pPr>
        <w:ind w:left="4006" w:hanging="356"/>
      </w:pPr>
      <w:rPr>
        <w:rFonts w:hint="default"/>
        <w:lang w:val="zh-CN" w:eastAsia="zh-CN" w:bidi="zh-CN"/>
      </w:rPr>
    </w:lvl>
    <w:lvl w:ilvl="5" w:tentative="0">
      <w:start w:val="0"/>
      <w:numFmt w:val="bullet"/>
      <w:lvlText w:val="•"/>
      <w:lvlJc w:val="left"/>
      <w:pPr>
        <w:ind w:left="4863" w:hanging="356"/>
      </w:pPr>
      <w:rPr>
        <w:rFonts w:hint="default"/>
        <w:lang w:val="zh-CN" w:eastAsia="zh-CN" w:bidi="zh-CN"/>
      </w:rPr>
    </w:lvl>
    <w:lvl w:ilvl="6" w:tentative="0">
      <w:start w:val="0"/>
      <w:numFmt w:val="bullet"/>
      <w:lvlText w:val="•"/>
      <w:lvlJc w:val="left"/>
      <w:pPr>
        <w:ind w:left="5719" w:hanging="356"/>
      </w:pPr>
      <w:rPr>
        <w:rFonts w:hint="default"/>
        <w:lang w:val="zh-CN" w:eastAsia="zh-CN" w:bidi="zh-CN"/>
      </w:rPr>
    </w:lvl>
    <w:lvl w:ilvl="7" w:tentative="0">
      <w:start w:val="0"/>
      <w:numFmt w:val="bullet"/>
      <w:lvlText w:val="•"/>
      <w:lvlJc w:val="left"/>
      <w:pPr>
        <w:ind w:left="6576" w:hanging="356"/>
      </w:pPr>
      <w:rPr>
        <w:rFonts w:hint="default"/>
        <w:lang w:val="zh-CN" w:eastAsia="zh-CN" w:bidi="zh-CN"/>
      </w:rPr>
    </w:lvl>
    <w:lvl w:ilvl="8" w:tentative="0">
      <w:start w:val="0"/>
      <w:numFmt w:val="bullet"/>
      <w:lvlText w:val="•"/>
      <w:lvlJc w:val="left"/>
      <w:pPr>
        <w:ind w:left="7433" w:hanging="356"/>
      </w:pPr>
      <w:rPr>
        <w:rFonts w:hint="default"/>
        <w:lang w:val="zh-CN" w:eastAsia="zh-CN" w:bidi="zh-CN"/>
      </w:rPr>
    </w:lvl>
  </w:abstractNum>
  <w:abstractNum w:abstractNumId="2">
    <w:nsid w:val="BF205925"/>
    <w:multiLevelType w:val="multilevel"/>
    <w:tmpl w:val="BF205925"/>
    <w:lvl w:ilvl="0" w:tentative="0">
      <w:start w:val="1"/>
      <w:numFmt w:val="upperLetter"/>
      <w:lvlText w:val="%1."/>
      <w:lvlJc w:val="left"/>
      <w:pPr>
        <w:ind w:left="391" w:hanging="284"/>
        <w:jc w:val="left"/>
      </w:pPr>
      <w:rPr>
        <w:rFonts w:hint="default" w:ascii="Times New Roman" w:hAnsi="Times New Roman" w:eastAsia="Times New Roman" w:cs="Times New Roman"/>
        <w:spacing w:val="-1"/>
        <w:w w:val="100"/>
        <w:sz w:val="24"/>
        <w:szCs w:val="24"/>
        <w:lang w:val="zh-CN" w:eastAsia="zh-CN" w:bidi="zh-CN"/>
      </w:rPr>
    </w:lvl>
    <w:lvl w:ilvl="1" w:tentative="0">
      <w:start w:val="0"/>
      <w:numFmt w:val="bullet"/>
      <w:lvlText w:val="•"/>
      <w:lvlJc w:val="left"/>
      <w:pPr>
        <w:ind w:left="718" w:hanging="284"/>
      </w:pPr>
      <w:rPr>
        <w:rFonts w:hint="default"/>
        <w:lang w:val="zh-CN" w:eastAsia="zh-CN" w:bidi="zh-CN"/>
      </w:rPr>
    </w:lvl>
    <w:lvl w:ilvl="2" w:tentative="0">
      <w:start w:val="0"/>
      <w:numFmt w:val="bullet"/>
      <w:lvlText w:val="•"/>
      <w:lvlJc w:val="left"/>
      <w:pPr>
        <w:ind w:left="1037" w:hanging="284"/>
      </w:pPr>
      <w:rPr>
        <w:rFonts w:hint="default"/>
        <w:lang w:val="zh-CN" w:eastAsia="zh-CN" w:bidi="zh-CN"/>
      </w:rPr>
    </w:lvl>
    <w:lvl w:ilvl="3" w:tentative="0">
      <w:start w:val="0"/>
      <w:numFmt w:val="bullet"/>
      <w:lvlText w:val="•"/>
      <w:lvlJc w:val="left"/>
      <w:pPr>
        <w:ind w:left="1355" w:hanging="284"/>
      </w:pPr>
      <w:rPr>
        <w:rFonts w:hint="default"/>
        <w:lang w:val="zh-CN" w:eastAsia="zh-CN" w:bidi="zh-CN"/>
      </w:rPr>
    </w:lvl>
    <w:lvl w:ilvl="4" w:tentative="0">
      <w:start w:val="0"/>
      <w:numFmt w:val="bullet"/>
      <w:lvlText w:val="•"/>
      <w:lvlJc w:val="left"/>
      <w:pPr>
        <w:ind w:left="1674" w:hanging="284"/>
      </w:pPr>
      <w:rPr>
        <w:rFonts w:hint="default"/>
        <w:lang w:val="zh-CN" w:eastAsia="zh-CN" w:bidi="zh-CN"/>
      </w:rPr>
    </w:lvl>
    <w:lvl w:ilvl="5" w:tentative="0">
      <w:start w:val="0"/>
      <w:numFmt w:val="bullet"/>
      <w:lvlText w:val="•"/>
      <w:lvlJc w:val="left"/>
      <w:pPr>
        <w:ind w:left="1993" w:hanging="284"/>
      </w:pPr>
      <w:rPr>
        <w:rFonts w:hint="default"/>
        <w:lang w:val="zh-CN" w:eastAsia="zh-CN" w:bidi="zh-CN"/>
      </w:rPr>
    </w:lvl>
    <w:lvl w:ilvl="6" w:tentative="0">
      <w:start w:val="0"/>
      <w:numFmt w:val="bullet"/>
      <w:lvlText w:val="•"/>
      <w:lvlJc w:val="left"/>
      <w:pPr>
        <w:ind w:left="2311" w:hanging="284"/>
      </w:pPr>
      <w:rPr>
        <w:rFonts w:hint="default"/>
        <w:lang w:val="zh-CN" w:eastAsia="zh-CN" w:bidi="zh-CN"/>
      </w:rPr>
    </w:lvl>
    <w:lvl w:ilvl="7" w:tentative="0">
      <w:start w:val="0"/>
      <w:numFmt w:val="bullet"/>
      <w:lvlText w:val="•"/>
      <w:lvlJc w:val="left"/>
      <w:pPr>
        <w:ind w:left="2630" w:hanging="284"/>
      </w:pPr>
      <w:rPr>
        <w:rFonts w:hint="default"/>
        <w:lang w:val="zh-CN" w:eastAsia="zh-CN" w:bidi="zh-CN"/>
      </w:rPr>
    </w:lvl>
    <w:lvl w:ilvl="8" w:tentative="0">
      <w:start w:val="0"/>
      <w:numFmt w:val="bullet"/>
      <w:lvlText w:val="•"/>
      <w:lvlJc w:val="left"/>
      <w:pPr>
        <w:ind w:left="2948" w:hanging="284"/>
      </w:pPr>
      <w:rPr>
        <w:rFonts w:hint="default"/>
        <w:lang w:val="zh-CN" w:eastAsia="zh-CN" w:bidi="zh-CN"/>
      </w:rPr>
    </w:lvl>
  </w:abstractNum>
  <w:abstractNum w:abstractNumId="3">
    <w:nsid w:val="CF092B84"/>
    <w:multiLevelType w:val="multilevel"/>
    <w:tmpl w:val="CF092B84"/>
    <w:lvl w:ilvl="0" w:tentative="0">
      <w:start w:val="23"/>
      <w:numFmt w:val="decimal"/>
      <w:lvlText w:val="%1."/>
      <w:lvlJc w:val="left"/>
      <w:pPr>
        <w:ind w:left="220" w:hanging="303"/>
        <w:jc w:val="left"/>
      </w:pPr>
      <w:rPr>
        <w:rFonts w:hint="default" w:ascii="Times New Roman" w:hAnsi="Times New Roman" w:eastAsia="Times New Roman" w:cs="Times New Roman"/>
        <w:w w:val="100"/>
        <w:sz w:val="22"/>
        <w:szCs w:val="22"/>
        <w:lang w:val="zh-CN" w:eastAsia="zh-CN" w:bidi="zh-CN"/>
      </w:rPr>
    </w:lvl>
    <w:lvl w:ilvl="1" w:tentative="0">
      <w:start w:val="0"/>
      <w:numFmt w:val="bullet"/>
      <w:lvlText w:val="•"/>
      <w:lvlJc w:val="left"/>
      <w:pPr>
        <w:ind w:left="1300" w:hanging="303"/>
      </w:pPr>
      <w:rPr>
        <w:rFonts w:hint="default"/>
        <w:lang w:val="zh-CN" w:eastAsia="zh-CN" w:bidi="zh-CN"/>
      </w:rPr>
    </w:lvl>
    <w:lvl w:ilvl="2" w:tentative="0">
      <w:start w:val="0"/>
      <w:numFmt w:val="bullet"/>
      <w:lvlText w:val="•"/>
      <w:lvlJc w:val="left"/>
      <w:pPr>
        <w:ind w:left="2171" w:hanging="303"/>
      </w:pPr>
      <w:rPr>
        <w:rFonts w:hint="default"/>
        <w:lang w:val="zh-CN" w:eastAsia="zh-CN" w:bidi="zh-CN"/>
      </w:rPr>
    </w:lvl>
    <w:lvl w:ilvl="3" w:tentative="0">
      <w:start w:val="0"/>
      <w:numFmt w:val="bullet"/>
      <w:lvlText w:val="•"/>
      <w:lvlJc w:val="left"/>
      <w:pPr>
        <w:ind w:left="3043" w:hanging="303"/>
      </w:pPr>
      <w:rPr>
        <w:rFonts w:hint="default"/>
        <w:lang w:val="zh-CN" w:eastAsia="zh-CN" w:bidi="zh-CN"/>
      </w:rPr>
    </w:lvl>
    <w:lvl w:ilvl="4" w:tentative="0">
      <w:start w:val="0"/>
      <w:numFmt w:val="bullet"/>
      <w:lvlText w:val="•"/>
      <w:lvlJc w:val="left"/>
      <w:pPr>
        <w:ind w:left="3915" w:hanging="303"/>
      </w:pPr>
      <w:rPr>
        <w:rFonts w:hint="default"/>
        <w:lang w:val="zh-CN" w:eastAsia="zh-CN" w:bidi="zh-CN"/>
      </w:rPr>
    </w:lvl>
    <w:lvl w:ilvl="5" w:tentative="0">
      <w:start w:val="0"/>
      <w:numFmt w:val="bullet"/>
      <w:lvlText w:val="•"/>
      <w:lvlJc w:val="left"/>
      <w:pPr>
        <w:ind w:left="4787" w:hanging="303"/>
      </w:pPr>
      <w:rPr>
        <w:rFonts w:hint="default"/>
        <w:lang w:val="zh-CN" w:eastAsia="zh-CN" w:bidi="zh-CN"/>
      </w:rPr>
    </w:lvl>
    <w:lvl w:ilvl="6" w:tentative="0">
      <w:start w:val="0"/>
      <w:numFmt w:val="bullet"/>
      <w:lvlText w:val="•"/>
      <w:lvlJc w:val="left"/>
      <w:pPr>
        <w:ind w:left="5659" w:hanging="303"/>
      </w:pPr>
      <w:rPr>
        <w:rFonts w:hint="default"/>
        <w:lang w:val="zh-CN" w:eastAsia="zh-CN" w:bidi="zh-CN"/>
      </w:rPr>
    </w:lvl>
    <w:lvl w:ilvl="7" w:tentative="0">
      <w:start w:val="0"/>
      <w:numFmt w:val="bullet"/>
      <w:lvlText w:val="•"/>
      <w:lvlJc w:val="left"/>
      <w:pPr>
        <w:ind w:left="6530" w:hanging="303"/>
      </w:pPr>
      <w:rPr>
        <w:rFonts w:hint="default"/>
        <w:lang w:val="zh-CN" w:eastAsia="zh-CN" w:bidi="zh-CN"/>
      </w:rPr>
    </w:lvl>
    <w:lvl w:ilvl="8" w:tentative="0">
      <w:start w:val="0"/>
      <w:numFmt w:val="bullet"/>
      <w:lvlText w:val="•"/>
      <w:lvlJc w:val="left"/>
      <w:pPr>
        <w:ind w:left="7402" w:hanging="303"/>
      </w:pPr>
      <w:rPr>
        <w:rFonts w:hint="default"/>
        <w:lang w:val="zh-CN" w:eastAsia="zh-CN" w:bidi="zh-CN"/>
      </w:rPr>
    </w:lvl>
  </w:abstractNum>
  <w:abstractNum w:abstractNumId="4">
    <w:nsid w:val="0053208E"/>
    <w:multiLevelType w:val="multilevel"/>
    <w:tmpl w:val="0053208E"/>
    <w:lvl w:ilvl="0" w:tentative="0">
      <w:start w:val="20"/>
      <w:numFmt w:val="decimal"/>
      <w:lvlText w:val="%1."/>
      <w:lvlJc w:val="left"/>
      <w:pPr>
        <w:ind w:left="522" w:hanging="303"/>
        <w:jc w:val="left"/>
      </w:pPr>
      <w:rPr>
        <w:rFonts w:hint="default" w:ascii="Times New Roman" w:hAnsi="Times New Roman" w:eastAsia="Times New Roman" w:cs="Times New Roman"/>
        <w:w w:val="100"/>
        <w:sz w:val="22"/>
        <w:szCs w:val="22"/>
        <w:lang w:val="zh-CN" w:eastAsia="zh-CN" w:bidi="zh-CN"/>
      </w:rPr>
    </w:lvl>
    <w:lvl w:ilvl="1" w:tentative="0">
      <w:start w:val="0"/>
      <w:numFmt w:val="bullet"/>
      <w:lvlText w:val="•"/>
      <w:lvlJc w:val="left"/>
      <w:pPr>
        <w:ind w:left="1382" w:hanging="303"/>
      </w:pPr>
      <w:rPr>
        <w:rFonts w:hint="default"/>
        <w:lang w:val="zh-CN" w:eastAsia="zh-CN" w:bidi="zh-CN"/>
      </w:rPr>
    </w:lvl>
    <w:lvl w:ilvl="2" w:tentative="0">
      <w:start w:val="0"/>
      <w:numFmt w:val="bullet"/>
      <w:lvlText w:val="•"/>
      <w:lvlJc w:val="left"/>
      <w:pPr>
        <w:ind w:left="2245" w:hanging="303"/>
      </w:pPr>
      <w:rPr>
        <w:rFonts w:hint="default"/>
        <w:lang w:val="zh-CN" w:eastAsia="zh-CN" w:bidi="zh-CN"/>
      </w:rPr>
    </w:lvl>
    <w:lvl w:ilvl="3" w:tentative="0">
      <w:start w:val="0"/>
      <w:numFmt w:val="bullet"/>
      <w:lvlText w:val="•"/>
      <w:lvlJc w:val="left"/>
      <w:pPr>
        <w:ind w:left="3107" w:hanging="303"/>
      </w:pPr>
      <w:rPr>
        <w:rFonts w:hint="default"/>
        <w:lang w:val="zh-CN" w:eastAsia="zh-CN" w:bidi="zh-CN"/>
      </w:rPr>
    </w:lvl>
    <w:lvl w:ilvl="4" w:tentative="0">
      <w:start w:val="0"/>
      <w:numFmt w:val="bullet"/>
      <w:lvlText w:val="•"/>
      <w:lvlJc w:val="left"/>
      <w:pPr>
        <w:ind w:left="3970" w:hanging="303"/>
      </w:pPr>
      <w:rPr>
        <w:rFonts w:hint="default"/>
        <w:lang w:val="zh-CN" w:eastAsia="zh-CN" w:bidi="zh-CN"/>
      </w:rPr>
    </w:lvl>
    <w:lvl w:ilvl="5" w:tentative="0">
      <w:start w:val="0"/>
      <w:numFmt w:val="bullet"/>
      <w:lvlText w:val="•"/>
      <w:lvlJc w:val="left"/>
      <w:pPr>
        <w:ind w:left="4833" w:hanging="303"/>
      </w:pPr>
      <w:rPr>
        <w:rFonts w:hint="default"/>
        <w:lang w:val="zh-CN" w:eastAsia="zh-CN" w:bidi="zh-CN"/>
      </w:rPr>
    </w:lvl>
    <w:lvl w:ilvl="6" w:tentative="0">
      <w:start w:val="0"/>
      <w:numFmt w:val="bullet"/>
      <w:lvlText w:val="•"/>
      <w:lvlJc w:val="left"/>
      <w:pPr>
        <w:ind w:left="5695" w:hanging="303"/>
      </w:pPr>
      <w:rPr>
        <w:rFonts w:hint="default"/>
        <w:lang w:val="zh-CN" w:eastAsia="zh-CN" w:bidi="zh-CN"/>
      </w:rPr>
    </w:lvl>
    <w:lvl w:ilvl="7" w:tentative="0">
      <w:start w:val="0"/>
      <w:numFmt w:val="bullet"/>
      <w:lvlText w:val="•"/>
      <w:lvlJc w:val="left"/>
      <w:pPr>
        <w:ind w:left="6558" w:hanging="303"/>
      </w:pPr>
      <w:rPr>
        <w:rFonts w:hint="default"/>
        <w:lang w:val="zh-CN" w:eastAsia="zh-CN" w:bidi="zh-CN"/>
      </w:rPr>
    </w:lvl>
    <w:lvl w:ilvl="8" w:tentative="0">
      <w:start w:val="0"/>
      <w:numFmt w:val="bullet"/>
      <w:lvlText w:val="•"/>
      <w:lvlJc w:val="left"/>
      <w:pPr>
        <w:ind w:left="7421" w:hanging="303"/>
      </w:pPr>
      <w:rPr>
        <w:rFonts w:hint="default"/>
        <w:lang w:val="zh-CN" w:eastAsia="zh-CN" w:bidi="zh-CN"/>
      </w:rPr>
    </w:lvl>
  </w:abstractNum>
  <w:abstractNum w:abstractNumId="5">
    <w:nsid w:val="0248C179"/>
    <w:multiLevelType w:val="multilevel"/>
    <w:tmpl w:val="0248C179"/>
    <w:lvl w:ilvl="0" w:tentative="0">
      <w:start w:val="85"/>
      <w:numFmt w:val="decimal"/>
      <w:lvlText w:val="%1."/>
      <w:lvlJc w:val="left"/>
      <w:pPr>
        <w:ind w:left="220" w:hanging="356"/>
        <w:jc w:val="left"/>
      </w:pPr>
      <w:rPr>
        <w:rFonts w:hint="default" w:ascii="Times New Roman" w:hAnsi="Times New Roman" w:eastAsia="Times New Roman" w:cs="Times New Roman"/>
        <w:w w:val="100"/>
        <w:sz w:val="24"/>
        <w:szCs w:val="24"/>
        <w:lang w:val="zh-CN" w:eastAsia="zh-CN" w:bidi="zh-CN"/>
      </w:rPr>
    </w:lvl>
    <w:lvl w:ilvl="1" w:tentative="0">
      <w:start w:val="0"/>
      <w:numFmt w:val="bullet"/>
      <w:lvlText w:val="•"/>
      <w:lvlJc w:val="left"/>
      <w:pPr>
        <w:ind w:left="520" w:hanging="356"/>
      </w:pPr>
      <w:rPr>
        <w:rFonts w:hint="default"/>
        <w:lang w:val="zh-CN" w:eastAsia="zh-CN" w:bidi="zh-CN"/>
      </w:rPr>
    </w:lvl>
    <w:lvl w:ilvl="2" w:tentative="0">
      <w:start w:val="0"/>
      <w:numFmt w:val="bullet"/>
      <w:lvlText w:val="•"/>
      <w:lvlJc w:val="left"/>
      <w:pPr>
        <w:ind w:left="1478" w:hanging="356"/>
      </w:pPr>
      <w:rPr>
        <w:rFonts w:hint="default"/>
        <w:lang w:val="zh-CN" w:eastAsia="zh-CN" w:bidi="zh-CN"/>
      </w:rPr>
    </w:lvl>
    <w:lvl w:ilvl="3" w:tentative="0">
      <w:start w:val="0"/>
      <w:numFmt w:val="bullet"/>
      <w:lvlText w:val="•"/>
      <w:lvlJc w:val="left"/>
      <w:pPr>
        <w:ind w:left="2436" w:hanging="356"/>
      </w:pPr>
      <w:rPr>
        <w:rFonts w:hint="default"/>
        <w:lang w:val="zh-CN" w:eastAsia="zh-CN" w:bidi="zh-CN"/>
      </w:rPr>
    </w:lvl>
    <w:lvl w:ilvl="4" w:tentative="0">
      <w:start w:val="0"/>
      <w:numFmt w:val="bullet"/>
      <w:lvlText w:val="•"/>
      <w:lvlJc w:val="left"/>
      <w:pPr>
        <w:ind w:left="3395" w:hanging="356"/>
      </w:pPr>
      <w:rPr>
        <w:rFonts w:hint="default"/>
        <w:lang w:val="zh-CN" w:eastAsia="zh-CN" w:bidi="zh-CN"/>
      </w:rPr>
    </w:lvl>
    <w:lvl w:ilvl="5" w:tentative="0">
      <w:start w:val="0"/>
      <w:numFmt w:val="bullet"/>
      <w:lvlText w:val="•"/>
      <w:lvlJc w:val="left"/>
      <w:pPr>
        <w:ind w:left="4353" w:hanging="356"/>
      </w:pPr>
      <w:rPr>
        <w:rFonts w:hint="default"/>
        <w:lang w:val="zh-CN" w:eastAsia="zh-CN" w:bidi="zh-CN"/>
      </w:rPr>
    </w:lvl>
    <w:lvl w:ilvl="6" w:tentative="0">
      <w:start w:val="0"/>
      <w:numFmt w:val="bullet"/>
      <w:lvlText w:val="•"/>
      <w:lvlJc w:val="left"/>
      <w:pPr>
        <w:ind w:left="5312" w:hanging="356"/>
      </w:pPr>
      <w:rPr>
        <w:rFonts w:hint="default"/>
        <w:lang w:val="zh-CN" w:eastAsia="zh-CN" w:bidi="zh-CN"/>
      </w:rPr>
    </w:lvl>
    <w:lvl w:ilvl="7" w:tentative="0">
      <w:start w:val="0"/>
      <w:numFmt w:val="bullet"/>
      <w:lvlText w:val="•"/>
      <w:lvlJc w:val="left"/>
      <w:pPr>
        <w:ind w:left="6270" w:hanging="356"/>
      </w:pPr>
      <w:rPr>
        <w:rFonts w:hint="default"/>
        <w:lang w:val="zh-CN" w:eastAsia="zh-CN" w:bidi="zh-CN"/>
      </w:rPr>
    </w:lvl>
    <w:lvl w:ilvl="8" w:tentative="0">
      <w:start w:val="0"/>
      <w:numFmt w:val="bullet"/>
      <w:lvlText w:val="•"/>
      <w:lvlJc w:val="left"/>
      <w:pPr>
        <w:ind w:left="7229" w:hanging="356"/>
      </w:pPr>
      <w:rPr>
        <w:rFonts w:hint="default"/>
        <w:lang w:val="zh-CN" w:eastAsia="zh-CN" w:bidi="zh-CN"/>
      </w:rPr>
    </w:lvl>
  </w:abstractNum>
  <w:abstractNum w:abstractNumId="6">
    <w:nsid w:val="03D62ECE"/>
    <w:multiLevelType w:val="multilevel"/>
    <w:tmpl w:val="03D62ECE"/>
    <w:lvl w:ilvl="0" w:tentative="0">
      <w:start w:val="72"/>
      <w:numFmt w:val="decimal"/>
      <w:lvlText w:val="%1."/>
      <w:lvlJc w:val="left"/>
      <w:pPr>
        <w:ind w:left="521" w:hanging="301"/>
        <w:jc w:val="left"/>
      </w:pPr>
      <w:rPr>
        <w:rFonts w:hint="default" w:ascii="Times New Roman" w:hAnsi="Times New Roman" w:eastAsia="Times New Roman" w:cs="Times New Roman"/>
        <w:w w:val="100"/>
        <w:sz w:val="22"/>
        <w:szCs w:val="22"/>
        <w:lang w:val="zh-CN" w:eastAsia="zh-CN" w:bidi="zh-CN"/>
      </w:rPr>
    </w:lvl>
    <w:lvl w:ilvl="1" w:tentative="0">
      <w:start w:val="0"/>
      <w:numFmt w:val="bullet"/>
      <w:lvlText w:val="•"/>
      <w:lvlJc w:val="left"/>
      <w:pPr>
        <w:ind w:left="1382" w:hanging="301"/>
      </w:pPr>
      <w:rPr>
        <w:rFonts w:hint="default"/>
        <w:lang w:val="zh-CN" w:eastAsia="zh-CN" w:bidi="zh-CN"/>
      </w:rPr>
    </w:lvl>
    <w:lvl w:ilvl="2" w:tentative="0">
      <w:start w:val="0"/>
      <w:numFmt w:val="bullet"/>
      <w:lvlText w:val="•"/>
      <w:lvlJc w:val="left"/>
      <w:pPr>
        <w:ind w:left="2245" w:hanging="301"/>
      </w:pPr>
      <w:rPr>
        <w:rFonts w:hint="default"/>
        <w:lang w:val="zh-CN" w:eastAsia="zh-CN" w:bidi="zh-CN"/>
      </w:rPr>
    </w:lvl>
    <w:lvl w:ilvl="3" w:tentative="0">
      <w:start w:val="0"/>
      <w:numFmt w:val="bullet"/>
      <w:lvlText w:val="•"/>
      <w:lvlJc w:val="left"/>
      <w:pPr>
        <w:ind w:left="3107" w:hanging="301"/>
      </w:pPr>
      <w:rPr>
        <w:rFonts w:hint="default"/>
        <w:lang w:val="zh-CN" w:eastAsia="zh-CN" w:bidi="zh-CN"/>
      </w:rPr>
    </w:lvl>
    <w:lvl w:ilvl="4" w:tentative="0">
      <w:start w:val="0"/>
      <w:numFmt w:val="bullet"/>
      <w:lvlText w:val="•"/>
      <w:lvlJc w:val="left"/>
      <w:pPr>
        <w:ind w:left="3970" w:hanging="301"/>
      </w:pPr>
      <w:rPr>
        <w:rFonts w:hint="default"/>
        <w:lang w:val="zh-CN" w:eastAsia="zh-CN" w:bidi="zh-CN"/>
      </w:rPr>
    </w:lvl>
    <w:lvl w:ilvl="5" w:tentative="0">
      <w:start w:val="0"/>
      <w:numFmt w:val="bullet"/>
      <w:lvlText w:val="•"/>
      <w:lvlJc w:val="left"/>
      <w:pPr>
        <w:ind w:left="4833" w:hanging="301"/>
      </w:pPr>
      <w:rPr>
        <w:rFonts w:hint="default"/>
        <w:lang w:val="zh-CN" w:eastAsia="zh-CN" w:bidi="zh-CN"/>
      </w:rPr>
    </w:lvl>
    <w:lvl w:ilvl="6" w:tentative="0">
      <w:start w:val="0"/>
      <w:numFmt w:val="bullet"/>
      <w:lvlText w:val="•"/>
      <w:lvlJc w:val="left"/>
      <w:pPr>
        <w:ind w:left="5695" w:hanging="301"/>
      </w:pPr>
      <w:rPr>
        <w:rFonts w:hint="default"/>
        <w:lang w:val="zh-CN" w:eastAsia="zh-CN" w:bidi="zh-CN"/>
      </w:rPr>
    </w:lvl>
    <w:lvl w:ilvl="7" w:tentative="0">
      <w:start w:val="0"/>
      <w:numFmt w:val="bullet"/>
      <w:lvlText w:val="•"/>
      <w:lvlJc w:val="left"/>
      <w:pPr>
        <w:ind w:left="6558" w:hanging="301"/>
      </w:pPr>
      <w:rPr>
        <w:rFonts w:hint="default"/>
        <w:lang w:val="zh-CN" w:eastAsia="zh-CN" w:bidi="zh-CN"/>
      </w:rPr>
    </w:lvl>
    <w:lvl w:ilvl="8" w:tentative="0">
      <w:start w:val="0"/>
      <w:numFmt w:val="bullet"/>
      <w:lvlText w:val="•"/>
      <w:lvlJc w:val="left"/>
      <w:pPr>
        <w:ind w:left="7421" w:hanging="301"/>
      </w:pPr>
      <w:rPr>
        <w:rFonts w:hint="default"/>
        <w:lang w:val="zh-CN" w:eastAsia="zh-CN" w:bidi="zh-CN"/>
      </w:rPr>
    </w:lvl>
  </w:abstractNum>
  <w:abstractNum w:abstractNumId="7">
    <w:nsid w:val="25B654F3"/>
    <w:multiLevelType w:val="multilevel"/>
    <w:tmpl w:val="25B654F3"/>
    <w:lvl w:ilvl="0" w:tentative="0">
      <w:start w:val="75"/>
      <w:numFmt w:val="decimal"/>
      <w:lvlText w:val="%1."/>
      <w:lvlJc w:val="left"/>
      <w:pPr>
        <w:ind w:left="521" w:hanging="301"/>
        <w:jc w:val="left"/>
      </w:pPr>
      <w:rPr>
        <w:rFonts w:hint="default" w:ascii="Times New Roman" w:hAnsi="Times New Roman" w:eastAsia="Times New Roman" w:cs="Times New Roman"/>
        <w:spacing w:val="-16"/>
        <w:w w:val="100"/>
        <w:sz w:val="22"/>
        <w:szCs w:val="22"/>
        <w:lang w:val="zh-CN" w:eastAsia="zh-CN" w:bidi="zh-CN"/>
      </w:rPr>
    </w:lvl>
    <w:lvl w:ilvl="1" w:tentative="0">
      <w:start w:val="0"/>
      <w:numFmt w:val="bullet"/>
      <w:lvlText w:val="•"/>
      <w:lvlJc w:val="left"/>
      <w:pPr>
        <w:ind w:left="1382" w:hanging="301"/>
      </w:pPr>
      <w:rPr>
        <w:rFonts w:hint="default"/>
        <w:lang w:val="zh-CN" w:eastAsia="zh-CN" w:bidi="zh-CN"/>
      </w:rPr>
    </w:lvl>
    <w:lvl w:ilvl="2" w:tentative="0">
      <w:start w:val="0"/>
      <w:numFmt w:val="bullet"/>
      <w:lvlText w:val="•"/>
      <w:lvlJc w:val="left"/>
      <w:pPr>
        <w:ind w:left="2245" w:hanging="301"/>
      </w:pPr>
      <w:rPr>
        <w:rFonts w:hint="default"/>
        <w:lang w:val="zh-CN" w:eastAsia="zh-CN" w:bidi="zh-CN"/>
      </w:rPr>
    </w:lvl>
    <w:lvl w:ilvl="3" w:tentative="0">
      <w:start w:val="0"/>
      <w:numFmt w:val="bullet"/>
      <w:lvlText w:val="•"/>
      <w:lvlJc w:val="left"/>
      <w:pPr>
        <w:ind w:left="3107" w:hanging="301"/>
      </w:pPr>
      <w:rPr>
        <w:rFonts w:hint="default"/>
        <w:lang w:val="zh-CN" w:eastAsia="zh-CN" w:bidi="zh-CN"/>
      </w:rPr>
    </w:lvl>
    <w:lvl w:ilvl="4" w:tentative="0">
      <w:start w:val="0"/>
      <w:numFmt w:val="bullet"/>
      <w:lvlText w:val="•"/>
      <w:lvlJc w:val="left"/>
      <w:pPr>
        <w:ind w:left="3970" w:hanging="301"/>
      </w:pPr>
      <w:rPr>
        <w:rFonts w:hint="default"/>
        <w:lang w:val="zh-CN" w:eastAsia="zh-CN" w:bidi="zh-CN"/>
      </w:rPr>
    </w:lvl>
    <w:lvl w:ilvl="5" w:tentative="0">
      <w:start w:val="0"/>
      <w:numFmt w:val="bullet"/>
      <w:lvlText w:val="•"/>
      <w:lvlJc w:val="left"/>
      <w:pPr>
        <w:ind w:left="4833" w:hanging="301"/>
      </w:pPr>
      <w:rPr>
        <w:rFonts w:hint="default"/>
        <w:lang w:val="zh-CN" w:eastAsia="zh-CN" w:bidi="zh-CN"/>
      </w:rPr>
    </w:lvl>
    <w:lvl w:ilvl="6" w:tentative="0">
      <w:start w:val="0"/>
      <w:numFmt w:val="bullet"/>
      <w:lvlText w:val="•"/>
      <w:lvlJc w:val="left"/>
      <w:pPr>
        <w:ind w:left="5695" w:hanging="301"/>
      </w:pPr>
      <w:rPr>
        <w:rFonts w:hint="default"/>
        <w:lang w:val="zh-CN" w:eastAsia="zh-CN" w:bidi="zh-CN"/>
      </w:rPr>
    </w:lvl>
    <w:lvl w:ilvl="7" w:tentative="0">
      <w:start w:val="0"/>
      <w:numFmt w:val="bullet"/>
      <w:lvlText w:val="•"/>
      <w:lvlJc w:val="left"/>
      <w:pPr>
        <w:ind w:left="6558" w:hanging="301"/>
      </w:pPr>
      <w:rPr>
        <w:rFonts w:hint="default"/>
        <w:lang w:val="zh-CN" w:eastAsia="zh-CN" w:bidi="zh-CN"/>
      </w:rPr>
    </w:lvl>
    <w:lvl w:ilvl="8" w:tentative="0">
      <w:start w:val="0"/>
      <w:numFmt w:val="bullet"/>
      <w:lvlText w:val="•"/>
      <w:lvlJc w:val="left"/>
      <w:pPr>
        <w:ind w:left="7421" w:hanging="301"/>
      </w:pPr>
      <w:rPr>
        <w:rFonts w:hint="default"/>
        <w:lang w:val="zh-CN" w:eastAsia="zh-CN" w:bidi="zh-CN"/>
      </w:rPr>
    </w:lvl>
  </w:abstractNum>
  <w:abstractNum w:abstractNumId="8">
    <w:nsid w:val="59ADCABA"/>
    <w:multiLevelType w:val="multilevel"/>
    <w:tmpl w:val="59ADCABA"/>
    <w:lvl w:ilvl="0" w:tentative="0">
      <w:start w:val="1"/>
      <w:numFmt w:val="upperLetter"/>
      <w:lvlText w:val="%1."/>
      <w:lvlJc w:val="left"/>
      <w:pPr>
        <w:ind w:left="401" w:hanging="294"/>
        <w:jc w:val="left"/>
      </w:pPr>
      <w:rPr>
        <w:rFonts w:hint="default" w:ascii="Times New Roman" w:hAnsi="Times New Roman" w:eastAsia="Times New Roman" w:cs="Times New Roman"/>
        <w:spacing w:val="-1"/>
        <w:w w:val="100"/>
        <w:sz w:val="24"/>
        <w:szCs w:val="24"/>
        <w:lang w:val="zh-CN" w:eastAsia="zh-CN" w:bidi="zh-CN"/>
      </w:rPr>
    </w:lvl>
    <w:lvl w:ilvl="1" w:tentative="0">
      <w:start w:val="0"/>
      <w:numFmt w:val="bullet"/>
      <w:lvlText w:val="•"/>
      <w:lvlJc w:val="left"/>
      <w:pPr>
        <w:ind w:left="914" w:hanging="294"/>
      </w:pPr>
      <w:rPr>
        <w:rFonts w:hint="default"/>
        <w:lang w:val="zh-CN" w:eastAsia="zh-CN" w:bidi="zh-CN"/>
      </w:rPr>
    </w:lvl>
    <w:lvl w:ilvl="2" w:tentative="0">
      <w:start w:val="0"/>
      <w:numFmt w:val="bullet"/>
      <w:lvlText w:val="•"/>
      <w:lvlJc w:val="left"/>
      <w:pPr>
        <w:ind w:left="1428" w:hanging="294"/>
      </w:pPr>
      <w:rPr>
        <w:rFonts w:hint="default"/>
        <w:lang w:val="zh-CN" w:eastAsia="zh-CN" w:bidi="zh-CN"/>
      </w:rPr>
    </w:lvl>
    <w:lvl w:ilvl="3" w:tentative="0">
      <w:start w:val="0"/>
      <w:numFmt w:val="bullet"/>
      <w:lvlText w:val="•"/>
      <w:lvlJc w:val="left"/>
      <w:pPr>
        <w:ind w:left="1942" w:hanging="294"/>
      </w:pPr>
      <w:rPr>
        <w:rFonts w:hint="default"/>
        <w:lang w:val="zh-CN" w:eastAsia="zh-CN" w:bidi="zh-CN"/>
      </w:rPr>
    </w:lvl>
    <w:lvl w:ilvl="4" w:tentative="0">
      <w:start w:val="0"/>
      <w:numFmt w:val="bullet"/>
      <w:lvlText w:val="•"/>
      <w:lvlJc w:val="left"/>
      <w:pPr>
        <w:ind w:left="2456" w:hanging="294"/>
      </w:pPr>
      <w:rPr>
        <w:rFonts w:hint="default"/>
        <w:lang w:val="zh-CN" w:eastAsia="zh-CN" w:bidi="zh-CN"/>
      </w:rPr>
    </w:lvl>
    <w:lvl w:ilvl="5" w:tentative="0">
      <w:start w:val="0"/>
      <w:numFmt w:val="bullet"/>
      <w:lvlText w:val="•"/>
      <w:lvlJc w:val="left"/>
      <w:pPr>
        <w:ind w:left="2971" w:hanging="294"/>
      </w:pPr>
      <w:rPr>
        <w:rFonts w:hint="default"/>
        <w:lang w:val="zh-CN" w:eastAsia="zh-CN" w:bidi="zh-CN"/>
      </w:rPr>
    </w:lvl>
    <w:lvl w:ilvl="6" w:tentative="0">
      <w:start w:val="0"/>
      <w:numFmt w:val="bullet"/>
      <w:lvlText w:val="•"/>
      <w:lvlJc w:val="left"/>
      <w:pPr>
        <w:ind w:left="3485" w:hanging="294"/>
      </w:pPr>
      <w:rPr>
        <w:rFonts w:hint="default"/>
        <w:lang w:val="zh-CN" w:eastAsia="zh-CN" w:bidi="zh-CN"/>
      </w:rPr>
    </w:lvl>
    <w:lvl w:ilvl="7" w:tentative="0">
      <w:start w:val="0"/>
      <w:numFmt w:val="bullet"/>
      <w:lvlText w:val="•"/>
      <w:lvlJc w:val="left"/>
      <w:pPr>
        <w:ind w:left="3999" w:hanging="294"/>
      </w:pPr>
      <w:rPr>
        <w:rFonts w:hint="default"/>
        <w:lang w:val="zh-CN" w:eastAsia="zh-CN" w:bidi="zh-CN"/>
      </w:rPr>
    </w:lvl>
    <w:lvl w:ilvl="8" w:tentative="0">
      <w:start w:val="0"/>
      <w:numFmt w:val="bullet"/>
      <w:lvlText w:val="•"/>
      <w:lvlJc w:val="left"/>
      <w:pPr>
        <w:ind w:left="4513" w:hanging="294"/>
      </w:pPr>
      <w:rPr>
        <w:rFonts w:hint="default"/>
        <w:lang w:val="zh-CN" w:eastAsia="zh-CN" w:bidi="zh-CN"/>
      </w:rPr>
    </w:lvl>
  </w:abstractNum>
  <w:abstractNum w:abstractNumId="9">
    <w:nsid w:val="72183CF9"/>
    <w:multiLevelType w:val="multilevel"/>
    <w:tmpl w:val="72183CF9"/>
    <w:lvl w:ilvl="0" w:tentative="0">
      <w:start w:val="79"/>
      <w:numFmt w:val="decimal"/>
      <w:lvlText w:val="%1."/>
      <w:lvlJc w:val="left"/>
      <w:pPr>
        <w:ind w:left="521" w:hanging="301"/>
        <w:jc w:val="left"/>
      </w:pPr>
      <w:rPr>
        <w:rFonts w:hint="default" w:ascii="Times New Roman" w:hAnsi="Times New Roman" w:eastAsia="Times New Roman" w:cs="Times New Roman"/>
        <w:w w:val="100"/>
        <w:sz w:val="22"/>
        <w:szCs w:val="22"/>
        <w:lang w:val="zh-CN" w:eastAsia="zh-CN" w:bidi="zh-CN"/>
      </w:rPr>
    </w:lvl>
    <w:lvl w:ilvl="1" w:tentative="0">
      <w:start w:val="0"/>
      <w:numFmt w:val="bullet"/>
      <w:lvlText w:val="•"/>
      <w:lvlJc w:val="left"/>
      <w:pPr>
        <w:ind w:left="1382" w:hanging="301"/>
      </w:pPr>
      <w:rPr>
        <w:rFonts w:hint="default"/>
        <w:lang w:val="zh-CN" w:eastAsia="zh-CN" w:bidi="zh-CN"/>
      </w:rPr>
    </w:lvl>
    <w:lvl w:ilvl="2" w:tentative="0">
      <w:start w:val="0"/>
      <w:numFmt w:val="bullet"/>
      <w:lvlText w:val="•"/>
      <w:lvlJc w:val="left"/>
      <w:pPr>
        <w:ind w:left="2245" w:hanging="301"/>
      </w:pPr>
      <w:rPr>
        <w:rFonts w:hint="default"/>
        <w:lang w:val="zh-CN" w:eastAsia="zh-CN" w:bidi="zh-CN"/>
      </w:rPr>
    </w:lvl>
    <w:lvl w:ilvl="3" w:tentative="0">
      <w:start w:val="0"/>
      <w:numFmt w:val="bullet"/>
      <w:lvlText w:val="•"/>
      <w:lvlJc w:val="left"/>
      <w:pPr>
        <w:ind w:left="3107" w:hanging="301"/>
      </w:pPr>
      <w:rPr>
        <w:rFonts w:hint="default"/>
        <w:lang w:val="zh-CN" w:eastAsia="zh-CN" w:bidi="zh-CN"/>
      </w:rPr>
    </w:lvl>
    <w:lvl w:ilvl="4" w:tentative="0">
      <w:start w:val="0"/>
      <w:numFmt w:val="bullet"/>
      <w:lvlText w:val="•"/>
      <w:lvlJc w:val="left"/>
      <w:pPr>
        <w:ind w:left="3970" w:hanging="301"/>
      </w:pPr>
      <w:rPr>
        <w:rFonts w:hint="default"/>
        <w:lang w:val="zh-CN" w:eastAsia="zh-CN" w:bidi="zh-CN"/>
      </w:rPr>
    </w:lvl>
    <w:lvl w:ilvl="5" w:tentative="0">
      <w:start w:val="0"/>
      <w:numFmt w:val="bullet"/>
      <w:lvlText w:val="•"/>
      <w:lvlJc w:val="left"/>
      <w:pPr>
        <w:ind w:left="4833" w:hanging="301"/>
      </w:pPr>
      <w:rPr>
        <w:rFonts w:hint="default"/>
        <w:lang w:val="zh-CN" w:eastAsia="zh-CN" w:bidi="zh-CN"/>
      </w:rPr>
    </w:lvl>
    <w:lvl w:ilvl="6" w:tentative="0">
      <w:start w:val="0"/>
      <w:numFmt w:val="bullet"/>
      <w:lvlText w:val="•"/>
      <w:lvlJc w:val="left"/>
      <w:pPr>
        <w:ind w:left="5695" w:hanging="301"/>
      </w:pPr>
      <w:rPr>
        <w:rFonts w:hint="default"/>
        <w:lang w:val="zh-CN" w:eastAsia="zh-CN" w:bidi="zh-CN"/>
      </w:rPr>
    </w:lvl>
    <w:lvl w:ilvl="7" w:tentative="0">
      <w:start w:val="0"/>
      <w:numFmt w:val="bullet"/>
      <w:lvlText w:val="•"/>
      <w:lvlJc w:val="left"/>
      <w:pPr>
        <w:ind w:left="6558" w:hanging="301"/>
      </w:pPr>
      <w:rPr>
        <w:rFonts w:hint="default"/>
        <w:lang w:val="zh-CN" w:eastAsia="zh-CN" w:bidi="zh-CN"/>
      </w:rPr>
    </w:lvl>
    <w:lvl w:ilvl="8" w:tentative="0">
      <w:start w:val="0"/>
      <w:numFmt w:val="bullet"/>
      <w:lvlText w:val="•"/>
      <w:lvlJc w:val="left"/>
      <w:pPr>
        <w:ind w:left="7421" w:hanging="301"/>
      </w:pPr>
      <w:rPr>
        <w:rFonts w:hint="default"/>
        <w:lang w:val="zh-CN" w:eastAsia="zh-CN" w:bidi="zh-CN"/>
      </w:rPr>
    </w:lvl>
  </w:abstractNum>
  <w:num w:numId="1">
    <w:abstractNumId w:val="4"/>
  </w:num>
  <w:num w:numId="2">
    <w:abstractNumId w:val="3"/>
  </w:num>
  <w:num w:numId="3">
    <w:abstractNumId w:val="8"/>
  </w:num>
  <w:num w:numId="4">
    <w:abstractNumId w:val="2"/>
  </w:num>
  <w:num w:numId="5">
    <w:abstractNumId w:val="1"/>
  </w:num>
  <w:num w:numId="6">
    <w:abstractNumId w:val="6"/>
  </w:num>
  <w:num w:numId="7">
    <w:abstractNumId w:val="7"/>
  </w:num>
  <w:num w:numId="8">
    <w:abstractNumId w:val="9"/>
  </w:num>
  <w:num w:numId="9">
    <w:abstractNumId w:val="5"/>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2"/>
  <w:documentProtection w:enforcement="0"/>
  <w:defaultTabStop w:val="720"/>
  <w:drawingGridHorizontalSpacing w:val="110"/>
  <w:displayHorizontalDrawingGridEvery w:val="2"/>
  <w:characterSpacingControl w:val="doNotCompress"/>
  <w:hdrShapeDefaults>
    <o:shapelayout v:ext="edit">
      <o:idmap v:ext="edit" data="2"/>
    </o:shapelayout>
  </w:hdrShapeDefaults>
  <w:footnotePr>
    <w:footnote w:id="0"/>
    <w:footnote w:id="1"/>
  </w:footnotePr>
  <w:endnotePr>
    <w:endnote w:id="0"/>
    <w:endnote w:id="1"/>
  </w:endnotePr>
  <w:compat>
    <w:ulTrailSpac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50364BAE"/>
    <w:rsid w:val="5E7D724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spacing w:before="0" w:after="0" w:line="240" w:lineRule="auto"/>
      <w:ind w:left="0" w:right="0"/>
      <w:jc w:val="left"/>
    </w:pPr>
    <w:rPr>
      <w:rFonts w:ascii="Times New Roman" w:hAnsi="Times New Roman" w:eastAsia="Times New Roman" w:cs="Times New Roman"/>
      <w:sz w:val="22"/>
      <w:szCs w:val="22"/>
      <w:lang w:val="zh-CN" w:eastAsia="zh-CN" w:bidi="zh-CN"/>
    </w:rPr>
  </w:style>
  <w:style w:type="character" w:default="1" w:styleId="4">
    <w:name w:val="Default Paragraph Font"/>
    <w:semiHidden/>
    <w:unhideWhenUsed/>
    <w:uiPriority w:val="1"/>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1"/>
    <w:pPr>
      <w:ind w:left="220"/>
    </w:pPr>
    <w:rPr>
      <w:rFonts w:ascii="Times New Roman" w:hAnsi="Times New Roman" w:eastAsia="Times New Roman" w:cs="Times New Roman"/>
      <w:sz w:val="24"/>
      <w:szCs w:val="24"/>
      <w:lang w:val="zh-CN" w:eastAsia="zh-CN" w:bidi="zh-CN"/>
    </w:rPr>
  </w:style>
  <w:style w:type="table" w:customStyle="1" w:styleId="5">
    <w:name w:val="Table Normal"/>
    <w:semiHidden/>
    <w:unhideWhenUsed/>
    <w:qFormat/>
    <w:uiPriority w:val="2"/>
    <w:tblPr>
      <w:tblCellMar>
        <w:top w:w="0" w:type="dxa"/>
        <w:left w:w="0" w:type="dxa"/>
        <w:bottom w:w="0" w:type="dxa"/>
        <w:right w:w="0" w:type="dxa"/>
      </w:tblCellMar>
    </w:tblPr>
  </w:style>
  <w:style w:type="paragraph" w:styleId="6">
    <w:name w:val="List Paragraph"/>
    <w:basedOn w:val="1"/>
    <w:qFormat/>
    <w:uiPriority w:val="1"/>
    <w:pPr>
      <w:spacing w:before="115"/>
      <w:ind w:left="220"/>
    </w:pPr>
    <w:rPr>
      <w:rFonts w:ascii="Times New Roman" w:hAnsi="Times New Roman" w:eastAsia="Times New Roman" w:cs="Times New Roman"/>
      <w:lang w:val="zh-CN" w:eastAsia="zh-CN" w:bidi="zh-CN"/>
    </w:rPr>
  </w:style>
  <w:style w:type="paragraph" w:customStyle="1" w:styleId="7">
    <w:name w:val="Table Paragraph"/>
    <w:basedOn w:val="1"/>
    <w:qFormat/>
    <w:uiPriority w:val="1"/>
    <w:pPr>
      <w:ind w:left="107"/>
    </w:pPr>
    <w:rPr>
      <w:rFonts w:ascii="Times New Roman" w:hAnsi="Times New Roman" w:eastAsia="Times New Roman" w:cs="Times New Roman"/>
      <w:lang w:val="zh-CN" w:eastAsia="zh-CN" w:bidi="zh-CN"/>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ScaleCrop>false</ScaleCrop>
  <LinksUpToDate>false</LinksUpToDate>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2019-01-15T08:39:00Z</dcterms:created>
  <dc:creator>孙岳珠</dc:creator>
  <cp:lastModifiedBy>qwe</cp:lastModifiedBy>
  <dcterms:modified xsi:type="dcterms:W3CDTF">2022-01-03T06:10:40Z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2019-01-11T00:00:00Z</vt:filetime>
  </property>
  <property fmtid="{D5CDD505-2E9C-101B-9397-08002B2CF9AE}" pid="3" name="Creator">
    <vt:lpwstr>Microsoft® Word 2016</vt:lpwstr>
  </property>
  <property fmtid="{D5CDD505-2E9C-101B-9397-08002B2CF9AE}" pid="4" name="LastSaved">
    <vt:filetime>2019-01-15T00:00:00Z</vt:filetime>
  </property>
  <property fmtid="{D5CDD505-2E9C-101B-9397-08002B2CF9AE}" pid="5" name="KSOProductBuildVer">
    <vt:lpwstr>2052-11.1.0.11194</vt:lpwstr>
  </property>
  <property fmtid="{D5CDD505-2E9C-101B-9397-08002B2CF9AE}" pid="6" name="ICV">
    <vt:lpwstr>459BE0D6BFF14221A88002DE53D6BC46</vt:lpwstr>
  </property>
</Properties>
</file>