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
        <w:rPr>
          <w:rFonts w:ascii="Times New Roman"/>
          <w:sz w:val="11"/>
        </w:rPr>
      </w:pPr>
      <w:bookmarkStart w:id="0" w:name="_GoBack"/>
      <w:bookmarkEnd w:id="0"/>
    </w:p>
    <w:p>
      <w:pPr>
        <w:spacing w:before="61"/>
        <w:ind w:left="540" w:right="0" w:firstLine="0"/>
        <w:jc w:val="center"/>
        <w:rPr>
          <w:sz w:val="28"/>
        </w:rPr>
      </w:pPr>
      <w:r>
        <w:rPr>
          <w:sz w:val="28"/>
        </w:rPr>
        <w:t>河西区 2018－2019 学年度第一学期六年级期末质量</w:t>
      </w:r>
    </w:p>
    <w:p>
      <w:pPr>
        <w:spacing w:before="250"/>
        <w:ind w:left="579" w:right="0" w:firstLine="0"/>
        <w:jc w:val="center"/>
        <w:rPr>
          <w:sz w:val="30"/>
        </w:rPr>
      </w:pPr>
      <w:r>
        <w:rPr>
          <w:sz w:val="30"/>
        </w:rPr>
        <w:t>数 学 试 卷</w:t>
      </w:r>
    </w:p>
    <w:p>
      <w:pPr>
        <w:pStyle w:val="3"/>
        <w:spacing w:before="4" w:after="1"/>
        <w:rPr>
          <w:sz w:val="9"/>
        </w:rPr>
      </w:pPr>
    </w:p>
    <w:tbl>
      <w:tblPr>
        <w:tblStyle w:val="4"/>
        <w:tblW w:w="8521"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614"/>
        <w:gridCol w:w="542"/>
        <w:gridCol w:w="607"/>
        <w:gridCol w:w="609"/>
        <w:gridCol w:w="609"/>
        <w:gridCol w:w="609"/>
        <w:gridCol w:w="607"/>
        <w:gridCol w:w="610"/>
        <w:gridCol w:w="610"/>
        <w:gridCol w:w="610"/>
        <w:gridCol w:w="557"/>
        <w:gridCol w:w="519"/>
        <w:gridCol w:w="7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67" w:type="dxa"/>
            <w:vMerge w:val="restart"/>
          </w:tcPr>
          <w:p>
            <w:pPr>
              <w:pStyle w:val="8"/>
              <w:spacing w:before="3"/>
              <w:rPr>
                <w:rFonts w:ascii="宋体"/>
                <w:sz w:val="20"/>
              </w:rPr>
            </w:pPr>
          </w:p>
          <w:p>
            <w:pPr>
              <w:pStyle w:val="8"/>
              <w:spacing w:before="1"/>
              <w:ind w:left="122"/>
              <w:rPr>
                <w:rFonts w:hint="eastAsia" w:ascii="宋体" w:eastAsia="宋体"/>
                <w:sz w:val="21"/>
              </w:rPr>
            </w:pPr>
            <w:r>
              <w:rPr>
                <w:rFonts w:hint="eastAsia" w:ascii="宋体" w:eastAsia="宋体"/>
                <w:sz w:val="21"/>
              </w:rPr>
              <w:t>题号</w:t>
            </w:r>
          </w:p>
        </w:tc>
        <w:tc>
          <w:tcPr>
            <w:tcW w:w="614" w:type="dxa"/>
            <w:vMerge w:val="restart"/>
          </w:tcPr>
          <w:p>
            <w:pPr>
              <w:pStyle w:val="8"/>
              <w:spacing w:before="9"/>
              <w:rPr>
                <w:rFonts w:ascii="宋体"/>
                <w:sz w:val="18"/>
              </w:rPr>
            </w:pPr>
          </w:p>
          <w:p>
            <w:pPr>
              <w:pStyle w:val="8"/>
              <w:ind w:left="187"/>
              <w:rPr>
                <w:rFonts w:hint="eastAsia" w:ascii="宋体" w:eastAsia="宋体"/>
                <w:sz w:val="24"/>
              </w:rPr>
            </w:pPr>
            <w:r>
              <w:rPr>
                <w:rFonts w:hint="eastAsia" w:ascii="宋体" w:eastAsia="宋体"/>
                <w:sz w:val="24"/>
              </w:rPr>
              <w:t>一</w:t>
            </w:r>
          </w:p>
        </w:tc>
        <w:tc>
          <w:tcPr>
            <w:tcW w:w="542" w:type="dxa"/>
            <w:vMerge w:val="restart"/>
          </w:tcPr>
          <w:p>
            <w:pPr>
              <w:pStyle w:val="8"/>
              <w:spacing w:before="9"/>
              <w:rPr>
                <w:rFonts w:ascii="宋体"/>
                <w:sz w:val="18"/>
              </w:rPr>
            </w:pPr>
          </w:p>
          <w:p>
            <w:pPr>
              <w:pStyle w:val="8"/>
              <w:ind w:left="151"/>
              <w:rPr>
                <w:rFonts w:hint="eastAsia" w:ascii="宋体" w:eastAsia="宋体"/>
                <w:sz w:val="24"/>
              </w:rPr>
            </w:pPr>
            <w:r>
              <w:rPr>
                <w:rFonts w:hint="eastAsia" w:ascii="宋体" w:eastAsia="宋体"/>
                <w:sz w:val="24"/>
              </w:rPr>
              <w:t>二</w:t>
            </w:r>
          </w:p>
        </w:tc>
        <w:tc>
          <w:tcPr>
            <w:tcW w:w="1825" w:type="dxa"/>
            <w:gridSpan w:val="3"/>
          </w:tcPr>
          <w:p>
            <w:pPr>
              <w:pStyle w:val="8"/>
              <w:spacing w:before="40"/>
              <w:ind w:left="11"/>
              <w:jc w:val="center"/>
              <w:rPr>
                <w:rFonts w:hint="eastAsia" w:ascii="宋体" w:eastAsia="宋体"/>
                <w:sz w:val="24"/>
              </w:rPr>
            </w:pPr>
            <w:r>
              <w:rPr>
                <w:rFonts w:hint="eastAsia" w:ascii="宋体" w:eastAsia="宋体"/>
                <w:sz w:val="24"/>
              </w:rPr>
              <w:t>三</w:t>
            </w:r>
          </w:p>
        </w:tc>
        <w:tc>
          <w:tcPr>
            <w:tcW w:w="4122" w:type="dxa"/>
            <w:gridSpan w:val="7"/>
          </w:tcPr>
          <w:p>
            <w:pPr>
              <w:pStyle w:val="8"/>
              <w:spacing w:before="40"/>
              <w:ind w:left="17"/>
              <w:jc w:val="center"/>
              <w:rPr>
                <w:rFonts w:hint="eastAsia" w:ascii="宋体" w:eastAsia="宋体"/>
                <w:sz w:val="24"/>
              </w:rPr>
            </w:pPr>
            <w:r>
              <w:rPr>
                <w:rFonts w:hint="eastAsia" w:ascii="宋体" w:eastAsia="宋体"/>
                <w:sz w:val="24"/>
              </w:rPr>
              <w:t>四</w:t>
            </w:r>
          </w:p>
        </w:tc>
        <w:tc>
          <w:tcPr>
            <w:tcW w:w="751" w:type="dxa"/>
            <w:vMerge w:val="restart"/>
          </w:tcPr>
          <w:p>
            <w:pPr>
              <w:pStyle w:val="8"/>
              <w:spacing w:before="9"/>
              <w:rPr>
                <w:rFonts w:ascii="宋体"/>
                <w:sz w:val="18"/>
              </w:rPr>
            </w:pPr>
          </w:p>
          <w:p>
            <w:pPr>
              <w:pStyle w:val="8"/>
              <w:ind w:left="136"/>
              <w:rPr>
                <w:rFonts w:hint="eastAsia" w:ascii="宋体" w:eastAsia="宋体"/>
                <w:sz w:val="24"/>
              </w:rPr>
            </w:pPr>
            <w:r>
              <w:rPr>
                <w:rFonts w:hint="eastAsia" w:ascii="宋体" w:eastAsia="宋体"/>
                <w:sz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67" w:type="dxa"/>
            <w:vMerge w:val="continue"/>
            <w:tcBorders>
              <w:top w:val="nil"/>
            </w:tcBorders>
          </w:tcPr>
          <w:p>
            <w:pPr>
              <w:rPr>
                <w:sz w:val="2"/>
                <w:szCs w:val="2"/>
              </w:rPr>
            </w:pPr>
          </w:p>
        </w:tc>
        <w:tc>
          <w:tcPr>
            <w:tcW w:w="614" w:type="dxa"/>
            <w:vMerge w:val="continue"/>
            <w:tcBorders>
              <w:top w:val="nil"/>
            </w:tcBorders>
          </w:tcPr>
          <w:p>
            <w:pPr>
              <w:rPr>
                <w:sz w:val="2"/>
                <w:szCs w:val="2"/>
              </w:rPr>
            </w:pPr>
          </w:p>
        </w:tc>
        <w:tc>
          <w:tcPr>
            <w:tcW w:w="542" w:type="dxa"/>
            <w:vMerge w:val="continue"/>
            <w:tcBorders>
              <w:top w:val="nil"/>
            </w:tcBorders>
          </w:tcPr>
          <w:p>
            <w:pPr>
              <w:rPr>
                <w:sz w:val="2"/>
                <w:szCs w:val="2"/>
              </w:rPr>
            </w:pPr>
          </w:p>
        </w:tc>
        <w:tc>
          <w:tcPr>
            <w:tcW w:w="607" w:type="dxa"/>
          </w:tcPr>
          <w:p>
            <w:pPr>
              <w:pStyle w:val="8"/>
              <w:spacing w:before="40"/>
              <w:ind w:left="183"/>
              <w:rPr>
                <w:rFonts w:ascii="宋体"/>
                <w:sz w:val="24"/>
              </w:rPr>
            </w:pPr>
            <w:r>
              <w:rPr>
                <w:rFonts w:ascii="宋体"/>
                <w:sz w:val="24"/>
              </w:rPr>
              <w:t>21</w:t>
            </w:r>
          </w:p>
        </w:tc>
        <w:tc>
          <w:tcPr>
            <w:tcW w:w="609" w:type="dxa"/>
          </w:tcPr>
          <w:p>
            <w:pPr>
              <w:pStyle w:val="8"/>
              <w:spacing w:before="40"/>
              <w:ind w:left="186"/>
              <w:rPr>
                <w:rFonts w:ascii="宋体"/>
                <w:sz w:val="24"/>
              </w:rPr>
            </w:pPr>
            <w:r>
              <w:rPr>
                <w:rFonts w:ascii="宋体"/>
                <w:sz w:val="24"/>
              </w:rPr>
              <w:t>22</w:t>
            </w:r>
          </w:p>
        </w:tc>
        <w:tc>
          <w:tcPr>
            <w:tcW w:w="609" w:type="dxa"/>
          </w:tcPr>
          <w:p>
            <w:pPr>
              <w:pStyle w:val="8"/>
              <w:spacing w:before="40"/>
              <w:ind w:left="186"/>
              <w:rPr>
                <w:rFonts w:ascii="宋体"/>
                <w:sz w:val="24"/>
              </w:rPr>
            </w:pPr>
            <w:r>
              <w:rPr>
                <w:rFonts w:ascii="宋体"/>
                <w:sz w:val="24"/>
              </w:rPr>
              <w:t>23</w:t>
            </w:r>
          </w:p>
        </w:tc>
        <w:tc>
          <w:tcPr>
            <w:tcW w:w="609" w:type="dxa"/>
          </w:tcPr>
          <w:p>
            <w:pPr>
              <w:pStyle w:val="8"/>
              <w:spacing w:before="40"/>
              <w:ind w:left="187"/>
              <w:rPr>
                <w:rFonts w:ascii="宋体"/>
                <w:sz w:val="24"/>
              </w:rPr>
            </w:pPr>
            <w:r>
              <w:rPr>
                <w:rFonts w:ascii="宋体"/>
                <w:sz w:val="24"/>
              </w:rPr>
              <w:t>24</w:t>
            </w:r>
          </w:p>
        </w:tc>
        <w:tc>
          <w:tcPr>
            <w:tcW w:w="607" w:type="dxa"/>
          </w:tcPr>
          <w:p>
            <w:pPr>
              <w:pStyle w:val="8"/>
              <w:spacing w:before="40"/>
              <w:ind w:left="188"/>
              <w:rPr>
                <w:rFonts w:ascii="宋体"/>
                <w:sz w:val="24"/>
              </w:rPr>
            </w:pPr>
            <w:r>
              <w:rPr>
                <w:rFonts w:ascii="宋体"/>
                <w:sz w:val="24"/>
              </w:rPr>
              <w:t>25</w:t>
            </w:r>
          </w:p>
        </w:tc>
        <w:tc>
          <w:tcPr>
            <w:tcW w:w="610" w:type="dxa"/>
          </w:tcPr>
          <w:p>
            <w:pPr>
              <w:pStyle w:val="8"/>
              <w:spacing w:before="40"/>
              <w:ind w:left="188"/>
              <w:rPr>
                <w:rFonts w:ascii="宋体"/>
                <w:sz w:val="24"/>
              </w:rPr>
            </w:pPr>
            <w:r>
              <w:rPr>
                <w:rFonts w:ascii="宋体"/>
                <w:sz w:val="24"/>
              </w:rPr>
              <w:t>26</w:t>
            </w:r>
          </w:p>
        </w:tc>
        <w:tc>
          <w:tcPr>
            <w:tcW w:w="610" w:type="dxa"/>
          </w:tcPr>
          <w:p>
            <w:pPr>
              <w:pStyle w:val="8"/>
              <w:spacing w:before="40"/>
              <w:ind w:left="188"/>
              <w:rPr>
                <w:rFonts w:ascii="宋体"/>
                <w:sz w:val="24"/>
              </w:rPr>
            </w:pPr>
            <w:r>
              <w:rPr>
                <w:rFonts w:ascii="宋体"/>
                <w:sz w:val="24"/>
              </w:rPr>
              <w:t>27</w:t>
            </w:r>
          </w:p>
        </w:tc>
        <w:tc>
          <w:tcPr>
            <w:tcW w:w="610" w:type="dxa"/>
          </w:tcPr>
          <w:p>
            <w:pPr>
              <w:pStyle w:val="8"/>
              <w:spacing w:before="40"/>
              <w:ind w:left="187"/>
              <w:rPr>
                <w:rFonts w:ascii="宋体"/>
                <w:sz w:val="24"/>
              </w:rPr>
            </w:pPr>
            <w:r>
              <w:rPr>
                <w:rFonts w:ascii="宋体"/>
                <w:sz w:val="24"/>
              </w:rPr>
              <w:t>28</w:t>
            </w:r>
          </w:p>
        </w:tc>
        <w:tc>
          <w:tcPr>
            <w:tcW w:w="557" w:type="dxa"/>
          </w:tcPr>
          <w:p>
            <w:pPr>
              <w:pStyle w:val="8"/>
              <w:spacing w:before="40"/>
              <w:ind w:left="161"/>
              <w:rPr>
                <w:rFonts w:ascii="宋体"/>
                <w:sz w:val="24"/>
              </w:rPr>
            </w:pPr>
            <w:r>
              <w:rPr>
                <w:rFonts w:ascii="宋体"/>
                <w:sz w:val="24"/>
              </w:rPr>
              <w:t>29</w:t>
            </w:r>
          </w:p>
        </w:tc>
        <w:tc>
          <w:tcPr>
            <w:tcW w:w="519" w:type="dxa"/>
          </w:tcPr>
          <w:p>
            <w:pPr>
              <w:pStyle w:val="8"/>
              <w:spacing w:before="40"/>
              <w:ind w:left="141"/>
              <w:rPr>
                <w:rFonts w:ascii="宋体"/>
                <w:sz w:val="24"/>
              </w:rPr>
            </w:pPr>
            <w:r>
              <w:rPr>
                <w:rFonts w:ascii="宋体"/>
                <w:sz w:val="24"/>
              </w:rPr>
              <w:t>30</w:t>
            </w:r>
          </w:p>
        </w:tc>
        <w:tc>
          <w:tcPr>
            <w:tcW w:w="75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67" w:type="dxa"/>
          </w:tcPr>
          <w:p>
            <w:pPr>
              <w:pStyle w:val="8"/>
              <w:spacing w:before="61"/>
              <w:ind w:left="122"/>
              <w:rPr>
                <w:rFonts w:hint="eastAsia" w:ascii="宋体" w:eastAsia="宋体"/>
                <w:sz w:val="21"/>
              </w:rPr>
            </w:pPr>
            <w:r>
              <w:rPr>
                <w:rFonts w:hint="eastAsia" w:ascii="宋体" w:eastAsia="宋体"/>
                <w:sz w:val="21"/>
              </w:rPr>
              <w:t>得分</w:t>
            </w:r>
          </w:p>
        </w:tc>
        <w:tc>
          <w:tcPr>
            <w:tcW w:w="614" w:type="dxa"/>
          </w:tcPr>
          <w:p>
            <w:pPr>
              <w:pStyle w:val="8"/>
              <w:rPr>
                <w:sz w:val="24"/>
              </w:rPr>
            </w:pPr>
          </w:p>
        </w:tc>
        <w:tc>
          <w:tcPr>
            <w:tcW w:w="542" w:type="dxa"/>
          </w:tcPr>
          <w:p>
            <w:pPr>
              <w:pStyle w:val="8"/>
              <w:rPr>
                <w:sz w:val="24"/>
              </w:rPr>
            </w:pPr>
          </w:p>
        </w:tc>
        <w:tc>
          <w:tcPr>
            <w:tcW w:w="607" w:type="dxa"/>
          </w:tcPr>
          <w:p>
            <w:pPr>
              <w:pStyle w:val="8"/>
              <w:rPr>
                <w:sz w:val="24"/>
              </w:rPr>
            </w:pPr>
          </w:p>
        </w:tc>
        <w:tc>
          <w:tcPr>
            <w:tcW w:w="609" w:type="dxa"/>
          </w:tcPr>
          <w:p>
            <w:pPr>
              <w:pStyle w:val="8"/>
              <w:rPr>
                <w:sz w:val="24"/>
              </w:rPr>
            </w:pPr>
          </w:p>
        </w:tc>
        <w:tc>
          <w:tcPr>
            <w:tcW w:w="609" w:type="dxa"/>
          </w:tcPr>
          <w:p>
            <w:pPr>
              <w:pStyle w:val="8"/>
              <w:rPr>
                <w:sz w:val="24"/>
              </w:rPr>
            </w:pPr>
          </w:p>
        </w:tc>
        <w:tc>
          <w:tcPr>
            <w:tcW w:w="609" w:type="dxa"/>
          </w:tcPr>
          <w:p>
            <w:pPr>
              <w:pStyle w:val="8"/>
              <w:rPr>
                <w:sz w:val="24"/>
              </w:rPr>
            </w:pPr>
          </w:p>
        </w:tc>
        <w:tc>
          <w:tcPr>
            <w:tcW w:w="607" w:type="dxa"/>
          </w:tcPr>
          <w:p>
            <w:pPr>
              <w:pStyle w:val="8"/>
              <w:rPr>
                <w:sz w:val="24"/>
              </w:rPr>
            </w:pPr>
          </w:p>
        </w:tc>
        <w:tc>
          <w:tcPr>
            <w:tcW w:w="610" w:type="dxa"/>
          </w:tcPr>
          <w:p>
            <w:pPr>
              <w:pStyle w:val="8"/>
              <w:rPr>
                <w:sz w:val="24"/>
              </w:rPr>
            </w:pPr>
          </w:p>
        </w:tc>
        <w:tc>
          <w:tcPr>
            <w:tcW w:w="610" w:type="dxa"/>
          </w:tcPr>
          <w:p>
            <w:pPr>
              <w:pStyle w:val="8"/>
              <w:rPr>
                <w:sz w:val="24"/>
              </w:rPr>
            </w:pPr>
          </w:p>
        </w:tc>
        <w:tc>
          <w:tcPr>
            <w:tcW w:w="610" w:type="dxa"/>
          </w:tcPr>
          <w:p>
            <w:pPr>
              <w:pStyle w:val="8"/>
              <w:rPr>
                <w:sz w:val="24"/>
              </w:rPr>
            </w:pPr>
          </w:p>
        </w:tc>
        <w:tc>
          <w:tcPr>
            <w:tcW w:w="557" w:type="dxa"/>
          </w:tcPr>
          <w:p>
            <w:pPr>
              <w:pStyle w:val="8"/>
              <w:rPr>
                <w:sz w:val="24"/>
              </w:rPr>
            </w:pPr>
          </w:p>
        </w:tc>
        <w:tc>
          <w:tcPr>
            <w:tcW w:w="519" w:type="dxa"/>
          </w:tcPr>
          <w:p>
            <w:pPr>
              <w:pStyle w:val="8"/>
              <w:rPr>
                <w:sz w:val="24"/>
              </w:rPr>
            </w:pPr>
          </w:p>
        </w:tc>
        <w:tc>
          <w:tcPr>
            <w:tcW w:w="751" w:type="dxa"/>
          </w:tcPr>
          <w:p>
            <w:pPr>
              <w:pStyle w:val="8"/>
              <w:rPr>
                <w:sz w:val="24"/>
              </w:rPr>
            </w:pPr>
          </w:p>
        </w:tc>
      </w:tr>
    </w:tbl>
    <w:p>
      <w:pPr>
        <w:pStyle w:val="3"/>
        <w:spacing w:before="7"/>
        <w:rPr>
          <w:sz w:val="25"/>
        </w:rPr>
      </w:pPr>
    </w:p>
    <w:p>
      <w:pPr>
        <w:pStyle w:val="2"/>
        <w:spacing w:line="170" w:lineRule="auto"/>
        <w:ind w:right="237"/>
      </w:pPr>
      <w:r>
        <w:t xml:space="preserve">一、填空题：本大题共 </w:t>
      </w:r>
      <w:r>
        <w:rPr>
          <w:rFonts w:ascii="Calibri" w:eastAsia="Calibri"/>
        </w:rPr>
        <w:t xml:space="preserve">10 </w:t>
      </w:r>
      <w:r>
        <w:t xml:space="preserve">题，每题 </w:t>
      </w:r>
      <w:r>
        <w:rPr>
          <w:rFonts w:ascii="Calibri" w:eastAsia="Calibri"/>
        </w:rPr>
        <w:t xml:space="preserve">2 </w:t>
      </w:r>
      <w:r>
        <w:t xml:space="preserve">分，共 </w:t>
      </w:r>
      <w:r>
        <w:rPr>
          <w:rFonts w:ascii="Calibri" w:eastAsia="Calibri"/>
        </w:rPr>
        <w:t xml:space="preserve">20 </w:t>
      </w:r>
      <w:r>
        <w:t>分，请把答案填在题中的括号内。</w:t>
      </w:r>
    </w:p>
    <w:p>
      <w:pPr>
        <w:tabs>
          <w:tab w:val="left" w:pos="656"/>
        </w:tabs>
        <w:spacing w:before="127"/>
        <w:ind w:left="220" w:right="0" w:firstLine="0"/>
        <w:jc w:val="left"/>
        <w:rPr>
          <w:rFonts w:ascii="Times New Roman" w:hAnsi="Times New Roman"/>
          <w:sz w:val="23"/>
        </w:rPr>
      </w:pPr>
      <w:r>
        <mc:AlternateContent>
          <mc:Choice Requires="wps">
            <w:drawing>
              <wp:anchor distT="0" distB="0" distL="114300" distR="114300" simplePos="0" relativeHeight="251661312" behindDoc="1" locked="0" layoutInCell="1" allowOverlap="1">
                <wp:simplePos x="0" y="0"/>
                <wp:positionH relativeFrom="page">
                  <wp:posOffset>2801620</wp:posOffset>
                </wp:positionH>
                <wp:positionV relativeFrom="paragraph">
                  <wp:posOffset>274320</wp:posOffset>
                </wp:positionV>
                <wp:extent cx="173355" cy="0"/>
                <wp:effectExtent l="0" t="0" r="0" b="0"/>
                <wp:wrapNone/>
                <wp:docPr id="2" name="直线 2"/>
                <wp:cNvGraphicFramePr/>
                <a:graphic xmlns:a="http://schemas.openxmlformats.org/drawingml/2006/main">
                  <a:graphicData uri="http://schemas.microsoft.com/office/word/2010/wordprocessingShape">
                    <wps:wsp>
                      <wps:cNvSpPr/>
                      <wps:spPr>
                        <a:xfrm>
                          <a:off x="0" y="0"/>
                          <a:ext cx="173355" cy="0"/>
                        </a:xfrm>
                        <a:prstGeom prst="line">
                          <a:avLst/>
                        </a:prstGeom>
                        <a:ln w="6111"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220.6pt;margin-top:21.6pt;height:0pt;width:13.65pt;mso-position-horizontal-relative:page;z-index:-251655168;mso-width-relative:page;mso-height-relative:page;" filled="f" stroked="t" coordsize="21600,21600" o:gfxdata="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ISZv3VAAAA&#10;CQEAAA8AAAAAAAAAAQAgAAAAIgAAAGRycy9kb3ducmV2LnhtbFBLAQIUABQAAAAIAIdO4kCNsRBx&#10;5wEAANoDAAAOAAAAAAAAAAEAIAAAACQBAABkcnMvZTJvRG9jLnhtbFBLBQYAAAAABgAGAFkBAAB9&#10;BQAAAAA=&#10;">
                <v:fill on="f" focussize="0,0"/>
                <v:stroke weight="0.481181102362205pt" color="#000000" joinstyle="round"/>
                <v:imagedata o:title=""/>
                <o:lock v:ext="edit" aspectratio="f"/>
              </v:lin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2809240</wp:posOffset>
                </wp:positionH>
                <wp:positionV relativeFrom="paragraph">
                  <wp:posOffset>228600</wp:posOffset>
                </wp:positionV>
                <wp:extent cx="172085" cy="244475"/>
                <wp:effectExtent l="0" t="0" r="0" b="0"/>
                <wp:wrapNone/>
                <wp:docPr id="4" name="文本框 3"/>
                <wp:cNvGraphicFramePr/>
                <a:graphic xmlns:a="http://schemas.openxmlformats.org/drawingml/2006/main">
                  <a:graphicData uri="http://schemas.microsoft.com/office/word/2010/wordprocessingShape">
                    <wps:wsp>
                      <wps:cNvSpPr txBox="1"/>
                      <wps:spPr>
                        <a:xfrm>
                          <a:off x="0" y="0"/>
                          <a:ext cx="172085" cy="244475"/>
                        </a:xfrm>
                        <a:prstGeom prst="rect">
                          <a:avLst/>
                        </a:prstGeom>
                        <a:noFill/>
                        <a:ln>
                          <a:noFill/>
                        </a:ln>
                      </wps:spPr>
                      <wps:txbx>
                        <w:txbxContent>
                          <w:p>
                            <w:pPr>
                              <w:spacing w:before="4"/>
                              <w:ind w:left="0" w:right="0" w:firstLine="0"/>
                              <w:jc w:val="left"/>
                              <w:rPr>
                                <w:rFonts w:ascii="Symbol" w:hAnsi="Symbol"/>
                                <w:sz w:val="31"/>
                              </w:rPr>
                            </w:pPr>
                            <w:r>
                              <w:rPr>
                                <w:rFonts w:ascii="Symbol" w:hAnsi="Symbol"/>
                                <w:w w:val="90"/>
                                <w:sz w:val="31"/>
                              </w:rPr>
                              <w:t></w:t>
                            </w:r>
                            <w:r>
                              <w:rPr>
                                <w:rFonts w:ascii="Times New Roman" w:hAnsi="Times New Roman"/>
                                <w:w w:val="90"/>
                                <w:sz w:val="31"/>
                              </w:rPr>
                              <w:t xml:space="preserve"> </w:t>
                            </w:r>
                            <w:r>
                              <w:rPr>
                                <w:rFonts w:ascii="Symbol" w:hAnsi="Symbol"/>
                                <w:w w:val="90"/>
                                <w:sz w:val="31"/>
                              </w:rPr>
                              <w:t></w:t>
                            </w:r>
                          </w:p>
                        </w:txbxContent>
                      </wps:txbx>
                      <wps:bodyPr lIns="0" tIns="0" rIns="0" bIns="0" upright="1"/>
                    </wps:wsp>
                  </a:graphicData>
                </a:graphic>
              </wp:anchor>
            </w:drawing>
          </mc:Choice>
          <mc:Fallback>
            <w:pict>
              <v:shape id="文本框 3" o:spid="_x0000_s1026" o:spt="202" type="#_x0000_t202" style="position:absolute;left:0pt;margin-left:221.2pt;margin-top:18pt;height:19.25pt;width:13.55pt;mso-position-horizontal-relative:page;z-index:-251653120;mso-width-relative:page;mso-height-relative:page;" filled="f" stroked="f" coordsize="21600,21600" o:gfxdata="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o5de92QAAAAkBAAAPAAAAAAAAAAEAIAAAACIAAABkcnMvZG93bnJldi54bWxQSwEC&#10;FAAUAAAACACHTuJAGrPX1LoBAABxAwAADgAAAAAAAAABACAAAAAoAQAAZHJzL2Uyb0RvYy54bWxQ&#10;SwUGAAAAAAYABgBZAQAAVAUAAAAA&#10;">
                <v:fill on="f" focussize="0,0"/>
                <v:stroke on="f"/>
                <v:imagedata o:title=""/>
                <o:lock v:ext="edit" aspectratio="f"/>
                <v:textbox inset="0mm,0mm,0mm,0mm">
                  <w:txbxContent>
                    <w:p>
                      <w:pPr>
                        <w:spacing w:before="4"/>
                        <w:ind w:left="0" w:right="0" w:firstLine="0"/>
                        <w:jc w:val="left"/>
                        <w:rPr>
                          <w:rFonts w:ascii="Symbol" w:hAnsi="Symbol"/>
                          <w:sz w:val="31"/>
                        </w:rPr>
                      </w:pPr>
                      <w:r>
                        <w:rPr>
                          <w:rFonts w:ascii="Symbol" w:hAnsi="Symbol"/>
                          <w:w w:val="90"/>
                          <w:sz w:val="31"/>
                        </w:rPr>
                        <w:t></w:t>
                      </w:r>
                      <w:r>
                        <w:rPr>
                          <w:rFonts w:ascii="Times New Roman" w:hAnsi="Times New Roman"/>
                          <w:w w:val="90"/>
                          <w:sz w:val="31"/>
                        </w:rPr>
                        <w:t xml:space="preserve"> </w:t>
                      </w:r>
                      <w:r>
                        <w:rPr>
                          <w:rFonts w:ascii="Symbol" w:hAnsi="Symbol"/>
                          <w:w w:val="90"/>
                          <w:sz w:val="31"/>
                        </w:rPr>
                        <w:t></w:t>
                      </w:r>
                    </w:p>
                  </w:txbxContent>
                </v:textbox>
              </v:shape>
            </w:pict>
          </mc:Fallback>
        </mc:AlternateContent>
      </w:r>
      <w:r>
        <w:rPr>
          <w:rFonts w:ascii="Calibri" w:hAnsi="Calibri"/>
          <w:sz w:val="24"/>
        </w:rPr>
        <w:t>1.</w:t>
      </w:r>
      <w:r>
        <w:rPr>
          <w:rFonts w:ascii="Calibri" w:hAnsi="Calibri"/>
          <w:sz w:val="24"/>
        </w:rPr>
        <w:tab/>
      </w:r>
      <w:r>
        <w:rPr>
          <w:rFonts w:ascii="Times New Roman" w:hAnsi="Times New Roman"/>
          <w:spacing w:val="14"/>
          <w:sz w:val="23"/>
        </w:rPr>
        <w:t>1</w:t>
      </w:r>
      <w:r>
        <w:rPr>
          <w:rFonts w:ascii="Symbol" w:hAnsi="Symbol"/>
          <w:spacing w:val="14"/>
          <w:sz w:val="23"/>
        </w:rPr>
        <w:t></w:t>
      </w:r>
      <w:r>
        <w:rPr>
          <w:rFonts w:ascii="Symbol" w:hAnsi="Symbol"/>
          <w:spacing w:val="14"/>
          <w:sz w:val="31"/>
        </w:rPr>
        <w:t></w:t>
      </w:r>
      <w:r>
        <w:rPr>
          <w:rFonts w:ascii="Times New Roman" w:hAnsi="Times New Roman"/>
          <w:spacing w:val="14"/>
          <w:sz w:val="31"/>
        </w:rPr>
        <w:t xml:space="preserve"> </w:t>
      </w:r>
      <w:r>
        <w:rPr>
          <w:rFonts w:ascii="Symbol" w:hAnsi="Symbol"/>
          <w:sz w:val="31"/>
        </w:rPr>
        <w:t></w:t>
      </w:r>
      <w:r>
        <w:rPr>
          <w:rFonts w:ascii="Times New Roman" w:hAnsi="Times New Roman"/>
          <w:sz w:val="31"/>
        </w:rPr>
        <w:t xml:space="preserve"> </w:t>
      </w:r>
      <w:r>
        <w:rPr>
          <w:rFonts w:ascii="Symbol" w:hAnsi="Symbol"/>
          <w:sz w:val="23"/>
        </w:rPr>
        <w:t></w:t>
      </w:r>
      <w:r>
        <w:rPr>
          <w:rFonts w:ascii="Times New Roman" w:hAnsi="Times New Roman"/>
          <w:sz w:val="23"/>
        </w:rPr>
        <w:t xml:space="preserve"> 0.5 </w:t>
      </w:r>
      <w:r>
        <w:rPr>
          <w:rFonts w:ascii="Symbol" w:hAnsi="Symbol"/>
          <w:sz w:val="23"/>
        </w:rPr>
        <w:t></w:t>
      </w:r>
      <w:r>
        <w:rPr>
          <w:rFonts w:ascii="Times New Roman" w:hAnsi="Times New Roman"/>
          <w:sz w:val="23"/>
        </w:rPr>
        <w:t xml:space="preserve"> </w:t>
      </w:r>
      <w:r>
        <w:rPr>
          <w:rFonts w:ascii="Symbol" w:hAnsi="Symbol"/>
          <w:sz w:val="31"/>
        </w:rPr>
        <w:t></w:t>
      </w:r>
      <w:r>
        <w:rPr>
          <w:rFonts w:ascii="Times New Roman" w:hAnsi="Times New Roman"/>
          <w:sz w:val="31"/>
        </w:rPr>
        <w:t xml:space="preserve"> </w:t>
      </w:r>
      <w:r>
        <w:rPr>
          <w:rFonts w:ascii="Symbol" w:hAnsi="Symbol"/>
          <w:spacing w:val="5"/>
          <w:sz w:val="31"/>
        </w:rPr>
        <w:t></w:t>
      </w:r>
      <w:r>
        <w:rPr>
          <w:rFonts w:ascii="Times New Roman" w:hAnsi="Times New Roman"/>
          <w:spacing w:val="5"/>
          <w:sz w:val="23"/>
        </w:rPr>
        <w:t xml:space="preserve">:10 </w:t>
      </w:r>
      <w:r>
        <w:rPr>
          <w:rFonts w:ascii="Symbol" w:hAnsi="Symbol"/>
          <w:sz w:val="23"/>
        </w:rPr>
        <w:t></w:t>
      </w:r>
      <w:r>
        <w:rPr>
          <w:rFonts w:ascii="Times New Roman" w:hAnsi="Times New Roman"/>
          <w:sz w:val="23"/>
        </w:rPr>
        <w:t xml:space="preserve"> </w:t>
      </w:r>
      <w:r>
        <w:rPr>
          <w:rFonts w:ascii="Times New Roman" w:hAnsi="Times New Roman"/>
          <w:position w:val="15"/>
          <w:sz w:val="23"/>
        </w:rPr>
        <w:t xml:space="preserve">3 </w:t>
      </w:r>
      <w:r>
        <w:rPr>
          <w:rFonts w:ascii="Symbol" w:hAnsi="Symbol"/>
          <w:sz w:val="23"/>
        </w:rPr>
        <w:t></w:t>
      </w:r>
      <w:r>
        <w:rPr>
          <w:rFonts w:ascii="Times New Roman" w:hAnsi="Times New Roman"/>
          <w:sz w:val="23"/>
        </w:rPr>
        <w:t xml:space="preserve"> </w:t>
      </w:r>
      <w:r>
        <w:rPr>
          <w:rFonts w:ascii="Symbol" w:hAnsi="Symbol"/>
          <w:sz w:val="31"/>
        </w:rPr>
        <w:t></w:t>
      </w:r>
      <w:r>
        <w:rPr>
          <w:rFonts w:ascii="Times New Roman" w:hAnsi="Times New Roman"/>
          <w:spacing w:val="19"/>
          <w:sz w:val="31"/>
        </w:rPr>
        <w:t xml:space="preserve"> </w:t>
      </w:r>
      <w:r>
        <w:rPr>
          <w:rFonts w:ascii="Symbol" w:hAnsi="Symbol"/>
          <w:spacing w:val="-10"/>
          <w:sz w:val="31"/>
        </w:rPr>
        <w:t></w:t>
      </w:r>
      <w:r>
        <w:rPr>
          <w:rFonts w:ascii="Times New Roman" w:hAnsi="Times New Roman"/>
          <w:spacing w:val="-10"/>
          <w:sz w:val="23"/>
        </w:rPr>
        <w:t>%</w:t>
      </w:r>
    </w:p>
    <w:p>
      <w:pPr>
        <w:pStyle w:val="3"/>
        <w:spacing w:before="7"/>
        <w:rPr>
          <w:rFonts w:ascii="Times New Roman"/>
          <w:sz w:val="25"/>
        </w:rPr>
      </w:pPr>
    </w:p>
    <w:p>
      <w:pPr>
        <w:pStyle w:val="7"/>
        <w:numPr>
          <w:ilvl w:val="0"/>
          <w:numId w:val="1"/>
        </w:numPr>
        <w:tabs>
          <w:tab w:val="left" w:pos="646"/>
          <w:tab w:val="left" w:pos="3645"/>
          <w:tab w:val="left" w:pos="6046"/>
        </w:tabs>
        <w:spacing w:before="66" w:after="0" w:line="242" w:lineRule="auto"/>
        <w:ind w:left="645" w:right="257" w:hanging="425"/>
        <w:jc w:val="left"/>
        <w:rPr>
          <w:sz w:val="24"/>
        </w:rPr>
      </w:pPr>
      <w:r>
        <w:rPr>
          <w:sz w:val="24"/>
        </w:rPr>
        <w:t>学生体质健康调研最新最新数据表明，全国小学生近视眼发病率为</w:t>
      </w:r>
      <w:r>
        <w:rPr>
          <w:spacing w:val="-58"/>
          <w:sz w:val="24"/>
        </w:rPr>
        <w:t xml:space="preserve"> </w:t>
      </w:r>
      <w:r>
        <w:rPr>
          <w:spacing w:val="-3"/>
          <w:sz w:val="24"/>
        </w:rPr>
        <w:t xml:space="preserve">22.8%， </w:t>
      </w:r>
      <w:r>
        <w:rPr>
          <w:sz w:val="24"/>
        </w:rPr>
        <w:t>22.8%表示（</w:t>
      </w:r>
      <w:r>
        <w:rPr>
          <w:sz w:val="24"/>
        </w:rPr>
        <w:tab/>
      </w:r>
      <w:r>
        <w:rPr>
          <w:sz w:val="24"/>
        </w:rPr>
        <w:t>）占（</w:t>
      </w:r>
      <w:r>
        <w:rPr>
          <w:sz w:val="24"/>
        </w:rPr>
        <w:tab/>
      </w:r>
      <w:r>
        <w:rPr>
          <w:sz w:val="24"/>
        </w:rPr>
        <w:t>）的</w:t>
      </w:r>
      <w:r>
        <w:rPr>
          <w:spacing w:val="-60"/>
          <w:sz w:val="24"/>
        </w:rPr>
        <w:t xml:space="preserve"> </w:t>
      </w:r>
      <w:r>
        <w:rPr>
          <w:sz w:val="24"/>
        </w:rPr>
        <w:t>22.8%。</w:t>
      </w:r>
    </w:p>
    <w:p>
      <w:pPr>
        <w:pStyle w:val="7"/>
        <w:numPr>
          <w:ilvl w:val="0"/>
          <w:numId w:val="1"/>
        </w:numPr>
        <w:tabs>
          <w:tab w:val="left" w:pos="646"/>
          <w:tab w:val="left" w:pos="1245"/>
          <w:tab w:val="left" w:pos="4994"/>
          <w:tab w:val="left" w:pos="5806"/>
          <w:tab w:val="left" w:pos="7135"/>
        </w:tabs>
        <w:spacing w:before="3" w:after="0" w:line="242" w:lineRule="auto"/>
        <w:ind w:left="220" w:right="236" w:firstLine="0"/>
        <w:jc w:val="left"/>
        <w:rPr>
          <w:sz w:val="24"/>
        </w:rPr>
      </w:pPr>
      <w:r>
        <w:rPr>
          <w:sz w:val="24"/>
        </w:rPr>
        <w:t>一个圆的半径是</w:t>
      </w:r>
      <w:r>
        <w:rPr>
          <w:spacing w:val="-60"/>
          <w:sz w:val="24"/>
        </w:rPr>
        <w:t xml:space="preserve"> </w:t>
      </w:r>
      <w:r>
        <w:rPr>
          <w:sz w:val="24"/>
        </w:rPr>
        <w:t>3</w:t>
      </w:r>
      <w:r>
        <w:rPr>
          <w:spacing w:val="-60"/>
          <w:sz w:val="24"/>
        </w:rPr>
        <w:t xml:space="preserve"> </w:t>
      </w:r>
      <w:r>
        <w:rPr>
          <w:sz w:val="24"/>
        </w:rPr>
        <w:t>分米</w:t>
      </w:r>
      <w:r>
        <w:rPr>
          <w:spacing w:val="-46"/>
          <w:sz w:val="24"/>
        </w:rPr>
        <w:t>，</w:t>
      </w:r>
      <w:r>
        <w:rPr>
          <w:sz w:val="24"/>
        </w:rPr>
        <w:t>它的周长</w:t>
      </w:r>
      <w:r>
        <w:rPr>
          <w:spacing w:val="-46"/>
          <w:sz w:val="24"/>
        </w:rPr>
        <w:t>是</w:t>
      </w:r>
      <w:r>
        <w:rPr>
          <w:sz w:val="24"/>
        </w:rPr>
        <w:t>（</w:t>
      </w:r>
      <w:r>
        <w:rPr>
          <w:sz w:val="24"/>
        </w:rPr>
        <w:tab/>
      </w:r>
      <w:r>
        <w:rPr>
          <w:spacing w:val="-46"/>
          <w:sz w:val="24"/>
        </w:rPr>
        <w:t>）</w:t>
      </w:r>
      <w:r>
        <w:rPr>
          <w:spacing w:val="-3"/>
          <w:sz w:val="24"/>
        </w:rPr>
        <w:t>分</w:t>
      </w:r>
      <w:r>
        <w:rPr>
          <w:sz w:val="24"/>
        </w:rPr>
        <w:t>米</w:t>
      </w:r>
      <w:r>
        <w:rPr>
          <w:spacing w:val="-46"/>
          <w:sz w:val="24"/>
        </w:rPr>
        <w:t>，</w:t>
      </w:r>
      <w:r>
        <w:rPr>
          <w:sz w:val="24"/>
        </w:rPr>
        <w:t>面积</w:t>
      </w:r>
      <w:r>
        <w:rPr>
          <w:spacing w:val="-46"/>
          <w:sz w:val="24"/>
        </w:rPr>
        <w:t>是</w:t>
      </w:r>
      <w:r>
        <w:rPr>
          <w:sz w:val="24"/>
        </w:rPr>
        <w:t>（</w:t>
      </w:r>
      <w:r>
        <w:rPr>
          <w:sz w:val="24"/>
        </w:rPr>
        <w:tab/>
      </w:r>
      <w:r>
        <w:rPr>
          <w:spacing w:val="-46"/>
          <w:sz w:val="24"/>
        </w:rPr>
        <w:t>）</w:t>
      </w:r>
      <w:r>
        <w:rPr>
          <w:sz w:val="24"/>
        </w:rPr>
        <w:t>平</w:t>
      </w:r>
      <w:r>
        <w:rPr>
          <w:spacing w:val="-3"/>
          <w:sz w:val="24"/>
        </w:rPr>
        <w:t>方</w:t>
      </w:r>
      <w:r>
        <w:rPr>
          <w:sz w:val="24"/>
        </w:rPr>
        <w:t>分米</w:t>
      </w:r>
      <w:r>
        <w:rPr>
          <w:spacing w:val="-16"/>
          <w:sz w:val="24"/>
        </w:rPr>
        <w:t>。</w:t>
      </w:r>
      <w:r>
        <w:rPr>
          <w:sz w:val="24"/>
        </w:rPr>
        <w:t>4.</w:t>
      </w:r>
      <w:r>
        <w:rPr>
          <w:spacing w:val="64"/>
          <w:sz w:val="24"/>
        </w:rPr>
        <w:t xml:space="preserve"> </w:t>
      </w:r>
      <w:r>
        <w:rPr>
          <w:sz w:val="24"/>
        </w:rPr>
        <w:t>（</w:t>
      </w:r>
      <w:r>
        <w:rPr>
          <w:sz w:val="24"/>
        </w:rPr>
        <w:tab/>
      </w:r>
      <w:r>
        <w:rPr>
          <w:sz w:val="24"/>
        </w:rPr>
        <w:t>）平方米是</w:t>
      </w:r>
      <w:r>
        <w:rPr>
          <w:spacing w:val="-60"/>
          <w:sz w:val="24"/>
        </w:rPr>
        <w:t xml:space="preserve"> </w:t>
      </w:r>
      <w:r>
        <w:rPr>
          <w:sz w:val="24"/>
        </w:rPr>
        <w:t>15</w:t>
      </w:r>
      <w:r>
        <w:rPr>
          <w:spacing w:val="-60"/>
          <w:sz w:val="24"/>
        </w:rPr>
        <w:t xml:space="preserve"> </w:t>
      </w:r>
      <w:r>
        <w:rPr>
          <w:sz w:val="24"/>
        </w:rPr>
        <w:t>平方米的</w:t>
      </w:r>
      <w:r>
        <w:rPr>
          <w:spacing w:val="-60"/>
          <w:sz w:val="24"/>
        </w:rPr>
        <w:t xml:space="preserve"> </w:t>
      </w:r>
      <w:r>
        <w:rPr>
          <w:sz w:val="24"/>
        </w:rPr>
        <w:t>30%，90</w:t>
      </w:r>
      <w:r>
        <w:rPr>
          <w:spacing w:val="-60"/>
          <w:sz w:val="24"/>
        </w:rPr>
        <w:t xml:space="preserve"> </w:t>
      </w:r>
      <w:r>
        <w:rPr>
          <w:sz w:val="24"/>
        </w:rPr>
        <w:t>吨是（</w:t>
      </w:r>
      <w:r>
        <w:rPr>
          <w:sz w:val="24"/>
        </w:rPr>
        <w:tab/>
      </w:r>
      <w:r>
        <w:rPr>
          <w:sz w:val="24"/>
        </w:rPr>
        <w:t>）的</w:t>
      </w:r>
      <w:r>
        <w:rPr>
          <w:spacing w:val="-60"/>
          <w:sz w:val="24"/>
        </w:rPr>
        <w:t xml:space="preserve"> </w:t>
      </w:r>
      <w:r>
        <w:rPr>
          <w:sz w:val="24"/>
        </w:rPr>
        <w:t>45%。</w:t>
      </w:r>
    </w:p>
    <w:p>
      <w:pPr>
        <w:pStyle w:val="7"/>
        <w:numPr>
          <w:ilvl w:val="0"/>
          <w:numId w:val="2"/>
        </w:numPr>
        <w:tabs>
          <w:tab w:val="left" w:pos="646"/>
          <w:tab w:val="left" w:pos="5326"/>
        </w:tabs>
        <w:spacing w:before="3" w:after="0" w:line="240" w:lineRule="auto"/>
        <w:ind w:left="645" w:right="0" w:hanging="426"/>
        <w:jc w:val="left"/>
        <w:rPr>
          <w:sz w:val="24"/>
        </w:rPr>
      </w:pPr>
      <w:r>
        <w:rPr>
          <w:sz w:val="24"/>
        </w:rPr>
        <w:t>淘气投篮</w:t>
      </w:r>
      <w:r>
        <w:rPr>
          <w:spacing w:val="-60"/>
          <w:sz w:val="24"/>
        </w:rPr>
        <w:t xml:space="preserve"> </w:t>
      </w:r>
      <w:r>
        <w:rPr>
          <w:sz w:val="24"/>
        </w:rPr>
        <w:t>20</w:t>
      </w:r>
      <w:r>
        <w:rPr>
          <w:spacing w:val="-60"/>
          <w:sz w:val="24"/>
        </w:rPr>
        <w:t xml:space="preserve"> </w:t>
      </w:r>
      <w:r>
        <w:rPr>
          <w:sz w:val="24"/>
        </w:rPr>
        <w:t>次，投中</w:t>
      </w:r>
      <w:r>
        <w:rPr>
          <w:spacing w:val="-60"/>
          <w:sz w:val="24"/>
        </w:rPr>
        <w:t xml:space="preserve"> </w:t>
      </w:r>
      <w:r>
        <w:rPr>
          <w:sz w:val="24"/>
        </w:rPr>
        <w:t>17</w:t>
      </w:r>
      <w:r>
        <w:rPr>
          <w:spacing w:val="-60"/>
          <w:sz w:val="24"/>
        </w:rPr>
        <w:t xml:space="preserve"> </w:t>
      </w:r>
      <w:r>
        <w:rPr>
          <w:sz w:val="24"/>
        </w:rPr>
        <w:t>次，命中率是（</w:t>
      </w:r>
      <w:r>
        <w:rPr>
          <w:sz w:val="24"/>
        </w:rPr>
        <w:tab/>
      </w:r>
      <w:r>
        <w:rPr>
          <w:spacing w:val="-120"/>
          <w:sz w:val="24"/>
        </w:rPr>
        <w:t>）。</w:t>
      </w:r>
    </w:p>
    <w:p>
      <w:pPr>
        <w:pStyle w:val="7"/>
        <w:numPr>
          <w:ilvl w:val="0"/>
          <w:numId w:val="2"/>
        </w:numPr>
        <w:tabs>
          <w:tab w:val="left" w:pos="646"/>
          <w:tab w:val="left" w:pos="6703"/>
          <w:tab w:val="left" w:pos="8405"/>
        </w:tabs>
        <w:spacing w:before="5" w:after="0" w:line="242" w:lineRule="auto"/>
        <w:ind w:left="645" w:right="118" w:hanging="425"/>
        <w:jc w:val="left"/>
        <w:rPr>
          <w:sz w:val="24"/>
        </w:rPr>
      </w:pPr>
      <w:r>
        <w:rPr>
          <w:sz w:val="24"/>
        </w:rPr>
        <w:t>奇思跑</w:t>
      </w:r>
      <w:r>
        <w:rPr>
          <w:spacing w:val="-60"/>
          <w:sz w:val="24"/>
        </w:rPr>
        <w:t xml:space="preserve"> </w:t>
      </w:r>
      <w:r>
        <w:rPr>
          <w:sz w:val="24"/>
        </w:rPr>
        <w:t>60</w:t>
      </w:r>
      <w:r>
        <w:rPr>
          <w:spacing w:val="-58"/>
          <w:sz w:val="24"/>
        </w:rPr>
        <w:t xml:space="preserve"> </w:t>
      </w:r>
      <w:r>
        <w:rPr>
          <w:spacing w:val="2"/>
          <w:sz w:val="24"/>
        </w:rPr>
        <w:t>米</w:t>
      </w:r>
      <w:r>
        <w:rPr>
          <w:sz w:val="24"/>
        </w:rPr>
        <w:t>用</w:t>
      </w:r>
      <w:r>
        <w:rPr>
          <w:spacing w:val="-58"/>
          <w:sz w:val="24"/>
        </w:rPr>
        <w:t xml:space="preserve"> </w:t>
      </w:r>
      <w:r>
        <w:rPr>
          <w:spacing w:val="2"/>
          <w:sz w:val="24"/>
        </w:rPr>
        <w:t>1</w:t>
      </w:r>
      <w:r>
        <w:rPr>
          <w:sz w:val="24"/>
        </w:rPr>
        <w:t>2</w:t>
      </w:r>
      <w:r>
        <w:rPr>
          <w:spacing w:val="-57"/>
          <w:sz w:val="24"/>
        </w:rPr>
        <w:t xml:space="preserve"> </w:t>
      </w:r>
      <w:r>
        <w:rPr>
          <w:spacing w:val="2"/>
          <w:sz w:val="24"/>
        </w:rPr>
        <w:t>秒，路程与时间的最简整数比是</w:t>
      </w:r>
      <w:r>
        <w:rPr>
          <w:sz w:val="24"/>
        </w:rPr>
        <w:t>（</w:t>
      </w:r>
      <w:r>
        <w:rPr>
          <w:sz w:val="24"/>
        </w:rPr>
        <w:tab/>
      </w:r>
      <w:r>
        <w:rPr>
          <w:spacing w:val="-118"/>
          <w:sz w:val="24"/>
        </w:rPr>
        <w:t>）</w:t>
      </w:r>
      <w:r>
        <w:rPr>
          <w:spacing w:val="2"/>
          <w:sz w:val="24"/>
        </w:rPr>
        <w:t>，比值是</w:t>
      </w:r>
      <w:r>
        <w:rPr>
          <w:sz w:val="24"/>
        </w:rPr>
        <w:t>（</w:t>
      </w:r>
      <w:r>
        <w:rPr>
          <w:sz w:val="24"/>
        </w:rPr>
        <w:tab/>
      </w:r>
      <w:r>
        <w:rPr>
          <w:spacing w:val="-17"/>
          <w:sz w:val="24"/>
        </w:rPr>
        <w:t>）</w:t>
      </w:r>
      <w:r>
        <w:rPr>
          <w:sz w:val="24"/>
        </w:rPr>
        <w:t>米/秒。</w:t>
      </w:r>
    </w:p>
    <w:p>
      <w:pPr>
        <w:pStyle w:val="7"/>
        <w:numPr>
          <w:ilvl w:val="0"/>
          <w:numId w:val="2"/>
        </w:numPr>
        <w:tabs>
          <w:tab w:val="left" w:pos="646"/>
          <w:tab w:val="left" w:pos="7426"/>
        </w:tabs>
        <w:spacing w:before="2" w:after="0" w:line="240" w:lineRule="auto"/>
        <w:ind w:left="645" w:right="0" w:hanging="426"/>
        <w:jc w:val="left"/>
        <w:rPr>
          <w:sz w:val="24"/>
        </w:rPr>
      </w:pPr>
      <w:r>
        <w:rPr>
          <w:sz w:val="24"/>
        </w:rPr>
        <w:t>一杯盐水，盐与水的质量比是</w:t>
      </w:r>
      <w:r>
        <w:rPr>
          <w:spacing w:val="-60"/>
          <w:sz w:val="24"/>
        </w:rPr>
        <w:t xml:space="preserve"> </w:t>
      </w:r>
      <w:r>
        <w:rPr>
          <w:sz w:val="24"/>
        </w:rPr>
        <w:t>3 : 5，这杯盐水的含盐率是（</w:t>
      </w:r>
      <w:r>
        <w:rPr>
          <w:sz w:val="24"/>
        </w:rPr>
        <w:tab/>
      </w:r>
      <w:r>
        <w:rPr>
          <w:spacing w:val="-120"/>
          <w:sz w:val="24"/>
        </w:rPr>
        <w:t>）</w:t>
      </w:r>
      <w:r>
        <w:rPr>
          <w:sz w:val="24"/>
        </w:rPr>
        <w:t>。</w:t>
      </w:r>
    </w:p>
    <w:p>
      <w:pPr>
        <w:pStyle w:val="7"/>
        <w:numPr>
          <w:ilvl w:val="0"/>
          <w:numId w:val="2"/>
        </w:numPr>
        <w:tabs>
          <w:tab w:val="left" w:pos="646"/>
          <w:tab w:val="left" w:pos="1485"/>
          <w:tab w:val="left" w:pos="7106"/>
        </w:tabs>
        <w:spacing w:before="5" w:after="0" w:line="242" w:lineRule="auto"/>
        <w:ind w:left="645" w:right="234" w:hanging="425"/>
        <w:jc w:val="left"/>
        <w:rPr>
          <w:sz w:val="24"/>
        </w:rPr>
      </w:pPr>
      <w:r>
        <w:drawing>
          <wp:anchor distT="0" distB="0" distL="0" distR="0" simplePos="0" relativeHeight="251674624" behindDoc="0" locked="0" layoutInCell="1" allowOverlap="1">
            <wp:simplePos x="0" y="0"/>
            <wp:positionH relativeFrom="page">
              <wp:posOffset>5323840</wp:posOffset>
            </wp:positionH>
            <wp:positionV relativeFrom="paragraph">
              <wp:posOffset>967740</wp:posOffset>
            </wp:positionV>
            <wp:extent cx="1114425" cy="74295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9" cstate="print"/>
                    <a:stretch>
                      <a:fillRect/>
                    </a:stretch>
                  </pic:blipFill>
                  <pic:spPr>
                    <a:xfrm>
                      <a:off x="0" y="0"/>
                      <a:ext cx="1114425" cy="742950"/>
                    </a:xfrm>
                    <a:prstGeom prst="rect">
                      <a:avLst/>
                    </a:prstGeom>
                  </pic:spPr>
                </pic:pic>
              </a:graphicData>
            </a:graphic>
          </wp:anchor>
        </w:drawing>
      </w:r>
      <w:r>
        <w:rPr>
          <w:sz w:val="24"/>
        </w:rPr>
        <w:t>为减少雾霾天气对身体的伤害</w:t>
      </w:r>
      <w:r>
        <w:rPr>
          <w:spacing w:val="-39"/>
          <w:sz w:val="24"/>
        </w:rPr>
        <w:t>，</w:t>
      </w:r>
      <w:r>
        <w:rPr>
          <w:sz w:val="24"/>
        </w:rPr>
        <w:t>班主任王老师在某网站为班上学生每人购</w:t>
      </w:r>
      <w:r>
        <w:rPr>
          <w:spacing w:val="-13"/>
          <w:sz w:val="24"/>
        </w:rPr>
        <w:t>买</w:t>
      </w:r>
      <w:r>
        <w:rPr>
          <w:sz w:val="24"/>
        </w:rPr>
        <w:t>一个防霾口罩</w:t>
      </w:r>
      <w:r>
        <w:rPr>
          <w:spacing w:val="-12"/>
          <w:sz w:val="24"/>
        </w:rPr>
        <w:t>，</w:t>
      </w:r>
      <w:r>
        <w:rPr>
          <w:sz w:val="24"/>
        </w:rPr>
        <w:t>防霾口罩的单价是</w:t>
      </w:r>
      <w:r>
        <w:rPr>
          <w:spacing w:val="-60"/>
          <w:sz w:val="24"/>
        </w:rPr>
        <w:t xml:space="preserve"> </w:t>
      </w:r>
      <w:r>
        <w:rPr>
          <w:sz w:val="24"/>
        </w:rPr>
        <w:t>15</w:t>
      </w:r>
      <w:r>
        <w:rPr>
          <w:spacing w:val="-60"/>
          <w:sz w:val="24"/>
        </w:rPr>
        <w:t xml:space="preserve"> </w:t>
      </w:r>
      <w:r>
        <w:rPr>
          <w:sz w:val="24"/>
        </w:rPr>
        <w:t>元</w:t>
      </w:r>
      <w:r>
        <w:rPr>
          <w:spacing w:val="-12"/>
          <w:sz w:val="24"/>
        </w:rPr>
        <w:t>，</w:t>
      </w:r>
      <w:r>
        <w:rPr>
          <w:sz w:val="24"/>
        </w:rPr>
        <w:t>在结算时卖家说</w:t>
      </w:r>
      <w:r>
        <w:rPr>
          <w:spacing w:val="-132"/>
          <w:sz w:val="24"/>
        </w:rPr>
        <w:t>：</w:t>
      </w:r>
      <w:r>
        <w:rPr>
          <w:sz w:val="24"/>
        </w:rPr>
        <w:t>“如果您再多</w:t>
      </w:r>
      <w:r>
        <w:rPr>
          <w:spacing w:val="-17"/>
          <w:sz w:val="24"/>
        </w:rPr>
        <w:t>买</w:t>
      </w:r>
      <w:r>
        <w:rPr>
          <w:sz w:val="24"/>
        </w:rPr>
        <w:t>一个就可以打九折，价钱会比现在便宜</w:t>
      </w:r>
      <w:r>
        <w:rPr>
          <w:spacing w:val="-60"/>
          <w:sz w:val="24"/>
        </w:rPr>
        <w:t xml:space="preserve"> </w:t>
      </w:r>
      <w:r>
        <w:rPr>
          <w:sz w:val="24"/>
        </w:rPr>
        <w:t>45</w:t>
      </w:r>
      <w:r>
        <w:rPr>
          <w:spacing w:val="-60"/>
          <w:sz w:val="24"/>
        </w:rPr>
        <w:t xml:space="preserve"> </w:t>
      </w:r>
      <w:r>
        <w:rPr>
          <w:sz w:val="24"/>
        </w:rPr>
        <w:t>元</w:t>
      </w:r>
      <w:r>
        <w:rPr>
          <w:spacing w:val="-120"/>
          <w:sz w:val="24"/>
        </w:rPr>
        <w:t>”</w:t>
      </w:r>
      <w:r>
        <w:rPr>
          <w:sz w:val="24"/>
        </w:rPr>
        <w:t>，王老师说</w:t>
      </w:r>
      <w:r>
        <w:rPr>
          <w:spacing w:val="-120"/>
          <w:sz w:val="24"/>
        </w:rPr>
        <w:t>：</w:t>
      </w:r>
      <w:r>
        <w:rPr>
          <w:sz w:val="24"/>
        </w:rPr>
        <w:t>“那好吧，那就再给自己买一个</w:t>
      </w:r>
      <w:r>
        <w:rPr>
          <w:spacing w:val="-120"/>
          <w:sz w:val="24"/>
        </w:rPr>
        <w:t>。</w:t>
      </w:r>
      <w:r>
        <w:rPr>
          <w:spacing w:val="-10"/>
          <w:sz w:val="24"/>
        </w:rPr>
        <w:t>”</w:t>
      </w:r>
      <w:r>
        <w:rPr>
          <w:sz w:val="24"/>
        </w:rPr>
        <w:t>王老师买到的这些防霾面罩的单价</w:t>
      </w:r>
      <w:r>
        <w:rPr>
          <w:spacing w:val="-10"/>
          <w:sz w:val="24"/>
        </w:rPr>
        <w:t>是</w:t>
      </w:r>
      <w:r>
        <w:rPr>
          <w:sz w:val="24"/>
        </w:rPr>
        <w:t>（</w:t>
      </w:r>
      <w:r>
        <w:rPr>
          <w:sz w:val="24"/>
        </w:rPr>
        <w:tab/>
      </w:r>
      <w:r>
        <w:rPr>
          <w:spacing w:val="-10"/>
          <w:sz w:val="24"/>
        </w:rPr>
        <w:t>）</w:t>
      </w:r>
      <w:r>
        <w:rPr>
          <w:sz w:val="24"/>
        </w:rPr>
        <w:t>元</w:t>
      </w:r>
      <w:r>
        <w:rPr>
          <w:spacing w:val="-10"/>
          <w:sz w:val="24"/>
        </w:rPr>
        <w:t>。</w:t>
      </w:r>
      <w:r>
        <w:rPr>
          <w:sz w:val="24"/>
        </w:rPr>
        <w:t>这个</w:t>
      </w:r>
      <w:r>
        <w:rPr>
          <w:spacing w:val="-14"/>
          <w:sz w:val="24"/>
        </w:rPr>
        <w:t>班</w:t>
      </w:r>
      <w:r>
        <w:rPr>
          <w:sz w:val="24"/>
        </w:rPr>
        <w:t>有（</w:t>
      </w:r>
      <w:r>
        <w:rPr>
          <w:sz w:val="24"/>
        </w:rPr>
        <w:tab/>
      </w:r>
      <w:r>
        <w:rPr>
          <w:sz w:val="24"/>
        </w:rPr>
        <w:t>）名学生。</w:t>
      </w:r>
    </w:p>
    <w:p>
      <w:pPr>
        <w:pStyle w:val="7"/>
        <w:numPr>
          <w:ilvl w:val="0"/>
          <w:numId w:val="2"/>
        </w:numPr>
        <w:tabs>
          <w:tab w:val="left" w:pos="646"/>
        </w:tabs>
        <w:spacing w:before="7" w:after="0" w:line="242" w:lineRule="auto"/>
        <w:ind w:left="645" w:right="2137" w:hanging="425"/>
        <w:jc w:val="both"/>
        <w:rPr>
          <w:sz w:val="24"/>
        </w:rPr>
      </w:pPr>
      <w:r>
        <w:rPr>
          <w:spacing w:val="-4"/>
          <w:sz w:val="24"/>
        </w:rPr>
        <w:t>如右图所示：圆的面积与三角形面积相等，圆的直径就是</w:t>
      </w:r>
      <w:r>
        <w:rPr>
          <w:spacing w:val="-14"/>
          <w:sz w:val="24"/>
        </w:rPr>
        <w:t xml:space="preserve">三角形的高，三角形的底是 </w:t>
      </w:r>
      <w:r>
        <w:rPr>
          <w:sz w:val="24"/>
        </w:rPr>
        <w:t>15.7</w:t>
      </w:r>
      <w:r>
        <w:rPr>
          <w:spacing w:val="-28"/>
          <w:sz w:val="24"/>
        </w:rPr>
        <w:t xml:space="preserve"> 厘米，圆的周长是</w:t>
      </w:r>
      <w:r>
        <w:rPr>
          <w:sz w:val="24"/>
        </w:rPr>
        <w:t xml:space="preserve">（ </w:t>
      </w:r>
      <w:r>
        <w:rPr>
          <w:spacing w:val="-15"/>
          <w:sz w:val="24"/>
        </w:rPr>
        <w:t xml:space="preserve">） </w:t>
      </w:r>
      <w:r>
        <w:rPr>
          <w:sz w:val="24"/>
        </w:rPr>
        <w:t>厘米。</w:t>
      </w:r>
    </w:p>
    <w:p>
      <w:pPr>
        <w:pStyle w:val="7"/>
        <w:numPr>
          <w:ilvl w:val="0"/>
          <w:numId w:val="2"/>
        </w:numPr>
        <w:tabs>
          <w:tab w:val="left" w:pos="646"/>
        </w:tabs>
        <w:spacing w:before="5" w:after="0" w:line="240" w:lineRule="auto"/>
        <w:ind w:left="645" w:right="0" w:hanging="426"/>
        <w:jc w:val="both"/>
        <w:rPr>
          <w:sz w:val="24"/>
        </w:rPr>
      </w:pPr>
      <w:r>
        <w:rPr>
          <w:spacing w:val="-9"/>
          <w:sz w:val="24"/>
        </w:rPr>
        <w:t>笑笑读一本书，第一天读了全书的</w:t>
      </w:r>
      <w:r>
        <w:rPr>
          <w:sz w:val="24"/>
        </w:rPr>
        <w:t>20%</w:t>
      </w:r>
      <w:r>
        <w:rPr>
          <w:spacing w:val="-15"/>
          <w:sz w:val="24"/>
        </w:rPr>
        <w:t>，第二天读了</w:t>
      </w:r>
      <w:r>
        <w:rPr>
          <w:sz w:val="24"/>
        </w:rPr>
        <w:t>22</w:t>
      </w:r>
      <w:r>
        <w:rPr>
          <w:spacing w:val="-30"/>
          <w:sz w:val="24"/>
        </w:rPr>
        <w:t xml:space="preserve"> 页，</w:t>
      </w:r>
    </w:p>
    <w:p>
      <w:pPr>
        <w:spacing w:before="50" w:line="194" w:lineRule="auto"/>
        <w:ind w:left="220" w:right="237" w:firstLine="424"/>
        <w:jc w:val="both"/>
        <w:rPr>
          <w:rFonts w:hint="eastAsia" w:ascii="Microsoft JhengHei" w:eastAsia="Microsoft JhengHei"/>
          <w:b/>
          <w:sz w:val="24"/>
        </w:rPr>
      </w:pPr>
      <w:r>
        <w:rPr>
          <w:sz w:val="24"/>
        </w:rPr>
        <w:t>这时读的页数与剩下页数的比是 4 : 5，笑笑读的这本书一共有（ ）页。</w:t>
      </w:r>
      <w:r>
        <w:rPr>
          <w:rFonts w:hint="eastAsia" w:ascii="Microsoft JhengHei" w:eastAsia="Microsoft JhengHei"/>
          <w:b/>
          <w:sz w:val="24"/>
        </w:rPr>
        <w:t xml:space="preserve">二、选择题：本大题共 </w:t>
      </w:r>
      <w:r>
        <w:rPr>
          <w:rFonts w:ascii="Calibri" w:eastAsia="Calibri"/>
          <w:b/>
          <w:sz w:val="24"/>
        </w:rPr>
        <w:t xml:space="preserve">10 </w:t>
      </w:r>
      <w:r>
        <w:rPr>
          <w:rFonts w:hint="eastAsia" w:ascii="Microsoft JhengHei" w:eastAsia="Microsoft JhengHei"/>
          <w:b/>
          <w:sz w:val="24"/>
        </w:rPr>
        <w:t xml:space="preserve">题，每题 </w:t>
      </w:r>
      <w:r>
        <w:rPr>
          <w:rFonts w:ascii="Calibri" w:eastAsia="Calibri"/>
          <w:b/>
          <w:sz w:val="24"/>
        </w:rPr>
        <w:t xml:space="preserve">2 </w:t>
      </w:r>
      <w:r>
        <w:rPr>
          <w:rFonts w:hint="eastAsia" w:ascii="Microsoft JhengHei" w:eastAsia="Microsoft JhengHei"/>
          <w:b/>
          <w:sz w:val="24"/>
        </w:rPr>
        <w:t xml:space="preserve">分，共 </w:t>
      </w:r>
      <w:r>
        <w:rPr>
          <w:rFonts w:ascii="Calibri" w:eastAsia="Calibri"/>
          <w:b/>
          <w:sz w:val="24"/>
        </w:rPr>
        <w:t xml:space="preserve">20 </w:t>
      </w:r>
      <w:r>
        <w:rPr>
          <w:rFonts w:hint="eastAsia" w:ascii="Microsoft JhengHei" w:eastAsia="Microsoft JhengHei"/>
          <w:b/>
          <w:sz w:val="24"/>
        </w:rPr>
        <w:t>分，每题给出四个选项中只有</w:t>
      </w:r>
    </w:p>
    <w:p>
      <w:pPr>
        <w:pStyle w:val="2"/>
        <w:spacing w:line="309" w:lineRule="exact"/>
        <w:ind w:firstLine="0"/>
      </w:pPr>
      <w:r>
        <w:t>一个符合题目要求，请把正确选项的序号填在括号内。</w:t>
      </w:r>
    </w:p>
    <w:p>
      <w:pPr>
        <w:pStyle w:val="7"/>
        <w:numPr>
          <w:ilvl w:val="0"/>
          <w:numId w:val="2"/>
        </w:numPr>
        <w:tabs>
          <w:tab w:val="left" w:pos="646"/>
          <w:tab w:val="left" w:pos="4125"/>
        </w:tabs>
        <w:spacing w:before="0" w:after="0" w:line="282" w:lineRule="exact"/>
        <w:ind w:left="645" w:right="0" w:hanging="426"/>
        <w:jc w:val="left"/>
        <w:rPr>
          <w:rFonts w:ascii="Calibri" w:eastAsia="Calibri"/>
          <w:sz w:val="24"/>
        </w:rPr>
      </w:pPr>
      <w:r>
        <w:rPr>
          <w:sz w:val="24"/>
        </w:rPr>
        <w:t>下列图形中对称轴最多的是（</w:t>
      </w:r>
      <w:r>
        <w:rPr>
          <w:sz w:val="24"/>
        </w:rPr>
        <w:tab/>
      </w:r>
      <w:r>
        <w:rPr>
          <w:spacing w:val="-120"/>
          <w:sz w:val="24"/>
        </w:rPr>
        <w:t>）。</w:t>
      </w:r>
    </w:p>
    <w:p>
      <w:pPr>
        <w:pStyle w:val="7"/>
        <w:numPr>
          <w:ilvl w:val="1"/>
          <w:numId w:val="2"/>
        </w:numPr>
        <w:tabs>
          <w:tab w:val="left" w:pos="1060"/>
          <w:tab w:val="left" w:pos="1061"/>
          <w:tab w:val="left" w:pos="2320"/>
          <w:tab w:val="left" w:pos="2740"/>
          <w:tab w:val="left" w:pos="4000"/>
          <w:tab w:val="left" w:pos="6101"/>
        </w:tabs>
        <w:spacing w:before="4" w:after="0" w:line="240" w:lineRule="auto"/>
        <w:ind w:left="1060" w:right="0" w:hanging="421"/>
        <w:jc w:val="left"/>
        <w:rPr>
          <w:rFonts w:ascii="Calibri" w:eastAsia="Calibri"/>
          <w:sz w:val="24"/>
        </w:rPr>
      </w:pPr>
      <w:r>
        <w:rPr>
          <w:sz w:val="24"/>
        </w:rPr>
        <w:t>长方形</w:t>
      </w:r>
      <w:r>
        <w:rPr>
          <w:sz w:val="24"/>
        </w:rPr>
        <w:tab/>
      </w:r>
      <w:r>
        <w:rPr>
          <w:rFonts w:ascii="Times New Roman" w:eastAsia="Times New Roman"/>
          <w:sz w:val="24"/>
        </w:rPr>
        <w:t>B</w:t>
      </w:r>
      <w:r>
        <w:rPr>
          <w:rFonts w:ascii="Calibri" w:eastAsia="Calibri"/>
          <w:sz w:val="24"/>
        </w:rPr>
        <w:t>.</w:t>
      </w:r>
      <w:r>
        <w:rPr>
          <w:rFonts w:ascii="Calibri" w:eastAsia="Calibri"/>
          <w:sz w:val="24"/>
        </w:rPr>
        <w:tab/>
      </w:r>
      <w:r>
        <w:rPr>
          <w:sz w:val="24"/>
        </w:rPr>
        <w:t>正方形</w:t>
      </w:r>
      <w:r>
        <w:rPr>
          <w:sz w:val="24"/>
        </w:rPr>
        <w:tab/>
      </w:r>
      <w:r>
        <w:rPr>
          <w:rFonts w:ascii="Times New Roman" w:eastAsia="Times New Roman"/>
          <w:sz w:val="24"/>
        </w:rPr>
        <w:t>C</w:t>
      </w:r>
      <w:r>
        <w:rPr>
          <w:rFonts w:ascii="Calibri" w:eastAsia="Calibri"/>
          <w:sz w:val="24"/>
        </w:rPr>
        <w:t xml:space="preserve">.  </w:t>
      </w:r>
      <w:r>
        <w:rPr>
          <w:rFonts w:ascii="Calibri" w:eastAsia="Calibri"/>
          <w:spacing w:val="35"/>
          <w:sz w:val="24"/>
        </w:rPr>
        <w:t xml:space="preserve"> </w:t>
      </w:r>
      <w:r>
        <w:rPr>
          <w:sz w:val="24"/>
        </w:rPr>
        <w:t>等边三角形</w:t>
      </w:r>
      <w:r>
        <w:rPr>
          <w:sz w:val="24"/>
        </w:rPr>
        <w:tab/>
      </w:r>
      <w:r>
        <w:rPr>
          <w:rFonts w:ascii="Times New Roman" w:eastAsia="Times New Roman"/>
          <w:sz w:val="24"/>
        </w:rPr>
        <w:t>D</w:t>
      </w:r>
      <w:r>
        <w:rPr>
          <w:rFonts w:ascii="Calibri" w:eastAsia="Calibri"/>
          <w:sz w:val="24"/>
        </w:rPr>
        <w:t>.</w:t>
      </w:r>
      <w:r>
        <w:rPr>
          <w:rFonts w:ascii="Calibri" w:eastAsia="Calibri"/>
          <w:spacing w:val="23"/>
          <w:sz w:val="24"/>
        </w:rPr>
        <w:t xml:space="preserve"> </w:t>
      </w:r>
      <w:r>
        <w:rPr>
          <w:sz w:val="24"/>
        </w:rPr>
        <w:t>圆</w:t>
      </w:r>
    </w:p>
    <w:p>
      <w:pPr>
        <w:pStyle w:val="7"/>
        <w:numPr>
          <w:ilvl w:val="0"/>
          <w:numId w:val="2"/>
        </w:numPr>
        <w:tabs>
          <w:tab w:val="left" w:pos="646"/>
          <w:tab w:val="left" w:pos="4845"/>
        </w:tabs>
        <w:spacing w:before="5" w:after="0" w:line="240" w:lineRule="auto"/>
        <w:ind w:left="645" w:right="0" w:hanging="426"/>
        <w:jc w:val="left"/>
        <w:rPr>
          <w:rFonts w:ascii="Calibri" w:eastAsia="Calibri"/>
          <w:sz w:val="24"/>
        </w:rPr>
      </w:pPr>
      <w:r>
        <w:rPr>
          <w:sz w:val="24"/>
        </w:rPr>
        <w:t>同圆中，圆的周长与直径的比值是（</w:t>
      </w:r>
      <w:r>
        <w:rPr>
          <w:sz w:val="24"/>
        </w:rPr>
        <w:tab/>
      </w:r>
      <w:r>
        <w:rPr>
          <w:sz w:val="24"/>
        </w:rPr>
        <w:t>）</w:t>
      </w:r>
    </w:p>
    <w:p>
      <w:pPr>
        <w:pStyle w:val="3"/>
        <w:tabs>
          <w:tab w:val="left" w:pos="1060"/>
          <w:tab w:val="left" w:pos="2320"/>
          <w:tab w:val="left" w:pos="2740"/>
          <w:tab w:val="left" w:pos="3580"/>
          <w:tab w:val="left" w:pos="5681"/>
        </w:tabs>
        <w:spacing w:before="14"/>
        <w:ind w:left="640"/>
        <w:rPr>
          <w:rFonts w:ascii="Calibri" w:hAnsi="Calibri"/>
        </w:rPr>
      </w:pPr>
      <w:r>
        <w:rPr>
          <w:rFonts w:ascii="Calibri" w:hAnsi="Calibri"/>
        </w:rPr>
        <w:t>A.</w:t>
      </w:r>
      <w:r>
        <w:rPr>
          <w:rFonts w:ascii="Calibri" w:hAnsi="Calibri"/>
        </w:rPr>
        <w:tab/>
      </w:r>
      <w:r>
        <w:rPr>
          <w:rFonts w:ascii="Times New Roman" w:hAnsi="Times New Roman"/>
        </w:rPr>
        <w:t>π</w:t>
      </w:r>
      <w:r>
        <w:rPr>
          <w:rFonts w:ascii="Times New Roman" w:hAnsi="Times New Roman"/>
        </w:rPr>
        <w:tab/>
      </w:r>
      <w:r>
        <w:rPr>
          <w:rFonts w:ascii="Times New Roman" w:hAnsi="Times New Roman"/>
        </w:rPr>
        <w:t>B</w:t>
      </w:r>
      <w:r>
        <w:rPr>
          <w:rFonts w:ascii="Calibri" w:hAnsi="Calibri"/>
        </w:rPr>
        <w:t>.</w:t>
      </w:r>
      <w:r>
        <w:rPr>
          <w:rFonts w:ascii="Calibri" w:hAnsi="Calibri"/>
        </w:rPr>
        <w:tab/>
      </w:r>
      <w:r>
        <w:rPr>
          <w:rFonts w:ascii="Times New Roman" w:hAnsi="Times New Roman"/>
        </w:rPr>
        <w:t>π</w:t>
      </w:r>
      <w:r>
        <w:rPr>
          <w:rFonts w:ascii="Calibri" w:hAnsi="Calibri"/>
        </w:rPr>
        <w:t>: 1</w:t>
      </w:r>
      <w:r>
        <w:rPr>
          <w:rFonts w:ascii="Calibri" w:hAnsi="Calibri"/>
        </w:rPr>
        <w:tab/>
      </w:r>
      <w:r>
        <w:rPr>
          <w:rFonts w:ascii="Times New Roman" w:hAnsi="Times New Roman"/>
        </w:rPr>
        <w:t>C</w:t>
      </w:r>
      <w:r>
        <w:rPr>
          <w:rFonts w:ascii="Calibri" w:hAnsi="Calibri"/>
        </w:rPr>
        <w:t xml:space="preserve">.  </w:t>
      </w:r>
      <w:r>
        <w:rPr>
          <w:rFonts w:ascii="Calibri" w:hAnsi="Calibri"/>
          <w:spacing w:val="35"/>
        </w:rPr>
        <w:t xml:space="preserve"> </w:t>
      </w:r>
      <w:r>
        <w:rPr>
          <w:rFonts w:ascii="Calibri" w:hAnsi="Calibri"/>
        </w:rPr>
        <w:t>3.14</w:t>
      </w:r>
      <w:r>
        <w:rPr>
          <w:rFonts w:ascii="Calibri" w:hAnsi="Calibri"/>
        </w:rPr>
        <w:tab/>
      </w:r>
      <w:r>
        <w:rPr>
          <w:rFonts w:ascii="Times New Roman" w:hAnsi="Times New Roman"/>
        </w:rPr>
        <w:t>D</w:t>
      </w:r>
      <w:r>
        <w:rPr>
          <w:rFonts w:ascii="Calibri" w:hAnsi="Calibri"/>
        </w:rPr>
        <w:t>. 3.14 :</w:t>
      </w:r>
      <w:r>
        <w:rPr>
          <w:rFonts w:ascii="Calibri" w:hAnsi="Calibri"/>
          <w:spacing w:val="-32"/>
        </w:rPr>
        <w:t xml:space="preserve"> </w:t>
      </w:r>
      <w:r>
        <w:rPr>
          <w:rFonts w:ascii="Calibri" w:hAnsi="Calibri"/>
        </w:rPr>
        <w:t>1</w:t>
      </w:r>
    </w:p>
    <w:p>
      <w:pPr>
        <w:pStyle w:val="7"/>
        <w:numPr>
          <w:ilvl w:val="0"/>
          <w:numId w:val="2"/>
        </w:numPr>
        <w:tabs>
          <w:tab w:val="left" w:pos="646"/>
          <w:tab w:val="left" w:pos="1965"/>
        </w:tabs>
        <w:spacing w:before="10" w:after="0" w:line="242" w:lineRule="auto"/>
        <w:ind w:left="645" w:right="237" w:hanging="425"/>
        <w:jc w:val="left"/>
        <w:rPr>
          <w:rFonts w:ascii="Calibri" w:eastAsia="Calibri"/>
          <w:sz w:val="24"/>
        </w:rPr>
      </w:pPr>
      <w:r>
        <w:drawing>
          <wp:anchor distT="0" distB="0" distL="0" distR="0" simplePos="0" relativeHeight="251659264" behindDoc="0" locked="0" layoutInCell="1" allowOverlap="1">
            <wp:simplePos x="0" y="0"/>
            <wp:positionH relativeFrom="page">
              <wp:posOffset>2150745</wp:posOffset>
            </wp:positionH>
            <wp:positionV relativeFrom="paragraph">
              <wp:posOffset>466090</wp:posOffset>
            </wp:positionV>
            <wp:extent cx="3230245" cy="85026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0" cstate="print"/>
                    <a:stretch>
                      <a:fillRect/>
                    </a:stretch>
                  </pic:blipFill>
                  <pic:spPr>
                    <a:xfrm>
                      <a:off x="0" y="0"/>
                      <a:ext cx="3230277" cy="850106"/>
                    </a:xfrm>
                    <a:prstGeom prst="rect">
                      <a:avLst/>
                    </a:prstGeom>
                  </pic:spPr>
                </pic:pic>
              </a:graphicData>
            </a:graphic>
          </wp:anchor>
        </w:drawing>
      </w:r>
      <w:r>
        <w:rPr>
          <w:sz w:val="24"/>
        </w:rPr>
        <w:t>下面是由</w:t>
      </w:r>
      <w:r>
        <w:rPr>
          <w:spacing w:val="-60"/>
          <w:sz w:val="24"/>
        </w:rPr>
        <w:t xml:space="preserve"> </w:t>
      </w:r>
      <w:r>
        <w:rPr>
          <w:rFonts w:ascii="Calibri" w:eastAsia="Calibri"/>
          <w:sz w:val="24"/>
        </w:rPr>
        <w:t>5</w:t>
      </w:r>
      <w:r>
        <w:rPr>
          <w:rFonts w:ascii="Calibri" w:eastAsia="Calibri"/>
          <w:spacing w:val="6"/>
          <w:sz w:val="24"/>
        </w:rPr>
        <w:t xml:space="preserve"> </w:t>
      </w:r>
      <w:r>
        <w:rPr>
          <w:sz w:val="24"/>
        </w:rPr>
        <w:t>个相同的小正方体搭成的立体图形</w:t>
      </w:r>
      <w:r>
        <w:rPr>
          <w:spacing w:val="-41"/>
          <w:sz w:val="24"/>
        </w:rPr>
        <w:t>，</w:t>
      </w:r>
      <w:r>
        <w:rPr>
          <w:sz w:val="24"/>
        </w:rPr>
        <w:t>从左面看到这个立体图形</w:t>
      </w:r>
      <w:r>
        <w:rPr>
          <w:spacing w:val="-14"/>
          <w:sz w:val="24"/>
        </w:rPr>
        <w:t>的</w:t>
      </w:r>
      <w:r>
        <w:rPr>
          <w:sz w:val="24"/>
        </w:rPr>
        <w:t>形状是（</w:t>
      </w:r>
      <w:r>
        <w:rPr>
          <w:sz w:val="24"/>
        </w:rPr>
        <w:tab/>
      </w:r>
      <w:r>
        <w:rPr>
          <w:sz w:val="24"/>
        </w:rPr>
        <w:t>）</w:t>
      </w:r>
    </w:p>
    <w:p>
      <w:pPr>
        <w:spacing w:after="0" w:line="242" w:lineRule="auto"/>
        <w:jc w:val="left"/>
        <w:rPr>
          <w:rFonts w:ascii="Calibri" w:eastAsia="Calibri"/>
          <w:sz w:val="24"/>
        </w:rPr>
        <w:sectPr>
          <w:headerReference r:id="rId5" w:type="default"/>
          <w:footerReference r:id="rId6" w:type="default"/>
          <w:type w:val="continuous"/>
          <w:pgSz w:w="11910" w:h="16840"/>
          <w:pgMar w:top="1360" w:right="1560" w:bottom="1380" w:left="1580" w:header="1082" w:footer="1193" w:gutter="0"/>
          <w:pgNumType w:start="1"/>
          <w:cols w:space="720" w:num="1"/>
        </w:sectPr>
      </w:pPr>
    </w:p>
    <w:p>
      <w:pPr>
        <w:pStyle w:val="7"/>
        <w:numPr>
          <w:ilvl w:val="0"/>
          <w:numId w:val="2"/>
        </w:numPr>
        <w:tabs>
          <w:tab w:val="left" w:pos="646"/>
          <w:tab w:val="left" w:pos="4485"/>
        </w:tabs>
        <w:spacing w:before="64" w:after="0" w:line="244" w:lineRule="auto"/>
        <w:ind w:left="645" w:right="258" w:hanging="425"/>
        <w:jc w:val="left"/>
        <w:rPr>
          <w:sz w:val="24"/>
        </w:rPr>
      </w:pPr>
      <w:r>
        <w:rPr>
          <w:sz w:val="24"/>
        </w:rPr>
        <w:t>2018</w:t>
      </w:r>
      <w:r>
        <w:rPr>
          <w:spacing w:val="-60"/>
          <w:sz w:val="24"/>
        </w:rPr>
        <w:t xml:space="preserve"> </w:t>
      </w:r>
      <w:r>
        <w:rPr>
          <w:sz w:val="24"/>
        </w:rPr>
        <w:t>年</w:t>
      </w:r>
      <w:r>
        <w:rPr>
          <w:spacing w:val="-60"/>
          <w:sz w:val="24"/>
        </w:rPr>
        <w:t xml:space="preserve"> </w:t>
      </w:r>
      <w:r>
        <w:rPr>
          <w:sz w:val="24"/>
        </w:rPr>
        <w:t>12</w:t>
      </w:r>
      <w:r>
        <w:rPr>
          <w:spacing w:val="-60"/>
          <w:sz w:val="24"/>
        </w:rPr>
        <w:t xml:space="preserve"> </w:t>
      </w:r>
      <w:r>
        <w:rPr>
          <w:sz w:val="24"/>
        </w:rPr>
        <w:t>月</w:t>
      </w:r>
      <w:r>
        <w:rPr>
          <w:spacing w:val="-60"/>
          <w:sz w:val="24"/>
        </w:rPr>
        <w:t xml:space="preserve"> </w:t>
      </w:r>
      <w:r>
        <w:rPr>
          <w:sz w:val="24"/>
        </w:rPr>
        <w:t>6</w:t>
      </w:r>
      <w:r>
        <w:rPr>
          <w:spacing w:val="-60"/>
          <w:sz w:val="24"/>
        </w:rPr>
        <w:t xml:space="preserve"> </w:t>
      </w:r>
      <w:r>
        <w:rPr>
          <w:sz w:val="24"/>
        </w:rPr>
        <w:t>日，张阿姨在工商银行存入</w:t>
      </w:r>
      <w:r>
        <w:rPr>
          <w:spacing w:val="-59"/>
          <w:sz w:val="24"/>
        </w:rPr>
        <w:t xml:space="preserve"> </w:t>
      </w:r>
      <w:r>
        <w:rPr>
          <w:sz w:val="24"/>
        </w:rPr>
        <w:t>20000</w:t>
      </w:r>
      <w:r>
        <w:rPr>
          <w:spacing w:val="-60"/>
          <w:sz w:val="24"/>
        </w:rPr>
        <w:t xml:space="preserve"> </w:t>
      </w:r>
      <w:r>
        <w:rPr>
          <w:sz w:val="24"/>
        </w:rPr>
        <w:t>元人民币，定期三年。</w:t>
      </w:r>
      <w:r>
        <w:rPr>
          <w:spacing w:val="-17"/>
          <w:sz w:val="24"/>
        </w:rPr>
        <w:t>到</w:t>
      </w:r>
      <w:r>
        <w:rPr>
          <w:sz w:val="24"/>
        </w:rPr>
        <w:t>期时，银行给张阿姨的利息是（</w:t>
      </w:r>
      <w:r>
        <w:rPr>
          <w:sz w:val="24"/>
        </w:rPr>
        <w:tab/>
      </w:r>
      <w:r>
        <w:rPr>
          <w:sz w:val="24"/>
        </w:rPr>
        <w:t>）元。</w:t>
      </w:r>
    </w:p>
    <w:p>
      <w:pPr>
        <w:pStyle w:val="3"/>
        <w:spacing w:line="305" w:lineRule="exact"/>
        <w:ind w:left="3533"/>
      </w:pPr>
      <w:r>
        <w:t>整存整取利率表</w:t>
      </w:r>
    </w:p>
    <w:tbl>
      <w:tblPr>
        <w:tblStyle w:val="4"/>
        <w:tblW w:w="4119" w:type="dxa"/>
        <w:tblInd w:w="23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9"/>
        <w:gridCol w:w="21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009" w:type="dxa"/>
          </w:tcPr>
          <w:p>
            <w:pPr>
              <w:pStyle w:val="8"/>
              <w:spacing w:before="2" w:line="289" w:lineRule="exact"/>
              <w:ind w:right="755"/>
              <w:jc w:val="right"/>
              <w:rPr>
                <w:rFonts w:hint="eastAsia" w:ascii="宋体" w:eastAsia="宋体"/>
                <w:sz w:val="24"/>
              </w:rPr>
            </w:pPr>
            <w:r>
              <w:rPr>
                <w:rFonts w:hint="eastAsia" w:ascii="宋体" w:eastAsia="宋体"/>
                <w:sz w:val="24"/>
              </w:rPr>
              <w:t>时间</w:t>
            </w:r>
          </w:p>
        </w:tc>
        <w:tc>
          <w:tcPr>
            <w:tcW w:w="2110" w:type="dxa"/>
          </w:tcPr>
          <w:p>
            <w:pPr>
              <w:pStyle w:val="8"/>
              <w:spacing w:before="2" w:line="289" w:lineRule="exact"/>
              <w:ind w:left="373" w:right="367"/>
              <w:jc w:val="center"/>
              <w:rPr>
                <w:rFonts w:hint="eastAsia" w:ascii="宋体" w:eastAsia="宋体"/>
                <w:sz w:val="24"/>
              </w:rPr>
            </w:pPr>
            <w:r>
              <w:rPr>
                <w:rFonts w:hint="eastAsia" w:ascii="宋体" w:eastAsia="宋体"/>
                <w:sz w:val="24"/>
              </w:rPr>
              <w:t>年利率（%）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009" w:type="dxa"/>
          </w:tcPr>
          <w:p>
            <w:pPr>
              <w:pStyle w:val="8"/>
              <w:spacing w:before="2" w:line="289" w:lineRule="exact"/>
              <w:ind w:right="755"/>
              <w:jc w:val="right"/>
              <w:rPr>
                <w:rFonts w:hint="eastAsia" w:ascii="宋体" w:eastAsia="宋体"/>
                <w:sz w:val="24"/>
              </w:rPr>
            </w:pPr>
            <w:r>
              <w:rPr>
                <w:rFonts w:hint="eastAsia" w:ascii="宋体" w:eastAsia="宋体"/>
                <w:sz w:val="24"/>
              </w:rPr>
              <w:t>一年</w:t>
            </w:r>
          </w:p>
        </w:tc>
        <w:tc>
          <w:tcPr>
            <w:tcW w:w="2110" w:type="dxa"/>
          </w:tcPr>
          <w:p>
            <w:pPr>
              <w:pStyle w:val="8"/>
              <w:spacing w:before="2" w:line="289" w:lineRule="exact"/>
              <w:ind w:left="373" w:right="366"/>
              <w:jc w:val="center"/>
              <w:rPr>
                <w:rFonts w:ascii="宋体"/>
                <w:sz w:val="24"/>
              </w:rPr>
            </w:pPr>
            <w:r>
              <w:rPr>
                <w:rFonts w:ascii="宋体"/>
                <w:sz w:val="24"/>
              </w:rPr>
              <w:t>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009" w:type="dxa"/>
          </w:tcPr>
          <w:p>
            <w:pPr>
              <w:pStyle w:val="8"/>
              <w:spacing w:before="2" w:line="289" w:lineRule="exact"/>
              <w:ind w:right="755"/>
              <w:jc w:val="right"/>
              <w:rPr>
                <w:rFonts w:hint="eastAsia" w:ascii="宋体" w:eastAsia="宋体"/>
                <w:sz w:val="24"/>
              </w:rPr>
            </w:pPr>
            <w:r>
              <w:rPr>
                <w:rFonts w:hint="eastAsia" w:ascii="宋体" w:eastAsia="宋体"/>
                <w:sz w:val="24"/>
              </w:rPr>
              <w:t>二年</w:t>
            </w:r>
          </w:p>
        </w:tc>
        <w:tc>
          <w:tcPr>
            <w:tcW w:w="2110" w:type="dxa"/>
          </w:tcPr>
          <w:p>
            <w:pPr>
              <w:pStyle w:val="8"/>
              <w:spacing w:before="2" w:line="289" w:lineRule="exact"/>
              <w:ind w:left="373" w:right="366"/>
              <w:jc w:val="center"/>
              <w:rPr>
                <w:rFonts w:ascii="宋体"/>
                <w:sz w:val="24"/>
              </w:rPr>
            </w:pPr>
            <w:r>
              <w:rPr>
                <w:rFonts w:ascii="宋体"/>
                <w:sz w:val="24"/>
              </w:rPr>
              <w:t>2.25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2009" w:type="dxa"/>
          </w:tcPr>
          <w:p>
            <w:pPr>
              <w:pStyle w:val="8"/>
              <w:spacing w:before="4" w:line="289" w:lineRule="exact"/>
              <w:ind w:right="755"/>
              <w:jc w:val="right"/>
              <w:rPr>
                <w:rFonts w:hint="eastAsia" w:ascii="宋体" w:eastAsia="宋体"/>
                <w:sz w:val="24"/>
              </w:rPr>
            </w:pPr>
            <w:r>
              <w:rPr>
                <w:rFonts w:hint="eastAsia" w:ascii="宋体" w:eastAsia="宋体"/>
                <w:sz w:val="24"/>
              </w:rPr>
              <w:t>三年</w:t>
            </w:r>
          </w:p>
        </w:tc>
        <w:tc>
          <w:tcPr>
            <w:tcW w:w="2110" w:type="dxa"/>
          </w:tcPr>
          <w:p>
            <w:pPr>
              <w:pStyle w:val="8"/>
              <w:spacing w:before="4" w:line="289" w:lineRule="exact"/>
              <w:ind w:left="373" w:right="366"/>
              <w:jc w:val="center"/>
              <w:rPr>
                <w:rFonts w:ascii="宋体"/>
                <w:sz w:val="24"/>
              </w:rPr>
            </w:pPr>
            <w:r>
              <w:rPr>
                <w:rFonts w:ascii="宋体"/>
                <w:sz w:val="24"/>
              </w:rPr>
              <w:t>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009" w:type="dxa"/>
          </w:tcPr>
          <w:p>
            <w:pPr>
              <w:pStyle w:val="8"/>
              <w:spacing w:before="2" w:line="289" w:lineRule="exact"/>
              <w:ind w:right="755"/>
              <w:jc w:val="right"/>
              <w:rPr>
                <w:rFonts w:hint="eastAsia" w:ascii="宋体" w:eastAsia="宋体"/>
                <w:sz w:val="24"/>
              </w:rPr>
            </w:pPr>
            <w:r>
              <w:rPr>
                <w:rFonts w:hint="eastAsia" w:ascii="宋体" w:eastAsia="宋体"/>
                <w:sz w:val="24"/>
              </w:rPr>
              <w:t>五年</w:t>
            </w:r>
          </w:p>
        </w:tc>
        <w:tc>
          <w:tcPr>
            <w:tcW w:w="2110" w:type="dxa"/>
          </w:tcPr>
          <w:p>
            <w:pPr>
              <w:pStyle w:val="8"/>
              <w:spacing w:before="2" w:line="289" w:lineRule="exact"/>
              <w:ind w:left="373" w:right="366"/>
              <w:jc w:val="center"/>
              <w:rPr>
                <w:rFonts w:ascii="宋体"/>
                <w:sz w:val="24"/>
              </w:rPr>
            </w:pPr>
            <w:r>
              <w:rPr>
                <w:rFonts w:ascii="宋体"/>
                <w:sz w:val="24"/>
              </w:rPr>
              <w:t>2.75</w:t>
            </w:r>
          </w:p>
        </w:tc>
      </w:tr>
    </w:tbl>
    <w:p>
      <w:pPr>
        <w:pStyle w:val="3"/>
        <w:tabs>
          <w:tab w:val="left" w:pos="2320"/>
          <w:tab w:val="left" w:pos="4420"/>
          <w:tab w:val="left" w:pos="6521"/>
        </w:tabs>
        <w:spacing w:before="2"/>
        <w:ind w:left="640"/>
      </w:pPr>
      <w:r>
        <w:t>A.</w:t>
      </w:r>
      <w:r>
        <w:rPr>
          <w:spacing w:val="60"/>
        </w:rPr>
        <w:t xml:space="preserve"> </w:t>
      </w:r>
      <w:r>
        <w:t>550</w:t>
      </w:r>
      <w:r>
        <w:tab/>
      </w:r>
      <w:r>
        <w:rPr>
          <w:rFonts w:ascii="Times New Roman"/>
        </w:rPr>
        <w:t>B</w:t>
      </w:r>
      <w:r>
        <w:t>.</w:t>
      </w:r>
      <w:r>
        <w:rPr>
          <w:spacing w:val="20"/>
        </w:rPr>
        <w:t xml:space="preserve"> </w:t>
      </w:r>
      <w:r>
        <w:t>1050</w:t>
      </w:r>
      <w:r>
        <w:tab/>
      </w:r>
      <w:r>
        <w:rPr>
          <w:rFonts w:ascii="Times New Roman"/>
        </w:rPr>
        <w:t>C</w:t>
      </w:r>
      <w:r>
        <w:t>.</w:t>
      </w:r>
      <w:r>
        <w:rPr>
          <w:spacing w:val="19"/>
        </w:rPr>
        <w:t xml:space="preserve"> </w:t>
      </w:r>
      <w:r>
        <w:t>1650</w:t>
      </w:r>
      <w:r>
        <w:tab/>
      </w:r>
      <w:r>
        <w:rPr>
          <w:rFonts w:ascii="Times New Roman"/>
        </w:rPr>
        <w:t>D</w:t>
      </w:r>
      <w:r>
        <w:t>.</w:t>
      </w:r>
      <w:r>
        <w:rPr>
          <w:spacing w:val="6"/>
        </w:rPr>
        <w:t xml:space="preserve"> </w:t>
      </w:r>
      <w:r>
        <w:t>21650</w:t>
      </w:r>
    </w:p>
    <w:p>
      <w:pPr>
        <w:pStyle w:val="7"/>
        <w:numPr>
          <w:ilvl w:val="0"/>
          <w:numId w:val="2"/>
        </w:numPr>
        <w:tabs>
          <w:tab w:val="left" w:pos="646"/>
          <w:tab w:val="left" w:pos="7626"/>
        </w:tabs>
        <w:spacing w:before="5" w:after="0" w:line="240" w:lineRule="auto"/>
        <w:ind w:left="645" w:right="677" w:hanging="646"/>
        <w:jc w:val="right"/>
        <w:rPr>
          <w:sz w:val="24"/>
        </w:rPr>
      </w:pPr>
      <w:r>
        <w:rPr>
          <w:sz w:val="24"/>
        </w:rPr>
        <w:t>直观反应笑笑家</w:t>
      </w:r>
      <w:r>
        <w:rPr>
          <w:spacing w:val="-60"/>
          <w:sz w:val="24"/>
        </w:rPr>
        <w:t xml:space="preserve"> </w:t>
      </w:r>
      <w:r>
        <w:rPr>
          <w:sz w:val="24"/>
        </w:rPr>
        <w:t>2018</w:t>
      </w:r>
      <w:r>
        <w:rPr>
          <w:spacing w:val="-60"/>
          <w:sz w:val="24"/>
        </w:rPr>
        <w:t xml:space="preserve"> </w:t>
      </w:r>
      <w:r>
        <w:rPr>
          <w:sz w:val="24"/>
        </w:rPr>
        <w:t>年各项收入与总收入之间的关系，应绘制（</w:t>
      </w:r>
      <w:r>
        <w:rPr>
          <w:sz w:val="24"/>
        </w:rPr>
        <w:tab/>
      </w:r>
      <w:r>
        <w:rPr>
          <w:spacing w:val="-120"/>
          <w:sz w:val="24"/>
        </w:rPr>
        <w:t>）。</w:t>
      </w:r>
    </w:p>
    <w:p>
      <w:pPr>
        <w:pStyle w:val="3"/>
        <w:tabs>
          <w:tab w:val="left" w:pos="1679"/>
          <w:tab w:val="left" w:pos="3780"/>
          <w:tab w:val="left" w:pos="5880"/>
        </w:tabs>
        <w:spacing w:before="4"/>
        <w:ind w:right="750"/>
        <w:jc w:val="right"/>
      </w:pPr>
      <w:r>
        <w:rPr>
          <w:rFonts w:ascii="Times New Roman" w:eastAsia="Times New Roman"/>
        </w:rPr>
        <w:t>A</w:t>
      </w:r>
      <w:r>
        <w:t>.统计表</w:t>
      </w:r>
      <w:r>
        <w:tab/>
      </w:r>
      <w:r>
        <w:rPr>
          <w:rFonts w:ascii="Times New Roman" w:eastAsia="Times New Roman"/>
        </w:rPr>
        <w:t>B</w:t>
      </w:r>
      <w:r>
        <w:t>.条形统计图</w:t>
      </w:r>
      <w:r>
        <w:tab/>
      </w:r>
      <w:r>
        <w:rPr>
          <w:rFonts w:ascii="Times New Roman" w:eastAsia="Times New Roman"/>
        </w:rPr>
        <w:t>C</w:t>
      </w:r>
      <w:r>
        <w:t>.折线统计图</w:t>
      </w:r>
      <w:r>
        <w:tab/>
      </w:r>
      <w:r>
        <w:rPr>
          <w:rFonts w:ascii="Times New Roman" w:eastAsia="Times New Roman"/>
          <w:spacing w:val="-1"/>
        </w:rPr>
        <w:t>D</w:t>
      </w:r>
      <w:r>
        <w:rPr>
          <w:spacing w:val="-1"/>
        </w:rPr>
        <w:t>.</w:t>
      </w:r>
      <w:r>
        <w:t>扇形统计图</w:t>
      </w:r>
    </w:p>
    <w:p>
      <w:pPr>
        <w:spacing w:after="0"/>
        <w:jc w:val="right"/>
        <w:sectPr>
          <w:pgSz w:w="11910" w:h="16840"/>
          <w:pgMar w:top="1360" w:right="1560" w:bottom="1380" w:left="1580" w:header="1082" w:footer="1193" w:gutter="0"/>
          <w:cols w:space="720" w:num="1"/>
        </w:sectPr>
      </w:pPr>
    </w:p>
    <w:p>
      <w:pPr>
        <w:pStyle w:val="7"/>
        <w:numPr>
          <w:ilvl w:val="0"/>
          <w:numId w:val="2"/>
        </w:numPr>
        <w:tabs>
          <w:tab w:val="left" w:pos="646"/>
        </w:tabs>
        <w:spacing w:before="144" w:after="0" w:line="240" w:lineRule="auto"/>
        <w:ind w:left="645" w:right="0" w:hanging="426"/>
        <w:jc w:val="left"/>
        <w:rPr>
          <w:sz w:val="24"/>
        </w:rPr>
      </w:pPr>
      <w:r>
        <w:rPr>
          <w:spacing w:val="-4"/>
          <w:sz w:val="24"/>
        </w:rPr>
        <w:t>甲班人数的</w:t>
      </w:r>
    </w:p>
    <w:p>
      <w:pPr>
        <w:pStyle w:val="3"/>
        <w:tabs>
          <w:tab w:val="left" w:pos="6520"/>
        </w:tabs>
        <w:spacing w:before="10" w:line="390" w:lineRule="exact"/>
        <w:ind w:left="63"/>
      </w:pPr>
      <w:r>
        <w:br w:type="column"/>
      </w:r>
      <w:r>
        <w:rPr>
          <w:rFonts w:ascii="Times New Roman" w:eastAsia="Times New Roman"/>
          <w:position w:val="15"/>
        </w:rPr>
        <w:t>1</w:t>
      </w:r>
      <w:r>
        <w:rPr>
          <w:rFonts w:ascii="Times New Roman" w:eastAsia="Times New Roman"/>
          <w:spacing w:val="44"/>
          <w:position w:val="15"/>
        </w:rPr>
        <w:t xml:space="preserve"> </w:t>
      </w:r>
      <w:r>
        <w:t>调入乙班后</w:t>
      </w:r>
      <w:r>
        <w:rPr>
          <w:spacing w:val="-92"/>
        </w:rPr>
        <w:t>，</w:t>
      </w:r>
      <w:r>
        <w:t>两班人数相等</w:t>
      </w:r>
      <w:r>
        <w:rPr>
          <w:spacing w:val="-92"/>
        </w:rPr>
        <w:t>，</w:t>
      </w:r>
      <w:r>
        <w:t>原来</w:t>
      </w:r>
      <w:r>
        <w:rPr>
          <w:spacing w:val="-3"/>
        </w:rPr>
        <w:t>甲</w:t>
      </w:r>
      <w:r>
        <w:rPr>
          <w:spacing w:val="-92"/>
        </w:rPr>
        <w:t>、</w:t>
      </w:r>
      <w:r>
        <w:t>乙两班人数的比</w:t>
      </w:r>
      <w:r>
        <w:rPr>
          <w:spacing w:val="-92"/>
        </w:rPr>
        <w:t>是</w:t>
      </w:r>
      <w:r>
        <w:t>（</w:t>
      </w:r>
      <w:r>
        <w:tab/>
      </w:r>
      <w:r>
        <w:rPr>
          <w:spacing w:val="-120"/>
        </w:rPr>
        <w:t>）。</w:t>
      </w:r>
    </w:p>
    <w:p>
      <w:pPr>
        <w:pStyle w:val="3"/>
        <w:spacing w:line="225" w:lineRule="exact"/>
        <w:ind w:left="-9"/>
        <w:rPr>
          <w:rFonts w:ascii="Times New Roman"/>
        </w:rPr>
      </w:pPr>
      <w:r>
        <mc:AlternateContent>
          <mc:Choice Requires="wps">
            <w:drawing>
              <wp:anchor distT="0" distB="0" distL="114300" distR="114300" simplePos="0" relativeHeight="251664384" behindDoc="1" locked="0" layoutInCell="1" allowOverlap="1">
                <wp:simplePos x="0" y="0"/>
                <wp:positionH relativeFrom="page">
                  <wp:posOffset>2201545</wp:posOffset>
                </wp:positionH>
                <wp:positionV relativeFrom="paragraph">
                  <wp:posOffset>-45720</wp:posOffset>
                </wp:positionV>
                <wp:extent cx="155575" cy="0"/>
                <wp:effectExtent l="0" t="0" r="0" b="0"/>
                <wp:wrapNone/>
                <wp:docPr id="6" name="直线 4"/>
                <wp:cNvGraphicFramePr/>
                <a:graphic xmlns:a="http://schemas.openxmlformats.org/drawingml/2006/main">
                  <a:graphicData uri="http://schemas.microsoft.com/office/word/2010/wordprocessingShape">
                    <wps:wsp>
                      <wps:cNvSpPr/>
                      <wps:spPr>
                        <a:xfrm>
                          <a:off x="0" y="0"/>
                          <a:ext cx="155575" cy="0"/>
                        </a:xfrm>
                        <a:prstGeom prst="line">
                          <a:avLst/>
                        </a:prstGeom>
                        <a:ln w="6404"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73.35pt;margin-top:-3.6pt;height:0pt;width:12.25pt;mso-position-horizontal-relative:page;z-index:-251652096;mso-width-relative:page;mso-height-relative:page;" filled="f" stroked="t" coordsize="21600,21600" o:gfxdata="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lSX7zWAAAA&#10;CQEAAA8AAAAAAAAAAQAgAAAAIgAAAGRycy9kb3ducmV2LnhtbFBLAQIUABQAAAAIAIdO4kCXZ3h4&#10;5gEAANoDAAAOAAAAAAAAAAEAIAAAACUBAABkcnMvZTJvRG9jLnhtbFBLBQYAAAAABgAGAFkBAAB9&#10;BQAAAAA=&#10;">
                <v:fill on="f" focussize="0,0"/>
                <v:stroke weight="0.504251968503937pt" color="#000000" joinstyle="round"/>
                <v:imagedata o:title=""/>
                <o:lock v:ext="edit" aspectratio="f"/>
              </v:line>
            </w:pict>
          </mc:Fallback>
        </mc:AlternateContent>
      </w:r>
      <w:r>
        <w:rPr>
          <w:rFonts w:ascii="Times New Roman"/>
        </w:rPr>
        <w:t>10</w:t>
      </w:r>
    </w:p>
    <w:p>
      <w:pPr>
        <w:spacing w:after="0" w:line="225" w:lineRule="exact"/>
        <w:rPr>
          <w:rFonts w:ascii="Times New Roman"/>
        </w:rPr>
        <w:sectPr>
          <w:type w:val="continuous"/>
          <w:pgSz w:w="11910" w:h="16840"/>
          <w:pgMar w:top="1360" w:right="1560" w:bottom="1380" w:left="1580" w:header="720" w:footer="720" w:gutter="0"/>
          <w:cols w:equalWidth="0" w:num="2">
            <w:col w:w="1846" w:space="40"/>
            <w:col w:w="6884"/>
          </w:cols>
        </w:sectPr>
      </w:pPr>
    </w:p>
    <w:p>
      <w:pPr>
        <w:pStyle w:val="3"/>
        <w:tabs>
          <w:tab w:val="left" w:pos="2320"/>
          <w:tab w:val="left" w:pos="4420"/>
          <w:tab w:val="left" w:pos="6521"/>
        </w:tabs>
        <w:spacing w:before="4"/>
        <w:ind w:left="640"/>
      </w:pPr>
      <w:r>
        <w:rPr>
          <w:rFonts w:ascii="Times New Roman"/>
        </w:rPr>
        <w:t>A</w:t>
      </w:r>
      <w:r>
        <w:t>.</w:t>
      </w:r>
      <w:r>
        <w:rPr>
          <w:spacing w:val="6"/>
        </w:rPr>
        <w:t xml:space="preserve"> </w:t>
      </w:r>
      <w:r>
        <w:t>4:5</w:t>
      </w:r>
      <w:r>
        <w:tab/>
      </w:r>
      <w:r>
        <w:rPr>
          <w:rFonts w:ascii="Times New Roman"/>
        </w:rPr>
        <w:t>B</w:t>
      </w:r>
      <w:r>
        <w:t>.</w:t>
      </w:r>
      <w:r>
        <w:rPr>
          <w:spacing w:val="20"/>
        </w:rPr>
        <w:t xml:space="preserve"> </w:t>
      </w:r>
      <w:r>
        <w:t>5:4</w:t>
      </w:r>
      <w:r>
        <w:tab/>
      </w:r>
      <w:r>
        <w:rPr>
          <w:rFonts w:ascii="Times New Roman"/>
        </w:rPr>
        <w:t>C</w:t>
      </w:r>
      <w:r>
        <w:t>.</w:t>
      </w:r>
      <w:r>
        <w:rPr>
          <w:spacing w:val="19"/>
        </w:rPr>
        <w:t xml:space="preserve"> </w:t>
      </w:r>
      <w:r>
        <w:t>9:10</w:t>
      </w:r>
      <w:r>
        <w:tab/>
      </w:r>
      <w:r>
        <w:rPr>
          <w:rFonts w:ascii="Times New Roman"/>
        </w:rPr>
        <w:t>D</w:t>
      </w:r>
      <w:r>
        <w:t>.10:9</w:t>
      </w:r>
    </w:p>
    <w:p>
      <w:pPr>
        <w:pStyle w:val="7"/>
        <w:numPr>
          <w:ilvl w:val="0"/>
          <w:numId w:val="2"/>
        </w:numPr>
        <w:tabs>
          <w:tab w:val="left" w:pos="646"/>
          <w:tab w:val="left" w:pos="4125"/>
        </w:tabs>
        <w:spacing w:before="4" w:after="0" w:line="242" w:lineRule="auto"/>
        <w:ind w:left="645" w:right="234" w:hanging="425"/>
        <w:jc w:val="left"/>
        <w:rPr>
          <w:sz w:val="24"/>
        </w:rPr>
      </w:pPr>
      <w:r>
        <w:rPr>
          <w:sz w:val="24"/>
        </w:rPr>
        <w:t>一批零件</w:t>
      </w:r>
      <w:r>
        <w:rPr>
          <w:spacing w:val="-12"/>
          <w:sz w:val="24"/>
        </w:rPr>
        <w:t>，</w:t>
      </w:r>
      <w:r>
        <w:rPr>
          <w:sz w:val="24"/>
        </w:rPr>
        <w:t>师傅单独做</w:t>
      </w:r>
      <w:r>
        <w:rPr>
          <w:spacing w:val="-60"/>
          <w:sz w:val="24"/>
        </w:rPr>
        <w:t xml:space="preserve"> </w:t>
      </w:r>
      <w:r>
        <w:rPr>
          <w:sz w:val="24"/>
        </w:rPr>
        <w:t>4</w:t>
      </w:r>
      <w:r>
        <w:rPr>
          <w:spacing w:val="-60"/>
          <w:sz w:val="24"/>
        </w:rPr>
        <w:t xml:space="preserve"> </w:t>
      </w:r>
      <w:r>
        <w:rPr>
          <w:sz w:val="24"/>
        </w:rPr>
        <w:t>小时完成</w:t>
      </w:r>
      <w:r>
        <w:rPr>
          <w:spacing w:val="-12"/>
          <w:sz w:val="24"/>
        </w:rPr>
        <w:t>，</w:t>
      </w:r>
      <w:r>
        <w:rPr>
          <w:sz w:val="24"/>
        </w:rPr>
        <w:t>徒弟单独做</w:t>
      </w:r>
      <w:r>
        <w:rPr>
          <w:spacing w:val="-60"/>
          <w:sz w:val="24"/>
        </w:rPr>
        <w:t xml:space="preserve"> </w:t>
      </w:r>
      <w:r>
        <w:rPr>
          <w:sz w:val="24"/>
        </w:rPr>
        <w:t>5</w:t>
      </w:r>
      <w:r>
        <w:rPr>
          <w:spacing w:val="-60"/>
          <w:sz w:val="24"/>
        </w:rPr>
        <w:t xml:space="preserve"> </w:t>
      </w:r>
      <w:r>
        <w:rPr>
          <w:sz w:val="24"/>
        </w:rPr>
        <w:t>小时完成</w:t>
      </w:r>
      <w:r>
        <w:rPr>
          <w:spacing w:val="-12"/>
          <w:sz w:val="24"/>
        </w:rPr>
        <w:t>，</w:t>
      </w:r>
      <w:r>
        <w:rPr>
          <w:sz w:val="24"/>
        </w:rPr>
        <w:t>师傅每小时</w:t>
      </w:r>
      <w:r>
        <w:rPr>
          <w:spacing w:val="-16"/>
          <w:sz w:val="24"/>
        </w:rPr>
        <w:t>工</w:t>
      </w:r>
      <w:r>
        <w:rPr>
          <w:sz w:val="24"/>
        </w:rPr>
        <w:t>作量比徒弟每小时工作量多（</w:t>
      </w:r>
      <w:r>
        <w:rPr>
          <w:sz w:val="24"/>
        </w:rPr>
        <w:tab/>
      </w:r>
      <w:r>
        <w:rPr>
          <w:sz w:val="24"/>
        </w:rPr>
        <w:t>）%。</w:t>
      </w:r>
    </w:p>
    <w:p>
      <w:pPr>
        <w:pStyle w:val="3"/>
        <w:tabs>
          <w:tab w:val="left" w:pos="2320"/>
          <w:tab w:val="left" w:pos="4420"/>
          <w:tab w:val="left" w:pos="6521"/>
        </w:tabs>
        <w:spacing w:before="3"/>
        <w:ind w:left="640"/>
      </w:pPr>
      <w:r>
        <w:t>A.</w:t>
      </w:r>
      <w:r>
        <w:rPr>
          <w:spacing w:val="60"/>
        </w:rPr>
        <w:t xml:space="preserve"> </w:t>
      </w:r>
      <w:r>
        <w:t>5</w:t>
      </w:r>
      <w:r>
        <w:tab/>
      </w:r>
      <w:r>
        <w:rPr>
          <w:rFonts w:ascii="Times New Roman"/>
        </w:rPr>
        <w:t>B</w:t>
      </w:r>
      <w:r>
        <w:t>.</w:t>
      </w:r>
      <w:r>
        <w:rPr>
          <w:spacing w:val="20"/>
        </w:rPr>
        <w:t xml:space="preserve"> </w:t>
      </w:r>
      <w:r>
        <w:t>20</w:t>
      </w:r>
      <w:r>
        <w:tab/>
      </w:r>
      <w:r>
        <w:rPr>
          <w:rFonts w:ascii="Times New Roman"/>
        </w:rPr>
        <w:t>C</w:t>
      </w:r>
      <w:r>
        <w:t>.25</w:t>
      </w:r>
      <w:r>
        <w:tab/>
      </w:r>
      <w:r>
        <w:rPr>
          <w:rFonts w:ascii="Times New Roman"/>
        </w:rPr>
        <w:t>D</w:t>
      </w:r>
      <w:r>
        <w:t>.</w:t>
      </w:r>
      <w:r>
        <w:rPr>
          <w:spacing w:val="7"/>
        </w:rPr>
        <w:t xml:space="preserve"> </w:t>
      </w:r>
      <w:r>
        <w:t>45</w:t>
      </w:r>
    </w:p>
    <w:p>
      <w:pPr>
        <w:pStyle w:val="7"/>
        <w:numPr>
          <w:ilvl w:val="0"/>
          <w:numId w:val="2"/>
        </w:numPr>
        <w:tabs>
          <w:tab w:val="left" w:pos="646"/>
          <w:tab w:val="left" w:pos="2685"/>
        </w:tabs>
        <w:spacing w:before="5" w:after="0" w:line="242" w:lineRule="auto"/>
        <w:ind w:left="645" w:right="319" w:hanging="425"/>
        <w:jc w:val="left"/>
        <w:rPr>
          <w:sz w:val="24"/>
        </w:rPr>
      </w:pPr>
      <w:r>
        <w:rPr>
          <w:sz w:val="24"/>
        </w:rPr>
        <w:t>在正方形中，分别画了一个最大的半圆和四分之一圆（如下图所示</w:t>
      </w:r>
      <w:r>
        <w:rPr>
          <w:spacing w:val="-120"/>
          <w:sz w:val="24"/>
        </w:rPr>
        <w:t>）</w:t>
      </w:r>
      <w:r>
        <w:rPr>
          <w:sz w:val="24"/>
        </w:rPr>
        <w:t>。下</w:t>
      </w:r>
      <w:r>
        <w:rPr>
          <w:spacing w:val="-17"/>
          <w:sz w:val="24"/>
        </w:rPr>
        <w:t>面</w:t>
      </w:r>
      <w:r>
        <w:rPr>
          <w:sz w:val="24"/>
        </w:rPr>
        <w:t>说法正确的是（</w:t>
      </w:r>
      <w:r>
        <w:rPr>
          <w:sz w:val="24"/>
        </w:rPr>
        <w:tab/>
      </w:r>
      <w:r>
        <w:rPr>
          <w:spacing w:val="-120"/>
          <w:sz w:val="24"/>
        </w:rPr>
        <w:t>）。</w:t>
      </w:r>
    </w:p>
    <w:p>
      <w:pPr>
        <w:pStyle w:val="3"/>
        <w:spacing w:before="3"/>
        <w:ind w:left="640"/>
      </w:pPr>
      <w:r>
        <w:drawing>
          <wp:anchor distT="0" distB="0" distL="0" distR="0" simplePos="0" relativeHeight="251676672" behindDoc="0" locked="0" layoutInCell="1" allowOverlap="1">
            <wp:simplePos x="0" y="0"/>
            <wp:positionH relativeFrom="page">
              <wp:posOffset>5205095</wp:posOffset>
            </wp:positionH>
            <wp:positionV relativeFrom="paragraph">
              <wp:posOffset>50800</wp:posOffset>
            </wp:positionV>
            <wp:extent cx="733425" cy="73342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1" cstate="print"/>
                    <a:stretch>
                      <a:fillRect/>
                    </a:stretch>
                  </pic:blipFill>
                  <pic:spPr>
                    <a:xfrm>
                      <a:off x="0" y="0"/>
                      <a:ext cx="733425" cy="733425"/>
                    </a:xfrm>
                    <a:prstGeom prst="rect">
                      <a:avLst/>
                    </a:prstGeom>
                  </pic:spPr>
                </pic:pic>
              </a:graphicData>
            </a:graphic>
          </wp:anchor>
        </w:drawing>
      </w:r>
      <w:r>
        <w:t>① 阴影部分周长与半圆周长相等</w:t>
      </w:r>
    </w:p>
    <w:p>
      <w:pPr>
        <w:pStyle w:val="3"/>
        <w:spacing w:before="4"/>
        <w:ind w:left="640"/>
      </w:pPr>
      <w:r>
        <w:t>② 四分之一圆的面积是正方形面积的 78.5%</w:t>
      </w:r>
    </w:p>
    <w:p>
      <w:pPr>
        <w:pStyle w:val="3"/>
        <w:spacing w:before="5"/>
        <w:ind w:left="640"/>
      </w:pPr>
      <w:r>
        <w:t>③ 阴影部分面积与半圆面积相等</w:t>
      </w:r>
    </w:p>
    <w:p>
      <w:pPr>
        <w:spacing w:before="76"/>
        <w:ind w:left="640" w:right="0" w:firstLine="0"/>
        <w:jc w:val="left"/>
        <w:rPr>
          <w:rFonts w:ascii="Symbol" w:hAnsi="Symbol"/>
          <w:sz w:val="31"/>
        </w:rPr>
      </w:pPr>
      <w:r>
        <w:rPr>
          <w:sz w:val="24"/>
        </w:rPr>
        <w:t>④ 阴影面积与空白面积的比是</w:t>
      </w:r>
      <w:r>
        <w:rPr>
          <w:rFonts w:ascii="Symbol" w:hAnsi="Symbol"/>
          <w:i/>
          <w:sz w:val="25"/>
        </w:rPr>
        <w:t></w:t>
      </w:r>
      <w:r>
        <w:rPr>
          <w:rFonts w:ascii="Times New Roman" w:hAnsi="Times New Roman"/>
          <w:i/>
          <w:sz w:val="25"/>
        </w:rPr>
        <w:t xml:space="preserve"> </w:t>
      </w:r>
      <w:r>
        <w:rPr>
          <w:rFonts w:ascii="Times New Roman" w:hAnsi="Times New Roman"/>
          <w:sz w:val="24"/>
        </w:rPr>
        <w:t xml:space="preserve">: </w:t>
      </w:r>
      <w:r>
        <w:rPr>
          <w:rFonts w:ascii="Symbol" w:hAnsi="Symbol"/>
          <w:sz w:val="31"/>
        </w:rPr>
        <w:t></w:t>
      </w:r>
      <w:r>
        <w:rPr>
          <w:rFonts w:ascii="Times New Roman" w:hAnsi="Times New Roman"/>
          <w:sz w:val="24"/>
        </w:rPr>
        <w:t xml:space="preserve">8 </w:t>
      </w:r>
      <w:r>
        <w:rPr>
          <w:rFonts w:ascii="Symbol" w:hAnsi="Symbol"/>
          <w:sz w:val="24"/>
        </w:rPr>
        <w:t></w:t>
      </w:r>
      <w:r>
        <w:rPr>
          <w:rFonts w:ascii="Symbol" w:hAnsi="Symbol"/>
          <w:i/>
          <w:sz w:val="25"/>
        </w:rPr>
        <w:t></w:t>
      </w:r>
      <w:r>
        <w:rPr>
          <w:rFonts w:ascii="Times New Roman" w:hAnsi="Times New Roman"/>
          <w:i/>
          <w:sz w:val="25"/>
        </w:rPr>
        <w:t xml:space="preserve"> </w:t>
      </w:r>
      <w:r>
        <w:rPr>
          <w:rFonts w:ascii="Symbol" w:hAnsi="Symbol"/>
          <w:sz w:val="31"/>
        </w:rPr>
        <w:t></w:t>
      </w:r>
    </w:p>
    <w:p>
      <w:pPr>
        <w:pStyle w:val="3"/>
        <w:tabs>
          <w:tab w:val="left" w:pos="4420"/>
        </w:tabs>
        <w:spacing w:before="172"/>
        <w:ind w:left="640"/>
        <w:jc w:val="both"/>
      </w:pPr>
      <w:r>
        <w:rPr>
          <w:rFonts w:ascii="Times New Roman" w:hAnsi="Times New Roman"/>
        </w:rPr>
        <w:t>A</w:t>
      </w:r>
      <w:r>
        <w:rPr>
          <w:rFonts w:ascii="Calibri" w:hAnsi="Calibri"/>
        </w:rPr>
        <w:t>.</w:t>
      </w:r>
      <w:r>
        <w:t xml:space="preserve">②         </w:t>
      </w:r>
      <w:r>
        <w:rPr>
          <w:spacing w:val="2"/>
        </w:rPr>
        <w:t xml:space="preserve"> </w:t>
      </w:r>
      <w:r>
        <w:rPr>
          <w:rFonts w:ascii="Times New Roman" w:hAnsi="Times New Roman"/>
        </w:rPr>
        <w:t>B</w:t>
      </w:r>
      <w:r>
        <w:rPr>
          <w:rFonts w:ascii="Calibri" w:hAnsi="Calibri"/>
        </w:rPr>
        <w:t>.</w:t>
      </w:r>
      <w:r>
        <w:t>②③</w:t>
      </w:r>
      <w:r>
        <w:tab/>
      </w:r>
      <w:r>
        <w:rPr>
          <w:rFonts w:ascii="Times New Roman" w:hAnsi="Times New Roman"/>
        </w:rPr>
        <w:t>C</w:t>
      </w:r>
      <w:r>
        <w:rPr>
          <w:rFonts w:ascii="Calibri" w:hAnsi="Calibri"/>
        </w:rPr>
        <w:t>.</w:t>
      </w:r>
      <w:r>
        <w:t>②③④</w:t>
      </w:r>
      <w:r>
        <w:rPr>
          <w:spacing w:val="78"/>
        </w:rPr>
        <w:t xml:space="preserve"> </w:t>
      </w:r>
      <w:r>
        <w:rPr>
          <w:rFonts w:ascii="Times New Roman" w:hAnsi="Times New Roman"/>
        </w:rPr>
        <w:t>D</w:t>
      </w:r>
      <w:r>
        <w:rPr>
          <w:rFonts w:ascii="Calibri" w:hAnsi="Calibri"/>
        </w:rPr>
        <w:t>.</w:t>
      </w:r>
      <w:r>
        <w:t>①②③④</w:t>
      </w:r>
    </w:p>
    <w:p>
      <w:pPr>
        <w:pStyle w:val="7"/>
        <w:numPr>
          <w:ilvl w:val="0"/>
          <w:numId w:val="2"/>
        </w:numPr>
        <w:tabs>
          <w:tab w:val="left" w:pos="646"/>
        </w:tabs>
        <w:spacing w:before="5" w:after="0" w:line="242" w:lineRule="auto"/>
        <w:ind w:left="645" w:right="236" w:hanging="425"/>
        <w:jc w:val="both"/>
        <w:rPr>
          <w:rFonts w:ascii="Calibri" w:eastAsia="Calibri"/>
          <w:sz w:val="24"/>
        </w:rPr>
      </w:pPr>
      <w:r>
        <w:rPr>
          <w:spacing w:val="-7"/>
          <w:sz w:val="24"/>
        </w:rPr>
        <w:t xml:space="preserve">某种商品的进价为 </w:t>
      </w:r>
      <w:r>
        <w:rPr>
          <w:rFonts w:ascii="Calibri" w:eastAsia="Calibri"/>
          <w:sz w:val="24"/>
        </w:rPr>
        <w:t>800</w:t>
      </w:r>
      <w:r>
        <w:rPr>
          <w:rFonts w:ascii="Calibri" w:eastAsia="Calibri"/>
          <w:spacing w:val="4"/>
          <w:sz w:val="24"/>
        </w:rPr>
        <w:t xml:space="preserve"> </w:t>
      </w:r>
      <w:r>
        <w:rPr>
          <w:spacing w:val="-8"/>
          <w:sz w:val="24"/>
        </w:rPr>
        <w:t xml:space="preserve">元，出售标价为 </w:t>
      </w:r>
      <w:r>
        <w:rPr>
          <w:rFonts w:ascii="Calibri" w:eastAsia="Calibri"/>
          <w:sz w:val="24"/>
        </w:rPr>
        <w:t>1200</w:t>
      </w:r>
      <w:r>
        <w:rPr>
          <w:rFonts w:ascii="Calibri" w:eastAsia="Calibri"/>
          <w:spacing w:val="4"/>
          <w:sz w:val="24"/>
        </w:rPr>
        <w:t xml:space="preserve"> </w:t>
      </w:r>
      <w:r>
        <w:rPr>
          <w:sz w:val="24"/>
        </w:rPr>
        <w:t>元。后来由于该商品积压，商</w:t>
      </w:r>
      <w:r>
        <w:rPr>
          <w:spacing w:val="-7"/>
          <w:sz w:val="24"/>
        </w:rPr>
        <w:t xml:space="preserve">店准备打折销售，但要保证利润率率不低于 </w:t>
      </w:r>
      <w:r>
        <w:rPr>
          <w:rFonts w:ascii="Calibri" w:eastAsia="Calibri"/>
          <w:spacing w:val="-12"/>
          <w:sz w:val="24"/>
        </w:rPr>
        <w:t>6%</w:t>
      </w:r>
      <w:r>
        <w:rPr>
          <w:spacing w:val="-9"/>
          <w:sz w:val="24"/>
        </w:rPr>
        <w:t>，则最多打</w:t>
      </w:r>
      <w:r>
        <w:rPr>
          <w:sz w:val="24"/>
        </w:rPr>
        <w:t>（</w:t>
      </w:r>
      <w:r>
        <w:rPr>
          <w:spacing w:val="5"/>
          <w:sz w:val="24"/>
        </w:rPr>
        <w:t xml:space="preserve"> </w:t>
      </w:r>
      <w:r>
        <w:rPr>
          <w:spacing w:val="-32"/>
          <w:sz w:val="24"/>
        </w:rPr>
        <w:t>）</w:t>
      </w:r>
      <w:r>
        <w:rPr>
          <w:spacing w:val="-76"/>
          <w:sz w:val="24"/>
        </w:rPr>
        <w:t>折。</w:t>
      </w:r>
      <w:r>
        <w:rPr>
          <w:sz w:val="24"/>
        </w:rPr>
        <w:t>（</w:t>
      </w:r>
      <w:r>
        <w:rPr>
          <w:spacing w:val="-6"/>
          <w:sz w:val="24"/>
        </w:rPr>
        <w:t xml:space="preserve">注： </w:t>
      </w:r>
      <w:r>
        <w:rPr>
          <w:spacing w:val="-8"/>
          <w:sz w:val="24"/>
        </w:rPr>
        <w:t>利润率表示利润湿进价的百分之几。</w:t>
      </w:r>
      <w:r>
        <w:rPr>
          <w:sz w:val="24"/>
        </w:rPr>
        <w:t>）</w:t>
      </w:r>
    </w:p>
    <w:p>
      <w:pPr>
        <w:pStyle w:val="3"/>
        <w:tabs>
          <w:tab w:val="left" w:pos="2320"/>
          <w:tab w:val="left" w:pos="4420"/>
          <w:tab w:val="left" w:pos="6521"/>
        </w:tabs>
        <w:spacing w:before="4"/>
        <w:ind w:left="789"/>
      </w:pPr>
      <w:r>
        <w:rPr>
          <w:rFonts w:ascii="Calibri" w:eastAsia="Calibri"/>
        </w:rPr>
        <w:t>A.</w:t>
      </w:r>
      <w:r>
        <w:rPr>
          <w:rFonts w:ascii="Calibri" w:eastAsia="Calibri"/>
          <w:spacing w:val="17"/>
        </w:rPr>
        <w:t xml:space="preserve"> </w:t>
      </w:r>
      <w:r>
        <w:t>六</w:t>
      </w:r>
      <w:r>
        <w:tab/>
      </w:r>
      <w:r>
        <w:rPr>
          <w:rFonts w:ascii="Times New Roman" w:eastAsia="Times New Roman"/>
        </w:rPr>
        <w:t>B</w:t>
      </w:r>
      <w:r>
        <w:rPr>
          <w:rFonts w:ascii="Calibri" w:eastAsia="Calibri"/>
        </w:rPr>
        <w:t>.</w:t>
      </w:r>
      <w:r>
        <w:t>七</w:t>
      </w:r>
      <w:r>
        <w:tab/>
      </w:r>
      <w:r>
        <w:rPr>
          <w:rFonts w:ascii="Times New Roman" w:eastAsia="Times New Roman"/>
        </w:rPr>
        <w:t>C</w:t>
      </w:r>
      <w:r>
        <w:rPr>
          <w:rFonts w:ascii="Calibri" w:eastAsia="Calibri"/>
        </w:rPr>
        <w:t>.</w:t>
      </w:r>
      <w:r>
        <w:t>八</w:t>
      </w:r>
      <w:r>
        <w:tab/>
      </w:r>
      <w:r>
        <w:rPr>
          <w:rFonts w:ascii="Times New Roman" w:eastAsia="Times New Roman"/>
        </w:rPr>
        <w:t>D</w:t>
      </w:r>
      <w:r>
        <w:rPr>
          <w:rFonts w:ascii="Calibri" w:eastAsia="Calibri"/>
        </w:rPr>
        <w:t>.</w:t>
      </w:r>
      <w:r>
        <w:t>九</w:t>
      </w:r>
    </w:p>
    <w:p>
      <w:pPr>
        <w:pStyle w:val="7"/>
        <w:numPr>
          <w:ilvl w:val="0"/>
          <w:numId w:val="2"/>
        </w:numPr>
        <w:tabs>
          <w:tab w:val="left" w:pos="646"/>
          <w:tab w:val="left" w:pos="4420"/>
        </w:tabs>
        <w:spacing w:before="5" w:after="0" w:line="242" w:lineRule="auto"/>
        <w:ind w:left="645" w:right="2416" w:hanging="425"/>
        <w:jc w:val="left"/>
        <w:rPr>
          <w:rFonts w:ascii="Calibri" w:hAnsi="Calibri" w:eastAsia="Calibri"/>
          <w:sz w:val="24"/>
        </w:rPr>
      </w:pPr>
      <w:r>
        <w:drawing>
          <wp:anchor distT="0" distB="0" distL="0" distR="0" simplePos="0" relativeHeight="251677696" behindDoc="0" locked="0" layoutInCell="1" allowOverlap="1">
            <wp:simplePos x="0" y="0"/>
            <wp:positionH relativeFrom="page">
              <wp:posOffset>5147945</wp:posOffset>
            </wp:positionH>
            <wp:positionV relativeFrom="paragraph">
              <wp:posOffset>39370</wp:posOffset>
            </wp:positionV>
            <wp:extent cx="1351915" cy="85026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2" cstate="print"/>
                    <a:stretch>
                      <a:fillRect/>
                    </a:stretch>
                  </pic:blipFill>
                  <pic:spPr>
                    <a:xfrm>
                      <a:off x="0" y="0"/>
                      <a:ext cx="1351914" cy="850265"/>
                    </a:xfrm>
                    <a:prstGeom prst="rect">
                      <a:avLst/>
                    </a:prstGeom>
                  </pic:spPr>
                </pic:pic>
              </a:graphicData>
            </a:graphic>
          </wp:anchor>
        </w:drawing>
      </w:r>
      <w:r>
        <w:rPr>
          <w:sz w:val="24"/>
        </w:rPr>
        <w:t>如右图</w:t>
      </w:r>
      <w:r>
        <w:rPr>
          <w:spacing w:val="-48"/>
          <w:sz w:val="24"/>
        </w:rPr>
        <w:t>，</w:t>
      </w:r>
      <w:r>
        <w:rPr>
          <w:sz w:val="24"/>
        </w:rPr>
        <w:t>圆的半径</w:t>
      </w:r>
      <w:r>
        <w:rPr>
          <w:spacing w:val="-61"/>
          <w:sz w:val="24"/>
        </w:rPr>
        <w:t xml:space="preserve"> </w:t>
      </w:r>
      <w:r>
        <w:rPr>
          <w:rFonts w:ascii="Times New Roman" w:hAnsi="Times New Roman" w:eastAsia="Times New Roman"/>
          <w:sz w:val="24"/>
        </w:rPr>
        <w:t>OC</w:t>
      </w:r>
      <w:r>
        <w:rPr>
          <w:rFonts w:ascii="Times New Roman" w:hAnsi="Times New Roman" w:eastAsia="Times New Roman"/>
          <w:spacing w:val="-1"/>
          <w:sz w:val="24"/>
        </w:rPr>
        <w:t xml:space="preserve"> </w:t>
      </w:r>
      <w:r>
        <w:rPr>
          <w:sz w:val="24"/>
        </w:rPr>
        <w:t>是长方形</w:t>
      </w:r>
      <w:r>
        <w:rPr>
          <w:spacing w:val="-61"/>
          <w:sz w:val="24"/>
        </w:rPr>
        <w:t xml:space="preserve"> </w:t>
      </w:r>
      <w:r>
        <w:rPr>
          <w:rFonts w:ascii="Times New Roman" w:hAnsi="Times New Roman" w:eastAsia="Times New Roman"/>
          <w:sz w:val="24"/>
        </w:rPr>
        <w:t>ABCO</w:t>
      </w:r>
      <w:r>
        <w:rPr>
          <w:rFonts w:ascii="Times New Roman" w:hAnsi="Times New Roman" w:eastAsia="Times New Roman"/>
          <w:spacing w:val="-2"/>
          <w:sz w:val="24"/>
        </w:rPr>
        <w:t xml:space="preserve"> </w:t>
      </w:r>
      <w:r>
        <w:rPr>
          <w:sz w:val="24"/>
        </w:rPr>
        <w:t>的宽</w:t>
      </w:r>
      <w:r>
        <w:rPr>
          <w:spacing w:val="-48"/>
          <w:sz w:val="24"/>
        </w:rPr>
        <w:t>。</w:t>
      </w:r>
      <w:r>
        <w:rPr>
          <w:sz w:val="24"/>
        </w:rPr>
        <w:t>且圆的</w:t>
      </w:r>
      <w:r>
        <w:rPr>
          <w:spacing w:val="-11"/>
          <w:sz w:val="24"/>
        </w:rPr>
        <w:t>周</w:t>
      </w:r>
      <w:r>
        <w:rPr>
          <w:sz w:val="24"/>
        </w:rPr>
        <w:t>长与长方形的周长相等。圆的面积比长方形的面积大</w:t>
      </w:r>
      <w:r>
        <w:rPr>
          <w:rFonts w:ascii="Calibri" w:hAnsi="Calibri" w:eastAsia="Calibri"/>
          <w:sz w:val="24"/>
        </w:rPr>
        <w:t>8</w:t>
      </w:r>
      <w:r>
        <w:rPr>
          <w:rFonts w:ascii="Times New Roman" w:hAnsi="Times New Roman" w:eastAsia="Times New Roman"/>
          <w:sz w:val="24"/>
        </w:rPr>
        <w:t>cm</w:t>
      </w:r>
      <w:r>
        <w:rPr>
          <w:sz w:val="24"/>
        </w:rPr>
        <w:t>²，图中阴影部分的面积是（</w:t>
      </w:r>
      <w:r>
        <w:rPr>
          <w:sz w:val="24"/>
        </w:rPr>
        <w:tab/>
      </w:r>
      <w:r>
        <w:rPr>
          <w:sz w:val="24"/>
        </w:rPr>
        <w:t>）</w:t>
      </w:r>
      <w:r>
        <w:rPr>
          <w:rFonts w:ascii="Times New Roman" w:hAnsi="Times New Roman" w:eastAsia="Times New Roman"/>
          <w:sz w:val="24"/>
        </w:rPr>
        <w:t>cm</w:t>
      </w:r>
      <w:r>
        <w:rPr>
          <w:sz w:val="24"/>
        </w:rPr>
        <w:t>²。</w:t>
      </w:r>
    </w:p>
    <w:p>
      <w:pPr>
        <w:pStyle w:val="3"/>
        <w:tabs>
          <w:tab w:val="left" w:pos="2320"/>
          <w:tab w:val="left" w:pos="2740"/>
          <w:tab w:val="left" w:pos="4000"/>
          <w:tab w:val="left" w:pos="5261"/>
        </w:tabs>
        <w:spacing w:before="13"/>
        <w:ind w:left="789"/>
        <w:rPr>
          <w:rFonts w:ascii="Calibri"/>
        </w:rPr>
      </w:pPr>
      <w:r>
        <w:rPr>
          <w:rFonts w:ascii="Calibri"/>
        </w:rPr>
        <w:t>A.</w:t>
      </w:r>
      <w:r>
        <w:rPr>
          <w:rFonts w:ascii="Calibri"/>
          <w:spacing w:val="16"/>
        </w:rPr>
        <w:t xml:space="preserve"> </w:t>
      </w:r>
      <w:r>
        <w:rPr>
          <w:rFonts w:ascii="Calibri"/>
        </w:rPr>
        <w:t>10.84</w:t>
      </w:r>
      <w:r>
        <w:rPr>
          <w:rFonts w:ascii="Calibri"/>
        </w:rPr>
        <w:tab/>
      </w:r>
      <w:r>
        <w:rPr>
          <w:rFonts w:ascii="Times New Roman"/>
        </w:rPr>
        <w:t>B</w:t>
      </w:r>
      <w:r>
        <w:rPr>
          <w:rFonts w:ascii="Calibri"/>
        </w:rPr>
        <w:t>.</w:t>
      </w:r>
      <w:r>
        <w:rPr>
          <w:rFonts w:ascii="Calibri"/>
        </w:rPr>
        <w:tab/>
      </w:r>
      <w:r>
        <w:rPr>
          <w:rFonts w:ascii="Calibri"/>
        </w:rPr>
        <w:t>12.84</w:t>
      </w:r>
      <w:r>
        <w:rPr>
          <w:rFonts w:ascii="Calibri"/>
        </w:rPr>
        <w:tab/>
      </w:r>
      <w:r>
        <w:rPr>
          <w:rFonts w:ascii="Times New Roman"/>
        </w:rPr>
        <w:t>C</w:t>
      </w:r>
      <w:r>
        <w:rPr>
          <w:rFonts w:ascii="Calibri"/>
        </w:rPr>
        <w:t>.17.12</w:t>
      </w:r>
      <w:r>
        <w:rPr>
          <w:rFonts w:ascii="Calibri"/>
        </w:rPr>
        <w:tab/>
      </w:r>
      <w:r>
        <w:rPr>
          <w:rFonts w:ascii="Times New Roman"/>
        </w:rPr>
        <w:t>D</w:t>
      </w:r>
      <w:r>
        <w:rPr>
          <w:rFonts w:ascii="Calibri"/>
        </w:rPr>
        <w:t>.18.84</w:t>
      </w:r>
    </w:p>
    <w:p>
      <w:pPr>
        <w:pStyle w:val="3"/>
        <w:spacing w:before="7"/>
        <w:rPr>
          <w:rFonts w:ascii="Calibri"/>
          <w:sz w:val="29"/>
        </w:rPr>
      </w:pPr>
    </w:p>
    <w:p>
      <w:pPr>
        <w:pStyle w:val="3"/>
        <w:ind w:left="220"/>
      </w:pPr>
      <w:r>
        <w:t xml:space="preserve">三、计算题（本大题共 </w:t>
      </w:r>
      <w:r>
        <w:rPr>
          <w:rFonts w:ascii="Times New Roman" w:eastAsia="Times New Roman"/>
        </w:rPr>
        <w:t xml:space="preserve">3 </w:t>
      </w:r>
      <w:r>
        <w:t xml:space="preserve">题，共 </w:t>
      </w:r>
      <w:r>
        <w:rPr>
          <w:rFonts w:ascii="Times New Roman" w:eastAsia="Times New Roman"/>
        </w:rPr>
        <w:t xml:space="preserve">26 </w:t>
      </w:r>
      <w:r>
        <w:t>分）</w:t>
      </w:r>
    </w:p>
    <w:p>
      <w:pPr>
        <w:pStyle w:val="7"/>
        <w:numPr>
          <w:ilvl w:val="0"/>
          <w:numId w:val="2"/>
        </w:numPr>
        <w:tabs>
          <w:tab w:val="left" w:pos="641"/>
        </w:tabs>
        <w:spacing w:before="81" w:after="0" w:line="240" w:lineRule="auto"/>
        <w:ind w:left="640" w:right="0" w:hanging="421"/>
        <w:jc w:val="left"/>
        <w:rPr>
          <w:rFonts w:ascii="Times New Roman" w:eastAsia="Times New Roman"/>
          <w:sz w:val="24"/>
        </w:rPr>
      </w:pPr>
      <w:r>
        <w:rPr>
          <w:sz w:val="24"/>
        </w:rPr>
        <w:t>化简下面各比。</w:t>
      </w:r>
    </w:p>
    <w:p>
      <w:pPr>
        <w:spacing w:after="0" w:line="240" w:lineRule="auto"/>
        <w:jc w:val="left"/>
        <w:rPr>
          <w:rFonts w:ascii="Times New Roman" w:eastAsia="Times New Roman"/>
          <w:sz w:val="24"/>
        </w:rPr>
        <w:sectPr>
          <w:type w:val="continuous"/>
          <w:pgSz w:w="11910" w:h="16840"/>
          <w:pgMar w:top="1360" w:right="1560" w:bottom="1380" w:left="1580" w:header="720" w:footer="720" w:gutter="0"/>
          <w:cols w:space="720" w:num="1"/>
        </w:sectPr>
      </w:pPr>
    </w:p>
    <w:p>
      <w:pPr>
        <w:pStyle w:val="3"/>
        <w:keepNext w:val="0"/>
        <w:keepLines w:val="0"/>
        <w:pageBreakBefore w:val="0"/>
        <w:widowControl w:val="0"/>
        <w:tabs>
          <w:tab w:val="left" w:pos="1888"/>
        </w:tabs>
        <w:kinsoku/>
        <w:wordWrap/>
        <w:overflowPunct/>
        <w:topLinePunct w:val="0"/>
        <w:autoSpaceDE w:val="0"/>
        <w:autoSpaceDN w:val="0"/>
        <w:bidi w:val="0"/>
        <w:adjustRightInd/>
        <w:snapToGrid/>
        <w:spacing w:before="202" w:line="240" w:lineRule="auto"/>
        <w:ind w:left="257"/>
        <w:textAlignment w:val="auto"/>
        <w:rPr>
          <w:rFonts w:ascii="Times New Roman"/>
        </w:rPr>
      </w:pPr>
      <w:r>
        <w:rPr>
          <w:rFonts w:ascii="Times New Roman"/>
          <w:w w:val="105"/>
        </w:rPr>
        <w:t>45</w:t>
      </w:r>
      <w:r>
        <w:rPr>
          <w:rFonts w:ascii="Times New Roman"/>
          <w:spacing w:val="-40"/>
          <w:w w:val="105"/>
        </w:rPr>
        <w:t xml:space="preserve"> </w:t>
      </w:r>
      <w:r>
        <w:rPr>
          <w:rFonts w:ascii="Times New Roman"/>
          <w:w w:val="105"/>
        </w:rPr>
        <w:t>:</w:t>
      </w:r>
      <w:r>
        <w:rPr>
          <w:rFonts w:ascii="Times New Roman"/>
          <w:spacing w:val="-34"/>
          <w:w w:val="105"/>
        </w:rPr>
        <w:t xml:space="preserve"> </w:t>
      </w:r>
      <w:r>
        <w:rPr>
          <w:rFonts w:ascii="Times New Roman"/>
          <w:w w:val="105"/>
        </w:rPr>
        <w:t>75</w:t>
      </w:r>
      <w:r>
        <w:rPr>
          <w:rFonts w:ascii="Times New Roman"/>
          <w:w w:val="105"/>
        </w:rPr>
        <w:tab/>
      </w:r>
      <w:r>
        <w:rPr>
          <w:rFonts w:ascii="Times New Roman"/>
          <w:spacing w:val="-3"/>
          <w:w w:val="105"/>
        </w:rPr>
        <w:t>0.25</w:t>
      </w:r>
      <w:r>
        <w:rPr>
          <w:rFonts w:ascii="Times New Roman"/>
          <w:spacing w:val="-40"/>
          <w:w w:val="105"/>
        </w:rPr>
        <w:t xml:space="preserve"> </w:t>
      </w:r>
      <w:r>
        <w:rPr>
          <w:rFonts w:ascii="Times New Roman"/>
          <w:spacing w:val="4"/>
          <w:w w:val="105"/>
        </w:rPr>
        <w:t>:1</w:t>
      </w:r>
    </w:p>
    <w:p>
      <w:pPr>
        <w:pStyle w:val="3"/>
        <w:keepNext w:val="0"/>
        <w:keepLines w:val="0"/>
        <w:pageBreakBefore w:val="0"/>
        <w:widowControl w:val="0"/>
        <w:tabs>
          <w:tab w:val="left" w:pos="1739"/>
        </w:tabs>
        <w:kinsoku/>
        <w:wordWrap/>
        <w:overflowPunct/>
        <w:topLinePunct w:val="0"/>
        <w:autoSpaceDE w:val="0"/>
        <w:autoSpaceDN w:val="0"/>
        <w:bidi w:val="0"/>
        <w:adjustRightInd/>
        <w:snapToGrid/>
        <w:spacing w:before="50" w:line="240" w:lineRule="auto"/>
        <w:ind w:left="257"/>
        <w:textAlignment w:val="auto"/>
        <w:rPr>
          <w:rFonts w:ascii="Times New Roman"/>
        </w:rPr>
      </w:pPr>
      <w:r>
        <w:br w:type="column"/>
      </w:r>
      <w:r>
        <w:rPr>
          <w:rFonts w:ascii="Times New Roman"/>
          <w:w w:val="105"/>
        </w:rPr>
        <w:t xml:space="preserve">9  </w:t>
      </w:r>
      <w:r>
        <w:rPr>
          <w:rFonts w:ascii="Times New Roman"/>
          <w:spacing w:val="4"/>
          <w:w w:val="105"/>
        </w:rPr>
        <w:t xml:space="preserve"> </w:t>
      </w:r>
      <w:r>
        <w:rPr>
          <w:rFonts w:ascii="Times New Roman"/>
          <w:w w:val="105"/>
        </w:rPr>
        <w:t>3</w:t>
      </w:r>
      <w:r>
        <w:rPr>
          <w:rFonts w:ascii="Times New Roman"/>
          <w:w w:val="105"/>
        </w:rPr>
        <w:tab/>
      </w:r>
      <w:r>
        <w:rPr>
          <w:rFonts w:ascii="Times New Roman"/>
          <w:spacing w:val="-2"/>
          <w:w w:val="105"/>
          <w:position w:val="-14"/>
        </w:rPr>
        <w:t>0.9</w:t>
      </w:r>
      <w:r>
        <w:rPr>
          <w:rFonts w:ascii="Times New Roman"/>
          <w:spacing w:val="32"/>
          <w:w w:val="105"/>
          <w:position w:val="-14"/>
        </w:rPr>
        <w:t xml:space="preserve"> </w:t>
      </w:r>
      <w:r>
        <w:rPr>
          <w:rFonts w:ascii="Times New Roman"/>
          <w:w w:val="105"/>
        </w:rPr>
        <w:t>3</w:t>
      </w:r>
    </w:p>
    <w:p>
      <w:pPr>
        <w:pStyle w:val="3"/>
        <w:keepNext w:val="0"/>
        <w:keepLines w:val="0"/>
        <w:pageBreakBefore w:val="0"/>
        <w:widowControl w:val="0"/>
        <w:kinsoku/>
        <w:wordWrap/>
        <w:overflowPunct/>
        <w:topLinePunct w:val="0"/>
        <w:autoSpaceDE w:val="0"/>
        <w:autoSpaceDN w:val="0"/>
        <w:bidi w:val="0"/>
        <w:adjustRightInd/>
        <w:snapToGrid/>
        <w:spacing w:before="10" w:line="240" w:lineRule="auto"/>
        <w:textAlignment w:val="auto"/>
        <w:rPr>
          <w:rFonts w:ascii="Times New Roman"/>
          <w:sz w:val="8"/>
        </w:rPr>
      </w:pPr>
      <w:r>
        <mc:AlternateContent>
          <mc:Choice Requires="wps">
            <w:drawing>
              <wp:anchor distT="0" distB="0" distL="114300" distR="114300" simplePos="0" relativeHeight="251675648" behindDoc="1" locked="0" layoutInCell="1" allowOverlap="1">
                <wp:simplePos x="0" y="0"/>
                <wp:positionH relativeFrom="page">
                  <wp:posOffset>3258185</wp:posOffset>
                </wp:positionH>
                <wp:positionV relativeFrom="paragraph">
                  <wp:posOffset>93345</wp:posOffset>
                </wp:positionV>
                <wp:extent cx="149860" cy="0"/>
                <wp:effectExtent l="0" t="0" r="0" b="0"/>
                <wp:wrapTopAndBottom/>
                <wp:docPr id="20" name="直线 5"/>
                <wp:cNvGraphicFramePr/>
                <a:graphic xmlns:a="http://schemas.openxmlformats.org/drawingml/2006/main">
                  <a:graphicData uri="http://schemas.microsoft.com/office/word/2010/wordprocessingShape">
                    <wps:wsp>
                      <wps:cNvSpPr/>
                      <wps:spPr>
                        <a:xfrm>
                          <a:off x="0" y="0"/>
                          <a:ext cx="149860"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256.55pt;margin-top:7.35pt;height:0pt;width:11.8pt;mso-position-horizontal-relative:page;mso-wrap-distance-bottom:0pt;mso-wrap-distance-top:0pt;z-index:-251640832;mso-width-relative:page;mso-height-relative:page;" filled="f" stroked="t" coordsize="21600,21600" o:gfxdata="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XjGjEdcA&#10;AAAJAQAADwAAAAAAAAABACAAAAAiAAAAZHJzL2Rvd25yZXYueG1sUEsBAhQAFAAAAAgAh07iQGCM&#10;36fnAQAA2wMAAA4AAAAAAAAAAQAgAAAAJgEAAGRycy9lMm9Eb2MueG1sUEsFBgAAAAAGAAYAWQEA&#10;AH8FAAAAAA==&#10;">
                <v:fill on="f" focussize="0,0"/>
                <v:stroke weight="0.582834645669291pt" color="#000000" joinstyle="round"/>
                <v:imagedata o:title=""/>
                <o:lock v:ext="edit" aspectratio="f"/>
                <w10:wrap type="topAndBottom"/>
              </v:line>
            </w:pict>
          </mc:Fallback>
        </mc:AlternateContent>
      </w:r>
    </w:p>
    <w:p>
      <w:pPr>
        <w:keepNext w:val="0"/>
        <w:keepLines w:val="0"/>
        <w:pageBreakBefore w:val="0"/>
        <w:widowControl w:val="0"/>
        <w:kinsoku/>
        <w:wordWrap/>
        <w:overflowPunct/>
        <w:topLinePunct w:val="0"/>
        <w:autoSpaceDE w:val="0"/>
        <w:autoSpaceDN w:val="0"/>
        <w:bidi w:val="0"/>
        <w:adjustRightInd/>
        <w:snapToGrid/>
        <w:spacing w:after="0" w:line="240" w:lineRule="auto"/>
        <w:textAlignment w:val="auto"/>
        <w:rPr>
          <w:rFonts w:ascii="Times New Roman"/>
          <w:sz w:val="8"/>
        </w:rPr>
        <w:sectPr>
          <w:type w:val="continuous"/>
          <w:pgSz w:w="11910" w:h="16840"/>
          <w:pgMar w:top="1360" w:right="1560" w:bottom="1380" w:left="1580" w:header="720" w:footer="720" w:gutter="0"/>
          <w:cols w:equalWidth="0" w:num="2">
            <w:col w:w="2582" w:space="769"/>
            <w:col w:w="5419"/>
          </w:cols>
        </w:sectPr>
      </w:pPr>
    </w:p>
    <w:p>
      <w:pPr>
        <w:pStyle w:val="3"/>
        <w:tabs>
          <w:tab w:val="left" w:pos="2221"/>
        </w:tabs>
        <w:spacing w:line="41" w:lineRule="exact"/>
        <w:ind w:left="654"/>
        <w:jc w:val="center"/>
      </w:pPr>
      <w:r>
        <w:rPr>
          <w:w w:val="105"/>
        </w:rPr>
        <w:t>：</w:t>
      </w:r>
      <w:r>
        <w:rPr>
          <w:w w:val="105"/>
        </w:rPr>
        <w:tab/>
      </w:r>
      <w:r>
        <w:rPr>
          <w:w w:val="105"/>
        </w:rPr>
        <w:t>：</w:t>
      </w:r>
    </w:p>
    <w:p>
      <w:pPr>
        <w:pStyle w:val="3"/>
        <w:tabs>
          <w:tab w:val="left" w:pos="2337"/>
        </w:tabs>
        <w:spacing w:line="224" w:lineRule="exact"/>
        <w:ind w:left="386"/>
        <w:jc w:val="center"/>
        <w:rPr>
          <w:rFonts w:ascii="Times New Roman"/>
        </w:rPr>
      </w:pPr>
      <w:r>
        <w:rPr>
          <w:rFonts w:ascii="Times New Roman"/>
          <w:w w:val="105"/>
        </w:rPr>
        <w:t xml:space="preserve">10 </w:t>
      </w:r>
      <w:r>
        <w:rPr>
          <w:rFonts w:ascii="Times New Roman"/>
          <w:spacing w:val="14"/>
          <w:w w:val="105"/>
        </w:rPr>
        <w:t xml:space="preserve"> </w:t>
      </w:r>
      <w:r>
        <w:rPr>
          <w:rFonts w:ascii="Times New Roman"/>
          <w:w w:val="105"/>
        </w:rPr>
        <w:t>4</w:t>
      </w:r>
      <w:r>
        <w:rPr>
          <w:rFonts w:ascii="Times New Roman"/>
          <w:w w:val="105"/>
        </w:rPr>
        <w:tab/>
      </w:r>
      <w:r>
        <w:rPr>
          <w:rFonts w:ascii="Times New Roman"/>
          <w:w w:val="105"/>
        </w:rPr>
        <w:t>5</w:t>
      </w:r>
    </w:p>
    <w:p>
      <w:pPr>
        <w:spacing w:after="0" w:line="224" w:lineRule="exact"/>
        <w:jc w:val="center"/>
        <w:rPr>
          <w:rFonts w:ascii="Times New Roman"/>
        </w:rPr>
        <w:sectPr>
          <w:type w:val="continuous"/>
          <w:pgSz w:w="11910" w:h="16840"/>
          <w:pgMar w:top="1360" w:right="1560" w:bottom="1380" w:left="1580" w:header="720" w:footer="720" w:gutter="0"/>
          <w:cols w:space="720" w:num="1"/>
        </w:sectPr>
      </w:pPr>
    </w:p>
    <w:p>
      <w:pPr>
        <w:pStyle w:val="7"/>
        <w:numPr>
          <w:ilvl w:val="0"/>
          <w:numId w:val="2"/>
        </w:numPr>
        <w:tabs>
          <w:tab w:val="left" w:pos="641"/>
        </w:tabs>
        <w:spacing w:before="102" w:after="0" w:line="240" w:lineRule="auto"/>
        <w:ind w:left="640" w:right="0" w:hanging="421"/>
        <w:jc w:val="left"/>
        <w:rPr>
          <w:rFonts w:ascii="Times New Roman" w:eastAsia="Times New Roman"/>
          <w:sz w:val="24"/>
        </w:rPr>
      </w:pPr>
      <w:r>
        <w:rPr>
          <w:sz w:val="24"/>
        </w:rPr>
        <w:t>解方程（</w:t>
      </w:r>
      <w:r>
        <w:rPr>
          <w:spacing w:val="-12"/>
          <w:sz w:val="24"/>
        </w:rPr>
        <w:t xml:space="preserve">本题满分 </w:t>
      </w:r>
      <w:r>
        <w:rPr>
          <w:rFonts w:ascii="Times New Roman" w:eastAsia="Times New Roman"/>
          <w:sz w:val="24"/>
        </w:rPr>
        <w:t xml:space="preserve">9 </w:t>
      </w:r>
      <w:r>
        <w:rPr>
          <w:spacing w:val="-10"/>
          <w:sz w:val="24"/>
        </w:rPr>
        <w:t xml:space="preserve">分，每小题 </w:t>
      </w:r>
      <w:r>
        <w:rPr>
          <w:rFonts w:ascii="Times New Roman" w:eastAsia="Times New Roman"/>
          <w:sz w:val="24"/>
        </w:rPr>
        <w:t xml:space="preserve">3 </w:t>
      </w:r>
      <w:r>
        <w:rPr>
          <w:sz w:val="24"/>
        </w:rPr>
        <w:t>分，要有解答过程）</w:t>
      </w:r>
    </w:p>
    <w:p>
      <w:pPr>
        <w:spacing w:after="0" w:line="240" w:lineRule="auto"/>
        <w:jc w:val="left"/>
        <w:rPr>
          <w:rFonts w:ascii="Times New Roman" w:eastAsia="Times New Roman"/>
          <w:sz w:val="24"/>
        </w:rPr>
        <w:sectPr>
          <w:pgSz w:w="11910" w:h="16840"/>
          <w:pgMar w:top="1360" w:right="1560" w:bottom="1380" w:left="1580" w:header="1082" w:footer="1193" w:gutter="0"/>
          <w:cols w:space="720" w:num="1"/>
        </w:sectPr>
      </w:pPr>
    </w:p>
    <w:p>
      <w:pPr>
        <w:pStyle w:val="3"/>
        <w:spacing w:before="201"/>
        <w:ind w:left="231"/>
        <w:rPr>
          <w:rFonts w:ascii="Times New Roman"/>
        </w:rPr>
      </w:pPr>
      <w:r>
        <w:rPr>
          <w:rFonts w:ascii="Times New Roman"/>
          <w:w w:val="105"/>
        </w:rPr>
        <w:t>15%</w:t>
      </w:r>
      <w:r>
        <w:rPr>
          <w:rFonts w:ascii="Times New Roman"/>
          <w:i/>
          <w:w w:val="105"/>
        </w:rPr>
        <w:t>x</w:t>
      </w:r>
      <w:r>
        <w:rPr>
          <w:rFonts w:ascii="Times New Roman"/>
          <w:w w:val="105"/>
        </w:rPr>
        <w:t>=75</w:t>
      </w:r>
    </w:p>
    <w:p>
      <w:pPr>
        <w:tabs>
          <w:tab w:val="left" w:pos="2599"/>
        </w:tabs>
        <w:spacing w:before="184"/>
        <w:ind w:left="231" w:right="0" w:firstLine="0"/>
        <w:jc w:val="left"/>
        <w:rPr>
          <w:rFonts w:ascii="Times New Roman" w:hAnsi="Times New Roman"/>
          <w:sz w:val="24"/>
        </w:rPr>
      </w:pPr>
      <w:r>
        <w:br w:type="column"/>
      </w:r>
      <w:r>
        <w:rPr>
          <w:rFonts w:ascii="Times New Roman" w:hAnsi="Times New Roman"/>
          <w:i/>
          <w:w w:val="105"/>
          <w:sz w:val="24"/>
        </w:rPr>
        <w:t xml:space="preserve">x </w:t>
      </w:r>
      <w:r>
        <w:rPr>
          <w:rFonts w:ascii="Symbol" w:hAnsi="Symbol"/>
          <w:w w:val="105"/>
          <w:sz w:val="24"/>
        </w:rPr>
        <w:t></w:t>
      </w:r>
      <w:r>
        <w:rPr>
          <w:rFonts w:ascii="Times New Roman" w:hAnsi="Times New Roman"/>
          <w:w w:val="105"/>
          <w:sz w:val="24"/>
        </w:rPr>
        <w:t>10%</w:t>
      </w:r>
      <w:r>
        <w:rPr>
          <w:rFonts w:ascii="Times New Roman" w:hAnsi="Times New Roman"/>
          <w:i/>
          <w:w w:val="105"/>
          <w:sz w:val="24"/>
        </w:rPr>
        <w:t>x</w:t>
      </w:r>
      <w:r>
        <w:rPr>
          <w:rFonts w:ascii="Times New Roman" w:hAnsi="Times New Roman"/>
          <w:i/>
          <w:spacing w:val="-34"/>
          <w:w w:val="105"/>
          <w:sz w:val="24"/>
        </w:rPr>
        <w:t xml:space="preserve"> </w:t>
      </w:r>
      <w:r>
        <w:rPr>
          <w:rFonts w:ascii="Symbol" w:hAnsi="Symbol"/>
          <w:w w:val="105"/>
          <w:sz w:val="24"/>
        </w:rPr>
        <w:t></w:t>
      </w:r>
      <w:r>
        <w:rPr>
          <w:rFonts w:ascii="Times New Roman" w:hAnsi="Times New Roman"/>
          <w:spacing w:val="-13"/>
          <w:w w:val="105"/>
          <w:sz w:val="24"/>
        </w:rPr>
        <w:t xml:space="preserve"> </w:t>
      </w:r>
      <w:r>
        <w:rPr>
          <w:rFonts w:ascii="Times New Roman" w:hAnsi="Times New Roman"/>
          <w:spacing w:val="-4"/>
          <w:w w:val="105"/>
          <w:sz w:val="24"/>
        </w:rPr>
        <w:t>44</w:t>
      </w:r>
      <w:r>
        <w:rPr>
          <w:rFonts w:ascii="Times New Roman" w:hAnsi="Times New Roman"/>
          <w:spacing w:val="-4"/>
          <w:w w:val="105"/>
          <w:sz w:val="24"/>
        </w:rPr>
        <w:tab/>
      </w:r>
      <w:r>
        <w:rPr>
          <w:rFonts w:ascii="Times New Roman" w:hAnsi="Times New Roman"/>
          <w:w w:val="105"/>
          <w:sz w:val="24"/>
        </w:rPr>
        <w:t>60%</w:t>
      </w:r>
      <w:r>
        <w:rPr>
          <w:rFonts w:ascii="Times New Roman" w:hAnsi="Times New Roman"/>
          <w:i/>
          <w:w w:val="105"/>
          <w:sz w:val="24"/>
        </w:rPr>
        <w:t>x</w:t>
      </w:r>
      <w:r>
        <w:rPr>
          <w:rFonts w:ascii="Times New Roman" w:hAnsi="Times New Roman"/>
          <w:i/>
          <w:spacing w:val="-26"/>
          <w:w w:val="105"/>
          <w:sz w:val="24"/>
        </w:rPr>
        <w:t xml:space="preserve"> </w:t>
      </w:r>
      <w:r>
        <w:rPr>
          <w:rFonts w:ascii="Symbol" w:hAnsi="Symbol"/>
          <w:w w:val="105"/>
          <w:sz w:val="24"/>
        </w:rPr>
        <w:t></w:t>
      </w:r>
      <w:r>
        <w:rPr>
          <w:rFonts w:ascii="Times New Roman" w:hAnsi="Times New Roman"/>
          <w:spacing w:val="-38"/>
          <w:w w:val="105"/>
          <w:sz w:val="24"/>
        </w:rPr>
        <w:t xml:space="preserve"> </w:t>
      </w:r>
      <w:r>
        <w:rPr>
          <w:rFonts w:ascii="Times New Roman" w:hAnsi="Times New Roman"/>
          <w:w w:val="105"/>
          <w:sz w:val="24"/>
        </w:rPr>
        <w:t>35%</w:t>
      </w:r>
      <w:r>
        <w:rPr>
          <w:rFonts w:ascii="Times New Roman" w:hAnsi="Times New Roman"/>
          <w:i/>
          <w:w w:val="105"/>
          <w:sz w:val="24"/>
        </w:rPr>
        <w:t>x</w:t>
      </w:r>
      <w:r>
        <w:rPr>
          <w:rFonts w:ascii="Times New Roman" w:hAnsi="Times New Roman"/>
          <w:i/>
          <w:spacing w:val="-12"/>
          <w:w w:val="105"/>
          <w:sz w:val="24"/>
        </w:rPr>
        <w:t xml:space="preserve"> </w:t>
      </w:r>
      <w:r>
        <w:rPr>
          <w:rFonts w:ascii="Symbol" w:hAnsi="Symbol"/>
          <w:w w:val="105"/>
          <w:sz w:val="24"/>
        </w:rPr>
        <w:t></w:t>
      </w:r>
      <w:r>
        <w:rPr>
          <w:rFonts w:ascii="Times New Roman" w:hAnsi="Times New Roman"/>
          <w:w w:val="105"/>
          <w:sz w:val="24"/>
        </w:rPr>
        <w:t>125</w:t>
      </w:r>
    </w:p>
    <w:p>
      <w:pPr>
        <w:spacing w:after="0"/>
        <w:jc w:val="left"/>
        <w:rPr>
          <w:rFonts w:ascii="Times New Roman" w:hAnsi="Times New Roman"/>
          <w:sz w:val="24"/>
        </w:rPr>
        <w:sectPr>
          <w:type w:val="continuous"/>
          <w:pgSz w:w="11910" w:h="16840"/>
          <w:pgMar w:top="1360" w:right="1560" w:bottom="1380" w:left="1580" w:header="720" w:footer="720" w:gutter="0"/>
          <w:cols w:equalWidth="0" w:num="2">
            <w:col w:w="1228" w:space="752"/>
            <w:col w:w="6790"/>
          </w:cols>
        </w:sectPr>
      </w:pPr>
    </w:p>
    <w:p>
      <w:pPr>
        <w:pStyle w:val="3"/>
        <w:rPr>
          <w:rFonts w:ascii="Times New Roman"/>
          <w:sz w:val="20"/>
        </w:rPr>
      </w:pPr>
    </w:p>
    <w:p>
      <w:pPr>
        <w:pStyle w:val="3"/>
        <w:spacing w:before="4"/>
        <w:rPr>
          <w:rFonts w:ascii="Times New Roman"/>
          <w:sz w:val="27"/>
        </w:rPr>
      </w:pPr>
    </w:p>
    <w:p>
      <w:pPr>
        <w:pStyle w:val="7"/>
        <w:numPr>
          <w:ilvl w:val="0"/>
          <w:numId w:val="2"/>
        </w:numPr>
        <w:tabs>
          <w:tab w:val="left" w:pos="522"/>
        </w:tabs>
        <w:spacing w:before="74" w:after="0" w:line="240" w:lineRule="auto"/>
        <w:ind w:left="521" w:right="0" w:hanging="302"/>
        <w:jc w:val="left"/>
        <w:rPr>
          <w:rFonts w:ascii="Times New Roman" w:eastAsia="Times New Roman"/>
          <w:sz w:val="22"/>
        </w:rPr>
      </w:pPr>
      <w:r>
        <w:rPr>
          <w:spacing w:val="-24"/>
          <w:sz w:val="24"/>
        </w:rPr>
        <w:t>脱式计算。</w:t>
      </w:r>
      <w:r>
        <w:rPr>
          <w:sz w:val="24"/>
        </w:rPr>
        <w:t>（能简算的要简算）</w:t>
      </w:r>
    </w:p>
    <w:p>
      <w:pPr>
        <w:pStyle w:val="3"/>
        <w:spacing w:before="82"/>
        <w:ind w:left="220"/>
      </w:pPr>
      <w:r>
        <w:t xml:space="preserve">（本题满分 </w:t>
      </w:r>
      <w:r>
        <w:rPr>
          <w:rFonts w:ascii="Times New Roman" w:eastAsia="Times New Roman"/>
        </w:rPr>
        <w:t xml:space="preserve">9 </w:t>
      </w:r>
      <w:r>
        <w:t xml:space="preserve">分，每小题 </w:t>
      </w:r>
      <w:r>
        <w:rPr>
          <w:rFonts w:ascii="Times New Roman" w:eastAsia="Times New Roman"/>
        </w:rPr>
        <w:t xml:space="preserve">3 </w:t>
      </w:r>
      <w:r>
        <w:t>分，要有解答过程）</w:t>
      </w:r>
    </w:p>
    <w:p>
      <w:pPr>
        <w:pStyle w:val="3"/>
        <w:tabs>
          <w:tab w:val="left" w:pos="2207"/>
          <w:tab w:val="left" w:pos="4642"/>
        </w:tabs>
        <w:spacing w:before="53" w:line="347" w:lineRule="exact"/>
        <w:ind w:left="250"/>
        <w:rPr>
          <w:rFonts w:ascii="Times New Roman" w:hAnsi="Times New Roman"/>
        </w:rPr>
      </w:pPr>
      <w:r>
        <mc:AlternateContent>
          <mc:Choice Requires="wps">
            <w:drawing>
              <wp:anchor distT="0" distB="0" distL="114300" distR="114300" simplePos="0" relativeHeight="251678720" behindDoc="0" locked="0" layoutInCell="1" allowOverlap="1">
                <wp:simplePos x="0" y="0"/>
                <wp:positionH relativeFrom="page">
                  <wp:posOffset>1435100</wp:posOffset>
                </wp:positionH>
                <wp:positionV relativeFrom="paragraph">
                  <wp:posOffset>232410</wp:posOffset>
                </wp:positionV>
                <wp:extent cx="80645" cy="0"/>
                <wp:effectExtent l="0" t="0" r="0" b="0"/>
                <wp:wrapNone/>
                <wp:docPr id="21" name="直线 6"/>
                <wp:cNvGraphicFramePr/>
                <a:graphic xmlns:a="http://schemas.openxmlformats.org/drawingml/2006/main">
                  <a:graphicData uri="http://schemas.microsoft.com/office/word/2010/wordprocessingShape">
                    <wps:wsp>
                      <wps:cNvSpPr/>
                      <wps:spPr>
                        <a:xfrm>
                          <a:off x="0" y="0"/>
                          <a:ext cx="80645"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13pt;margin-top:18.3pt;height:0pt;width:6.35pt;mso-position-horizontal-relative:page;z-index:251678720;mso-width-relative:page;mso-height-relative:page;" filled="f" stroked="t" coordsize="21600,21600" o:gfxdata="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BSpyvXY&#10;AAAACQEAAA8AAAAAAAAAAQAgAAAAIgAAAGRycy9kb3ducmV2LnhtbFBLAQIUABQAAAAIAIdO4kAN&#10;dKhd5wEAANoDAAAOAAAAAAAAAAEAIAAAACcBAABkcnMvZTJvRG9jLnhtbFBLBQYAAAAABgAGAFkB&#10;AACABQAAAAA=&#10;">
                <v:fill on="f" focussize="0,0"/>
                <v:stroke weight="0.582834645669291pt" color="#000000" joinstyle="round"/>
                <v:imagedata o:title=""/>
                <o:lock v:ext="edit" aspectratio="f"/>
              </v:line>
            </w:pict>
          </mc:Fallback>
        </mc:AlternateContent>
      </w:r>
      <w:r>
        <mc:AlternateContent>
          <mc:Choice Requires="wps">
            <w:drawing>
              <wp:anchor distT="0" distB="0" distL="114300" distR="114300" simplePos="0" relativeHeight="251679744" behindDoc="0" locked="0" layoutInCell="1" allowOverlap="1">
                <wp:simplePos x="0" y="0"/>
                <wp:positionH relativeFrom="page">
                  <wp:posOffset>1656715</wp:posOffset>
                </wp:positionH>
                <wp:positionV relativeFrom="paragraph">
                  <wp:posOffset>232410</wp:posOffset>
                </wp:positionV>
                <wp:extent cx="90170" cy="0"/>
                <wp:effectExtent l="0" t="0" r="0" b="0"/>
                <wp:wrapNone/>
                <wp:docPr id="22" name="直线 7"/>
                <wp:cNvGraphicFramePr/>
                <a:graphic xmlns:a="http://schemas.openxmlformats.org/drawingml/2006/main">
                  <a:graphicData uri="http://schemas.microsoft.com/office/word/2010/wordprocessingShape">
                    <wps:wsp>
                      <wps:cNvSpPr/>
                      <wps:spPr>
                        <a:xfrm>
                          <a:off x="0" y="0"/>
                          <a:ext cx="90170"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130.45pt;margin-top:18.3pt;height:0pt;width:7.1pt;mso-position-horizontal-relative:page;z-index:251679744;mso-width-relative:page;mso-height-relative:page;" filled="f" stroked="t" coordsize="21600,21600" o:gfxdata="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XH+nv1wAA&#10;AAkBAAAPAAAAAAAAAAEAIAAAACIAAABkcnMvZG93bnJldi54bWxQSwECFAAUAAAACACHTuJARBuD&#10;EeYBAADaAwAADgAAAAAAAAABACAAAAAmAQAAZHJzL2Uyb0RvYy54bWxQSwUGAAAAAAYABgBZAQAA&#10;fgUAAAAA&#10;">
                <v:fill on="f" focussize="0,0"/>
                <v:stroke weight="0.582834645669291pt" color="#000000" joinstyle="round"/>
                <v:imagedata o:title=""/>
                <o:lock v:ext="edit" aspectratio="f"/>
              </v:line>
            </w:pict>
          </mc:Fallback>
        </mc:AlternateContent>
      </w:r>
      <w:r>
        <mc:AlternateContent>
          <mc:Choice Requires="wps">
            <w:drawing>
              <wp:anchor distT="0" distB="0" distL="114300" distR="114300" simplePos="0" relativeHeight="251680768" behindDoc="0" locked="0" layoutInCell="1" allowOverlap="1">
                <wp:simplePos x="0" y="0"/>
                <wp:positionH relativeFrom="page">
                  <wp:posOffset>2407285</wp:posOffset>
                </wp:positionH>
                <wp:positionV relativeFrom="paragraph">
                  <wp:posOffset>232410</wp:posOffset>
                </wp:positionV>
                <wp:extent cx="147320" cy="0"/>
                <wp:effectExtent l="0" t="0" r="0" b="0"/>
                <wp:wrapNone/>
                <wp:docPr id="23" name="直线 8"/>
                <wp:cNvGraphicFramePr/>
                <a:graphic xmlns:a="http://schemas.openxmlformats.org/drawingml/2006/main">
                  <a:graphicData uri="http://schemas.microsoft.com/office/word/2010/wordprocessingShape">
                    <wps:wsp>
                      <wps:cNvSpPr/>
                      <wps:spPr>
                        <a:xfrm>
                          <a:off x="0" y="0"/>
                          <a:ext cx="147320"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189.55pt;margin-top:18.3pt;height:0pt;width:11.6pt;mso-position-horizontal-relative:page;z-index:251680768;mso-width-relative:page;mso-height-relative:page;" filled="f" stroked="t" coordsize="21600,21600" o:gfxdata="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e1LG7Y&#10;AAAACQEAAA8AAAAAAAAAAQAgAAAAIgAAAGRycy9kb3ducmV2LnhtbFBLAQIUABQAAAAIAIdO4kCV&#10;ZVqF5wEAANsDAAAOAAAAAAAAAAEAIAAAACcBAABkcnMvZTJvRG9jLnhtbFBLBQYAAAAABgAGAFkB&#10;AACABQAAAAA=&#10;">
                <v:fill on="f" focussize="0,0"/>
                <v:stroke weight="0.582834645669291pt" color="#000000" joinstyle="round"/>
                <v:imagedata o:title=""/>
                <o:lock v:ext="edit" aspectratio="f"/>
              </v:line>
            </w:pict>
          </mc:Fallback>
        </mc:AlternateContent>
      </w:r>
      <w:r>
        <mc:AlternateContent>
          <mc:Choice Requires="wps">
            <w:drawing>
              <wp:anchor distT="0" distB="0" distL="114300" distR="114300" simplePos="0" relativeHeight="251681792" behindDoc="0" locked="0" layoutInCell="1" allowOverlap="1">
                <wp:simplePos x="0" y="0"/>
                <wp:positionH relativeFrom="page">
                  <wp:posOffset>2945130</wp:posOffset>
                </wp:positionH>
                <wp:positionV relativeFrom="paragraph">
                  <wp:posOffset>232410</wp:posOffset>
                </wp:positionV>
                <wp:extent cx="147320" cy="0"/>
                <wp:effectExtent l="0" t="0" r="0" b="0"/>
                <wp:wrapNone/>
                <wp:docPr id="24" name="直线 9"/>
                <wp:cNvGraphicFramePr/>
                <a:graphic xmlns:a="http://schemas.openxmlformats.org/drawingml/2006/main">
                  <a:graphicData uri="http://schemas.microsoft.com/office/word/2010/wordprocessingShape">
                    <wps:wsp>
                      <wps:cNvSpPr/>
                      <wps:spPr>
                        <a:xfrm>
                          <a:off x="0" y="0"/>
                          <a:ext cx="147320"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9" o:spid="_x0000_s1026" o:spt="20" style="position:absolute;left:0pt;margin-left:231.9pt;margin-top:18.3pt;height:0pt;width:11.6pt;mso-position-horizontal-relative:page;z-index:251681792;mso-width-relative:page;mso-height-relative:page;" filled="f" stroked="t" coordsize="21600,21600" o:gfxdata="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wNy7tcA&#10;AAAJAQAADwAAAAAAAAABACAAAAAiAAAAZHJzL2Rvd25yZXYueG1sUEsBAhQAFAAAAAgAh07iQDRh&#10;R/LnAQAA2wMAAA4AAAAAAAAAAQAgAAAAJgEAAGRycy9lMm9Eb2MueG1sUEsFBgAAAAAGAAYAWQEA&#10;AH8FAAAAAA==&#10;">
                <v:fill on="f" focussize="0,0"/>
                <v:stroke weight="0.582834645669291pt" color="#000000" joinstyle="round"/>
                <v:imagedata o:title=""/>
                <o:lock v:ext="edit" aspectratio="f"/>
              </v:line>
            </w:pict>
          </mc:Fallback>
        </mc:AlternateContent>
      </w:r>
      <w:r>
        <mc:AlternateContent>
          <mc:Choice Requires="wps">
            <w:drawing>
              <wp:anchor distT="0" distB="0" distL="114300" distR="114300" simplePos="0" relativeHeight="251682816" behindDoc="0" locked="0" layoutInCell="1" allowOverlap="1">
                <wp:simplePos x="0" y="0"/>
                <wp:positionH relativeFrom="page">
                  <wp:posOffset>3940810</wp:posOffset>
                </wp:positionH>
                <wp:positionV relativeFrom="paragraph">
                  <wp:posOffset>232410</wp:posOffset>
                </wp:positionV>
                <wp:extent cx="90170" cy="0"/>
                <wp:effectExtent l="0" t="0" r="0" b="0"/>
                <wp:wrapNone/>
                <wp:docPr id="25" name="直线 10"/>
                <wp:cNvGraphicFramePr/>
                <a:graphic xmlns:a="http://schemas.openxmlformats.org/drawingml/2006/main">
                  <a:graphicData uri="http://schemas.microsoft.com/office/word/2010/wordprocessingShape">
                    <wps:wsp>
                      <wps:cNvSpPr/>
                      <wps:spPr>
                        <a:xfrm>
                          <a:off x="0" y="0"/>
                          <a:ext cx="90170"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310.3pt;margin-top:18.3pt;height:0pt;width:7.1pt;mso-position-horizontal-relative:page;z-index:251682816;mso-width-relative:page;mso-height-relative:page;" filled="f" stroked="t" coordsize="21600,21600" o:gfxdata="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6V4tgA&#10;AAAJAQAADwAAAAAAAAABACAAAAAiAAAAZHJzL2Rvd25yZXYueG1sUEsBAhQAFAAAAAgAh07iQIV7&#10;0tLmAQAA2wMAAA4AAAAAAAAAAQAgAAAAJwEAAGRycy9lMm9Eb2MueG1sUEsFBgAAAAAGAAYAWQEA&#10;AH8FAAAAAA==&#10;">
                <v:fill on="f" focussize="0,0"/>
                <v:stroke weight="0.582834645669291pt" color="#000000" joinstyle="round"/>
                <v:imagedata o:title=""/>
                <o:lock v:ext="edit" aspectratio="f"/>
              </v:line>
            </w:pict>
          </mc:Fallback>
        </mc:AlternateContent>
      </w:r>
      <w:r>
        <mc:AlternateContent>
          <mc:Choice Requires="wps">
            <w:drawing>
              <wp:anchor distT="0" distB="0" distL="114300" distR="114300" simplePos="0" relativeHeight="251683840" behindDoc="0" locked="0" layoutInCell="1" allowOverlap="1">
                <wp:simplePos x="0" y="0"/>
                <wp:positionH relativeFrom="page">
                  <wp:posOffset>4224655</wp:posOffset>
                </wp:positionH>
                <wp:positionV relativeFrom="paragraph">
                  <wp:posOffset>232410</wp:posOffset>
                </wp:positionV>
                <wp:extent cx="80645" cy="0"/>
                <wp:effectExtent l="0" t="0" r="0" b="0"/>
                <wp:wrapNone/>
                <wp:docPr id="26" name="直线 11"/>
                <wp:cNvGraphicFramePr/>
                <a:graphic xmlns:a="http://schemas.openxmlformats.org/drawingml/2006/main">
                  <a:graphicData uri="http://schemas.microsoft.com/office/word/2010/wordprocessingShape">
                    <wps:wsp>
                      <wps:cNvSpPr/>
                      <wps:spPr>
                        <a:xfrm>
                          <a:off x="0" y="0"/>
                          <a:ext cx="80645"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332.65pt;margin-top:18.3pt;height:0pt;width:6.35pt;mso-position-horizontal-relative:page;z-index:251683840;mso-width-relative:page;mso-height-relative:page;" filled="f" stroked="t" coordsize="21600,21600" o:gfxdata="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HSDmtcA&#10;AAAJAQAADwAAAAAAAAABACAAAAAiAAAAZHJzL2Rvd25yZXYueG1sUEsBAhQAFAAAAAgAh07iQMYO&#10;2NznAQAA2wMAAA4AAAAAAAAAAQAgAAAAJgEAAGRycy9lMm9Eb2MueG1sUEsFBgAAAAAGAAYAWQEA&#10;AH8FAAAAAA==&#10;">
                <v:fill on="f" focussize="0,0"/>
                <v:stroke weight="0.582834645669291pt" color="#000000" joinstyle="round"/>
                <v:imagedata o:title=""/>
                <o:lock v:ext="edit" aspectratio="f"/>
              </v:line>
            </w:pict>
          </mc:Fallback>
        </mc:AlternateContent>
      </w:r>
      <w:r>
        <mc:AlternateContent>
          <mc:Choice Requires="wps">
            <w:drawing>
              <wp:anchor distT="0" distB="0" distL="114300" distR="114300" simplePos="0" relativeHeight="251684864" behindDoc="0" locked="0" layoutInCell="1" allowOverlap="1">
                <wp:simplePos x="0" y="0"/>
                <wp:positionH relativeFrom="page">
                  <wp:posOffset>4448175</wp:posOffset>
                </wp:positionH>
                <wp:positionV relativeFrom="paragraph">
                  <wp:posOffset>232410</wp:posOffset>
                </wp:positionV>
                <wp:extent cx="90170" cy="0"/>
                <wp:effectExtent l="0" t="0" r="0" b="0"/>
                <wp:wrapNone/>
                <wp:docPr id="27" name="直线 12"/>
                <wp:cNvGraphicFramePr/>
                <a:graphic xmlns:a="http://schemas.openxmlformats.org/drawingml/2006/main">
                  <a:graphicData uri="http://schemas.microsoft.com/office/word/2010/wordprocessingShape">
                    <wps:wsp>
                      <wps:cNvSpPr/>
                      <wps:spPr>
                        <a:xfrm>
                          <a:off x="0" y="0"/>
                          <a:ext cx="90170" cy="0"/>
                        </a:xfrm>
                        <a:prstGeom prst="line">
                          <a:avLst/>
                        </a:prstGeom>
                        <a:ln w="7402" cap="flat" cmpd="sng">
                          <a:solidFill>
                            <a:srgbClr val="000000"/>
                          </a:solidFill>
                          <a:prstDash val="solid"/>
                          <a:headEnd type="none" w="med" len="med"/>
                          <a:tailEnd type="none" w="med" len="med"/>
                        </a:ln>
                      </wps:spPr>
                      <wps:bodyPr upright="1"/>
                    </wps:wsp>
                  </a:graphicData>
                </a:graphic>
              </wp:anchor>
            </w:drawing>
          </mc:Choice>
          <mc:Fallback>
            <w:pict>
              <v:line id="直线 12" o:spid="_x0000_s1026" o:spt="20" style="position:absolute;left:0pt;margin-left:350.25pt;margin-top:18.3pt;height:0pt;width:7.1pt;mso-position-horizontal-relative:page;z-index:251684864;mso-width-relative:page;mso-height-relative:page;" filled="f" stroked="t" coordsize="21600,21600" o:gfxdata="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Wz/g1wAA&#10;AAkBAAAPAAAAAAAAAAEAIAAAACIAAABkcnMvZG93bnJldi54bWxQSwECFAAUAAAACACHTuJA6BHN&#10;neYBAADbAwAADgAAAAAAAAABACAAAAAmAQAAZHJzL2Uyb0RvYy54bWxQSwUGAAAAAAYABgBZAQAA&#10;fgUAAAAA&#10;">
                <v:fill on="f" focussize="0,0"/>
                <v:stroke weight="0.582834645669291pt" color="#000000" joinstyle="round"/>
                <v:imagedata o:title=""/>
                <o:lock v:ext="edit" aspectratio="f"/>
              </v:line>
            </w:pict>
          </mc:Fallback>
        </mc:AlternateContent>
      </w:r>
      <w:r>
        <w:rPr>
          <w:rFonts w:ascii="Times New Roman" w:hAnsi="Times New Roman"/>
          <w:spacing w:val="4"/>
          <w:w w:val="105"/>
        </w:rPr>
        <w:t>32</w:t>
      </w:r>
      <w:r>
        <w:rPr>
          <w:rFonts w:ascii="Symbol" w:hAnsi="Symbol"/>
          <w:spacing w:val="4"/>
          <w:w w:val="105"/>
        </w:rPr>
        <w:t></w:t>
      </w:r>
      <w:r>
        <w:rPr>
          <w:rFonts w:ascii="Times New Roman" w:hAnsi="Times New Roman"/>
          <w:spacing w:val="4"/>
          <w:w w:val="105"/>
        </w:rPr>
        <w:t xml:space="preserve"> </w:t>
      </w:r>
      <w:r>
        <w:rPr>
          <w:rFonts w:ascii="Times New Roman" w:hAnsi="Times New Roman"/>
          <w:w w:val="105"/>
          <w:position w:val="15"/>
        </w:rPr>
        <w:t>3</w:t>
      </w:r>
      <w:r>
        <w:rPr>
          <w:rFonts w:ascii="Times New Roman" w:hAnsi="Times New Roman"/>
          <w:spacing w:val="-50"/>
          <w:w w:val="105"/>
          <w:position w:val="15"/>
        </w:rPr>
        <w:t xml:space="preserve"> </w:t>
      </w:r>
      <w:r>
        <w:rPr>
          <w:rFonts w:ascii="Symbol" w:hAnsi="Symbol"/>
          <w:w w:val="105"/>
        </w:rPr>
        <w:t></w:t>
      </w:r>
      <w:r>
        <w:rPr>
          <w:rFonts w:ascii="Times New Roman" w:hAnsi="Times New Roman"/>
          <w:spacing w:val="-15"/>
          <w:w w:val="105"/>
        </w:rPr>
        <w:t xml:space="preserve"> </w:t>
      </w:r>
      <w:r>
        <w:rPr>
          <w:rFonts w:ascii="Times New Roman" w:hAnsi="Times New Roman"/>
          <w:w w:val="105"/>
          <w:position w:val="15"/>
        </w:rPr>
        <w:t>6</w:t>
      </w:r>
      <w:r>
        <w:rPr>
          <w:rFonts w:ascii="Times New Roman" w:hAnsi="Times New Roman"/>
          <w:w w:val="105"/>
          <w:position w:val="15"/>
        </w:rPr>
        <w:tab/>
      </w:r>
      <w:r>
        <w:rPr>
          <w:rFonts w:ascii="Times New Roman" w:hAnsi="Times New Roman"/>
          <w:w w:val="105"/>
          <w:position w:val="15"/>
        </w:rPr>
        <w:t>11</w:t>
      </w:r>
      <w:r>
        <w:rPr>
          <w:rFonts w:ascii="Times New Roman" w:hAnsi="Times New Roman"/>
          <w:spacing w:val="-40"/>
          <w:w w:val="105"/>
          <w:position w:val="15"/>
        </w:rPr>
        <w:t xml:space="preserve"> </w:t>
      </w:r>
      <w:r>
        <w:rPr>
          <w:rFonts w:ascii="Symbol" w:hAnsi="Symbol"/>
          <w:w w:val="105"/>
        </w:rPr>
        <w:t></w:t>
      </w:r>
      <w:r>
        <w:rPr>
          <w:rFonts w:ascii="Times New Roman" w:hAnsi="Times New Roman"/>
          <w:w w:val="105"/>
        </w:rPr>
        <w:t>13</w:t>
      </w:r>
      <w:r>
        <w:rPr>
          <w:rFonts w:ascii="Times New Roman" w:hAnsi="Times New Roman"/>
          <w:spacing w:val="-41"/>
          <w:w w:val="105"/>
        </w:rPr>
        <w:t xml:space="preserve"> </w:t>
      </w:r>
      <w:r>
        <w:rPr>
          <w:rFonts w:ascii="Symbol" w:hAnsi="Symbol"/>
          <w:w w:val="105"/>
        </w:rPr>
        <w:t></w:t>
      </w:r>
      <w:r>
        <w:rPr>
          <w:rFonts w:ascii="Times New Roman" w:hAnsi="Times New Roman"/>
          <w:spacing w:val="-33"/>
          <w:w w:val="105"/>
        </w:rPr>
        <w:t xml:space="preserve"> </w:t>
      </w:r>
      <w:r>
        <w:rPr>
          <w:rFonts w:ascii="Times New Roman" w:hAnsi="Times New Roman"/>
          <w:w w:val="105"/>
          <w:position w:val="15"/>
        </w:rPr>
        <w:t>11</w:t>
      </w:r>
      <w:r>
        <w:rPr>
          <w:rFonts w:ascii="Times New Roman" w:hAnsi="Times New Roman"/>
          <w:spacing w:val="-41"/>
          <w:w w:val="105"/>
          <w:position w:val="15"/>
        </w:rPr>
        <w:t xml:space="preserve"> </w:t>
      </w:r>
      <w:r>
        <w:rPr>
          <w:rFonts w:ascii="Symbol" w:hAnsi="Symbol"/>
          <w:w w:val="105"/>
        </w:rPr>
        <w:t></w:t>
      </w:r>
      <w:r>
        <w:rPr>
          <w:rFonts w:ascii="Times New Roman" w:hAnsi="Times New Roman"/>
          <w:spacing w:val="-42"/>
          <w:w w:val="105"/>
        </w:rPr>
        <w:t xml:space="preserve"> </w:t>
      </w:r>
      <w:r>
        <w:rPr>
          <w:rFonts w:ascii="Times New Roman" w:hAnsi="Times New Roman"/>
          <w:w w:val="105"/>
        </w:rPr>
        <w:t>5</w:t>
      </w:r>
      <w:r>
        <w:rPr>
          <w:rFonts w:ascii="Times New Roman" w:hAnsi="Times New Roman"/>
          <w:w w:val="105"/>
        </w:rPr>
        <w:tab/>
      </w:r>
      <w:r>
        <w:rPr>
          <w:rFonts w:ascii="Times New Roman" w:hAnsi="Times New Roman"/>
          <w:w w:val="105"/>
          <w:position w:val="15"/>
        </w:rPr>
        <w:t>4</w:t>
      </w:r>
      <w:r>
        <w:rPr>
          <w:rFonts w:ascii="Times New Roman" w:hAnsi="Times New Roman"/>
          <w:spacing w:val="-14"/>
          <w:w w:val="105"/>
          <w:position w:val="15"/>
        </w:rPr>
        <w:t xml:space="preserve"> </w:t>
      </w:r>
      <w:r>
        <w:rPr>
          <w:rFonts w:ascii="Symbol" w:hAnsi="Symbol"/>
          <w:w w:val="105"/>
        </w:rPr>
        <w:t></w:t>
      </w:r>
      <w:r>
        <w:rPr>
          <w:rFonts w:ascii="Times New Roman" w:hAnsi="Times New Roman"/>
          <w:spacing w:val="-32"/>
          <w:w w:val="105"/>
        </w:rPr>
        <w:t xml:space="preserve"> </w:t>
      </w:r>
      <w:r>
        <w:rPr>
          <w:rFonts w:ascii="Times New Roman" w:hAnsi="Times New Roman"/>
          <w:spacing w:val="5"/>
          <w:w w:val="105"/>
        </w:rPr>
        <w:t>(</w:t>
      </w:r>
      <w:r>
        <w:rPr>
          <w:rFonts w:ascii="Times New Roman" w:hAnsi="Times New Roman"/>
          <w:spacing w:val="5"/>
          <w:w w:val="105"/>
          <w:position w:val="15"/>
        </w:rPr>
        <w:t>1</w:t>
      </w:r>
      <w:r>
        <w:rPr>
          <w:rFonts w:ascii="Times New Roman" w:hAnsi="Times New Roman"/>
          <w:spacing w:val="-17"/>
          <w:w w:val="105"/>
          <w:position w:val="15"/>
        </w:rPr>
        <w:t xml:space="preserve"> </w:t>
      </w:r>
      <w:r>
        <w:rPr>
          <w:rFonts w:ascii="Symbol" w:hAnsi="Symbol"/>
          <w:w w:val="105"/>
        </w:rPr>
        <w:t></w:t>
      </w:r>
      <w:r>
        <w:rPr>
          <w:rFonts w:ascii="Times New Roman" w:hAnsi="Times New Roman"/>
          <w:spacing w:val="-6"/>
          <w:w w:val="105"/>
        </w:rPr>
        <w:t xml:space="preserve"> </w:t>
      </w:r>
      <w:r>
        <w:rPr>
          <w:rFonts w:ascii="Times New Roman" w:hAnsi="Times New Roman"/>
          <w:spacing w:val="7"/>
          <w:w w:val="105"/>
          <w:position w:val="15"/>
        </w:rPr>
        <w:t>2</w:t>
      </w:r>
      <w:r>
        <w:rPr>
          <w:rFonts w:ascii="Times New Roman" w:hAnsi="Times New Roman"/>
          <w:spacing w:val="7"/>
          <w:w w:val="105"/>
        </w:rPr>
        <w:t>)</w:t>
      </w:r>
    </w:p>
    <w:p>
      <w:pPr>
        <w:pStyle w:val="3"/>
        <w:tabs>
          <w:tab w:val="left" w:pos="1040"/>
          <w:tab w:val="left" w:pos="2200"/>
          <w:tab w:val="left" w:pos="3047"/>
          <w:tab w:val="left" w:pos="4638"/>
          <w:tab w:val="left" w:pos="5080"/>
          <w:tab w:val="left" w:pos="5436"/>
        </w:tabs>
        <w:spacing w:line="267" w:lineRule="exact"/>
        <w:ind w:left="684"/>
        <w:rPr>
          <w:rFonts w:ascii="Times New Roman"/>
        </w:rPr>
      </w:pPr>
      <w:r>
        <w:rPr>
          <w:rFonts w:ascii="Times New Roman"/>
          <w:w w:val="105"/>
        </w:rPr>
        <w:t>8</w:t>
      </w:r>
      <w:r>
        <w:rPr>
          <w:rFonts w:ascii="Times New Roman"/>
          <w:w w:val="105"/>
        </w:rPr>
        <w:tab/>
      </w:r>
      <w:r>
        <w:rPr>
          <w:rFonts w:ascii="Times New Roman"/>
          <w:w w:val="105"/>
        </w:rPr>
        <w:t>7</w:t>
      </w:r>
      <w:r>
        <w:rPr>
          <w:rFonts w:ascii="Times New Roman"/>
          <w:w w:val="105"/>
        </w:rPr>
        <w:tab/>
      </w:r>
      <w:r>
        <w:rPr>
          <w:rFonts w:ascii="Times New Roman"/>
          <w:w w:val="105"/>
        </w:rPr>
        <w:t>18</w:t>
      </w:r>
      <w:r>
        <w:rPr>
          <w:rFonts w:ascii="Times New Roman"/>
          <w:w w:val="105"/>
        </w:rPr>
        <w:tab/>
      </w:r>
      <w:r>
        <w:rPr>
          <w:rFonts w:ascii="Times New Roman"/>
          <w:w w:val="105"/>
        </w:rPr>
        <w:t>18</w:t>
      </w:r>
      <w:r>
        <w:rPr>
          <w:rFonts w:ascii="Times New Roman"/>
          <w:w w:val="105"/>
        </w:rPr>
        <w:tab/>
      </w:r>
      <w:r>
        <w:rPr>
          <w:rFonts w:ascii="Times New Roman"/>
          <w:w w:val="105"/>
        </w:rPr>
        <w:t>9</w:t>
      </w:r>
      <w:r>
        <w:rPr>
          <w:rFonts w:ascii="Times New Roman"/>
          <w:w w:val="105"/>
        </w:rPr>
        <w:tab/>
      </w:r>
      <w:r>
        <w:rPr>
          <w:rFonts w:ascii="Times New Roman"/>
          <w:w w:val="105"/>
        </w:rPr>
        <w:t>3</w:t>
      </w:r>
      <w:r>
        <w:rPr>
          <w:rFonts w:ascii="Times New Roman"/>
          <w:w w:val="105"/>
        </w:rPr>
        <w:tab/>
      </w:r>
      <w:r>
        <w:rPr>
          <w:rFonts w:ascii="Times New Roman"/>
          <w:w w:val="105"/>
        </w:rPr>
        <w:t>9</w:t>
      </w:r>
    </w:p>
    <w:p>
      <w:pPr>
        <w:pStyle w:val="3"/>
        <w:rPr>
          <w:rFonts w:ascii="Times New Roman"/>
          <w:sz w:val="20"/>
        </w:rPr>
      </w:pPr>
    </w:p>
    <w:p>
      <w:pPr>
        <w:pStyle w:val="3"/>
        <w:rPr>
          <w:rFonts w:ascii="Times New Roman"/>
          <w:sz w:val="20"/>
        </w:rPr>
      </w:pPr>
    </w:p>
    <w:p>
      <w:pPr>
        <w:pStyle w:val="3"/>
        <w:spacing w:before="10"/>
        <w:rPr>
          <w:rFonts w:ascii="Times New Roman"/>
        </w:rPr>
      </w:pPr>
    </w:p>
    <w:p>
      <w:pPr>
        <w:pStyle w:val="3"/>
        <w:spacing w:before="74"/>
        <w:ind w:left="220"/>
      </w:pPr>
      <w:r>
        <w:t xml:space="preserve">四、解答题：本大题共 </w:t>
      </w:r>
      <w:r>
        <w:rPr>
          <w:rFonts w:ascii="Times New Roman" w:eastAsia="Times New Roman"/>
        </w:rPr>
        <w:t xml:space="preserve">7 </w:t>
      </w:r>
      <w:r>
        <w:t xml:space="preserve">题，共 </w:t>
      </w:r>
      <w:r>
        <w:rPr>
          <w:rFonts w:ascii="Times New Roman" w:eastAsia="Times New Roman"/>
        </w:rPr>
        <w:t xml:space="preserve">34 </w:t>
      </w:r>
      <w:r>
        <w:t>分，要有解答过程。</w:t>
      </w:r>
    </w:p>
    <w:p>
      <w:pPr>
        <w:pStyle w:val="3"/>
        <w:spacing w:before="82"/>
        <w:ind w:left="220"/>
      </w:pPr>
      <w:r>
        <w:rPr>
          <w:rFonts w:ascii="Times New Roman" w:eastAsia="Times New Roman"/>
        </w:rPr>
        <w:t>2</w:t>
      </w:r>
      <w:r>
        <w:rPr>
          <w:rFonts w:ascii="Times New Roman" w:eastAsia="Times New Roman"/>
          <w:spacing w:val="-1"/>
        </w:rPr>
        <w:t>4</w:t>
      </w:r>
      <w:r>
        <w:rPr>
          <w:spacing w:val="-120"/>
        </w:rPr>
        <w:t>．</w:t>
      </w:r>
      <w:r>
        <w:t>（</w:t>
      </w:r>
      <w:r>
        <w:rPr>
          <w:spacing w:val="-12"/>
        </w:rPr>
        <w:t xml:space="preserve">本题满分 </w:t>
      </w:r>
      <w:r>
        <w:rPr>
          <w:rFonts w:ascii="Times New Roman" w:eastAsia="Times New Roman"/>
        </w:rPr>
        <w:t xml:space="preserve">5 </w:t>
      </w:r>
      <w:r>
        <w:t>分）</w:t>
      </w:r>
    </w:p>
    <w:p>
      <w:pPr>
        <w:pStyle w:val="3"/>
        <w:spacing w:before="84"/>
        <w:ind w:left="220"/>
      </w:pPr>
      <w:r>
        <w:t xml:space="preserve">首届中国国际进口博览会于 </w:t>
      </w:r>
      <w:r>
        <w:rPr>
          <w:rFonts w:ascii="Times New Roman" w:eastAsia="Times New Roman"/>
        </w:rPr>
        <w:t xml:space="preserve">2018 </w:t>
      </w:r>
      <w:r>
        <w:t xml:space="preserve">年 </w:t>
      </w:r>
      <w:r>
        <w:rPr>
          <w:rFonts w:ascii="Times New Roman" w:eastAsia="Times New Roman"/>
        </w:rPr>
        <w:t xml:space="preserve">11 </w:t>
      </w:r>
      <w:r>
        <w:t xml:space="preserve">月 </w:t>
      </w:r>
      <w:r>
        <w:rPr>
          <w:rFonts w:ascii="Times New Roman" w:eastAsia="Times New Roman"/>
        </w:rPr>
        <w:t xml:space="preserve">5 </w:t>
      </w:r>
      <w:r>
        <w:t>日在上海开幕，展览总面积达</w:t>
      </w:r>
    </w:p>
    <w:p>
      <w:pPr>
        <w:pStyle w:val="3"/>
        <w:spacing w:before="81"/>
        <w:ind w:left="220"/>
        <w:rPr>
          <w:rFonts w:ascii="Times New Roman" w:eastAsia="Times New Roman"/>
        </w:rPr>
      </w:pPr>
      <w:r>
        <w:t xml:space="preserve">到 </w:t>
      </w:r>
      <w:r>
        <w:rPr>
          <w:rFonts w:ascii="Times New Roman" w:eastAsia="Times New Roman"/>
        </w:rPr>
        <w:t xml:space="preserve">30 </w:t>
      </w:r>
      <w:r>
        <w:t xml:space="preserve">万平方米。国家馆展览面积约 </w:t>
      </w:r>
      <w:r>
        <w:rPr>
          <w:rFonts w:ascii="Times New Roman" w:eastAsia="Times New Roman"/>
        </w:rPr>
        <w:t xml:space="preserve">3 </w:t>
      </w:r>
      <w:r>
        <w:t xml:space="preserve">万平方米，其中中国馆展览面积约 </w:t>
      </w:r>
      <w:r>
        <w:rPr>
          <w:rFonts w:ascii="Times New Roman" w:eastAsia="Times New Roman"/>
        </w:rPr>
        <w:t>1500</w:t>
      </w:r>
    </w:p>
    <w:p>
      <w:pPr>
        <w:pStyle w:val="3"/>
        <w:spacing w:before="84"/>
        <w:ind w:left="220"/>
      </w:pPr>
      <w:r>
        <w:t>平方米，中国馆展览面积占国家馆展览面积的百分之几？</w:t>
      </w:r>
    </w:p>
    <w:p>
      <w:pPr>
        <w:pStyle w:val="3"/>
      </w:pPr>
    </w:p>
    <w:p>
      <w:pPr>
        <w:pStyle w:val="3"/>
      </w:pPr>
    </w:p>
    <w:p>
      <w:pPr>
        <w:pStyle w:val="3"/>
      </w:pPr>
    </w:p>
    <w:p>
      <w:pPr>
        <w:pStyle w:val="3"/>
      </w:pPr>
    </w:p>
    <w:p>
      <w:pPr>
        <w:pStyle w:val="3"/>
        <w:spacing w:before="1"/>
        <w:rPr>
          <w:sz w:val="32"/>
        </w:rPr>
      </w:pPr>
    </w:p>
    <w:p>
      <w:pPr>
        <w:pStyle w:val="3"/>
        <w:ind w:left="220"/>
      </w:pPr>
      <w:r>
        <w:rPr>
          <w:rFonts w:ascii="Times New Roman" w:eastAsia="Times New Roman"/>
        </w:rPr>
        <w:t>2</w:t>
      </w:r>
      <w:r>
        <w:rPr>
          <w:rFonts w:ascii="Times New Roman" w:eastAsia="Times New Roman"/>
          <w:spacing w:val="-1"/>
        </w:rPr>
        <w:t>5</w:t>
      </w:r>
      <w:r>
        <w:rPr>
          <w:spacing w:val="-120"/>
        </w:rPr>
        <w:t>．</w:t>
      </w:r>
      <w:r>
        <w:t>（</w:t>
      </w:r>
      <w:r>
        <w:rPr>
          <w:spacing w:val="-12"/>
        </w:rPr>
        <w:t xml:space="preserve">本题满分 </w:t>
      </w:r>
      <w:r>
        <w:rPr>
          <w:rFonts w:ascii="Times New Roman" w:eastAsia="Times New Roman"/>
        </w:rPr>
        <w:t xml:space="preserve">5 </w:t>
      </w:r>
      <w:r>
        <w:t>分）</w:t>
      </w:r>
    </w:p>
    <w:p>
      <w:pPr>
        <w:pStyle w:val="3"/>
        <w:spacing w:before="53" w:line="389" w:lineRule="exact"/>
        <w:ind w:left="220"/>
      </w:pPr>
      <w:r>
        <mc:AlternateContent>
          <mc:Choice Requires="wps">
            <w:drawing>
              <wp:anchor distT="0" distB="0" distL="114300" distR="114300" simplePos="0" relativeHeight="251665408" behindDoc="1" locked="0" layoutInCell="1" allowOverlap="1">
                <wp:simplePos x="0" y="0"/>
                <wp:positionH relativeFrom="page">
                  <wp:posOffset>5512435</wp:posOffset>
                </wp:positionH>
                <wp:positionV relativeFrom="paragraph">
                  <wp:posOffset>232410</wp:posOffset>
                </wp:positionV>
                <wp:extent cx="90170" cy="0"/>
                <wp:effectExtent l="0" t="0" r="0" b="0"/>
                <wp:wrapNone/>
                <wp:docPr id="8" name="直线 13"/>
                <wp:cNvGraphicFramePr/>
                <a:graphic xmlns:a="http://schemas.openxmlformats.org/drawingml/2006/main">
                  <a:graphicData uri="http://schemas.microsoft.com/office/word/2010/wordprocessingShape">
                    <wps:wsp>
                      <wps:cNvSpPr/>
                      <wps:spPr>
                        <a:xfrm>
                          <a:off x="0" y="0"/>
                          <a:ext cx="90170" cy="0"/>
                        </a:xfrm>
                        <a:prstGeom prst="line">
                          <a:avLst/>
                        </a:prstGeom>
                        <a:ln w="8019" cap="flat" cmpd="sng">
                          <a:solidFill>
                            <a:srgbClr val="000000"/>
                          </a:solidFill>
                          <a:prstDash val="solid"/>
                          <a:headEnd type="none" w="med" len="med"/>
                          <a:tailEnd type="none" w="med" len="med"/>
                        </a:ln>
                      </wps:spPr>
                      <wps:bodyPr upright="1"/>
                    </wps:wsp>
                  </a:graphicData>
                </a:graphic>
              </wp:anchor>
            </w:drawing>
          </mc:Choice>
          <mc:Fallback>
            <w:pict>
              <v:line id="直线 13" o:spid="_x0000_s1026" o:spt="20" style="position:absolute;left:0pt;margin-left:434.05pt;margin-top:18.3pt;height:0pt;width:7.1pt;mso-position-horizontal-relative:page;z-index:-251651072;mso-width-relative:page;mso-height-relative:page;" filled="f" stroked="t" coordsize="21600,21600" o:gfxdata="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7dcqU1QAAAAkB&#10;AAAPAAAAAAAAAAEAIAAAACIAAABkcnMvZG93bnJldi54bWxQSwECFAAUAAAACACHTuJAJngI3+UB&#10;AADaAwAADgAAAAAAAAABACAAAAAkAQAAZHJzL2Uyb0RvYy54bWxQSwUGAAAAAAYABgBZAQAAewUA&#10;AAAA&#10;">
                <v:fill on="f" focussize="0,0"/>
                <v:stroke weight="0.631417322834646pt" color="#000000" joinstyle="round"/>
                <v:imagedata o:title=""/>
                <o:lock v:ext="edit" aspectratio="f"/>
              </v:line>
            </w:pict>
          </mc:Fallback>
        </mc:AlternateContent>
      </w:r>
      <w:r>
        <w:t xml:space="preserve">某电器商场去年销售了 </w:t>
      </w:r>
      <w:r>
        <w:rPr>
          <w:rFonts w:ascii="Times New Roman" w:eastAsia="Times New Roman"/>
        </w:rPr>
        <w:t xml:space="preserve">1800 </w:t>
      </w:r>
      <w:r>
        <w:t xml:space="preserve">台电脑，今年的销售量比去年增加了 </w:t>
      </w:r>
      <w:r>
        <w:rPr>
          <w:rFonts w:ascii="Times New Roman" w:eastAsia="Times New Roman"/>
          <w:position w:val="15"/>
        </w:rPr>
        <w:t xml:space="preserve">1 </w:t>
      </w:r>
      <w:r>
        <w:t>，今</w:t>
      </w:r>
    </w:p>
    <w:p>
      <w:pPr>
        <w:pStyle w:val="3"/>
        <w:spacing w:line="224" w:lineRule="exact"/>
        <w:ind w:right="1533"/>
        <w:jc w:val="right"/>
        <w:rPr>
          <w:rFonts w:ascii="Times New Roman"/>
        </w:rPr>
      </w:pPr>
      <w:r>
        <w:rPr>
          <w:rFonts w:ascii="Times New Roman"/>
          <w:w w:val="95"/>
        </w:rPr>
        <w:t>4</w:t>
      </w:r>
    </w:p>
    <w:p>
      <w:pPr>
        <w:pStyle w:val="3"/>
        <w:spacing w:before="42"/>
        <w:ind w:left="220"/>
      </w:pPr>
      <w:r>
        <w:t>年销售了多少台？</w:t>
      </w:r>
    </w:p>
    <w:p>
      <w:pPr>
        <w:pStyle w:val="3"/>
      </w:pPr>
    </w:p>
    <w:p>
      <w:pPr>
        <w:pStyle w:val="3"/>
      </w:pPr>
    </w:p>
    <w:p>
      <w:pPr>
        <w:pStyle w:val="3"/>
      </w:pPr>
    </w:p>
    <w:p>
      <w:pPr>
        <w:pStyle w:val="3"/>
      </w:pPr>
    </w:p>
    <w:p>
      <w:pPr>
        <w:pStyle w:val="3"/>
        <w:spacing w:before="1"/>
        <w:rPr>
          <w:sz w:val="32"/>
        </w:rPr>
      </w:pPr>
    </w:p>
    <w:p>
      <w:pPr>
        <w:pStyle w:val="3"/>
        <w:ind w:left="220"/>
      </w:pPr>
      <w:r>
        <w:rPr>
          <w:rFonts w:ascii="Times New Roman" w:eastAsia="Times New Roman"/>
        </w:rPr>
        <w:t>2</w:t>
      </w:r>
      <w:r>
        <w:rPr>
          <w:rFonts w:ascii="Times New Roman" w:eastAsia="Times New Roman"/>
          <w:spacing w:val="-1"/>
        </w:rPr>
        <w:t>6</w:t>
      </w:r>
      <w:r>
        <w:rPr>
          <w:spacing w:val="-120"/>
        </w:rPr>
        <w:t>．</w:t>
      </w:r>
      <w:r>
        <w:t>（</w:t>
      </w:r>
      <w:r>
        <w:rPr>
          <w:spacing w:val="-12"/>
        </w:rPr>
        <w:t xml:space="preserve">本题满分 </w:t>
      </w:r>
      <w:r>
        <w:rPr>
          <w:rFonts w:ascii="Times New Roman" w:eastAsia="Times New Roman"/>
        </w:rPr>
        <w:t xml:space="preserve">5 </w:t>
      </w:r>
      <w:r>
        <w:t>分）</w:t>
      </w:r>
    </w:p>
    <w:p>
      <w:pPr>
        <w:pStyle w:val="3"/>
        <w:spacing w:before="84" w:line="302" w:lineRule="auto"/>
        <w:ind w:left="220" w:right="863"/>
      </w:pPr>
      <w:r>
        <w:drawing>
          <wp:anchor distT="0" distB="0" distL="0" distR="0" simplePos="0" relativeHeight="251685888" behindDoc="0" locked="0" layoutInCell="1" allowOverlap="1">
            <wp:simplePos x="0" y="0"/>
            <wp:positionH relativeFrom="page">
              <wp:posOffset>5197475</wp:posOffset>
            </wp:positionH>
            <wp:positionV relativeFrom="paragraph">
              <wp:posOffset>525145</wp:posOffset>
            </wp:positionV>
            <wp:extent cx="1219200" cy="118110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3" cstate="print"/>
                    <a:stretch>
                      <a:fillRect/>
                    </a:stretch>
                  </pic:blipFill>
                  <pic:spPr>
                    <a:xfrm>
                      <a:off x="0" y="0"/>
                      <a:ext cx="1219200" cy="1181100"/>
                    </a:xfrm>
                    <a:prstGeom prst="rect">
                      <a:avLst/>
                    </a:prstGeom>
                  </pic:spPr>
                </pic:pic>
              </a:graphicData>
            </a:graphic>
          </wp:anchor>
        </w:drawing>
      </w:r>
      <w:r>
        <w:t>下面是妙想根据妈妈去年一年购买的三种水果情况制成的扇形统计图，看图填空并回答问题：</w:t>
      </w:r>
    </w:p>
    <w:p>
      <w:pPr>
        <w:pStyle w:val="3"/>
      </w:pPr>
    </w:p>
    <w:p>
      <w:pPr>
        <w:pStyle w:val="3"/>
      </w:pPr>
    </w:p>
    <w:p>
      <w:pPr>
        <w:pStyle w:val="3"/>
      </w:pPr>
    </w:p>
    <w:p>
      <w:pPr>
        <w:pStyle w:val="3"/>
      </w:pPr>
    </w:p>
    <w:p>
      <w:pPr>
        <w:pStyle w:val="3"/>
      </w:pPr>
    </w:p>
    <w:p>
      <w:pPr>
        <w:pStyle w:val="3"/>
        <w:spacing w:before="7"/>
        <w:rPr>
          <w:sz w:val="26"/>
        </w:rPr>
      </w:pPr>
    </w:p>
    <w:p>
      <w:pPr>
        <w:pStyle w:val="7"/>
        <w:numPr>
          <w:ilvl w:val="0"/>
          <w:numId w:val="3"/>
        </w:numPr>
        <w:tabs>
          <w:tab w:val="left" w:pos="822"/>
          <w:tab w:val="left" w:pos="4780"/>
        </w:tabs>
        <w:spacing w:before="0" w:after="0" w:line="240" w:lineRule="auto"/>
        <w:ind w:left="821" w:right="0" w:hanging="602"/>
        <w:jc w:val="left"/>
        <w:rPr>
          <w:rFonts w:ascii="Times New Roman" w:eastAsia="Times New Roman"/>
          <w:sz w:val="24"/>
        </w:rPr>
      </w:pPr>
      <w:r>
        <w:rPr>
          <w:sz w:val="24"/>
        </w:rPr>
        <w:t>橘子的质量占三种水果总质量的（</w:t>
      </w:r>
      <w:r>
        <w:rPr>
          <w:sz w:val="24"/>
        </w:rPr>
        <w:tab/>
      </w:r>
      <w:r>
        <w:rPr>
          <w:rFonts w:ascii="Times New Roman" w:eastAsia="Times New Roman"/>
          <w:sz w:val="24"/>
        </w:rPr>
        <w:t>)%;</w:t>
      </w:r>
    </w:p>
    <w:p>
      <w:pPr>
        <w:pStyle w:val="7"/>
        <w:numPr>
          <w:ilvl w:val="0"/>
          <w:numId w:val="3"/>
        </w:numPr>
        <w:tabs>
          <w:tab w:val="left" w:pos="822"/>
        </w:tabs>
        <w:spacing w:before="81" w:after="0" w:line="240" w:lineRule="auto"/>
        <w:ind w:left="821" w:right="0" w:hanging="602"/>
        <w:jc w:val="left"/>
        <w:rPr>
          <w:sz w:val="24"/>
        </w:rPr>
      </w:pPr>
      <w:r>
        <w:rPr>
          <w:spacing w:val="-7"/>
          <w:sz w:val="24"/>
        </w:rPr>
        <w:t xml:space="preserve">如果橘子的质量是 </w:t>
      </w:r>
      <w:r>
        <w:rPr>
          <w:rFonts w:ascii="Times New Roman" w:eastAsia="Times New Roman"/>
          <w:sz w:val="24"/>
        </w:rPr>
        <w:t xml:space="preserve">44 </w:t>
      </w:r>
      <w:r>
        <w:rPr>
          <w:sz w:val="24"/>
        </w:rPr>
        <w:t>千克，那么这三种水果的总质量是多少千克？</w:t>
      </w:r>
    </w:p>
    <w:p>
      <w:pPr>
        <w:spacing w:after="0" w:line="240" w:lineRule="auto"/>
        <w:jc w:val="left"/>
        <w:rPr>
          <w:sz w:val="24"/>
        </w:rPr>
        <w:sectPr>
          <w:type w:val="continuous"/>
          <w:pgSz w:w="11910" w:h="16840"/>
          <w:pgMar w:top="1360" w:right="1560" w:bottom="1380" w:left="1580" w:header="720" w:footer="720" w:gutter="0"/>
          <w:cols w:space="720" w:num="1"/>
        </w:sectPr>
      </w:pPr>
    </w:p>
    <w:p>
      <w:pPr>
        <w:pStyle w:val="3"/>
        <w:spacing w:before="102"/>
        <w:ind w:left="220"/>
      </w:pPr>
      <w:r>
        <w:rPr>
          <w:rFonts w:ascii="Times New Roman" w:eastAsia="Times New Roman"/>
        </w:rPr>
        <w:t>2</w:t>
      </w:r>
      <w:r>
        <w:rPr>
          <w:rFonts w:ascii="Times New Roman" w:eastAsia="Times New Roman"/>
          <w:spacing w:val="-1"/>
        </w:rPr>
        <w:t>7</w:t>
      </w:r>
      <w:r>
        <w:rPr>
          <w:spacing w:val="-120"/>
        </w:rPr>
        <w:t>．</w:t>
      </w:r>
      <w:r>
        <w:t>（</w:t>
      </w:r>
      <w:r>
        <w:rPr>
          <w:spacing w:val="-12"/>
        </w:rPr>
        <w:t xml:space="preserve">本题满分 </w:t>
      </w:r>
      <w:r>
        <w:rPr>
          <w:rFonts w:ascii="Times New Roman" w:eastAsia="Times New Roman"/>
        </w:rPr>
        <w:t xml:space="preserve">5 </w:t>
      </w:r>
      <w:r>
        <w:t>分）</w:t>
      </w:r>
    </w:p>
    <w:p>
      <w:pPr>
        <w:pStyle w:val="3"/>
        <w:spacing w:before="82" w:line="304" w:lineRule="auto"/>
        <w:ind w:left="220" w:right="324"/>
      </w:pPr>
      <w:r>
        <w:rPr>
          <w:spacing w:val="-6"/>
        </w:rPr>
        <w:t xml:space="preserve">一块长方形草坪周长 </w:t>
      </w:r>
      <w:r>
        <w:rPr>
          <w:rFonts w:ascii="Times New Roman" w:eastAsia="Times New Roman"/>
        </w:rPr>
        <w:t xml:space="preserve">280 </w:t>
      </w:r>
      <w:r>
        <w:rPr>
          <w:spacing w:val="-7"/>
        </w:rPr>
        <w:t xml:space="preserve">米，长和宽的比是 </w:t>
      </w:r>
      <w:r>
        <w:rPr>
          <w:rFonts w:ascii="Times New Roman" w:eastAsia="Times New Roman"/>
        </w:rPr>
        <w:t>4</w:t>
      </w:r>
      <w:r>
        <w:t>：</w:t>
      </w:r>
      <w:r>
        <w:rPr>
          <w:rFonts w:ascii="Times New Roman" w:eastAsia="Times New Roman"/>
        </w:rPr>
        <w:t>3</w:t>
      </w:r>
      <w:r>
        <w:rPr>
          <w:spacing w:val="-2"/>
        </w:rPr>
        <w:t>，这块长方形草坪的长是多少</w:t>
      </w:r>
      <w:r>
        <w:t>米？</w:t>
      </w:r>
    </w:p>
    <w:p>
      <w:pPr>
        <w:pStyle w:val="3"/>
      </w:pPr>
    </w:p>
    <w:p>
      <w:pPr>
        <w:pStyle w:val="3"/>
      </w:pPr>
    </w:p>
    <w:p>
      <w:pPr>
        <w:pStyle w:val="3"/>
      </w:pPr>
    </w:p>
    <w:p>
      <w:pPr>
        <w:pStyle w:val="3"/>
      </w:pPr>
    </w:p>
    <w:p>
      <w:pPr>
        <w:pStyle w:val="3"/>
      </w:pPr>
    </w:p>
    <w:p>
      <w:pPr>
        <w:pStyle w:val="3"/>
        <w:spacing w:before="2"/>
        <w:rPr>
          <w:sz w:val="32"/>
        </w:rPr>
      </w:pPr>
    </w:p>
    <w:p>
      <w:pPr>
        <w:pStyle w:val="3"/>
        <w:spacing w:line="302" w:lineRule="auto"/>
        <w:ind w:left="220" w:right="6143"/>
      </w:pPr>
      <w:r>
        <w:rPr>
          <w:rFonts w:ascii="Times New Roman" w:eastAsia="Times New Roman"/>
        </w:rPr>
        <w:t>2</w:t>
      </w:r>
      <w:r>
        <w:rPr>
          <w:rFonts w:ascii="Times New Roman" w:eastAsia="Times New Roman"/>
          <w:spacing w:val="-1"/>
        </w:rPr>
        <w:t>8</w:t>
      </w:r>
      <w:r>
        <w:rPr>
          <w:spacing w:val="-120"/>
        </w:rPr>
        <w:t>．</w:t>
      </w:r>
      <w:r>
        <w:t>（</w:t>
      </w:r>
      <w:r>
        <w:rPr>
          <w:spacing w:val="-12"/>
        </w:rPr>
        <w:t xml:space="preserve">本题满分 </w:t>
      </w:r>
      <w:r>
        <w:rPr>
          <w:rFonts w:ascii="Times New Roman" w:eastAsia="Times New Roman"/>
        </w:rPr>
        <w:t xml:space="preserve">5 </w:t>
      </w:r>
      <w:r>
        <w:t>分）</w:t>
      </w:r>
      <w:r>
        <w:rPr>
          <w:spacing w:val="-2"/>
        </w:rPr>
        <w:t>阅读思考、操作填空。</w:t>
      </w:r>
    </w:p>
    <w:p>
      <w:pPr>
        <w:pStyle w:val="3"/>
        <w:spacing w:before="6"/>
        <w:ind w:left="220"/>
      </w:pPr>
      <w:r>
        <w:rPr>
          <w:spacing w:val="-5"/>
        </w:rPr>
        <w:t xml:space="preserve">修改后的个人所得税法将从 </w:t>
      </w:r>
      <w:r>
        <w:rPr>
          <w:rFonts w:ascii="Times New Roman" w:eastAsia="Times New Roman"/>
        </w:rPr>
        <w:t xml:space="preserve">2019 </w:t>
      </w:r>
      <w:r>
        <w:rPr>
          <w:spacing w:val="-30"/>
        </w:rPr>
        <w:t xml:space="preserve">年 </w:t>
      </w:r>
      <w:r>
        <w:rPr>
          <w:rFonts w:ascii="Times New Roman" w:eastAsia="Times New Roman"/>
        </w:rPr>
        <w:t xml:space="preserve">1 </w:t>
      </w:r>
      <w:r>
        <w:rPr>
          <w:spacing w:val="-30"/>
        </w:rPr>
        <w:t xml:space="preserve">月 </w:t>
      </w:r>
      <w:r>
        <w:rPr>
          <w:rFonts w:ascii="Times New Roman" w:eastAsia="Times New Roman"/>
        </w:rPr>
        <w:t xml:space="preserve">1 </w:t>
      </w:r>
      <w:r>
        <w:rPr>
          <w:spacing w:val="-7"/>
        </w:rPr>
        <w:t>日起施行。</w:t>
      </w:r>
      <w:r>
        <w:rPr>
          <w:rFonts w:ascii="Times New Roman" w:eastAsia="Times New Roman"/>
        </w:rPr>
        <w:t xml:space="preserve">2018 </w:t>
      </w:r>
      <w:r>
        <w:rPr>
          <w:spacing w:val="-30"/>
        </w:rPr>
        <w:t xml:space="preserve">年 </w:t>
      </w:r>
      <w:r>
        <w:rPr>
          <w:rFonts w:ascii="Times New Roman" w:eastAsia="Times New Roman"/>
        </w:rPr>
        <w:t xml:space="preserve">10 </w:t>
      </w:r>
      <w:r>
        <w:rPr>
          <w:spacing w:val="-30"/>
        </w:rPr>
        <w:t xml:space="preserve">月 </w:t>
      </w:r>
      <w:r>
        <w:rPr>
          <w:rFonts w:ascii="Times New Roman" w:eastAsia="Times New Roman"/>
        </w:rPr>
        <w:t xml:space="preserve">1 </w:t>
      </w:r>
      <w:r>
        <w:rPr>
          <w:spacing w:val="-20"/>
        </w:rPr>
        <w:t xml:space="preserve">日至 </w:t>
      </w:r>
      <w:r>
        <w:rPr>
          <w:rFonts w:ascii="Times New Roman" w:eastAsia="Times New Roman"/>
        </w:rPr>
        <w:t xml:space="preserve">12 </w:t>
      </w:r>
      <w:r>
        <w:t>月</w:t>
      </w:r>
    </w:p>
    <w:p>
      <w:pPr>
        <w:pStyle w:val="3"/>
        <w:spacing w:before="81" w:line="304" w:lineRule="auto"/>
        <w:ind w:left="220" w:right="236"/>
      </w:pPr>
      <w:r>
        <mc:AlternateContent>
          <mc:Choice Requires="wps">
            <w:drawing>
              <wp:anchor distT="0" distB="0" distL="114300" distR="114300" simplePos="0" relativeHeight="251686912" behindDoc="0" locked="0" layoutInCell="1" allowOverlap="1">
                <wp:simplePos x="0" y="0"/>
                <wp:positionH relativeFrom="page">
                  <wp:posOffset>1120140</wp:posOffset>
                </wp:positionH>
                <wp:positionV relativeFrom="paragraph">
                  <wp:posOffset>520700</wp:posOffset>
                </wp:positionV>
                <wp:extent cx="5324475" cy="2039620"/>
                <wp:effectExtent l="0" t="0" r="0" b="0"/>
                <wp:wrapNone/>
                <wp:docPr id="28" name="文本框 14"/>
                <wp:cNvGraphicFramePr/>
                <a:graphic xmlns:a="http://schemas.openxmlformats.org/drawingml/2006/main">
                  <a:graphicData uri="http://schemas.microsoft.com/office/word/2010/wordprocessingShape">
                    <wps:wsp>
                      <wps:cNvSpPr txBox="1"/>
                      <wps:spPr>
                        <a:xfrm>
                          <a:off x="0" y="0"/>
                          <a:ext cx="5324475" cy="2039620"/>
                        </a:xfrm>
                        <a:prstGeom prst="rect">
                          <a:avLst/>
                        </a:prstGeom>
                        <a:noFill/>
                        <a:ln>
                          <a:noFill/>
                        </a:ln>
                      </wps:spPr>
                      <wps:txbx>
                        <w:txbxContent>
                          <w:tbl>
                            <w:tblPr>
                              <w:tblStyle w:val="4"/>
                              <w:tblW w:w="83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4095"/>
                              <w:gridCol w:w="921"/>
                              <w:gridCol w:w="24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43"/>
                                    <w:ind w:left="291" w:right="85"/>
                                    <w:jc w:val="center"/>
                                    <w:rPr>
                                      <w:rFonts w:hint="eastAsia" w:ascii="宋体" w:eastAsia="宋体"/>
                                      <w:sz w:val="24"/>
                                    </w:rPr>
                                  </w:pPr>
                                  <w:r>
                                    <w:rPr>
                                      <w:rFonts w:hint="eastAsia" w:ascii="宋体" w:eastAsia="宋体"/>
                                      <w:sz w:val="24"/>
                                    </w:rPr>
                                    <w:t>级数</w:t>
                                  </w:r>
                                </w:p>
                              </w:tc>
                              <w:tc>
                                <w:tcPr>
                                  <w:tcW w:w="4095" w:type="dxa"/>
                                </w:tcPr>
                                <w:p>
                                  <w:pPr>
                                    <w:pStyle w:val="8"/>
                                    <w:spacing w:before="43"/>
                                    <w:ind w:left="1185"/>
                                    <w:rPr>
                                      <w:rFonts w:hint="eastAsia" w:ascii="宋体" w:eastAsia="宋体"/>
                                      <w:sz w:val="24"/>
                                    </w:rPr>
                                  </w:pPr>
                                  <w:r>
                                    <w:rPr>
                                      <w:rFonts w:hint="eastAsia" w:ascii="宋体" w:eastAsia="宋体"/>
                                      <w:sz w:val="24"/>
                                    </w:rPr>
                                    <w:t>全月应纳税所得额</w:t>
                                  </w:r>
                                </w:p>
                              </w:tc>
                              <w:tc>
                                <w:tcPr>
                                  <w:tcW w:w="921" w:type="dxa"/>
                                </w:tcPr>
                                <w:p>
                                  <w:pPr>
                                    <w:pStyle w:val="8"/>
                                    <w:spacing w:before="43"/>
                                    <w:ind w:right="109"/>
                                    <w:jc w:val="right"/>
                                    <w:rPr>
                                      <w:rFonts w:hint="eastAsia" w:ascii="宋体" w:eastAsia="宋体"/>
                                      <w:sz w:val="24"/>
                                    </w:rPr>
                                  </w:pPr>
                                  <w:r>
                                    <w:rPr>
                                      <w:rFonts w:hint="eastAsia" w:ascii="宋体" w:eastAsia="宋体"/>
                                      <w:sz w:val="24"/>
                                    </w:rPr>
                                    <w:t>税率</w:t>
                                  </w:r>
                                </w:p>
                              </w:tc>
                              <w:tc>
                                <w:tcPr>
                                  <w:tcW w:w="2446" w:type="dxa"/>
                                </w:tcPr>
                                <w:p>
                                  <w:pPr>
                                    <w:pStyle w:val="8"/>
                                    <w:spacing w:before="43"/>
                                    <w:ind w:left="343" w:right="133"/>
                                    <w:jc w:val="center"/>
                                    <w:rPr>
                                      <w:rFonts w:hint="eastAsia" w:ascii="宋体" w:eastAsia="宋体"/>
                                      <w:sz w:val="24"/>
                                    </w:rPr>
                                  </w:pPr>
                                  <w:r>
                                    <w:rPr>
                                      <w:rFonts w:hint="eastAsia" w:ascii="宋体" w:eastAsia="宋体"/>
                                      <w:sz w:val="24"/>
                                    </w:rPr>
                                    <w:t>速算扣除数（元）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54"/>
                                    <w:ind w:left="206"/>
                                    <w:jc w:val="center"/>
                                    <w:rPr>
                                      <w:sz w:val="24"/>
                                    </w:rPr>
                                  </w:pPr>
                                  <w:r>
                                    <w:rPr>
                                      <w:sz w:val="24"/>
                                    </w:rPr>
                                    <w:t>1</w:t>
                                  </w:r>
                                </w:p>
                              </w:tc>
                              <w:tc>
                                <w:tcPr>
                                  <w:tcW w:w="4095" w:type="dxa"/>
                                </w:tcPr>
                                <w:p>
                                  <w:pPr>
                                    <w:pStyle w:val="8"/>
                                    <w:spacing w:before="40"/>
                                    <w:ind w:left="1005"/>
                                    <w:rPr>
                                      <w:rFonts w:hint="eastAsia" w:ascii="宋体" w:eastAsia="宋体"/>
                                      <w:sz w:val="24"/>
                                    </w:rPr>
                                  </w:pPr>
                                  <w:r>
                                    <w:rPr>
                                      <w:rFonts w:hint="eastAsia" w:ascii="宋体" w:eastAsia="宋体"/>
                                      <w:sz w:val="24"/>
                                    </w:rPr>
                                    <w:t xml:space="preserve">不超过 </w:t>
                                  </w:r>
                                  <w:r>
                                    <w:rPr>
                                      <w:sz w:val="24"/>
                                    </w:rPr>
                                    <w:t xml:space="preserve">3000 </w:t>
                                  </w:r>
                                  <w:r>
                                    <w:rPr>
                                      <w:rFonts w:hint="eastAsia" w:ascii="宋体" w:eastAsia="宋体"/>
                                      <w:sz w:val="24"/>
                                    </w:rPr>
                                    <w:t>元的部分</w:t>
                                  </w:r>
                                </w:p>
                              </w:tc>
                              <w:tc>
                                <w:tcPr>
                                  <w:tcW w:w="921" w:type="dxa"/>
                                </w:tcPr>
                                <w:p>
                                  <w:pPr>
                                    <w:pStyle w:val="8"/>
                                    <w:spacing w:before="54"/>
                                    <w:ind w:right="187"/>
                                    <w:jc w:val="right"/>
                                    <w:rPr>
                                      <w:sz w:val="24"/>
                                    </w:rPr>
                                  </w:pPr>
                                  <w:r>
                                    <w:rPr>
                                      <w:sz w:val="24"/>
                                    </w:rPr>
                                    <w:t>3%</w:t>
                                  </w:r>
                                </w:p>
                              </w:tc>
                              <w:tc>
                                <w:tcPr>
                                  <w:tcW w:w="2446" w:type="dxa"/>
                                </w:tcPr>
                                <w:p>
                                  <w:pPr>
                                    <w:pStyle w:val="8"/>
                                    <w:spacing w:before="54"/>
                                    <w:ind w:left="210"/>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Pr>
                                <w:p>
                                  <w:pPr>
                                    <w:pStyle w:val="8"/>
                                    <w:spacing w:before="54"/>
                                    <w:ind w:left="206"/>
                                    <w:jc w:val="center"/>
                                    <w:rPr>
                                      <w:sz w:val="24"/>
                                    </w:rPr>
                                  </w:pPr>
                                  <w:r>
                                    <w:rPr>
                                      <w:sz w:val="24"/>
                                    </w:rPr>
                                    <w:t>2</w:t>
                                  </w:r>
                                </w:p>
                              </w:tc>
                              <w:tc>
                                <w:tcPr>
                                  <w:tcW w:w="4095" w:type="dxa"/>
                                </w:tcPr>
                                <w:p>
                                  <w:pPr>
                                    <w:pStyle w:val="8"/>
                                    <w:spacing w:before="40"/>
                                    <w:ind w:right="316"/>
                                    <w:jc w:val="right"/>
                                    <w:rPr>
                                      <w:rFonts w:hint="eastAsia" w:ascii="宋体" w:eastAsia="宋体"/>
                                      <w:sz w:val="24"/>
                                    </w:rPr>
                                  </w:pPr>
                                  <w:r>
                                    <w:rPr>
                                      <w:rFonts w:hint="eastAsia" w:ascii="宋体" w:eastAsia="宋体"/>
                                      <w:sz w:val="24"/>
                                    </w:rPr>
                                    <w:t xml:space="preserve">超过 </w:t>
                                  </w:r>
                                  <w:r>
                                    <w:rPr>
                                      <w:sz w:val="24"/>
                                    </w:rPr>
                                    <w:t xml:space="preserve">3000 </w:t>
                                  </w:r>
                                  <w:r>
                                    <w:rPr>
                                      <w:rFonts w:hint="eastAsia" w:ascii="宋体" w:eastAsia="宋体"/>
                                      <w:sz w:val="24"/>
                                    </w:rPr>
                                    <w:t xml:space="preserve">元至 </w:t>
                                  </w:r>
                                  <w:r>
                                    <w:rPr>
                                      <w:sz w:val="24"/>
                                    </w:rPr>
                                    <w:t xml:space="preserve">12000 </w:t>
                                  </w:r>
                                  <w:r>
                                    <w:rPr>
                                      <w:rFonts w:hint="eastAsia" w:ascii="宋体" w:eastAsia="宋体"/>
                                      <w:sz w:val="24"/>
                                    </w:rPr>
                                    <w:t>元的部分</w:t>
                                  </w:r>
                                </w:p>
                              </w:tc>
                              <w:tc>
                                <w:tcPr>
                                  <w:tcW w:w="921" w:type="dxa"/>
                                </w:tcPr>
                                <w:p>
                                  <w:pPr>
                                    <w:pStyle w:val="8"/>
                                    <w:spacing w:before="54"/>
                                    <w:ind w:right="127"/>
                                    <w:jc w:val="right"/>
                                    <w:rPr>
                                      <w:sz w:val="24"/>
                                    </w:rPr>
                                  </w:pPr>
                                  <w:r>
                                    <w:rPr>
                                      <w:sz w:val="24"/>
                                    </w:rPr>
                                    <w:t>10%</w:t>
                                  </w:r>
                                </w:p>
                              </w:tc>
                              <w:tc>
                                <w:tcPr>
                                  <w:tcW w:w="2446" w:type="dxa"/>
                                </w:tcPr>
                                <w:p>
                                  <w:pPr>
                                    <w:pStyle w:val="8"/>
                                    <w:spacing w:before="54"/>
                                    <w:ind w:left="343" w:right="133"/>
                                    <w:jc w:val="center"/>
                                    <w:rPr>
                                      <w:sz w:val="24"/>
                                    </w:rPr>
                                  </w:pPr>
                                  <w:r>
                                    <w:rPr>
                                      <w:sz w:val="24"/>
                                    </w:rPr>
                                    <w:t>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56"/>
                                    <w:ind w:left="206"/>
                                    <w:jc w:val="center"/>
                                    <w:rPr>
                                      <w:sz w:val="24"/>
                                    </w:rPr>
                                  </w:pPr>
                                  <w:r>
                                    <w:rPr>
                                      <w:sz w:val="24"/>
                                    </w:rPr>
                                    <w:t>3</w:t>
                                  </w:r>
                                </w:p>
                              </w:tc>
                              <w:tc>
                                <w:tcPr>
                                  <w:tcW w:w="4095" w:type="dxa"/>
                                </w:tcPr>
                                <w:p>
                                  <w:pPr>
                                    <w:pStyle w:val="8"/>
                                    <w:spacing w:before="43"/>
                                    <w:ind w:right="256"/>
                                    <w:jc w:val="right"/>
                                    <w:rPr>
                                      <w:rFonts w:hint="eastAsia" w:ascii="宋体" w:eastAsia="宋体"/>
                                      <w:sz w:val="24"/>
                                    </w:rPr>
                                  </w:pPr>
                                  <w:r>
                                    <w:rPr>
                                      <w:rFonts w:hint="eastAsia" w:ascii="宋体" w:eastAsia="宋体"/>
                                      <w:sz w:val="24"/>
                                    </w:rPr>
                                    <w:t xml:space="preserve">超过 </w:t>
                                  </w:r>
                                  <w:r>
                                    <w:rPr>
                                      <w:sz w:val="24"/>
                                    </w:rPr>
                                    <w:t xml:space="preserve">12000 </w:t>
                                  </w:r>
                                  <w:r>
                                    <w:rPr>
                                      <w:rFonts w:hint="eastAsia" w:ascii="宋体" w:eastAsia="宋体"/>
                                      <w:sz w:val="24"/>
                                    </w:rPr>
                                    <w:t xml:space="preserve">元至 </w:t>
                                  </w:r>
                                  <w:r>
                                    <w:rPr>
                                      <w:sz w:val="24"/>
                                    </w:rPr>
                                    <w:t xml:space="preserve">25000 </w:t>
                                  </w:r>
                                  <w:r>
                                    <w:rPr>
                                      <w:rFonts w:hint="eastAsia" w:ascii="宋体" w:eastAsia="宋体"/>
                                      <w:sz w:val="24"/>
                                    </w:rPr>
                                    <w:t>元的部分</w:t>
                                  </w:r>
                                </w:p>
                              </w:tc>
                              <w:tc>
                                <w:tcPr>
                                  <w:tcW w:w="921" w:type="dxa"/>
                                </w:tcPr>
                                <w:p>
                                  <w:pPr>
                                    <w:pStyle w:val="8"/>
                                    <w:spacing w:before="56"/>
                                    <w:ind w:right="127"/>
                                    <w:jc w:val="right"/>
                                    <w:rPr>
                                      <w:sz w:val="24"/>
                                    </w:rPr>
                                  </w:pPr>
                                  <w:r>
                                    <w:rPr>
                                      <w:sz w:val="24"/>
                                    </w:rPr>
                                    <w:t>20%</w:t>
                                  </w:r>
                                </w:p>
                              </w:tc>
                              <w:tc>
                                <w:tcPr>
                                  <w:tcW w:w="2446" w:type="dxa"/>
                                </w:tcPr>
                                <w:p>
                                  <w:pPr>
                                    <w:pStyle w:val="8"/>
                                    <w:spacing w:before="56"/>
                                    <w:ind w:left="343" w:right="133"/>
                                    <w:jc w:val="center"/>
                                    <w:rPr>
                                      <w:sz w:val="24"/>
                                    </w:rPr>
                                  </w:pPr>
                                  <w:r>
                                    <w:rPr>
                                      <w:sz w:val="24"/>
                                    </w:rPr>
                                    <w:t>1410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54"/>
                                    <w:ind w:left="206"/>
                                    <w:jc w:val="center"/>
                                    <w:rPr>
                                      <w:sz w:val="24"/>
                                    </w:rPr>
                                  </w:pPr>
                                  <w:r>
                                    <w:rPr>
                                      <w:sz w:val="24"/>
                                    </w:rPr>
                                    <w:t>4</w:t>
                                  </w:r>
                                </w:p>
                              </w:tc>
                              <w:tc>
                                <w:tcPr>
                                  <w:tcW w:w="4095" w:type="dxa"/>
                                </w:tcPr>
                                <w:p>
                                  <w:pPr>
                                    <w:pStyle w:val="8"/>
                                    <w:spacing w:before="40"/>
                                    <w:ind w:right="256"/>
                                    <w:jc w:val="right"/>
                                    <w:rPr>
                                      <w:rFonts w:hint="eastAsia" w:ascii="宋体" w:eastAsia="宋体"/>
                                      <w:sz w:val="24"/>
                                    </w:rPr>
                                  </w:pPr>
                                  <w:r>
                                    <w:rPr>
                                      <w:rFonts w:hint="eastAsia" w:ascii="宋体" w:eastAsia="宋体"/>
                                      <w:sz w:val="24"/>
                                    </w:rPr>
                                    <w:t xml:space="preserve">超过 </w:t>
                                  </w:r>
                                  <w:r>
                                    <w:rPr>
                                      <w:sz w:val="24"/>
                                    </w:rPr>
                                    <w:t xml:space="preserve">25000 </w:t>
                                  </w:r>
                                  <w:r>
                                    <w:rPr>
                                      <w:rFonts w:hint="eastAsia" w:ascii="宋体" w:eastAsia="宋体"/>
                                      <w:sz w:val="24"/>
                                    </w:rPr>
                                    <w:t xml:space="preserve">元至 </w:t>
                                  </w:r>
                                  <w:r>
                                    <w:rPr>
                                      <w:sz w:val="24"/>
                                    </w:rPr>
                                    <w:t xml:space="preserve">35000 </w:t>
                                  </w:r>
                                  <w:r>
                                    <w:rPr>
                                      <w:rFonts w:hint="eastAsia" w:ascii="宋体" w:eastAsia="宋体"/>
                                      <w:sz w:val="24"/>
                                    </w:rPr>
                                    <w:t>元的部分</w:t>
                                  </w:r>
                                </w:p>
                              </w:tc>
                              <w:tc>
                                <w:tcPr>
                                  <w:tcW w:w="921" w:type="dxa"/>
                                </w:tcPr>
                                <w:p>
                                  <w:pPr>
                                    <w:pStyle w:val="8"/>
                                    <w:spacing w:before="54"/>
                                    <w:ind w:right="127"/>
                                    <w:jc w:val="right"/>
                                    <w:rPr>
                                      <w:sz w:val="24"/>
                                    </w:rPr>
                                  </w:pPr>
                                  <w:r>
                                    <w:rPr>
                                      <w:sz w:val="24"/>
                                    </w:rPr>
                                    <w:t>25%</w:t>
                                  </w:r>
                                </w:p>
                              </w:tc>
                              <w:tc>
                                <w:tcPr>
                                  <w:tcW w:w="2446" w:type="dxa"/>
                                </w:tcPr>
                                <w:p>
                                  <w:pPr>
                                    <w:pStyle w:val="8"/>
                                    <w:spacing w:before="54"/>
                                    <w:ind w:left="343" w:right="133"/>
                                    <w:jc w:val="center"/>
                                    <w:rPr>
                                      <w:sz w:val="24"/>
                                    </w:rPr>
                                  </w:pPr>
                                  <w:r>
                                    <w:rPr>
                                      <w:sz w:val="24"/>
                                    </w:rPr>
                                    <w:t>2660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Pr>
                                <w:p>
                                  <w:pPr>
                                    <w:pStyle w:val="8"/>
                                    <w:spacing w:before="54"/>
                                    <w:ind w:left="206"/>
                                    <w:jc w:val="center"/>
                                    <w:rPr>
                                      <w:sz w:val="24"/>
                                    </w:rPr>
                                  </w:pPr>
                                  <w:r>
                                    <w:rPr>
                                      <w:sz w:val="24"/>
                                    </w:rPr>
                                    <w:t>5</w:t>
                                  </w:r>
                                </w:p>
                              </w:tc>
                              <w:tc>
                                <w:tcPr>
                                  <w:tcW w:w="4095" w:type="dxa"/>
                                </w:tcPr>
                                <w:p>
                                  <w:pPr>
                                    <w:pStyle w:val="8"/>
                                    <w:spacing w:before="40"/>
                                    <w:ind w:right="256"/>
                                    <w:jc w:val="right"/>
                                    <w:rPr>
                                      <w:rFonts w:hint="eastAsia" w:ascii="宋体" w:eastAsia="宋体"/>
                                      <w:sz w:val="24"/>
                                    </w:rPr>
                                  </w:pPr>
                                  <w:r>
                                    <w:rPr>
                                      <w:rFonts w:hint="eastAsia" w:ascii="宋体" w:eastAsia="宋体"/>
                                      <w:sz w:val="24"/>
                                    </w:rPr>
                                    <w:t xml:space="preserve">超过 </w:t>
                                  </w:r>
                                  <w:r>
                                    <w:rPr>
                                      <w:sz w:val="24"/>
                                    </w:rPr>
                                    <w:t xml:space="preserve">35000 </w:t>
                                  </w:r>
                                  <w:r>
                                    <w:rPr>
                                      <w:rFonts w:hint="eastAsia" w:ascii="宋体" w:eastAsia="宋体"/>
                                      <w:sz w:val="24"/>
                                    </w:rPr>
                                    <w:t xml:space="preserve">元至 </w:t>
                                  </w:r>
                                  <w:r>
                                    <w:rPr>
                                      <w:sz w:val="24"/>
                                    </w:rPr>
                                    <w:t xml:space="preserve">55000 </w:t>
                                  </w:r>
                                  <w:r>
                                    <w:rPr>
                                      <w:rFonts w:hint="eastAsia" w:ascii="宋体" w:eastAsia="宋体"/>
                                      <w:sz w:val="24"/>
                                    </w:rPr>
                                    <w:t>元的部分</w:t>
                                  </w:r>
                                </w:p>
                              </w:tc>
                              <w:tc>
                                <w:tcPr>
                                  <w:tcW w:w="921" w:type="dxa"/>
                                </w:tcPr>
                                <w:p>
                                  <w:pPr>
                                    <w:pStyle w:val="8"/>
                                    <w:spacing w:before="54"/>
                                    <w:ind w:right="127"/>
                                    <w:jc w:val="right"/>
                                    <w:rPr>
                                      <w:sz w:val="24"/>
                                    </w:rPr>
                                  </w:pPr>
                                  <w:r>
                                    <w:rPr>
                                      <w:sz w:val="24"/>
                                    </w:rPr>
                                    <w:t>30%</w:t>
                                  </w:r>
                                </w:p>
                              </w:tc>
                              <w:tc>
                                <w:tcPr>
                                  <w:tcW w:w="2446" w:type="dxa"/>
                                </w:tcPr>
                                <w:p>
                                  <w:pPr>
                                    <w:pStyle w:val="8"/>
                                    <w:spacing w:before="54"/>
                                    <w:ind w:left="343" w:right="133"/>
                                    <w:jc w:val="center"/>
                                    <w:rPr>
                                      <w:sz w:val="24"/>
                                    </w:rPr>
                                  </w:pPr>
                                  <w:r>
                                    <w:rPr>
                                      <w:sz w:val="24"/>
                                    </w:rPr>
                                    <w:t>4410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Borders>
                                    <w:bottom w:val="single" w:color="000000" w:sz="6" w:space="0"/>
                                  </w:tcBorders>
                                </w:tcPr>
                                <w:p>
                                  <w:pPr>
                                    <w:pStyle w:val="8"/>
                                    <w:spacing w:before="56"/>
                                    <w:ind w:left="206"/>
                                    <w:jc w:val="center"/>
                                    <w:rPr>
                                      <w:sz w:val="24"/>
                                    </w:rPr>
                                  </w:pPr>
                                  <w:r>
                                    <w:rPr>
                                      <w:sz w:val="24"/>
                                    </w:rPr>
                                    <w:t>6</w:t>
                                  </w:r>
                                </w:p>
                              </w:tc>
                              <w:tc>
                                <w:tcPr>
                                  <w:tcW w:w="4095" w:type="dxa"/>
                                  <w:tcBorders>
                                    <w:bottom w:val="single" w:color="000000" w:sz="6" w:space="0"/>
                                  </w:tcBorders>
                                </w:tcPr>
                                <w:p>
                                  <w:pPr>
                                    <w:pStyle w:val="8"/>
                                    <w:spacing w:before="43"/>
                                    <w:ind w:right="256"/>
                                    <w:jc w:val="right"/>
                                    <w:rPr>
                                      <w:rFonts w:hint="eastAsia" w:ascii="宋体" w:eastAsia="宋体"/>
                                      <w:sz w:val="24"/>
                                    </w:rPr>
                                  </w:pPr>
                                  <w:r>
                                    <w:rPr>
                                      <w:rFonts w:hint="eastAsia" w:ascii="宋体" w:eastAsia="宋体"/>
                                      <w:sz w:val="24"/>
                                    </w:rPr>
                                    <w:t xml:space="preserve">超过 </w:t>
                                  </w:r>
                                  <w:r>
                                    <w:rPr>
                                      <w:sz w:val="24"/>
                                    </w:rPr>
                                    <w:t xml:space="preserve">55000 </w:t>
                                  </w:r>
                                  <w:r>
                                    <w:rPr>
                                      <w:rFonts w:hint="eastAsia" w:ascii="宋体" w:eastAsia="宋体"/>
                                      <w:sz w:val="24"/>
                                    </w:rPr>
                                    <w:t xml:space="preserve">元至 </w:t>
                                  </w:r>
                                  <w:r>
                                    <w:rPr>
                                      <w:sz w:val="24"/>
                                    </w:rPr>
                                    <w:t xml:space="preserve">80000 </w:t>
                                  </w:r>
                                  <w:r>
                                    <w:rPr>
                                      <w:rFonts w:hint="eastAsia" w:ascii="宋体" w:eastAsia="宋体"/>
                                      <w:sz w:val="24"/>
                                    </w:rPr>
                                    <w:t>元的部分</w:t>
                                  </w:r>
                                </w:p>
                              </w:tc>
                              <w:tc>
                                <w:tcPr>
                                  <w:tcW w:w="921" w:type="dxa"/>
                                  <w:tcBorders>
                                    <w:bottom w:val="single" w:color="000000" w:sz="6" w:space="0"/>
                                  </w:tcBorders>
                                </w:tcPr>
                                <w:p>
                                  <w:pPr>
                                    <w:pStyle w:val="8"/>
                                    <w:spacing w:before="56"/>
                                    <w:ind w:right="127"/>
                                    <w:jc w:val="right"/>
                                    <w:rPr>
                                      <w:sz w:val="24"/>
                                    </w:rPr>
                                  </w:pPr>
                                  <w:r>
                                    <w:rPr>
                                      <w:sz w:val="24"/>
                                    </w:rPr>
                                    <w:t>35%</w:t>
                                  </w:r>
                                </w:p>
                              </w:tc>
                              <w:tc>
                                <w:tcPr>
                                  <w:tcW w:w="2446" w:type="dxa"/>
                                  <w:tcBorders>
                                    <w:bottom w:val="single" w:color="000000" w:sz="6" w:space="0"/>
                                  </w:tcBorders>
                                </w:tcPr>
                                <w:p>
                                  <w:pPr>
                                    <w:pStyle w:val="8"/>
                                    <w:spacing w:before="56"/>
                                    <w:ind w:left="343" w:right="133"/>
                                    <w:jc w:val="center"/>
                                    <w:rPr>
                                      <w:sz w:val="24"/>
                                    </w:rPr>
                                  </w:pPr>
                                  <w:r>
                                    <w:rPr>
                                      <w:sz w:val="24"/>
                                    </w:rPr>
                                    <w:t>7160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Borders>
                                    <w:top w:val="single" w:color="000000" w:sz="6" w:space="0"/>
                                  </w:tcBorders>
                                </w:tcPr>
                                <w:p>
                                  <w:pPr>
                                    <w:pStyle w:val="8"/>
                                    <w:spacing w:before="52"/>
                                    <w:ind w:left="206"/>
                                    <w:jc w:val="center"/>
                                    <w:rPr>
                                      <w:sz w:val="24"/>
                                    </w:rPr>
                                  </w:pPr>
                                  <w:r>
                                    <w:rPr>
                                      <w:sz w:val="24"/>
                                    </w:rPr>
                                    <w:t>7</w:t>
                                  </w:r>
                                </w:p>
                              </w:tc>
                              <w:tc>
                                <w:tcPr>
                                  <w:tcW w:w="4095" w:type="dxa"/>
                                  <w:tcBorders>
                                    <w:top w:val="single" w:color="000000" w:sz="6" w:space="0"/>
                                  </w:tcBorders>
                                </w:tcPr>
                                <w:p>
                                  <w:pPr>
                                    <w:pStyle w:val="8"/>
                                    <w:spacing w:before="38"/>
                                    <w:ind w:left="1065"/>
                                    <w:rPr>
                                      <w:rFonts w:hint="eastAsia" w:ascii="宋体" w:eastAsia="宋体"/>
                                      <w:sz w:val="24"/>
                                    </w:rPr>
                                  </w:pPr>
                                  <w:r>
                                    <w:rPr>
                                      <w:rFonts w:hint="eastAsia" w:ascii="宋体" w:eastAsia="宋体"/>
                                      <w:sz w:val="24"/>
                                    </w:rPr>
                                    <w:t xml:space="preserve">超过 </w:t>
                                  </w:r>
                                  <w:r>
                                    <w:rPr>
                                      <w:sz w:val="24"/>
                                    </w:rPr>
                                    <w:t xml:space="preserve">80000 </w:t>
                                  </w:r>
                                  <w:r>
                                    <w:rPr>
                                      <w:rFonts w:hint="eastAsia" w:ascii="宋体" w:eastAsia="宋体"/>
                                      <w:sz w:val="24"/>
                                    </w:rPr>
                                    <w:t>元的部分</w:t>
                                  </w:r>
                                </w:p>
                              </w:tc>
                              <w:tc>
                                <w:tcPr>
                                  <w:tcW w:w="921" w:type="dxa"/>
                                  <w:tcBorders>
                                    <w:top w:val="single" w:color="000000" w:sz="6" w:space="0"/>
                                  </w:tcBorders>
                                </w:tcPr>
                                <w:p>
                                  <w:pPr>
                                    <w:pStyle w:val="8"/>
                                    <w:spacing w:before="52"/>
                                    <w:ind w:right="127"/>
                                    <w:jc w:val="right"/>
                                    <w:rPr>
                                      <w:sz w:val="24"/>
                                    </w:rPr>
                                  </w:pPr>
                                  <w:r>
                                    <w:rPr>
                                      <w:sz w:val="24"/>
                                    </w:rPr>
                                    <w:t>45%</w:t>
                                  </w:r>
                                </w:p>
                              </w:tc>
                              <w:tc>
                                <w:tcPr>
                                  <w:tcW w:w="2446" w:type="dxa"/>
                                  <w:tcBorders>
                                    <w:top w:val="single" w:color="000000" w:sz="6" w:space="0"/>
                                  </w:tcBorders>
                                </w:tcPr>
                                <w:p>
                                  <w:pPr>
                                    <w:pStyle w:val="8"/>
                                    <w:spacing w:before="52"/>
                                    <w:ind w:left="343" w:right="133"/>
                                    <w:jc w:val="center"/>
                                    <w:rPr>
                                      <w:sz w:val="24"/>
                                    </w:rPr>
                                  </w:pPr>
                                  <w:r>
                                    <w:rPr>
                                      <w:sz w:val="24"/>
                                    </w:rPr>
                                    <w:t>15160</w:t>
                                  </w:r>
                                </w:p>
                              </w:tc>
                            </w:tr>
                          </w:tbl>
                          <w:p>
                            <w:pPr>
                              <w:pStyle w:val="3"/>
                            </w:pPr>
                          </w:p>
                        </w:txbxContent>
                      </wps:txbx>
                      <wps:bodyPr lIns="0" tIns="0" rIns="0" bIns="0" upright="1"/>
                    </wps:wsp>
                  </a:graphicData>
                </a:graphic>
              </wp:anchor>
            </w:drawing>
          </mc:Choice>
          <mc:Fallback>
            <w:pict>
              <v:shape id="文本框 14" o:spid="_x0000_s1026" o:spt="202" type="#_x0000_t202" style="position:absolute;left:0pt;margin-left:88.2pt;margin-top:41pt;height:160.6pt;width:419.25pt;mso-position-horizontal-relative:page;z-index:251686912;mso-width-relative:page;mso-height-relative:page;" filled="f" stroked="f" coordsize="21600,21600" o:gfxdata="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svwRdNkAAAALAQAADwAAAAAAAAABACAAAAAiAAAAZHJzL2Rvd25yZXYueG1s&#10;UEsBAhQAFAAAAAgAh07iQI6gdtG+AQAAdQMAAA4AAAAAAAAAAQAgAAAAKAEAAGRycy9lMm9Eb2Mu&#10;eG1sUEsFBgAAAAAGAAYAWQEAAFgFAAAAAA==&#10;">
                <v:fill on="f" focussize="0,0"/>
                <v:stroke on="f"/>
                <v:imagedata o:title=""/>
                <o:lock v:ext="edit" aspectratio="f"/>
                <v:textbox inset="0mm,0mm,0mm,0mm">
                  <w:txbxContent>
                    <w:tbl>
                      <w:tblPr>
                        <w:tblStyle w:val="4"/>
                        <w:tblW w:w="83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7"/>
                        <w:gridCol w:w="4095"/>
                        <w:gridCol w:w="921"/>
                        <w:gridCol w:w="24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43"/>
                              <w:ind w:left="291" w:right="85"/>
                              <w:jc w:val="center"/>
                              <w:rPr>
                                <w:rFonts w:hint="eastAsia" w:ascii="宋体" w:eastAsia="宋体"/>
                                <w:sz w:val="24"/>
                              </w:rPr>
                            </w:pPr>
                            <w:r>
                              <w:rPr>
                                <w:rFonts w:hint="eastAsia" w:ascii="宋体" w:eastAsia="宋体"/>
                                <w:sz w:val="24"/>
                              </w:rPr>
                              <w:t>级数</w:t>
                            </w:r>
                          </w:p>
                        </w:tc>
                        <w:tc>
                          <w:tcPr>
                            <w:tcW w:w="4095" w:type="dxa"/>
                          </w:tcPr>
                          <w:p>
                            <w:pPr>
                              <w:pStyle w:val="8"/>
                              <w:spacing w:before="43"/>
                              <w:ind w:left="1185"/>
                              <w:rPr>
                                <w:rFonts w:hint="eastAsia" w:ascii="宋体" w:eastAsia="宋体"/>
                                <w:sz w:val="24"/>
                              </w:rPr>
                            </w:pPr>
                            <w:r>
                              <w:rPr>
                                <w:rFonts w:hint="eastAsia" w:ascii="宋体" w:eastAsia="宋体"/>
                                <w:sz w:val="24"/>
                              </w:rPr>
                              <w:t>全月应纳税所得额</w:t>
                            </w:r>
                          </w:p>
                        </w:tc>
                        <w:tc>
                          <w:tcPr>
                            <w:tcW w:w="921" w:type="dxa"/>
                          </w:tcPr>
                          <w:p>
                            <w:pPr>
                              <w:pStyle w:val="8"/>
                              <w:spacing w:before="43"/>
                              <w:ind w:right="109"/>
                              <w:jc w:val="right"/>
                              <w:rPr>
                                <w:rFonts w:hint="eastAsia" w:ascii="宋体" w:eastAsia="宋体"/>
                                <w:sz w:val="24"/>
                              </w:rPr>
                            </w:pPr>
                            <w:r>
                              <w:rPr>
                                <w:rFonts w:hint="eastAsia" w:ascii="宋体" w:eastAsia="宋体"/>
                                <w:sz w:val="24"/>
                              </w:rPr>
                              <w:t>税率</w:t>
                            </w:r>
                          </w:p>
                        </w:tc>
                        <w:tc>
                          <w:tcPr>
                            <w:tcW w:w="2446" w:type="dxa"/>
                          </w:tcPr>
                          <w:p>
                            <w:pPr>
                              <w:pStyle w:val="8"/>
                              <w:spacing w:before="43"/>
                              <w:ind w:left="343" w:right="133"/>
                              <w:jc w:val="center"/>
                              <w:rPr>
                                <w:rFonts w:hint="eastAsia" w:ascii="宋体" w:eastAsia="宋体"/>
                                <w:sz w:val="24"/>
                              </w:rPr>
                            </w:pPr>
                            <w:r>
                              <w:rPr>
                                <w:rFonts w:hint="eastAsia" w:ascii="宋体" w:eastAsia="宋体"/>
                                <w:sz w:val="24"/>
                              </w:rPr>
                              <w:t>速算扣除数（元）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54"/>
                              <w:ind w:left="206"/>
                              <w:jc w:val="center"/>
                              <w:rPr>
                                <w:sz w:val="24"/>
                              </w:rPr>
                            </w:pPr>
                            <w:r>
                              <w:rPr>
                                <w:sz w:val="24"/>
                              </w:rPr>
                              <w:t>1</w:t>
                            </w:r>
                          </w:p>
                        </w:tc>
                        <w:tc>
                          <w:tcPr>
                            <w:tcW w:w="4095" w:type="dxa"/>
                          </w:tcPr>
                          <w:p>
                            <w:pPr>
                              <w:pStyle w:val="8"/>
                              <w:spacing w:before="40"/>
                              <w:ind w:left="1005"/>
                              <w:rPr>
                                <w:rFonts w:hint="eastAsia" w:ascii="宋体" w:eastAsia="宋体"/>
                                <w:sz w:val="24"/>
                              </w:rPr>
                            </w:pPr>
                            <w:r>
                              <w:rPr>
                                <w:rFonts w:hint="eastAsia" w:ascii="宋体" w:eastAsia="宋体"/>
                                <w:sz w:val="24"/>
                              </w:rPr>
                              <w:t xml:space="preserve">不超过 </w:t>
                            </w:r>
                            <w:r>
                              <w:rPr>
                                <w:sz w:val="24"/>
                              </w:rPr>
                              <w:t xml:space="preserve">3000 </w:t>
                            </w:r>
                            <w:r>
                              <w:rPr>
                                <w:rFonts w:hint="eastAsia" w:ascii="宋体" w:eastAsia="宋体"/>
                                <w:sz w:val="24"/>
                              </w:rPr>
                              <w:t>元的部分</w:t>
                            </w:r>
                          </w:p>
                        </w:tc>
                        <w:tc>
                          <w:tcPr>
                            <w:tcW w:w="921" w:type="dxa"/>
                          </w:tcPr>
                          <w:p>
                            <w:pPr>
                              <w:pStyle w:val="8"/>
                              <w:spacing w:before="54"/>
                              <w:ind w:right="187"/>
                              <w:jc w:val="right"/>
                              <w:rPr>
                                <w:sz w:val="24"/>
                              </w:rPr>
                            </w:pPr>
                            <w:r>
                              <w:rPr>
                                <w:sz w:val="24"/>
                              </w:rPr>
                              <w:t>3%</w:t>
                            </w:r>
                          </w:p>
                        </w:tc>
                        <w:tc>
                          <w:tcPr>
                            <w:tcW w:w="2446" w:type="dxa"/>
                          </w:tcPr>
                          <w:p>
                            <w:pPr>
                              <w:pStyle w:val="8"/>
                              <w:spacing w:before="54"/>
                              <w:ind w:left="210"/>
                              <w:jc w:val="center"/>
                              <w:rPr>
                                <w:sz w:val="24"/>
                              </w:rPr>
                            </w:pPr>
                            <w:r>
                              <w:rPr>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Pr>
                          <w:p>
                            <w:pPr>
                              <w:pStyle w:val="8"/>
                              <w:spacing w:before="54"/>
                              <w:ind w:left="206"/>
                              <w:jc w:val="center"/>
                              <w:rPr>
                                <w:sz w:val="24"/>
                              </w:rPr>
                            </w:pPr>
                            <w:r>
                              <w:rPr>
                                <w:sz w:val="24"/>
                              </w:rPr>
                              <w:t>2</w:t>
                            </w:r>
                          </w:p>
                        </w:tc>
                        <w:tc>
                          <w:tcPr>
                            <w:tcW w:w="4095" w:type="dxa"/>
                          </w:tcPr>
                          <w:p>
                            <w:pPr>
                              <w:pStyle w:val="8"/>
                              <w:spacing w:before="40"/>
                              <w:ind w:right="316"/>
                              <w:jc w:val="right"/>
                              <w:rPr>
                                <w:rFonts w:hint="eastAsia" w:ascii="宋体" w:eastAsia="宋体"/>
                                <w:sz w:val="24"/>
                              </w:rPr>
                            </w:pPr>
                            <w:r>
                              <w:rPr>
                                <w:rFonts w:hint="eastAsia" w:ascii="宋体" w:eastAsia="宋体"/>
                                <w:sz w:val="24"/>
                              </w:rPr>
                              <w:t xml:space="preserve">超过 </w:t>
                            </w:r>
                            <w:r>
                              <w:rPr>
                                <w:sz w:val="24"/>
                              </w:rPr>
                              <w:t xml:space="preserve">3000 </w:t>
                            </w:r>
                            <w:r>
                              <w:rPr>
                                <w:rFonts w:hint="eastAsia" w:ascii="宋体" w:eastAsia="宋体"/>
                                <w:sz w:val="24"/>
                              </w:rPr>
                              <w:t xml:space="preserve">元至 </w:t>
                            </w:r>
                            <w:r>
                              <w:rPr>
                                <w:sz w:val="24"/>
                              </w:rPr>
                              <w:t xml:space="preserve">12000 </w:t>
                            </w:r>
                            <w:r>
                              <w:rPr>
                                <w:rFonts w:hint="eastAsia" w:ascii="宋体" w:eastAsia="宋体"/>
                                <w:sz w:val="24"/>
                              </w:rPr>
                              <w:t>元的部分</w:t>
                            </w:r>
                          </w:p>
                        </w:tc>
                        <w:tc>
                          <w:tcPr>
                            <w:tcW w:w="921" w:type="dxa"/>
                          </w:tcPr>
                          <w:p>
                            <w:pPr>
                              <w:pStyle w:val="8"/>
                              <w:spacing w:before="54"/>
                              <w:ind w:right="127"/>
                              <w:jc w:val="right"/>
                              <w:rPr>
                                <w:sz w:val="24"/>
                              </w:rPr>
                            </w:pPr>
                            <w:r>
                              <w:rPr>
                                <w:sz w:val="24"/>
                              </w:rPr>
                              <w:t>10%</w:t>
                            </w:r>
                          </w:p>
                        </w:tc>
                        <w:tc>
                          <w:tcPr>
                            <w:tcW w:w="2446" w:type="dxa"/>
                          </w:tcPr>
                          <w:p>
                            <w:pPr>
                              <w:pStyle w:val="8"/>
                              <w:spacing w:before="54"/>
                              <w:ind w:left="343" w:right="133"/>
                              <w:jc w:val="center"/>
                              <w:rPr>
                                <w:sz w:val="24"/>
                              </w:rPr>
                            </w:pPr>
                            <w:r>
                              <w:rPr>
                                <w:sz w:val="24"/>
                              </w:rPr>
                              <w:t>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56"/>
                              <w:ind w:left="206"/>
                              <w:jc w:val="center"/>
                              <w:rPr>
                                <w:sz w:val="24"/>
                              </w:rPr>
                            </w:pPr>
                            <w:r>
                              <w:rPr>
                                <w:sz w:val="24"/>
                              </w:rPr>
                              <w:t>3</w:t>
                            </w:r>
                          </w:p>
                        </w:tc>
                        <w:tc>
                          <w:tcPr>
                            <w:tcW w:w="4095" w:type="dxa"/>
                          </w:tcPr>
                          <w:p>
                            <w:pPr>
                              <w:pStyle w:val="8"/>
                              <w:spacing w:before="43"/>
                              <w:ind w:right="256"/>
                              <w:jc w:val="right"/>
                              <w:rPr>
                                <w:rFonts w:hint="eastAsia" w:ascii="宋体" w:eastAsia="宋体"/>
                                <w:sz w:val="24"/>
                              </w:rPr>
                            </w:pPr>
                            <w:r>
                              <w:rPr>
                                <w:rFonts w:hint="eastAsia" w:ascii="宋体" w:eastAsia="宋体"/>
                                <w:sz w:val="24"/>
                              </w:rPr>
                              <w:t xml:space="preserve">超过 </w:t>
                            </w:r>
                            <w:r>
                              <w:rPr>
                                <w:sz w:val="24"/>
                              </w:rPr>
                              <w:t xml:space="preserve">12000 </w:t>
                            </w:r>
                            <w:r>
                              <w:rPr>
                                <w:rFonts w:hint="eastAsia" w:ascii="宋体" w:eastAsia="宋体"/>
                                <w:sz w:val="24"/>
                              </w:rPr>
                              <w:t xml:space="preserve">元至 </w:t>
                            </w:r>
                            <w:r>
                              <w:rPr>
                                <w:sz w:val="24"/>
                              </w:rPr>
                              <w:t xml:space="preserve">25000 </w:t>
                            </w:r>
                            <w:r>
                              <w:rPr>
                                <w:rFonts w:hint="eastAsia" w:ascii="宋体" w:eastAsia="宋体"/>
                                <w:sz w:val="24"/>
                              </w:rPr>
                              <w:t>元的部分</w:t>
                            </w:r>
                          </w:p>
                        </w:tc>
                        <w:tc>
                          <w:tcPr>
                            <w:tcW w:w="921" w:type="dxa"/>
                          </w:tcPr>
                          <w:p>
                            <w:pPr>
                              <w:pStyle w:val="8"/>
                              <w:spacing w:before="56"/>
                              <w:ind w:right="127"/>
                              <w:jc w:val="right"/>
                              <w:rPr>
                                <w:sz w:val="24"/>
                              </w:rPr>
                            </w:pPr>
                            <w:r>
                              <w:rPr>
                                <w:sz w:val="24"/>
                              </w:rPr>
                              <w:t>20%</w:t>
                            </w:r>
                          </w:p>
                        </w:tc>
                        <w:tc>
                          <w:tcPr>
                            <w:tcW w:w="2446" w:type="dxa"/>
                          </w:tcPr>
                          <w:p>
                            <w:pPr>
                              <w:pStyle w:val="8"/>
                              <w:spacing w:before="56"/>
                              <w:ind w:left="343" w:right="133"/>
                              <w:jc w:val="center"/>
                              <w:rPr>
                                <w:sz w:val="24"/>
                              </w:rPr>
                            </w:pPr>
                            <w:r>
                              <w:rPr>
                                <w:sz w:val="24"/>
                              </w:rPr>
                              <w:t>1410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907" w:type="dxa"/>
                          </w:tcPr>
                          <w:p>
                            <w:pPr>
                              <w:pStyle w:val="8"/>
                              <w:spacing w:before="54"/>
                              <w:ind w:left="206"/>
                              <w:jc w:val="center"/>
                              <w:rPr>
                                <w:sz w:val="24"/>
                              </w:rPr>
                            </w:pPr>
                            <w:r>
                              <w:rPr>
                                <w:sz w:val="24"/>
                              </w:rPr>
                              <w:t>4</w:t>
                            </w:r>
                          </w:p>
                        </w:tc>
                        <w:tc>
                          <w:tcPr>
                            <w:tcW w:w="4095" w:type="dxa"/>
                          </w:tcPr>
                          <w:p>
                            <w:pPr>
                              <w:pStyle w:val="8"/>
                              <w:spacing w:before="40"/>
                              <w:ind w:right="256"/>
                              <w:jc w:val="right"/>
                              <w:rPr>
                                <w:rFonts w:hint="eastAsia" w:ascii="宋体" w:eastAsia="宋体"/>
                                <w:sz w:val="24"/>
                              </w:rPr>
                            </w:pPr>
                            <w:r>
                              <w:rPr>
                                <w:rFonts w:hint="eastAsia" w:ascii="宋体" w:eastAsia="宋体"/>
                                <w:sz w:val="24"/>
                              </w:rPr>
                              <w:t xml:space="preserve">超过 </w:t>
                            </w:r>
                            <w:r>
                              <w:rPr>
                                <w:sz w:val="24"/>
                              </w:rPr>
                              <w:t xml:space="preserve">25000 </w:t>
                            </w:r>
                            <w:r>
                              <w:rPr>
                                <w:rFonts w:hint="eastAsia" w:ascii="宋体" w:eastAsia="宋体"/>
                                <w:sz w:val="24"/>
                              </w:rPr>
                              <w:t xml:space="preserve">元至 </w:t>
                            </w:r>
                            <w:r>
                              <w:rPr>
                                <w:sz w:val="24"/>
                              </w:rPr>
                              <w:t xml:space="preserve">35000 </w:t>
                            </w:r>
                            <w:r>
                              <w:rPr>
                                <w:rFonts w:hint="eastAsia" w:ascii="宋体" w:eastAsia="宋体"/>
                                <w:sz w:val="24"/>
                              </w:rPr>
                              <w:t>元的部分</w:t>
                            </w:r>
                          </w:p>
                        </w:tc>
                        <w:tc>
                          <w:tcPr>
                            <w:tcW w:w="921" w:type="dxa"/>
                          </w:tcPr>
                          <w:p>
                            <w:pPr>
                              <w:pStyle w:val="8"/>
                              <w:spacing w:before="54"/>
                              <w:ind w:right="127"/>
                              <w:jc w:val="right"/>
                              <w:rPr>
                                <w:sz w:val="24"/>
                              </w:rPr>
                            </w:pPr>
                            <w:r>
                              <w:rPr>
                                <w:sz w:val="24"/>
                              </w:rPr>
                              <w:t>25%</w:t>
                            </w:r>
                          </w:p>
                        </w:tc>
                        <w:tc>
                          <w:tcPr>
                            <w:tcW w:w="2446" w:type="dxa"/>
                          </w:tcPr>
                          <w:p>
                            <w:pPr>
                              <w:pStyle w:val="8"/>
                              <w:spacing w:before="54"/>
                              <w:ind w:left="343" w:right="133"/>
                              <w:jc w:val="center"/>
                              <w:rPr>
                                <w:sz w:val="24"/>
                              </w:rPr>
                            </w:pPr>
                            <w:r>
                              <w:rPr>
                                <w:sz w:val="24"/>
                              </w:rPr>
                              <w:t>2660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Pr>
                          <w:p>
                            <w:pPr>
                              <w:pStyle w:val="8"/>
                              <w:spacing w:before="54"/>
                              <w:ind w:left="206"/>
                              <w:jc w:val="center"/>
                              <w:rPr>
                                <w:sz w:val="24"/>
                              </w:rPr>
                            </w:pPr>
                            <w:r>
                              <w:rPr>
                                <w:sz w:val="24"/>
                              </w:rPr>
                              <w:t>5</w:t>
                            </w:r>
                          </w:p>
                        </w:tc>
                        <w:tc>
                          <w:tcPr>
                            <w:tcW w:w="4095" w:type="dxa"/>
                          </w:tcPr>
                          <w:p>
                            <w:pPr>
                              <w:pStyle w:val="8"/>
                              <w:spacing w:before="40"/>
                              <w:ind w:right="256"/>
                              <w:jc w:val="right"/>
                              <w:rPr>
                                <w:rFonts w:hint="eastAsia" w:ascii="宋体" w:eastAsia="宋体"/>
                                <w:sz w:val="24"/>
                              </w:rPr>
                            </w:pPr>
                            <w:r>
                              <w:rPr>
                                <w:rFonts w:hint="eastAsia" w:ascii="宋体" w:eastAsia="宋体"/>
                                <w:sz w:val="24"/>
                              </w:rPr>
                              <w:t xml:space="preserve">超过 </w:t>
                            </w:r>
                            <w:r>
                              <w:rPr>
                                <w:sz w:val="24"/>
                              </w:rPr>
                              <w:t xml:space="preserve">35000 </w:t>
                            </w:r>
                            <w:r>
                              <w:rPr>
                                <w:rFonts w:hint="eastAsia" w:ascii="宋体" w:eastAsia="宋体"/>
                                <w:sz w:val="24"/>
                              </w:rPr>
                              <w:t xml:space="preserve">元至 </w:t>
                            </w:r>
                            <w:r>
                              <w:rPr>
                                <w:sz w:val="24"/>
                              </w:rPr>
                              <w:t xml:space="preserve">55000 </w:t>
                            </w:r>
                            <w:r>
                              <w:rPr>
                                <w:rFonts w:hint="eastAsia" w:ascii="宋体" w:eastAsia="宋体"/>
                                <w:sz w:val="24"/>
                              </w:rPr>
                              <w:t>元的部分</w:t>
                            </w:r>
                          </w:p>
                        </w:tc>
                        <w:tc>
                          <w:tcPr>
                            <w:tcW w:w="921" w:type="dxa"/>
                          </w:tcPr>
                          <w:p>
                            <w:pPr>
                              <w:pStyle w:val="8"/>
                              <w:spacing w:before="54"/>
                              <w:ind w:right="127"/>
                              <w:jc w:val="right"/>
                              <w:rPr>
                                <w:sz w:val="24"/>
                              </w:rPr>
                            </w:pPr>
                            <w:r>
                              <w:rPr>
                                <w:sz w:val="24"/>
                              </w:rPr>
                              <w:t>30%</w:t>
                            </w:r>
                          </w:p>
                        </w:tc>
                        <w:tc>
                          <w:tcPr>
                            <w:tcW w:w="2446" w:type="dxa"/>
                          </w:tcPr>
                          <w:p>
                            <w:pPr>
                              <w:pStyle w:val="8"/>
                              <w:spacing w:before="54"/>
                              <w:ind w:left="343" w:right="133"/>
                              <w:jc w:val="center"/>
                              <w:rPr>
                                <w:sz w:val="24"/>
                              </w:rPr>
                            </w:pPr>
                            <w:r>
                              <w:rPr>
                                <w:sz w:val="24"/>
                              </w:rPr>
                              <w:t>4410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Borders>
                              <w:bottom w:val="single" w:color="000000" w:sz="6" w:space="0"/>
                            </w:tcBorders>
                          </w:tcPr>
                          <w:p>
                            <w:pPr>
                              <w:pStyle w:val="8"/>
                              <w:spacing w:before="56"/>
                              <w:ind w:left="206"/>
                              <w:jc w:val="center"/>
                              <w:rPr>
                                <w:sz w:val="24"/>
                              </w:rPr>
                            </w:pPr>
                            <w:r>
                              <w:rPr>
                                <w:sz w:val="24"/>
                              </w:rPr>
                              <w:t>6</w:t>
                            </w:r>
                          </w:p>
                        </w:tc>
                        <w:tc>
                          <w:tcPr>
                            <w:tcW w:w="4095" w:type="dxa"/>
                            <w:tcBorders>
                              <w:bottom w:val="single" w:color="000000" w:sz="6" w:space="0"/>
                            </w:tcBorders>
                          </w:tcPr>
                          <w:p>
                            <w:pPr>
                              <w:pStyle w:val="8"/>
                              <w:spacing w:before="43"/>
                              <w:ind w:right="256"/>
                              <w:jc w:val="right"/>
                              <w:rPr>
                                <w:rFonts w:hint="eastAsia" w:ascii="宋体" w:eastAsia="宋体"/>
                                <w:sz w:val="24"/>
                              </w:rPr>
                            </w:pPr>
                            <w:r>
                              <w:rPr>
                                <w:rFonts w:hint="eastAsia" w:ascii="宋体" w:eastAsia="宋体"/>
                                <w:sz w:val="24"/>
                              </w:rPr>
                              <w:t xml:space="preserve">超过 </w:t>
                            </w:r>
                            <w:r>
                              <w:rPr>
                                <w:sz w:val="24"/>
                              </w:rPr>
                              <w:t xml:space="preserve">55000 </w:t>
                            </w:r>
                            <w:r>
                              <w:rPr>
                                <w:rFonts w:hint="eastAsia" w:ascii="宋体" w:eastAsia="宋体"/>
                                <w:sz w:val="24"/>
                              </w:rPr>
                              <w:t xml:space="preserve">元至 </w:t>
                            </w:r>
                            <w:r>
                              <w:rPr>
                                <w:sz w:val="24"/>
                              </w:rPr>
                              <w:t xml:space="preserve">80000 </w:t>
                            </w:r>
                            <w:r>
                              <w:rPr>
                                <w:rFonts w:hint="eastAsia" w:ascii="宋体" w:eastAsia="宋体"/>
                                <w:sz w:val="24"/>
                              </w:rPr>
                              <w:t>元的部分</w:t>
                            </w:r>
                          </w:p>
                        </w:tc>
                        <w:tc>
                          <w:tcPr>
                            <w:tcW w:w="921" w:type="dxa"/>
                            <w:tcBorders>
                              <w:bottom w:val="single" w:color="000000" w:sz="6" w:space="0"/>
                            </w:tcBorders>
                          </w:tcPr>
                          <w:p>
                            <w:pPr>
                              <w:pStyle w:val="8"/>
                              <w:spacing w:before="56"/>
                              <w:ind w:right="127"/>
                              <w:jc w:val="right"/>
                              <w:rPr>
                                <w:sz w:val="24"/>
                              </w:rPr>
                            </w:pPr>
                            <w:r>
                              <w:rPr>
                                <w:sz w:val="24"/>
                              </w:rPr>
                              <w:t>35%</w:t>
                            </w:r>
                          </w:p>
                        </w:tc>
                        <w:tc>
                          <w:tcPr>
                            <w:tcW w:w="2446" w:type="dxa"/>
                            <w:tcBorders>
                              <w:bottom w:val="single" w:color="000000" w:sz="6" w:space="0"/>
                            </w:tcBorders>
                          </w:tcPr>
                          <w:p>
                            <w:pPr>
                              <w:pStyle w:val="8"/>
                              <w:spacing w:before="56"/>
                              <w:ind w:left="343" w:right="133"/>
                              <w:jc w:val="center"/>
                              <w:rPr>
                                <w:sz w:val="24"/>
                              </w:rPr>
                            </w:pPr>
                            <w:r>
                              <w:rPr>
                                <w:sz w:val="24"/>
                              </w:rPr>
                              <w:t>7160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907" w:type="dxa"/>
                            <w:tcBorders>
                              <w:top w:val="single" w:color="000000" w:sz="6" w:space="0"/>
                            </w:tcBorders>
                          </w:tcPr>
                          <w:p>
                            <w:pPr>
                              <w:pStyle w:val="8"/>
                              <w:spacing w:before="52"/>
                              <w:ind w:left="206"/>
                              <w:jc w:val="center"/>
                              <w:rPr>
                                <w:sz w:val="24"/>
                              </w:rPr>
                            </w:pPr>
                            <w:r>
                              <w:rPr>
                                <w:sz w:val="24"/>
                              </w:rPr>
                              <w:t>7</w:t>
                            </w:r>
                          </w:p>
                        </w:tc>
                        <w:tc>
                          <w:tcPr>
                            <w:tcW w:w="4095" w:type="dxa"/>
                            <w:tcBorders>
                              <w:top w:val="single" w:color="000000" w:sz="6" w:space="0"/>
                            </w:tcBorders>
                          </w:tcPr>
                          <w:p>
                            <w:pPr>
                              <w:pStyle w:val="8"/>
                              <w:spacing w:before="38"/>
                              <w:ind w:left="1065"/>
                              <w:rPr>
                                <w:rFonts w:hint="eastAsia" w:ascii="宋体" w:eastAsia="宋体"/>
                                <w:sz w:val="24"/>
                              </w:rPr>
                            </w:pPr>
                            <w:r>
                              <w:rPr>
                                <w:rFonts w:hint="eastAsia" w:ascii="宋体" w:eastAsia="宋体"/>
                                <w:sz w:val="24"/>
                              </w:rPr>
                              <w:t xml:space="preserve">超过 </w:t>
                            </w:r>
                            <w:r>
                              <w:rPr>
                                <w:sz w:val="24"/>
                              </w:rPr>
                              <w:t xml:space="preserve">80000 </w:t>
                            </w:r>
                            <w:r>
                              <w:rPr>
                                <w:rFonts w:hint="eastAsia" w:ascii="宋体" w:eastAsia="宋体"/>
                                <w:sz w:val="24"/>
                              </w:rPr>
                              <w:t>元的部分</w:t>
                            </w:r>
                          </w:p>
                        </w:tc>
                        <w:tc>
                          <w:tcPr>
                            <w:tcW w:w="921" w:type="dxa"/>
                            <w:tcBorders>
                              <w:top w:val="single" w:color="000000" w:sz="6" w:space="0"/>
                            </w:tcBorders>
                          </w:tcPr>
                          <w:p>
                            <w:pPr>
                              <w:pStyle w:val="8"/>
                              <w:spacing w:before="52"/>
                              <w:ind w:right="127"/>
                              <w:jc w:val="right"/>
                              <w:rPr>
                                <w:sz w:val="24"/>
                              </w:rPr>
                            </w:pPr>
                            <w:r>
                              <w:rPr>
                                <w:sz w:val="24"/>
                              </w:rPr>
                              <w:t>45%</w:t>
                            </w:r>
                          </w:p>
                        </w:tc>
                        <w:tc>
                          <w:tcPr>
                            <w:tcW w:w="2446" w:type="dxa"/>
                            <w:tcBorders>
                              <w:top w:val="single" w:color="000000" w:sz="6" w:space="0"/>
                            </w:tcBorders>
                          </w:tcPr>
                          <w:p>
                            <w:pPr>
                              <w:pStyle w:val="8"/>
                              <w:spacing w:before="52"/>
                              <w:ind w:left="343" w:right="133"/>
                              <w:jc w:val="center"/>
                              <w:rPr>
                                <w:sz w:val="24"/>
                              </w:rPr>
                            </w:pPr>
                            <w:r>
                              <w:rPr>
                                <w:sz w:val="24"/>
                              </w:rPr>
                              <w:t>15160</w:t>
                            </w:r>
                          </w:p>
                        </w:tc>
                      </w:tr>
                    </w:tbl>
                    <w:p>
                      <w:pPr>
                        <w:pStyle w:val="3"/>
                      </w:pPr>
                    </w:p>
                  </w:txbxContent>
                </v:textbox>
              </v:shape>
            </w:pict>
          </mc:Fallback>
        </mc:AlternateContent>
      </w:r>
      <w:r>
        <w:rPr>
          <w:rFonts w:ascii="Times New Roman" w:eastAsia="Times New Roman"/>
        </w:rPr>
        <w:t xml:space="preserve">31 </w:t>
      </w:r>
      <w:r>
        <w:rPr>
          <w:spacing w:val="-8"/>
        </w:rPr>
        <w:t xml:space="preserve">日期间，对纳税人取得的工资、薪金所得，按每月 </w:t>
      </w:r>
      <w:r>
        <w:rPr>
          <w:rFonts w:ascii="Times New Roman" w:eastAsia="Times New Roman"/>
        </w:rPr>
        <w:t xml:space="preserve">5000 </w:t>
      </w:r>
      <w:r>
        <w:rPr>
          <w:spacing w:val="-2"/>
        </w:rPr>
        <w:t>元的基本减除费用进</w:t>
      </w:r>
      <w:r>
        <w:t>行扣除，适用按月度换算的税率表（见下表</w:t>
      </w:r>
      <w:r>
        <w:rPr>
          <w:spacing w:val="-120"/>
        </w:rPr>
        <w:t>）</w:t>
      </w:r>
      <w:r>
        <w:t>。</w:t>
      </w:r>
    </w:p>
    <w:p>
      <w:pPr>
        <w:pStyle w:val="3"/>
      </w:pPr>
    </w:p>
    <w:p>
      <w:pPr>
        <w:pStyle w:val="3"/>
      </w:pPr>
    </w:p>
    <w:p>
      <w:pPr>
        <w:pStyle w:val="3"/>
      </w:pPr>
    </w:p>
    <w:p>
      <w:pPr>
        <w:pStyle w:val="3"/>
      </w:pPr>
    </w:p>
    <w:p>
      <w:pPr>
        <w:pStyle w:val="3"/>
      </w:pPr>
    </w:p>
    <w:p>
      <w:pPr>
        <w:pStyle w:val="3"/>
      </w:pPr>
    </w:p>
    <w:p>
      <w:pPr>
        <w:pStyle w:val="3"/>
      </w:pPr>
    </w:p>
    <w:p>
      <w:pPr>
        <w:pStyle w:val="3"/>
      </w:pPr>
    </w:p>
    <w:p>
      <w:pPr>
        <w:pStyle w:val="3"/>
      </w:pPr>
    </w:p>
    <w:p>
      <w:pPr>
        <w:pStyle w:val="3"/>
        <w:spacing w:before="8"/>
        <w:rPr>
          <w:sz w:val="34"/>
        </w:rPr>
      </w:pPr>
    </w:p>
    <w:p>
      <w:pPr>
        <w:pStyle w:val="7"/>
        <w:numPr>
          <w:ilvl w:val="0"/>
          <w:numId w:val="4"/>
        </w:numPr>
        <w:tabs>
          <w:tab w:val="left" w:pos="822"/>
        </w:tabs>
        <w:spacing w:before="0" w:after="0" w:line="240" w:lineRule="auto"/>
        <w:ind w:left="821" w:right="0" w:hanging="602"/>
        <w:jc w:val="left"/>
        <w:rPr>
          <w:sz w:val="24"/>
        </w:rPr>
      </w:pPr>
      <w:r>
        <w:rPr>
          <w:spacing w:val="-4"/>
          <w:sz w:val="24"/>
        </w:rPr>
        <w:t xml:space="preserve">①在虚线框内用扇形统计图表示税率 </w:t>
      </w:r>
      <w:r>
        <w:rPr>
          <w:rFonts w:ascii="Times New Roman" w:hAnsi="Times New Roman" w:eastAsia="Times New Roman"/>
          <w:sz w:val="24"/>
        </w:rPr>
        <w:t>25</w:t>
      </w:r>
      <w:r>
        <w:rPr>
          <w:sz w:val="24"/>
        </w:rPr>
        <w:t>％；</w:t>
      </w:r>
    </w:p>
    <w:p>
      <w:pPr>
        <w:pStyle w:val="3"/>
        <w:tabs>
          <w:tab w:val="left" w:pos="4660"/>
        </w:tabs>
        <w:spacing w:before="81"/>
        <w:ind w:left="460"/>
      </w:pPr>
      <w:r>
        <w:t>②选择：扇形统计图中的整圆表示（</w:t>
      </w:r>
      <w:r>
        <w:tab/>
      </w:r>
      <w:r>
        <w:t>）</w:t>
      </w:r>
    </w:p>
    <w:p>
      <w:pPr>
        <w:pStyle w:val="7"/>
        <w:numPr>
          <w:ilvl w:val="1"/>
          <w:numId w:val="4"/>
        </w:numPr>
        <w:tabs>
          <w:tab w:val="left" w:pos="875"/>
        </w:tabs>
        <w:spacing w:before="84" w:after="0" w:line="240" w:lineRule="auto"/>
        <w:ind w:left="874" w:right="0" w:hanging="655"/>
        <w:jc w:val="left"/>
        <w:rPr>
          <w:sz w:val="24"/>
        </w:rPr>
      </w:pPr>
      <w:r>
        <w:rPr>
          <w:sz w:val="24"/>
        </w:rPr>
        <w:t>月工资总额</w:t>
      </w:r>
    </w:p>
    <w:p>
      <w:pPr>
        <w:pStyle w:val="7"/>
        <w:numPr>
          <w:ilvl w:val="1"/>
          <w:numId w:val="4"/>
        </w:numPr>
        <w:tabs>
          <w:tab w:val="left" w:pos="860"/>
        </w:tabs>
        <w:spacing w:before="81" w:after="0" w:line="240" w:lineRule="auto"/>
        <w:ind w:left="859" w:right="0" w:hanging="640"/>
        <w:jc w:val="left"/>
        <w:rPr>
          <w:sz w:val="24"/>
        </w:rPr>
      </w:pPr>
      <w:r>
        <w:rPr>
          <w:spacing w:val="-8"/>
          <w:sz w:val="24"/>
        </w:rPr>
        <w:t xml:space="preserve">月工资总额超过 </w:t>
      </w:r>
      <w:r>
        <w:rPr>
          <w:rFonts w:ascii="Times New Roman" w:eastAsia="Times New Roman"/>
          <w:sz w:val="24"/>
        </w:rPr>
        <w:t xml:space="preserve">25000 </w:t>
      </w:r>
      <w:r>
        <w:rPr>
          <w:spacing w:val="-20"/>
          <w:sz w:val="24"/>
        </w:rPr>
        <w:t xml:space="preserve">元至 </w:t>
      </w:r>
      <w:r>
        <w:rPr>
          <w:rFonts w:ascii="Times New Roman" w:eastAsia="Times New Roman"/>
          <w:sz w:val="24"/>
        </w:rPr>
        <w:t xml:space="preserve">35000 </w:t>
      </w:r>
      <w:r>
        <w:rPr>
          <w:sz w:val="24"/>
        </w:rPr>
        <w:t>元的部分</w:t>
      </w:r>
    </w:p>
    <w:p>
      <w:pPr>
        <w:pStyle w:val="7"/>
        <w:numPr>
          <w:ilvl w:val="1"/>
          <w:numId w:val="4"/>
        </w:numPr>
        <w:tabs>
          <w:tab w:val="left" w:pos="863"/>
        </w:tabs>
        <w:spacing w:before="84" w:after="0" w:line="240" w:lineRule="auto"/>
        <w:ind w:left="862" w:right="0" w:hanging="643"/>
        <w:jc w:val="left"/>
        <w:rPr>
          <w:sz w:val="24"/>
        </w:rPr>
      </w:pPr>
      <w:r>
        <w:rPr>
          <w:spacing w:val="-8"/>
          <w:sz w:val="24"/>
        </w:rPr>
        <w:t xml:space="preserve">月工资总额超过 </w:t>
      </w:r>
      <w:r>
        <w:rPr>
          <w:rFonts w:ascii="Times New Roman" w:eastAsia="Times New Roman"/>
          <w:sz w:val="24"/>
        </w:rPr>
        <w:t xml:space="preserve">30000 </w:t>
      </w:r>
      <w:r>
        <w:rPr>
          <w:spacing w:val="-20"/>
          <w:sz w:val="24"/>
        </w:rPr>
        <w:t xml:space="preserve">元至 </w:t>
      </w:r>
      <w:r>
        <w:rPr>
          <w:rFonts w:ascii="Times New Roman" w:eastAsia="Times New Roman"/>
          <w:sz w:val="24"/>
        </w:rPr>
        <w:t xml:space="preserve">40000 </w:t>
      </w:r>
      <w:r>
        <w:rPr>
          <w:sz w:val="24"/>
        </w:rPr>
        <w:t>元的部分</w:t>
      </w:r>
    </w:p>
    <w:p>
      <w:pPr>
        <w:pStyle w:val="7"/>
        <w:numPr>
          <w:ilvl w:val="0"/>
          <w:numId w:val="4"/>
        </w:numPr>
        <w:tabs>
          <w:tab w:val="left" w:pos="822"/>
        </w:tabs>
        <w:spacing w:before="81" w:after="0" w:line="304" w:lineRule="auto"/>
        <w:ind w:left="220" w:right="1011" w:firstLine="0"/>
        <w:jc w:val="left"/>
        <w:rPr>
          <w:sz w:val="24"/>
        </w:rPr>
      </w:pPr>
      <w:r>
        <w:rPr>
          <w:sz w:val="24"/>
        </w:rPr>
        <w:t>利用</w:t>
      </w:r>
      <w:r>
        <w:rPr>
          <w:rFonts w:ascii="Times New Roman" w:hAnsi="Times New Roman" w:eastAsia="Times New Roman"/>
          <w:sz w:val="24"/>
        </w:rPr>
        <w:t>“</w:t>
      </w:r>
      <w:r>
        <w:rPr>
          <w:sz w:val="24"/>
        </w:rPr>
        <w:t>速算扣除数</w:t>
      </w:r>
      <w:r>
        <w:rPr>
          <w:rFonts w:ascii="Times New Roman" w:hAnsi="Times New Roman" w:eastAsia="Times New Roman"/>
          <w:sz w:val="24"/>
        </w:rPr>
        <w:t>”</w:t>
      </w:r>
      <w:r>
        <w:rPr>
          <w:spacing w:val="-5"/>
          <w:sz w:val="24"/>
        </w:rPr>
        <w:t xml:space="preserve">计算纳税金额更为简便。例如 </w:t>
      </w:r>
      <w:r>
        <w:rPr>
          <w:rFonts w:ascii="Times New Roman" w:hAnsi="Times New Roman" w:eastAsia="Times New Roman"/>
          <w:sz w:val="24"/>
        </w:rPr>
        <w:t xml:space="preserve">2018 </w:t>
      </w:r>
      <w:r>
        <w:rPr>
          <w:spacing w:val="-31"/>
          <w:sz w:val="24"/>
        </w:rPr>
        <w:t xml:space="preserve">年 </w:t>
      </w:r>
      <w:r>
        <w:rPr>
          <w:rFonts w:ascii="Times New Roman" w:hAnsi="Times New Roman" w:eastAsia="Times New Roman"/>
          <w:sz w:val="24"/>
        </w:rPr>
        <w:t xml:space="preserve">11 </w:t>
      </w:r>
      <w:r>
        <w:rPr>
          <w:spacing w:val="-5"/>
          <w:sz w:val="24"/>
        </w:rPr>
        <w:t xml:space="preserve">月份： </w:t>
      </w:r>
      <w:r>
        <w:rPr>
          <w:spacing w:val="-11"/>
          <w:sz w:val="24"/>
        </w:rPr>
        <w:t xml:space="preserve">张叔叔工资 </w:t>
      </w:r>
      <w:r>
        <w:rPr>
          <w:rFonts w:ascii="Times New Roman" w:hAnsi="Times New Roman" w:eastAsia="Times New Roman"/>
          <w:sz w:val="24"/>
        </w:rPr>
        <w:t xml:space="preserve">9000 </w:t>
      </w:r>
      <w:r>
        <w:rPr>
          <w:sz w:val="24"/>
        </w:rPr>
        <w:t>元，应缴税款（</w:t>
      </w:r>
      <w:r>
        <w:rPr>
          <w:rFonts w:ascii="Times New Roman" w:hAnsi="Times New Roman" w:eastAsia="Times New Roman"/>
          <w:sz w:val="24"/>
        </w:rPr>
        <w:t>9000</w:t>
      </w:r>
      <w:r>
        <w:rPr>
          <w:sz w:val="24"/>
        </w:rPr>
        <w:t>－</w:t>
      </w:r>
      <w:r>
        <w:rPr>
          <w:rFonts w:ascii="Times New Roman" w:hAnsi="Times New Roman" w:eastAsia="Times New Roman"/>
          <w:sz w:val="24"/>
        </w:rPr>
        <w:t>5000</w:t>
      </w:r>
      <w:r>
        <w:rPr>
          <w:sz w:val="24"/>
        </w:rPr>
        <w:t>）</w:t>
      </w:r>
      <w:r>
        <w:rPr>
          <w:rFonts w:ascii="Times New Roman" w:hAnsi="Times New Roman" w:eastAsia="Times New Roman"/>
          <w:sz w:val="24"/>
        </w:rPr>
        <w:t>×10</w:t>
      </w:r>
      <w:r>
        <w:rPr>
          <w:sz w:val="24"/>
        </w:rPr>
        <w:t>％－</w:t>
      </w:r>
      <w:r>
        <w:rPr>
          <w:rFonts w:ascii="Times New Roman" w:hAnsi="Times New Roman" w:eastAsia="Times New Roman"/>
          <w:sz w:val="24"/>
        </w:rPr>
        <w:t>210</w:t>
      </w:r>
      <w:r>
        <w:rPr>
          <w:sz w:val="24"/>
        </w:rPr>
        <w:t>＝</w:t>
      </w:r>
      <w:r>
        <w:rPr>
          <w:rFonts w:ascii="Times New Roman" w:hAnsi="Times New Roman" w:eastAsia="Times New Roman"/>
          <w:sz w:val="24"/>
        </w:rPr>
        <w:t xml:space="preserve">190 </w:t>
      </w:r>
      <w:r>
        <w:rPr>
          <w:sz w:val="24"/>
        </w:rPr>
        <w:t>元</w:t>
      </w:r>
    </w:p>
    <w:p>
      <w:pPr>
        <w:pStyle w:val="3"/>
        <w:tabs>
          <w:tab w:val="left" w:pos="4180"/>
        </w:tabs>
        <w:spacing w:line="304" w:lineRule="auto"/>
        <w:ind w:left="220" w:right="795"/>
      </w:pPr>
      <w:r>
        <w:t>陈阿姨工资</w:t>
      </w:r>
      <w:r>
        <w:rPr>
          <w:spacing w:val="-64"/>
        </w:rPr>
        <w:t xml:space="preserve"> </w:t>
      </w:r>
      <w:r>
        <w:rPr>
          <w:rFonts w:ascii="Times New Roman" w:hAnsi="Times New Roman" w:eastAsia="Times New Roman"/>
        </w:rPr>
        <w:t>18000</w:t>
      </w:r>
      <w:r>
        <w:rPr>
          <w:rFonts w:ascii="Times New Roman" w:hAnsi="Times New Roman" w:eastAsia="Times New Roman"/>
          <w:spacing w:val="-3"/>
        </w:rPr>
        <w:t xml:space="preserve"> </w:t>
      </w:r>
      <w:r>
        <w:t>元，应缴税款（</w:t>
      </w:r>
      <w:r>
        <w:rPr>
          <w:rFonts w:ascii="Times New Roman" w:hAnsi="Times New Roman" w:eastAsia="Times New Roman"/>
        </w:rPr>
        <w:t>18000</w:t>
      </w:r>
      <w:r>
        <w:t>－</w:t>
      </w:r>
      <w:r>
        <w:rPr>
          <w:rFonts w:ascii="Times New Roman" w:hAnsi="Times New Roman" w:eastAsia="Times New Roman"/>
        </w:rPr>
        <w:t>5000</w:t>
      </w:r>
      <w:r>
        <w:t>）</w:t>
      </w:r>
      <w:r>
        <w:rPr>
          <w:rFonts w:ascii="Times New Roman" w:hAnsi="Times New Roman" w:eastAsia="Times New Roman"/>
        </w:rPr>
        <w:t>×20</w:t>
      </w:r>
      <w:r>
        <w:t>％－</w:t>
      </w:r>
      <w:r>
        <w:rPr>
          <w:rFonts w:ascii="Times New Roman" w:hAnsi="Times New Roman" w:eastAsia="Times New Roman"/>
        </w:rPr>
        <w:t>1410</w:t>
      </w:r>
      <w:r>
        <w:t>＝</w:t>
      </w:r>
      <w:r>
        <w:rPr>
          <w:rFonts w:ascii="Times New Roman" w:hAnsi="Times New Roman" w:eastAsia="Times New Roman"/>
        </w:rPr>
        <w:t>1190</w:t>
      </w:r>
      <w:r>
        <w:rPr>
          <w:rFonts w:ascii="Times New Roman" w:hAnsi="Times New Roman" w:eastAsia="Times New Roman"/>
          <w:spacing w:val="-2"/>
        </w:rPr>
        <w:t xml:space="preserve"> </w:t>
      </w:r>
      <w:r>
        <w:t>元</w:t>
      </w:r>
      <w:r>
        <w:rPr>
          <w:spacing w:val="-14"/>
        </w:rPr>
        <w:t xml:space="preserve">； </w:t>
      </w:r>
      <w:r>
        <w:t>李经理工资</w:t>
      </w:r>
      <w:r>
        <w:rPr>
          <w:spacing w:val="-61"/>
        </w:rPr>
        <w:t xml:space="preserve"> </w:t>
      </w:r>
      <w:r>
        <w:rPr>
          <w:rFonts w:ascii="Times New Roman" w:hAnsi="Times New Roman" w:eastAsia="Times New Roman"/>
        </w:rPr>
        <w:t xml:space="preserve">35000 </w:t>
      </w:r>
      <w:r>
        <w:t>元，应缴税款（</w:t>
      </w:r>
      <w:r>
        <w:tab/>
      </w:r>
      <w:r>
        <w:t>）元</w:t>
      </w:r>
      <w:r>
        <w:rPr>
          <w:spacing w:val="-120"/>
        </w:rPr>
        <w:t>；</w:t>
      </w:r>
      <w:r>
        <w:t>（只填得数）</w:t>
      </w:r>
    </w:p>
    <w:p>
      <w:pPr>
        <w:pStyle w:val="3"/>
        <w:tabs>
          <w:tab w:val="left" w:pos="6506"/>
        </w:tabs>
        <w:spacing w:line="307" w:lineRule="exact"/>
        <w:ind w:left="220"/>
      </w:pPr>
      <w:r>
        <w:t>若工资</w:t>
      </w:r>
      <w:r>
        <w:rPr>
          <w:spacing w:val="-61"/>
        </w:rPr>
        <w:t xml:space="preserve"> </w:t>
      </w:r>
      <w:r>
        <w:rPr>
          <w:rFonts w:ascii="Times New Roman" w:eastAsia="Times New Roman"/>
        </w:rPr>
        <w:t>a</w:t>
      </w:r>
      <w:r>
        <w:rPr>
          <w:rFonts w:ascii="Times New Roman" w:eastAsia="Times New Roman"/>
          <w:spacing w:val="-1"/>
        </w:rPr>
        <w:t xml:space="preserve"> </w:t>
      </w:r>
      <w:r>
        <w:t>元，税率</w:t>
      </w:r>
      <w:r>
        <w:rPr>
          <w:spacing w:val="-60"/>
        </w:rPr>
        <w:t xml:space="preserve"> </w:t>
      </w:r>
      <w:r>
        <w:rPr>
          <w:rFonts w:ascii="Times New Roman" w:eastAsia="Times New Roman"/>
        </w:rPr>
        <w:t>n</w:t>
      </w:r>
      <w:r>
        <w:t>％，速算扣除数</w:t>
      </w:r>
      <w:r>
        <w:rPr>
          <w:spacing w:val="-60"/>
        </w:rPr>
        <w:t xml:space="preserve"> </w:t>
      </w:r>
      <w:r>
        <w:rPr>
          <w:rFonts w:ascii="Times New Roman" w:eastAsia="Times New Roman"/>
        </w:rPr>
        <w:t xml:space="preserve">b </w:t>
      </w:r>
      <w:r>
        <w:t>元，则应缴税款（</w:t>
      </w:r>
      <w:r>
        <w:tab/>
      </w:r>
      <w:r>
        <w:t>）元。</w:t>
      </w:r>
    </w:p>
    <w:p>
      <w:pPr>
        <w:pStyle w:val="3"/>
        <w:tabs>
          <w:tab w:val="left" w:pos="3220"/>
        </w:tabs>
        <w:spacing w:before="83" w:line="302" w:lineRule="auto"/>
        <w:ind w:left="220" w:right="238"/>
      </w:pPr>
      <w:r>
        <w:t>（</w:t>
      </w:r>
      <w:r>
        <w:rPr>
          <w:rFonts w:ascii="Times New Roman" w:eastAsia="Times New Roman"/>
        </w:rPr>
        <w:t>3</w:t>
      </w:r>
      <w:r>
        <w:t>）</w:t>
      </w:r>
      <w:r>
        <w:rPr>
          <w:rFonts w:ascii="Times New Roman" w:eastAsia="Times New Roman"/>
        </w:rPr>
        <w:t>2018</w:t>
      </w:r>
      <w:r>
        <w:rPr>
          <w:rFonts w:ascii="Times New Roman" w:eastAsia="Times New Roman"/>
          <w:spacing w:val="-2"/>
        </w:rPr>
        <w:t xml:space="preserve"> </w:t>
      </w:r>
      <w:r>
        <w:t>年</w:t>
      </w:r>
      <w:r>
        <w:rPr>
          <w:spacing w:val="-61"/>
        </w:rPr>
        <w:t xml:space="preserve"> </w:t>
      </w:r>
      <w:r>
        <w:rPr>
          <w:rFonts w:ascii="Times New Roman" w:eastAsia="Times New Roman"/>
        </w:rPr>
        <w:t>12</w:t>
      </w:r>
      <w:r>
        <w:rPr>
          <w:rFonts w:ascii="Times New Roman" w:eastAsia="Times New Roman"/>
          <w:spacing w:val="-1"/>
        </w:rPr>
        <w:t xml:space="preserve"> </w:t>
      </w:r>
      <w:r>
        <w:t>月宋伯伯是按第</w:t>
      </w:r>
      <w:r>
        <w:rPr>
          <w:spacing w:val="-61"/>
        </w:rPr>
        <w:t xml:space="preserve"> </w:t>
      </w:r>
      <w:r>
        <w:rPr>
          <w:rFonts w:ascii="Times New Roman" w:eastAsia="Times New Roman"/>
        </w:rPr>
        <w:t>3</w:t>
      </w:r>
      <w:r>
        <w:rPr>
          <w:rFonts w:ascii="Times New Roman" w:eastAsia="Times New Roman"/>
          <w:spacing w:val="-1"/>
        </w:rPr>
        <w:t xml:space="preserve"> </w:t>
      </w:r>
      <w:r>
        <w:rPr>
          <w:spacing w:val="-8"/>
        </w:rPr>
        <w:t>级</w:t>
      </w:r>
      <w:r>
        <w:t>（见上表</w:t>
      </w:r>
      <w:r>
        <w:rPr>
          <w:spacing w:val="-8"/>
        </w:rPr>
        <w:t>）</w:t>
      </w:r>
      <w:r>
        <w:t>交税的</w:t>
      </w:r>
      <w:r>
        <w:rPr>
          <w:spacing w:val="-8"/>
        </w:rPr>
        <w:t>，</w:t>
      </w:r>
      <w:r>
        <w:t>应缴税款</w:t>
      </w:r>
      <w:r>
        <w:rPr>
          <w:spacing w:val="-61"/>
        </w:rPr>
        <w:t xml:space="preserve"> </w:t>
      </w:r>
      <w:r>
        <w:rPr>
          <w:rFonts w:ascii="Times New Roman" w:eastAsia="Times New Roman"/>
        </w:rPr>
        <w:t>1590</w:t>
      </w:r>
      <w:r>
        <w:rPr>
          <w:rFonts w:ascii="Times New Roman" w:eastAsia="Times New Roman"/>
          <w:spacing w:val="-2"/>
        </w:rPr>
        <w:t xml:space="preserve"> </w:t>
      </w:r>
      <w:r>
        <w:t>元</w:t>
      </w:r>
      <w:r>
        <w:rPr>
          <w:spacing w:val="-8"/>
        </w:rPr>
        <w:t>，</w:t>
      </w:r>
      <w:r>
        <w:rPr>
          <w:spacing w:val="-11"/>
        </w:rPr>
        <w:t>他</w:t>
      </w:r>
      <w:r>
        <w:t>这个月税前工资总额是（</w:t>
      </w:r>
      <w:r>
        <w:tab/>
      </w:r>
      <w:r>
        <w:t>）元</w:t>
      </w:r>
      <w:r>
        <w:rPr>
          <w:spacing w:val="-120"/>
        </w:rPr>
        <w:t>。</w:t>
      </w:r>
      <w:r>
        <w:t>（只填得数）</w:t>
      </w:r>
    </w:p>
    <w:p>
      <w:pPr>
        <w:pStyle w:val="3"/>
        <w:spacing w:before="5"/>
        <w:ind w:left="419"/>
      </w:pPr>
      <w:r>
        <w:rPr>
          <w:rFonts w:ascii="Times New Roman" w:eastAsia="Times New Roman"/>
        </w:rPr>
        <w:t>2</w:t>
      </w:r>
      <w:r>
        <w:rPr>
          <w:rFonts w:ascii="Times New Roman" w:eastAsia="Times New Roman"/>
          <w:spacing w:val="-1"/>
        </w:rPr>
        <w:t>9</w:t>
      </w:r>
      <w:r>
        <w:rPr>
          <w:spacing w:val="-120"/>
        </w:rPr>
        <w:t>．</w:t>
      </w:r>
      <w:r>
        <w:t>（</w:t>
      </w:r>
      <w:r>
        <w:rPr>
          <w:spacing w:val="-12"/>
        </w:rPr>
        <w:t xml:space="preserve">本题满分 </w:t>
      </w:r>
      <w:r>
        <w:rPr>
          <w:rFonts w:ascii="Times New Roman" w:eastAsia="Times New Roman"/>
        </w:rPr>
        <w:t xml:space="preserve">4 </w:t>
      </w:r>
      <w:r>
        <w:t>分）</w:t>
      </w:r>
    </w:p>
    <w:p>
      <w:pPr>
        <w:pStyle w:val="3"/>
        <w:spacing w:before="81"/>
        <w:ind w:left="220"/>
      </w:pPr>
      <w:r>
        <w:t xml:space="preserve">如下图，三个等圆每个圆的周长是 </w:t>
      </w:r>
      <w:r>
        <w:rPr>
          <w:rFonts w:ascii="Times New Roman" w:eastAsia="Times New Roman"/>
        </w:rPr>
        <w:t xml:space="preserve">25.12 </w:t>
      </w:r>
      <w:r>
        <w:t>厘米，求阴影部分的面积。</w:t>
      </w:r>
    </w:p>
    <w:p>
      <w:pPr>
        <w:spacing w:after="0"/>
        <w:sectPr>
          <w:pgSz w:w="11910" w:h="16840"/>
          <w:pgMar w:top="1360" w:right="1560" w:bottom="1380" w:left="1580" w:header="1082" w:footer="1193" w:gutter="0"/>
          <w:cols w:space="720" w:num="1"/>
        </w:sectPr>
      </w:pPr>
    </w:p>
    <w:p>
      <w:pPr>
        <w:pStyle w:val="3"/>
        <w:spacing w:before="12"/>
        <w:rPr>
          <w:sz w:val="12"/>
        </w:rPr>
      </w:pPr>
    </w:p>
    <w:p>
      <w:pPr>
        <w:pStyle w:val="3"/>
        <w:ind w:left="5616"/>
        <w:rPr>
          <w:sz w:val="20"/>
        </w:rPr>
      </w:pPr>
      <w:r>
        <w:rPr>
          <w:sz w:val="20"/>
        </w:rPr>
        <w:drawing>
          <wp:inline distT="0" distB="0" distL="0" distR="0">
            <wp:extent cx="1838325" cy="1838325"/>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4" cstate="print"/>
                    <a:stretch>
                      <a:fillRect/>
                    </a:stretch>
                  </pic:blipFill>
                  <pic:spPr>
                    <a:xfrm>
                      <a:off x="0" y="0"/>
                      <a:ext cx="1838325" cy="1838325"/>
                    </a:xfrm>
                    <a:prstGeom prst="rect">
                      <a:avLst/>
                    </a:prstGeom>
                  </pic:spPr>
                </pic:pic>
              </a:graphicData>
            </a:graphic>
          </wp:inline>
        </w:drawing>
      </w:r>
    </w:p>
    <w:p>
      <w:pPr>
        <w:pStyle w:val="3"/>
        <w:rPr>
          <w:sz w:val="20"/>
        </w:rPr>
      </w:pPr>
    </w:p>
    <w:p>
      <w:pPr>
        <w:pStyle w:val="3"/>
        <w:spacing w:before="2"/>
        <w:rPr>
          <w:sz w:val="17"/>
        </w:rPr>
      </w:pPr>
    </w:p>
    <w:p>
      <w:pPr>
        <w:pStyle w:val="3"/>
        <w:spacing w:before="74"/>
        <w:ind w:left="220"/>
      </w:pPr>
      <w:r>
        <w:rPr>
          <w:rFonts w:ascii="Times New Roman" w:eastAsia="Times New Roman"/>
        </w:rPr>
        <w:t>3</w:t>
      </w:r>
      <w:r>
        <w:rPr>
          <w:rFonts w:ascii="Times New Roman" w:eastAsia="Times New Roman"/>
          <w:spacing w:val="-1"/>
        </w:rPr>
        <w:t>0</w:t>
      </w:r>
      <w:r>
        <w:rPr>
          <w:spacing w:val="-120"/>
        </w:rPr>
        <w:t>．</w:t>
      </w:r>
      <w:r>
        <w:t>（</w:t>
      </w:r>
      <w:r>
        <w:rPr>
          <w:spacing w:val="-12"/>
        </w:rPr>
        <w:t xml:space="preserve">本题满分 </w:t>
      </w:r>
      <w:r>
        <w:rPr>
          <w:rFonts w:ascii="Times New Roman" w:eastAsia="Times New Roman"/>
        </w:rPr>
        <w:t xml:space="preserve">5 </w:t>
      </w:r>
      <w:r>
        <w:t>分）</w:t>
      </w:r>
    </w:p>
    <w:p>
      <w:pPr>
        <w:pStyle w:val="3"/>
        <w:spacing w:before="84" w:line="304" w:lineRule="auto"/>
        <w:ind w:left="220" w:right="121"/>
      </w:pPr>
      <w:r>
        <w:rPr>
          <w:spacing w:val="-12"/>
        </w:rPr>
        <w:t xml:space="preserve">甲桶装了 </w:t>
      </w:r>
      <w:r>
        <w:rPr>
          <w:rFonts w:ascii="Times New Roman" w:eastAsia="Times New Roman"/>
        </w:rPr>
        <w:t xml:space="preserve">53 </w:t>
      </w:r>
      <w:r>
        <w:rPr>
          <w:spacing w:val="-7"/>
        </w:rPr>
        <w:t xml:space="preserve">升水，乙桶装了 </w:t>
      </w:r>
      <w:r>
        <w:rPr>
          <w:rFonts w:ascii="Times New Roman" w:eastAsia="Times New Roman"/>
        </w:rPr>
        <w:t xml:space="preserve">49 </w:t>
      </w:r>
      <w:r>
        <w:rPr>
          <w:spacing w:val="-1"/>
        </w:rPr>
        <w:t xml:space="preserve">升水。如果把乙桶的水倒入甲桶，甲桶装满后， </w:t>
      </w:r>
      <w:r>
        <w:rPr>
          <w:spacing w:val="-4"/>
        </w:rPr>
        <w:t xml:space="preserve">乙桶里剩下的水相当于乙桶容积的 </w:t>
      </w:r>
      <w:r>
        <w:rPr>
          <w:rFonts w:ascii="Times New Roman" w:eastAsia="Times New Roman"/>
        </w:rPr>
        <w:t>50</w:t>
      </w:r>
      <w:r>
        <w:t>％；如果把甲桶的水倒入乙桶，乙桶装满</w:t>
      </w:r>
      <w:r>
        <w:rPr>
          <w:spacing w:val="-4"/>
        </w:rPr>
        <w:t xml:space="preserve">后，甲桶里剩下的水与甲桶容积的比是 </w:t>
      </w:r>
      <w:r>
        <w:rPr>
          <w:rFonts w:ascii="Times New Roman" w:eastAsia="Times New Roman"/>
        </w:rPr>
        <w:t>3</w:t>
      </w:r>
      <w:r>
        <w:t>：</w:t>
      </w:r>
      <w:r>
        <w:rPr>
          <w:rFonts w:ascii="Times New Roman" w:eastAsia="Times New Roman"/>
        </w:rPr>
        <w:t>10</w:t>
      </w:r>
      <w:r>
        <w:t>。</w:t>
      </w:r>
    </w:p>
    <w:p>
      <w:pPr>
        <w:pStyle w:val="3"/>
        <w:spacing w:line="305" w:lineRule="exact"/>
        <w:ind w:left="220"/>
      </w:pPr>
      <w:r>
        <w:t>填空并回答问题：</w:t>
      </w:r>
    </w:p>
    <w:p>
      <w:pPr>
        <w:pStyle w:val="7"/>
        <w:numPr>
          <w:ilvl w:val="0"/>
          <w:numId w:val="5"/>
        </w:numPr>
        <w:tabs>
          <w:tab w:val="left" w:pos="822"/>
          <w:tab w:val="left" w:pos="3580"/>
        </w:tabs>
        <w:spacing w:before="84" w:after="0" w:line="240" w:lineRule="auto"/>
        <w:ind w:left="821" w:right="0" w:hanging="602"/>
        <w:jc w:val="left"/>
        <w:rPr>
          <w:sz w:val="24"/>
        </w:rPr>
      </w:pPr>
      <w:r>
        <w:rPr>
          <w:sz w:val="24"/>
        </w:rPr>
        <w:t>甲、乙两桶一共装水（</w:t>
      </w:r>
      <w:r>
        <w:rPr>
          <w:sz w:val="24"/>
        </w:rPr>
        <w:tab/>
      </w:r>
      <w:r>
        <w:rPr>
          <w:sz w:val="24"/>
        </w:rPr>
        <w:t>）升</w:t>
      </w:r>
    </w:p>
    <w:p>
      <w:pPr>
        <w:pStyle w:val="7"/>
        <w:numPr>
          <w:ilvl w:val="0"/>
          <w:numId w:val="5"/>
        </w:numPr>
        <w:tabs>
          <w:tab w:val="left" w:pos="822"/>
          <w:tab w:val="left" w:pos="4840"/>
        </w:tabs>
        <w:spacing w:before="81" w:after="0" w:line="240" w:lineRule="auto"/>
        <w:ind w:left="821" w:right="0" w:hanging="602"/>
        <w:jc w:val="left"/>
        <w:rPr>
          <w:sz w:val="24"/>
        </w:rPr>
      </w:pPr>
      <w:r>
        <w:rPr>
          <w:sz w:val="24"/>
        </w:rPr>
        <w:t>乙桶容积的</w:t>
      </w:r>
      <w:r>
        <w:rPr>
          <w:spacing w:val="-60"/>
          <w:sz w:val="24"/>
        </w:rPr>
        <w:t xml:space="preserve"> </w:t>
      </w:r>
      <w:r>
        <w:rPr>
          <w:rFonts w:ascii="Times New Roman" w:eastAsia="Times New Roman"/>
          <w:sz w:val="24"/>
        </w:rPr>
        <w:t>50</w:t>
      </w:r>
      <w:r>
        <w:rPr>
          <w:sz w:val="24"/>
        </w:rPr>
        <w:t>％等于甲桶容积的（</w:t>
      </w:r>
      <w:r>
        <w:rPr>
          <w:sz w:val="24"/>
        </w:rPr>
        <w:tab/>
      </w:r>
      <w:r>
        <w:rPr>
          <w:sz w:val="24"/>
        </w:rPr>
        <w:t>）</w:t>
      </w:r>
    </w:p>
    <w:p>
      <w:pPr>
        <w:pStyle w:val="7"/>
        <w:numPr>
          <w:ilvl w:val="0"/>
          <w:numId w:val="5"/>
        </w:numPr>
        <w:tabs>
          <w:tab w:val="left" w:pos="822"/>
        </w:tabs>
        <w:spacing w:before="84" w:after="0" w:line="240" w:lineRule="auto"/>
        <w:ind w:left="821" w:right="0" w:hanging="602"/>
        <w:jc w:val="left"/>
        <w:rPr>
          <w:sz w:val="24"/>
        </w:rPr>
      </w:pPr>
      <w:r>
        <w:rPr>
          <w:sz w:val="24"/>
        </w:rPr>
        <w:t>甲桶的容积是多少升？（写出必要的计算过程）</w:t>
      </w:r>
    </w:p>
    <w:p>
      <w:pPr>
        <w:spacing w:after="0" w:line="240" w:lineRule="auto"/>
        <w:jc w:val="left"/>
        <w:rPr>
          <w:sz w:val="24"/>
        </w:rPr>
        <w:sectPr>
          <w:pgSz w:w="11910" w:h="16840"/>
          <w:pgMar w:top="1360" w:right="1560" w:bottom="1380" w:left="1580" w:header="1082" w:footer="1193" w:gutter="0"/>
          <w:cols w:space="720" w:num="1"/>
        </w:sectPr>
      </w:pPr>
    </w:p>
    <w:p>
      <w:pPr>
        <w:spacing w:before="122" w:line="348" w:lineRule="auto"/>
        <w:ind w:left="3007" w:right="1827" w:hanging="1136"/>
        <w:jc w:val="left"/>
        <w:rPr>
          <w:sz w:val="21"/>
        </w:rPr>
      </w:pPr>
      <w:r>
        <w:rPr>
          <w:sz w:val="21"/>
        </w:rPr>
        <w:t xml:space="preserve">河西区 </w:t>
      </w:r>
      <w:r>
        <w:rPr>
          <w:rFonts w:ascii="Times New Roman" w:eastAsia="Times New Roman"/>
          <w:sz w:val="21"/>
        </w:rPr>
        <w:t>2018</w:t>
      </w:r>
      <w:r>
        <w:rPr>
          <w:rFonts w:ascii="Calibri" w:eastAsia="Calibri"/>
          <w:sz w:val="21"/>
        </w:rPr>
        <w:t>-</w:t>
      </w:r>
      <w:r>
        <w:rPr>
          <w:rFonts w:ascii="Times New Roman" w:eastAsia="Times New Roman"/>
          <w:sz w:val="21"/>
        </w:rPr>
        <w:t xml:space="preserve">2019 </w:t>
      </w:r>
      <w:r>
        <w:rPr>
          <w:sz w:val="21"/>
        </w:rPr>
        <w:t>学年度第一学期六年级期末质量调查数学试卷参考答案及评分标准</w:t>
      </w:r>
    </w:p>
    <w:p>
      <w:pPr>
        <w:spacing w:before="0" w:line="348" w:lineRule="auto"/>
        <w:ind w:left="220" w:right="233" w:firstLine="0"/>
        <w:jc w:val="left"/>
        <w:rPr>
          <w:sz w:val="21"/>
        </w:rPr>
      </w:pPr>
      <w:r>
        <w:rPr>
          <w:spacing w:val="-18"/>
          <w:sz w:val="21"/>
        </w:rPr>
        <w:t xml:space="preserve">一、填空：共 </w:t>
      </w:r>
      <w:r>
        <w:rPr>
          <w:rFonts w:ascii="Times New Roman" w:eastAsia="Times New Roman"/>
          <w:sz w:val="21"/>
        </w:rPr>
        <w:t xml:space="preserve">10 </w:t>
      </w:r>
      <w:r>
        <w:rPr>
          <w:spacing w:val="-15"/>
          <w:sz w:val="21"/>
        </w:rPr>
        <w:t xml:space="preserve">题，每小题 </w:t>
      </w:r>
      <w:r>
        <w:rPr>
          <w:rFonts w:ascii="Times New Roman" w:eastAsia="Times New Roman"/>
          <w:sz w:val="21"/>
        </w:rPr>
        <w:t xml:space="preserve">2 </w:t>
      </w:r>
      <w:r>
        <w:rPr>
          <w:spacing w:val="-22"/>
          <w:sz w:val="21"/>
        </w:rPr>
        <w:t xml:space="preserve">分，共 </w:t>
      </w:r>
      <w:r>
        <w:rPr>
          <w:rFonts w:ascii="Times New Roman" w:eastAsia="Times New Roman"/>
          <w:sz w:val="21"/>
        </w:rPr>
        <w:t xml:space="preserve">20 </w:t>
      </w:r>
      <w:r>
        <w:rPr>
          <w:spacing w:val="-70"/>
          <w:sz w:val="21"/>
        </w:rPr>
        <w:t>分。</w:t>
      </w:r>
      <w:r>
        <w:rPr>
          <w:sz w:val="21"/>
        </w:rPr>
        <w:t>（</w:t>
      </w:r>
      <w:r>
        <w:rPr>
          <w:spacing w:val="-18"/>
          <w:sz w:val="21"/>
        </w:rPr>
        <w:t xml:space="preserve">其中，第 </w:t>
      </w:r>
      <w:r>
        <w:rPr>
          <w:rFonts w:ascii="Times New Roman" w:eastAsia="Times New Roman"/>
          <w:sz w:val="21"/>
        </w:rPr>
        <w:t xml:space="preserve">1 </w:t>
      </w:r>
      <w:r>
        <w:rPr>
          <w:spacing w:val="-15"/>
          <w:sz w:val="21"/>
        </w:rPr>
        <w:t xml:space="preserve">题四空，每空 </w:t>
      </w:r>
      <w:r>
        <w:rPr>
          <w:rFonts w:ascii="Times New Roman" w:eastAsia="Times New Roman"/>
          <w:sz w:val="21"/>
        </w:rPr>
        <w:t>0</w:t>
      </w:r>
      <w:r>
        <w:rPr>
          <w:rFonts w:ascii="Calibri" w:eastAsia="Calibri"/>
          <w:sz w:val="21"/>
        </w:rPr>
        <w:t>.</w:t>
      </w:r>
      <w:r>
        <w:rPr>
          <w:rFonts w:ascii="Times New Roman" w:eastAsia="Times New Roman"/>
          <w:sz w:val="21"/>
        </w:rPr>
        <w:t xml:space="preserve">5 </w:t>
      </w:r>
      <w:r>
        <w:rPr>
          <w:spacing w:val="-22"/>
          <w:sz w:val="21"/>
        </w:rPr>
        <w:t xml:space="preserve">分；第 </w:t>
      </w:r>
      <w:r>
        <w:rPr>
          <w:rFonts w:ascii="Times New Roman" w:eastAsia="Times New Roman"/>
          <w:sz w:val="21"/>
        </w:rPr>
        <w:t>2</w:t>
      </w:r>
      <w:r>
        <w:rPr>
          <w:spacing w:val="-32"/>
          <w:sz w:val="21"/>
        </w:rPr>
        <w:t>、</w:t>
      </w:r>
      <w:r>
        <w:rPr>
          <w:rFonts w:ascii="Times New Roman" w:eastAsia="Times New Roman"/>
          <w:sz w:val="21"/>
        </w:rPr>
        <w:t>3</w:t>
      </w:r>
      <w:r>
        <w:rPr>
          <w:spacing w:val="-34"/>
          <w:sz w:val="21"/>
        </w:rPr>
        <w:t>、</w:t>
      </w:r>
      <w:r>
        <w:rPr>
          <w:rFonts w:ascii="Times New Roman" w:eastAsia="Times New Roman"/>
          <w:sz w:val="21"/>
        </w:rPr>
        <w:t>4</w:t>
      </w:r>
      <w:r>
        <w:rPr>
          <w:sz w:val="21"/>
        </w:rPr>
        <w:t>、</w:t>
      </w:r>
      <w:r>
        <w:rPr>
          <w:rFonts w:ascii="Times New Roman" w:eastAsia="Times New Roman"/>
          <w:sz w:val="21"/>
        </w:rPr>
        <w:t>6</w:t>
      </w:r>
      <w:r>
        <w:rPr>
          <w:sz w:val="21"/>
        </w:rPr>
        <w:t>、</w:t>
      </w:r>
      <w:r>
        <w:rPr>
          <w:rFonts w:ascii="Times New Roman" w:eastAsia="Times New Roman"/>
          <w:sz w:val="21"/>
        </w:rPr>
        <w:t xml:space="preserve">8 </w:t>
      </w:r>
      <w:r>
        <w:rPr>
          <w:spacing w:val="-10"/>
          <w:sz w:val="21"/>
        </w:rPr>
        <w:t xml:space="preserve">题各两空，每空 </w:t>
      </w:r>
      <w:r>
        <w:rPr>
          <w:rFonts w:ascii="Times New Roman" w:eastAsia="Times New Roman"/>
          <w:sz w:val="21"/>
        </w:rPr>
        <w:t xml:space="preserve">1 </w:t>
      </w:r>
      <w:r>
        <w:rPr>
          <w:spacing w:val="-3"/>
          <w:sz w:val="21"/>
        </w:rPr>
        <w:t>分</w:t>
      </w:r>
      <w:r>
        <w:rPr>
          <w:sz w:val="21"/>
        </w:rPr>
        <w:t>）</w:t>
      </w:r>
    </w:p>
    <w:p>
      <w:pPr>
        <w:spacing w:before="0" w:line="269" w:lineRule="exact"/>
        <w:ind w:left="220" w:right="0" w:firstLine="0"/>
        <w:jc w:val="left"/>
        <w:rPr>
          <w:sz w:val="21"/>
        </w:rPr>
      </w:pPr>
      <w:r>
        <w:rPr>
          <w:rFonts w:ascii="Times New Roman" w:eastAsia="Times New Roman"/>
          <w:sz w:val="21"/>
        </w:rPr>
        <w:t xml:space="preserve">1 </w:t>
      </w:r>
      <w:r>
        <w:rPr>
          <w:sz w:val="21"/>
        </w:rPr>
        <w:t xml:space="preserve">、 </w:t>
      </w:r>
      <w:r>
        <w:rPr>
          <w:rFonts w:ascii="Times New Roman" w:eastAsia="Times New Roman"/>
          <w:sz w:val="21"/>
        </w:rPr>
        <w:t>2</w:t>
      </w:r>
      <w:r>
        <w:rPr>
          <w:sz w:val="21"/>
        </w:rPr>
        <w:t>，</w:t>
      </w:r>
      <w:r>
        <w:rPr>
          <w:rFonts w:ascii="Times New Roman" w:eastAsia="Times New Roman"/>
          <w:sz w:val="21"/>
        </w:rPr>
        <w:t>5</w:t>
      </w:r>
      <w:r>
        <w:rPr>
          <w:sz w:val="21"/>
        </w:rPr>
        <w:t>，</w:t>
      </w:r>
      <w:r>
        <w:rPr>
          <w:rFonts w:ascii="Times New Roman" w:eastAsia="Times New Roman"/>
          <w:sz w:val="21"/>
        </w:rPr>
        <w:t>6</w:t>
      </w:r>
      <w:r>
        <w:rPr>
          <w:sz w:val="21"/>
        </w:rPr>
        <w:t>，</w:t>
      </w:r>
      <w:r>
        <w:rPr>
          <w:rFonts w:ascii="Times New Roman" w:eastAsia="Times New Roman"/>
          <w:sz w:val="21"/>
        </w:rPr>
        <w:t>50</w:t>
      </w:r>
      <w:r>
        <w:rPr>
          <w:sz w:val="21"/>
        </w:rPr>
        <w:t>；</w:t>
      </w:r>
    </w:p>
    <w:p>
      <w:pPr>
        <w:spacing w:before="120" w:line="348" w:lineRule="auto"/>
        <w:ind w:left="220" w:right="234" w:firstLine="0"/>
        <w:jc w:val="left"/>
        <w:rPr>
          <w:sz w:val="21"/>
        </w:rPr>
      </w:pPr>
      <w:r>
        <w:rPr>
          <w:rFonts w:ascii="Times New Roman" w:eastAsia="Times New Roman"/>
          <w:w w:val="100"/>
          <w:sz w:val="21"/>
        </w:rPr>
        <w:t>2</w:t>
      </w:r>
      <w:r>
        <w:rPr>
          <w:spacing w:val="-9"/>
          <w:w w:val="100"/>
          <w:sz w:val="21"/>
        </w:rPr>
        <w:t>、小学生中近视眼人数</w:t>
      </w:r>
      <w:r>
        <w:rPr>
          <w:spacing w:val="-2"/>
          <w:w w:val="100"/>
          <w:sz w:val="21"/>
        </w:rPr>
        <w:t>（</w:t>
      </w:r>
      <w:r>
        <w:rPr>
          <w:spacing w:val="-3"/>
          <w:w w:val="100"/>
          <w:sz w:val="21"/>
        </w:rPr>
        <w:t>或全国小学生近视眼人数</w:t>
      </w:r>
      <w:r>
        <w:rPr>
          <w:spacing w:val="-109"/>
          <w:w w:val="100"/>
          <w:sz w:val="21"/>
        </w:rPr>
        <w:t>）</w:t>
      </w:r>
      <w:r>
        <w:rPr>
          <w:spacing w:val="-8"/>
          <w:w w:val="100"/>
          <w:sz w:val="21"/>
        </w:rPr>
        <w:t>，被调查的小学生人数</w:t>
      </w:r>
      <w:r>
        <w:rPr>
          <w:spacing w:val="-3"/>
          <w:w w:val="100"/>
          <w:sz w:val="21"/>
        </w:rPr>
        <w:t>（</w:t>
      </w:r>
      <w:r>
        <w:rPr>
          <w:spacing w:val="-2"/>
          <w:w w:val="100"/>
          <w:sz w:val="21"/>
        </w:rPr>
        <w:t>或全国小学生人数</w:t>
      </w:r>
      <w:r>
        <w:rPr>
          <w:spacing w:val="-109"/>
          <w:w w:val="100"/>
          <w:sz w:val="21"/>
        </w:rPr>
        <w:t>）</w:t>
      </w:r>
      <w:r>
        <w:rPr>
          <w:w w:val="100"/>
          <w:sz w:val="21"/>
        </w:rPr>
        <w:t>；</w:t>
      </w:r>
    </w:p>
    <w:p>
      <w:pPr>
        <w:spacing w:before="0" w:line="269" w:lineRule="exact"/>
        <w:ind w:left="220" w:right="0" w:firstLine="0"/>
        <w:jc w:val="left"/>
        <w:rPr>
          <w:sz w:val="21"/>
        </w:rPr>
      </w:pPr>
      <w:r>
        <w:rPr>
          <w:rFonts w:ascii="Times New Roman" w:eastAsia="Times New Roman"/>
          <w:sz w:val="21"/>
        </w:rPr>
        <w:t>3</w:t>
      </w:r>
      <w:r>
        <w:rPr>
          <w:sz w:val="21"/>
        </w:rPr>
        <w:t>、</w:t>
      </w:r>
      <w:r>
        <w:rPr>
          <w:rFonts w:ascii="Times New Roman" w:eastAsia="Times New Roman"/>
          <w:sz w:val="21"/>
        </w:rPr>
        <w:t>18</w:t>
      </w:r>
      <w:r>
        <w:rPr>
          <w:rFonts w:ascii="Calibri" w:eastAsia="Calibri"/>
          <w:sz w:val="21"/>
        </w:rPr>
        <w:t>.</w:t>
      </w:r>
      <w:r>
        <w:rPr>
          <w:rFonts w:ascii="Times New Roman" w:eastAsia="Times New Roman"/>
          <w:sz w:val="21"/>
        </w:rPr>
        <w:t>84</w:t>
      </w:r>
      <w:r>
        <w:rPr>
          <w:sz w:val="21"/>
        </w:rPr>
        <w:t>；</w:t>
      </w:r>
      <w:r>
        <w:rPr>
          <w:rFonts w:ascii="Times New Roman" w:eastAsia="Times New Roman"/>
          <w:sz w:val="21"/>
        </w:rPr>
        <w:t>28</w:t>
      </w:r>
      <w:r>
        <w:rPr>
          <w:rFonts w:ascii="Calibri" w:eastAsia="Calibri"/>
          <w:sz w:val="21"/>
        </w:rPr>
        <w:t>.</w:t>
      </w:r>
      <w:r>
        <w:rPr>
          <w:rFonts w:ascii="Times New Roman" w:eastAsia="Times New Roman"/>
          <w:sz w:val="21"/>
        </w:rPr>
        <w:t>26</w:t>
      </w:r>
      <w:r>
        <w:rPr>
          <w:sz w:val="21"/>
        </w:rPr>
        <w:t>；</w:t>
      </w:r>
    </w:p>
    <w:p>
      <w:pPr>
        <w:spacing w:before="122"/>
        <w:ind w:left="220" w:right="0" w:firstLine="0"/>
        <w:jc w:val="left"/>
        <w:rPr>
          <w:sz w:val="21"/>
        </w:rPr>
      </w:pPr>
      <w:r>
        <w:rPr>
          <w:rFonts w:ascii="Times New Roman" w:eastAsia="Times New Roman"/>
          <w:sz w:val="21"/>
        </w:rPr>
        <w:t>4</w:t>
      </w:r>
      <w:r>
        <w:rPr>
          <w:sz w:val="21"/>
        </w:rPr>
        <w:t>、</w:t>
      </w:r>
      <w:r>
        <w:rPr>
          <w:rFonts w:ascii="Times New Roman" w:eastAsia="Times New Roman"/>
          <w:sz w:val="21"/>
        </w:rPr>
        <w:t>4</w:t>
      </w:r>
      <w:r>
        <w:rPr>
          <w:rFonts w:ascii="Calibri" w:eastAsia="Calibri"/>
          <w:sz w:val="21"/>
        </w:rPr>
        <w:t>.</w:t>
      </w:r>
      <w:r>
        <w:rPr>
          <w:rFonts w:ascii="Times New Roman" w:eastAsia="Times New Roman"/>
          <w:sz w:val="21"/>
        </w:rPr>
        <w:t>5</w:t>
      </w:r>
      <w:r>
        <w:rPr>
          <w:sz w:val="21"/>
        </w:rPr>
        <w:t>，</w:t>
      </w:r>
      <w:r>
        <w:rPr>
          <w:rFonts w:ascii="Times New Roman" w:eastAsia="Times New Roman"/>
          <w:sz w:val="21"/>
        </w:rPr>
        <w:t>200</w:t>
      </w:r>
      <w:r>
        <w:rPr>
          <w:sz w:val="21"/>
        </w:rPr>
        <w:t>；</w:t>
      </w:r>
    </w:p>
    <w:p>
      <w:pPr>
        <w:spacing w:before="120"/>
        <w:ind w:left="220" w:right="0" w:firstLine="0"/>
        <w:jc w:val="left"/>
        <w:rPr>
          <w:sz w:val="21"/>
        </w:rPr>
      </w:pPr>
      <w:r>
        <w:rPr>
          <w:rFonts w:ascii="Times New Roman" w:eastAsia="Times New Roman"/>
          <w:sz w:val="21"/>
        </w:rPr>
        <w:t>5</w:t>
      </w:r>
      <w:r>
        <w:rPr>
          <w:sz w:val="21"/>
        </w:rPr>
        <w:t>、</w:t>
      </w:r>
      <w:r>
        <w:rPr>
          <w:rFonts w:ascii="Times New Roman" w:eastAsia="Times New Roman"/>
          <w:sz w:val="21"/>
        </w:rPr>
        <w:t>85</w:t>
      </w:r>
      <w:r>
        <w:rPr>
          <w:sz w:val="21"/>
        </w:rPr>
        <w:t>；</w:t>
      </w:r>
    </w:p>
    <w:p>
      <w:pPr>
        <w:spacing w:before="123"/>
        <w:ind w:left="220" w:right="0" w:firstLine="0"/>
        <w:jc w:val="left"/>
        <w:rPr>
          <w:sz w:val="21"/>
        </w:rPr>
      </w:pPr>
      <w:r>
        <w:rPr>
          <w:rFonts w:ascii="Times New Roman" w:eastAsia="Times New Roman"/>
          <w:sz w:val="21"/>
        </w:rPr>
        <w:t>6</w:t>
      </w:r>
      <w:r>
        <w:rPr>
          <w:sz w:val="21"/>
        </w:rPr>
        <w:t>、</w:t>
      </w:r>
      <w:r>
        <w:rPr>
          <w:rFonts w:ascii="Times New Roman" w:eastAsia="Times New Roman"/>
          <w:sz w:val="21"/>
        </w:rPr>
        <w:t>5</w:t>
      </w:r>
      <w:r>
        <w:rPr>
          <w:rFonts w:ascii="Calibri" w:eastAsia="Calibri"/>
          <w:sz w:val="21"/>
        </w:rPr>
        <w:t>:</w:t>
      </w:r>
      <w:r>
        <w:rPr>
          <w:rFonts w:ascii="Times New Roman" w:eastAsia="Times New Roman"/>
          <w:sz w:val="21"/>
        </w:rPr>
        <w:t>1</w:t>
      </w:r>
      <w:r>
        <w:rPr>
          <w:rFonts w:ascii="Calibri" w:eastAsia="Calibri"/>
          <w:sz w:val="21"/>
        </w:rPr>
        <w:t>,</w:t>
      </w:r>
      <w:r>
        <w:rPr>
          <w:rFonts w:ascii="Times New Roman" w:eastAsia="Times New Roman"/>
          <w:sz w:val="21"/>
        </w:rPr>
        <w:t>5</w:t>
      </w:r>
      <w:r>
        <w:rPr>
          <w:sz w:val="21"/>
        </w:rPr>
        <w:t>；</w:t>
      </w:r>
    </w:p>
    <w:p>
      <w:pPr>
        <w:spacing w:before="120"/>
        <w:ind w:left="220" w:right="0" w:firstLine="0"/>
        <w:jc w:val="left"/>
        <w:rPr>
          <w:sz w:val="21"/>
        </w:rPr>
      </w:pPr>
      <w:r>
        <w:rPr>
          <w:rFonts w:ascii="Times New Roman" w:eastAsia="Times New Roman"/>
          <w:sz w:val="21"/>
        </w:rPr>
        <w:t>7</w:t>
      </w:r>
      <w:r>
        <w:rPr>
          <w:sz w:val="21"/>
        </w:rPr>
        <w:t>、</w:t>
      </w:r>
      <w:r>
        <w:rPr>
          <w:rFonts w:ascii="Times New Roman" w:eastAsia="Times New Roman"/>
          <w:sz w:val="21"/>
        </w:rPr>
        <w:t>37</w:t>
      </w:r>
      <w:r>
        <w:rPr>
          <w:rFonts w:ascii="Calibri" w:eastAsia="Calibri"/>
          <w:sz w:val="21"/>
        </w:rPr>
        <w:t>.</w:t>
      </w:r>
      <w:r>
        <w:rPr>
          <w:rFonts w:ascii="Times New Roman" w:eastAsia="Times New Roman"/>
          <w:sz w:val="21"/>
        </w:rPr>
        <w:t>5</w:t>
      </w:r>
      <w:r>
        <w:rPr>
          <w:sz w:val="21"/>
        </w:rPr>
        <w:t>；</w:t>
      </w:r>
    </w:p>
    <w:p>
      <w:pPr>
        <w:spacing w:before="122"/>
        <w:ind w:left="220" w:right="0" w:firstLine="0"/>
        <w:jc w:val="left"/>
        <w:rPr>
          <w:sz w:val="21"/>
        </w:rPr>
      </w:pPr>
      <w:r>
        <w:rPr>
          <w:rFonts w:ascii="Times New Roman" w:eastAsia="Times New Roman"/>
          <w:sz w:val="21"/>
        </w:rPr>
        <w:t>8</w:t>
      </w:r>
      <w:r>
        <w:rPr>
          <w:sz w:val="21"/>
        </w:rPr>
        <w:t>、</w:t>
      </w:r>
      <w:r>
        <w:rPr>
          <w:rFonts w:ascii="Times New Roman" w:eastAsia="Times New Roman"/>
          <w:sz w:val="21"/>
        </w:rPr>
        <w:t>13</w:t>
      </w:r>
      <w:r>
        <w:rPr>
          <w:rFonts w:ascii="Calibri" w:eastAsia="Calibri"/>
          <w:sz w:val="21"/>
        </w:rPr>
        <w:t>.</w:t>
      </w:r>
      <w:r>
        <w:rPr>
          <w:rFonts w:ascii="Times New Roman" w:eastAsia="Times New Roman"/>
          <w:sz w:val="21"/>
        </w:rPr>
        <w:t>5</w:t>
      </w:r>
      <w:r>
        <w:rPr>
          <w:rFonts w:ascii="Calibri" w:eastAsia="Calibri"/>
          <w:sz w:val="21"/>
        </w:rPr>
        <w:t>,</w:t>
      </w:r>
      <w:r>
        <w:rPr>
          <w:rFonts w:ascii="Times New Roman" w:eastAsia="Times New Roman"/>
          <w:sz w:val="21"/>
        </w:rPr>
        <w:t>39</w:t>
      </w:r>
      <w:r>
        <w:rPr>
          <w:sz w:val="21"/>
        </w:rPr>
        <w:t>；</w:t>
      </w:r>
    </w:p>
    <w:p>
      <w:pPr>
        <w:spacing w:before="119"/>
        <w:ind w:left="220" w:right="0" w:firstLine="0"/>
        <w:jc w:val="left"/>
        <w:rPr>
          <w:sz w:val="21"/>
        </w:rPr>
      </w:pPr>
      <w:r>
        <w:rPr>
          <w:rFonts w:ascii="Times New Roman" w:hAnsi="Times New Roman" w:eastAsia="Times New Roman"/>
          <w:w w:val="100"/>
          <w:sz w:val="21"/>
        </w:rPr>
        <w:t>9</w:t>
      </w:r>
      <w:r>
        <w:rPr>
          <w:spacing w:val="-1"/>
          <w:w w:val="100"/>
          <w:sz w:val="21"/>
        </w:rPr>
        <w:t>、</w:t>
      </w:r>
      <w:r>
        <w:rPr>
          <w:rFonts w:ascii="Times New Roman" w:hAnsi="Times New Roman" w:eastAsia="Times New Roman"/>
          <w:w w:val="100"/>
          <w:sz w:val="21"/>
        </w:rPr>
        <w:t>31</w:t>
      </w:r>
      <w:r>
        <w:rPr>
          <w:rFonts w:ascii="Calibri" w:hAnsi="Calibri" w:eastAsia="Calibri"/>
          <w:spacing w:val="-1"/>
          <w:w w:val="100"/>
          <w:sz w:val="21"/>
        </w:rPr>
        <w:t>.</w:t>
      </w:r>
      <w:r>
        <w:rPr>
          <w:rFonts w:ascii="Times New Roman" w:hAnsi="Times New Roman" w:eastAsia="Times New Roman"/>
          <w:spacing w:val="-3"/>
          <w:w w:val="100"/>
          <w:sz w:val="21"/>
        </w:rPr>
        <w:t>4</w:t>
      </w:r>
      <w:r>
        <w:rPr>
          <w:w w:val="100"/>
          <w:sz w:val="21"/>
        </w:rPr>
        <w:t>（</w:t>
      </w:r>
      <w:r>
        <w:rPr>
          <w:spacing w:val="-3"/>
          <w:w w:val="100"/>
          <w:sz w:val="21"/>
        </w:rPr>
        <w:t>简捷思路：</w:t>
      </w:r>
      <w:r>
        <w:rPr>
          <w:rFonts w:ascii="Times New Roman" w:hAnsi="Times New Roman" w:eastAsia="Times New Roman"/>
          <w:w w:val="100"/>
          <w:sz w:val="21"/>
        </w:rPr>
        <w:t>15</w:t>
      </w:r>
      <w:r>
        <w:rPr>
          <w:rFonts w:ascii="Calibri" w:hAnsi="Calibri" w:eastAsia="Calibri"/>
          <w:spacing w:val="-1"/>
          <w:w w:val="100"/>
          <w:sz w:val="21"/>
        </w:rPr>
        <w:t>.</w:t>
      </w:r>
      <w:r>
        <w:rPr>
          <w:rFonts w:ascii="Times New Roman" w:hAnsi="Times New Roman" w:eastAsia="Times New Roman"/>
          <w:spacing w:val="-3"/>
          <w:w w:val="100"/>
          <w:sz w:val="21"/>
        </w:rPr>
        <w:t>7</w:t>
      </w:r>
      <w:r>
        <w:rPr>
          <w:w w:val="100"/>
          <w:sz w:val="21"/>
        </w:rPr>
        <w:t>×</w:t>
      </w:r>
      <w:r>
        <w:rPr>
          <w:rFonts w:ascii="Times New Roman" w:hAnsi="Times New Roman" w:eastAsia="Times New Roman"/>
          <w:w w:val="100"/>
          <w:sz w:val="21"/>
        </w:rPr>
        <w:t>2</w:t>
      </w:r>
      <w:r>
        <w:rPr>
          <w:spacing w:val="-106"/>
          <w:w w:val="100"/>
          <w:sz w:val="21"/>
        </w:rPr>
        <w:t>）；</w:t>
      </w:r>
    </w:p>
    <w:p>
      <w:pPr>
        <w:pStyle w:val="3"/>
        <w:spacing w:before="102"/>
        <w:ind w:left="220"/>
      </w:pPr>
      <w:r>
        <w:rPr>
          <w:rFonts w:ascii="Times New Roman" w:eastAsia="Times New Roman"/>
        </w:rPr>
        <w:t>10</w:t>
      </w:r>
      <w:r>
        <w:t>、</w:t>
      </w:r>
      <w:r>
        <w:rPr>
          <w:rFonts w:ascii="Times New Roman" w:eastAsia="Times New Roman"/>
        </w:rPr>
        <w:t>90</w:t>
      </w:r>
      <w:r>
        <w:t>。</w:t>
      </w:r>
    </w:p>
    <w:p>
      <w:pPr>
        <w:pStyle w:val="3"/>
        <w:spacing w:before="81"/>
        <w:ind w:left="220"/>
      </w:pPr>
      <w:r>
        <w:t xml:space="preserve">二、选择题：共 </w:t>
      </w:r>
      <w:r>
        <w:rPr>
          <w:rFonts w:ascii="Times New Roman" w:eastAsia="Times New Roman"/>
        </w:rPr>
        <w:t xml:space="preserve">10 </w:t>
      </w:r>
      <w:r>
        <w:t xml:space="preserve">题，每题 </w:t>
      </w:r>
      <w:r>
        <w:rPr>
          <w:rFonts w:ascii="Times New Roman" w:eastAsia="Times New Roman"/>
        </w:rPr>
        <w:t xml:space="preserve">2 </w:t>
      </w:r>
      <w:r>
        <w:t xml:space="preserve">分，共 </w:t>
      </w:r>
      <w:r>
        <w:rPr>
          <w:rFonts w:ascii="Times New Roman" w:eastAsia="Times New Roman"/>
        </w:rPr>
        <w:t xml:space="preserve">20 </w:t>
      </w:r>
      <w:r>
        <w:t>分。</w:t>
      </w:r>
    </w:p>
    <w:p>
      <w:pPr>
        <w:pStyle w:val="3"/>
        <w:tabs>
          <w:tab w:val="left" w:pos="738"/>
          <w:tab w:val="left" w:pos="1197"/>
          <w:tab w:val="left" w:pos="2171"/>
          <w:tab w:val="left" w:pos="3160"/>
          <w:tab w:val="left" w:pos="4135"/>
          <w:tab w:val="left" w:pos="5124"/>
          <w:tab w:val="left" w:pos="6096"/>
          <w:tab w:val="left" w:pos="7070"/>
          <w:tab w:val="left" w:pos="8048"/>
        </w:tabs>
        <w:spacing w:before="84" w:line="302" w:lineRule="auto"/>
        <w:ind w:left="220" w:right="236"/>
        <w:rPr>
          <w:rFonts w:ascii="Times New Roman" w:eastAsia="Times New Roman"/>
        </w:rPr>
      </w:pPr>
      <w:r>
        <w:rPr>
          <w:rFonts w:ascii="Times New Roman" w:eastAsia="Times New Roman"/>
          <w:spacing w:val="-6"/>
        </w:rPr>
        <w:t>11</w:t>
      </w:r>
      <w:r>
        <w:rPr>
          <w:spacing w:val="-27"/>
        </w:rPr>
        <w:t>、</w:t>
      </w:r>
      <w:r>
        <w:rPr>
          <w:rFonts w:ascii="Times New Roman" w:eastAsia="Times New Roman"/>
        </w:rPr>
        <w:t>D</w:t>
      </w:r>
      <w:r>
        <w:rPr>
          <w:rFonts w:ascii="Times New Roman" w:eastAsia="Times New Roman"/>
        </w:rPr>
        <w:tab/>
      </w:r>
      <w:r>
        <w:rPr>
          <w:rFonts w:ascii="Times New Roman" w:eastAsia="Times New Roman"/>
        </w:rPr>
        <w:t>12</w:t>
      </w:r>
      <w:r>
        <w:rPr>
          <w:spacing w:val="-24"/>
        </w:rPr>
        <w:t>、</w:t>
      </w:r>
      <w:r>
        <w:rPr>
          <w:rFonts w:ascii="Times New Roman" w:eastAsia="Times New Roman"/>
        </w:rPr>
        <w:t>A</w:t>
      </w:r>
      <w:r>
        <w:rPr>
          <w:rFonts w:ascii="Times New Roman" w:eastAsia="Times New Roman"/>
        </w:rPr>
        <w:tab/>
      </w:r>
      <w:r>
        <w:rPr>
          <w:rFonts w:ascii="Times New Roman" w:eastAsia="Times New Roman"/>
        </w:rPr>
        <w:t>13</w:t>
      </w:r>
      <w:r>
        <w:rPr>
          <w:spacing w:val="-24"/>
        </w:rPr>
        <w:t>、</w:t>
      </w:r>
      <w:r>
        <w:rPr>
          <w:rFonts w:ascii="Times New Roman" w:eastAsia="Times New Roman"/>
        </w:rPr>
        <w:t>D</w:t>
      </w:r>
      <w:r>
        <w:rPr>
          <w:rFonts w:ascii="Times New Roman" w:eastAsia="Times New Roman"/>
        </w:rPr>
        <w:tab/>
      </w:r>
      <w:r>
        <w:rPr>
          <w:rFonts w:ascii="Times New Roman" w:eastAsia="Times New Roman"/>
        </w:rPr>
        <w:t>14</w:t>
      </w:r>
      <w:r>
        <w:rPr>
          <w:spacing w:val="-27"/>
        </w:rPr>
        <w:t>、</w:t>
      </w:r>
      <w:r>
        <w:rPr>
          <w:rFonts w:ascii="Times New Roman" w:eastAsia="Times New Roman"/>
        </w:rPr>
        <w:t>C</w:t>
      </w:r>
      <w:r>
        <w:rPr>
          <w:rFonts w:ascii="Times New Roman" w:eastAsia="Times New Roman"/>
        </w:rPr>
        <w:tab/>
      </w:r>
      <w:r>
        <w:rPr>
          <w:rFonts w:ascii="Times New Roman" w:eastAsia="Times New Roman"/>
        </w:rPr>
        <w:t>15</w:t>
      </w:r>
      <w:r>
        <w:rPr>
          <w:spacing w:val="-27"/>
        </w:rPr>
        <w:t>、</w:t>
      </w:r>
      <w:r>
        <w:rPr>
          <w:rFonts w:ascii="Times New Roman" w:eastAsia="Times New Roman"/>
        </w:rPr>
        <w:t>D</w:t>
      </w:r>
      <w:r>
        <w:rPr>
          <w:rFonts w:ascii="Times New Roman" w:eastAsia="Times New Roman"/>
        </w:rPr>
        <w:tab/>
      </w:r>
      <w:r>
        <w:rPr>
          <w:rFonts w:ascii="Times New Roman" w:eastAsia="Times New Roman"/>
        </w:rPr>
        <w:t>16</w:t>
      </w:r>
      <w:r>
        <w:rPr>
          <w:spacing w:val="-27"/>
        </w:rPr>
        <w:t>、</w:t>
      </w:r>
      <w:r>
        <w:rPr>
          <w:rFonts w:ascii="Times New Roman" w:eastAsia="Times New Roman"/>
        </w:rPr>
        <w:t>B</w:t>
      </w:r>
      <w:r>
        <w:rPr>
          <w:rFonts w:ascii="Times New Roman" w:eastAsia="Times New Roman"/>
        </w:rPr>
        <w:tab/>
      </w:r>
      <w:r>
        <w:rPr>
          <w:rFonts w:ascii="Times New Roman" w:eastAsia="Times New Roman"/>
        </w:rPr>
        <w:t>17</w:t>
      </w:r>
      <w:r>
        <w:rPr>
          <w:spacing w:val="-27"/>
        </w:rPr>
        <w:t>、</w:t>
      </w:r>
      <w:r>
        <w:rPr>
          <w:rFonts w:ascii="Times New Roman" w:eastAsia="Times New Roman"/>
        </w:rPr>
        <w:t>C</w:t>
      </w:r>
      <w:r>
        <w:rPr>
          <w:rFonts w:ascii="Times New Roman" w:eastAsia="Times New Roman"/>
        </w:rPr>
        <w:tab/>
      </w:r>
      <w:r>
        <w:rPr>
          <w:rFonts w:ascii="Times New Roman" w:eastAsia="Times New Roman"/>
        </w:rPr>
        <w:t>18</w:t>
      </w:r>
      <w:r>
        <w:rPr>
          <w:spacing w:val="-27"/>
        </w:rPr>
        <w:t>、</w:t>
      </w:r>
      <w:r>
        <w:rPr>
          <w:rFonts w:ascii="Times New Roman" w:eastAsia="Times New Roman"/>
        </w:rPr>
        <w:t>C</w:t>
      </w:r>
      <w:r>
        <w:rPr>
          <w:rFonts w:ascii="Times New Roman" w:eastAsia="Times New Roman"/>
        </w:rPr>
        <w:tab/>
      </w:r>
      <w:r>
        <w:rPr>
          <w:rFonts w:ascii="Times New Roman" w:eastAsia="Times New Roman"/>
        </w:rPr>
        <w:t>19</w:t>
      </w:r>
      <w:r>
        <w:rPr>
          <w:spacing w:val="-18"/>
        </w:rPr>
        <w:t>、</w:t>
      </w:r>
      <w:r>
        <w:rPr>
          <w:rFonts w:ascii="Times New Roman" w:eastAsia="Times New Roman"/>
        </w:rPr>
        <w:t>B</w:t>
      </w:r>
      <w:r>
        <w:rPr>
          <w:rFonts w:ascii="Times New Roman" w:eastAsia="Times New Roman"/>
        </w:rPr>
        <w:tab/>
      </w:r>
      <w:r>
        <w:rPr>
          <w:rFonts w:ascii="Times New Roman" w:eastAsia="Times New Roman"/>
        </w:rPr>
        <w:t>20</w:t>
      </w:r>
      <w:r>
        <w:t>、</w:t>
      </w:r>
      <w:r>
        <w:rPr>
          <w:rFonts w:ascii="Times New Roman" w:eastAsia="Times New Roman"/>
        </w:rPr>
        <w:t>A</w:t>
      </w:r>
    </w:p>
    <w:p>
      <w:pPr>
        <w:pStyle w:val="3"/>
        <w:spacing w:before="67"/>
        <w:ind w:left="220"/>
      </w:pPr>
      <w:r>
        <w:t xml:space="preserve">三、计算题：本大题共 </w:t>
      </w:r>
      <w:r>
        <w:rPr>
          <w:rFonts w:ascii="Times New Roman" w:eastAsia="Times New Roman"/>
        </w:rPr>
        <w:t xml:space="preserve">3 </w:t>
      </w:r>
      <w:r>
        <w:t xml:space="preserve">题，共 </w:t>
      </w:r>
      <w:r>
        <w:rPr>
          <w:rFonts w:ascii="Times New Roman" w:eastAsia="Times New Roman"/>
        </w:rPr>
        <w:t xml:space="preserve">26 </w:t>
      </w:r>
      <w:r>
        <w:t>分。</w:t>
      </w:r>
    </w:p>
    <w:p>
      <w:pPr>
        <w:pStyle w:val="3"/>
        <w:spacing w:before="82"/>
        <w:ind w:left="220"/>
      </w:pPr>
      <w:r>
        <w:rPr>
          <w:rFonts w:ascii="Times New Roman" w:eastAsia="Times New Roman"/>
        </w:rPr>
        <w:t>21</w:t>
      </w:r>
      <w:r>
        <w:rPr>
          <w:spacing w:val="-15"/>
        </w:rPr>
        <w:t>、化简下面各比。</w:t>
      </w:r>
      <w:r>
        <w:t>（</w:t>
      </w:r>
      <w:r>
        <w:rPr>
          <w:spacing w:val="-12"/>
        </w:rPr>
        <w:t xml:space="preserve">本题满分 </w:t>
      </w:r>
      <w:r>
        <w:rPr>
          <w:rFonts w:ascii="Times New Roman" w:eastAsia="Times New Roman"/>
        </w:rPr>
        <w:t xml:space="preserve">8 </w:t>
      </w:r>
      <w:r>
        <w:rPr>
          <w:spacing w:val="-10"/>
        </w:rPr>
        <w:t xml:space="preserve">分，每小题 </w:t>
      </w:r>
      <w:r>
        <w:rPr>
          <w:rFonts w:ascii="Times New Roman" w:eastAsia="Times New Roman"/>
        </w:rPr>
        <w:t xml:space="preserve">2 </w:t>
      </w:r>
      <w:r>
        <w:rPr>
          <w:spacing w:val="-6"/>
        </w:rPr>
        <w:t xml:space="preserve">分，其中解答题过程 </w:t>
      </w:r>
      <w:r>
        <w:rPr>
          <w:rFonts w:ascii="Times New Roman" w:eastAsia="Times New Roman"/>
        </w:rPr>
        <w:t xml:space="preserve">1 </w:t>
      </w:r>
      <w:r>
        <w:t>分，结果</w:t>
      </w:r>
    </w:p>
    <w:p>
      <w:pPr>
        <w:pStyle w:val="3"/>
        <w:spacing w:before="83"/>
        <w:ind w:left="220"/>
      </w:pPr>
      <w:r>
        <w:rPr>
          <w:rFonts w:ascii="Times New Roman" w:eastAsia="Times New Roman"/>
        </w:rPr>
        <w:t xml:space="preserve">1 </w:t>
      </w:r>
      <w:r>
        <w:t>分）</w:t>
      </w:r>
    </w:p>
    <w:p>
      <w:pPr>
        <w:pStyle w:val="3"/>
        <w:spacing w:before="82"/>
        <w:ind w:left="220"/>
      </w:pPr>
      <w:r>
        <w:t>答案：</w:t>
      </w:r>
      <w:r>
        <w:rPr>
          <w:rFonts w:ascii="Times New Roman" w:eastAsia="Times New Roman"/>
        </w:rPr>
        <w:t>3:5</w:t>
      </w:r>
      <w:r>
        <w:t>，</w:t>
      </w:r>
      <w:r>
        <w:rPr>
          <w:rFonts w:ascii="Times New Roman" w:eastAsia="Times New Roman"/>
        </w:rPr>
        <w:t>1:4</w:t>
      </w:r>
      <w:r>
        <w:t>，</w:t>
      </w:r>
      <w:r>
        <w:rPr>
          <w:rFonts w:ascii="Times New Roman" w:eastAsia="Times New Roman"/>
        </w:rPr>
        <w:t>6:5</w:t>
      </w:r>
      <w:r>
        <w:t>，</w:t>
      </w:r>
      <w:r>
        <w:rPr>
          <w:rFonts w:ascii="Times New Roman" w:eastAsia="Times New Roman"/>
        </w:rPr>
        <w:t>3:2</w:t>
      </w:r>
      <w:r>
        <w:t>。</w:t>
      </w:r>
    </w:p>
    <w:p>
      <w:pPr>
        <w:pStyle w:val="3"/>
        <w:spacing w:before="83"/>
        <w:ind w:left="220"/>
      </w:pPr>
      <w:r>
        <w:rPr>
          <w:rFonts w:ascii="Times New Roman" w:eastAsia="Times New Roman"/>
        </w:rPr>
        <w:t>22</w:t>
      </w:r>
      <w:r>
        <w:rPr>
          <w:spacing w:val="-24"/>
        </w:rPr>
        <w:t>、解方程。</w:t>
      </w:r>
      <w:r>
        <w:t>（</w:t>
      </w:r>
      <w:r>
        <w:rPr>
          <w:spacing w:val="-12"/>
        </w:rPr>
        <w:t xml:space="preserve">本题满分 </w:t>
      </w:r>
      <w:r>
        <w:rPr>
          <w:rFonts w:ascii="Times New Roman" w:eastAsia="Times New Roman"/>
        </w:rPr>
        <w:t xml:space="preserve">9 </w:t>
      </w:r>
      <w:r>
        <w:rPr>
          <w:spacing w:val="-10"/>
        </w:rPr>
        <w:t xml:space="preserve">分，每小题 </w:t>
      </w:r>
      <w:r>
        <w:rPr>
          <w:rFonts w:ascii="Times New Roman" w:eastAsia="Times New Roman"/>
        </w:rPr>
        <w:t xml:space="preserve">3 </w:t>
      </w:r>
      <w:r>
        <w:rPr>
          <w:spacing w:val="-7"/>
        </w:rPr>
        <w:t xml:space="preserve">分，其中解答过程 </w:t>
      </w:r>
      <w:r>
        <w:rPr>
          <w:rFonts w:ascii="Times New Roman" w:eastAsia="Times New Roman"/>
        </w:rPr>
        <w:t xml:space="preserve">2 </w:t>
      </w:r>
      <w:r>
        <w:rPr>
          <w:spacing w:val="-12"/>
        </w:rPr>
        <w:t xml:space="preserve">分，结果 </w:t>
      </w:r>
      <w:r>
        <w:rPr>
          <w:rFonts w:ascii="Times New Roman" w:eastAsia="Times New Roman"/>
        </w:rPr>
        <w:t xml:space="preserve">1 </w:t>
      </w:r>
      <w:r>
        <w:t>分。没</w:t>
      </w:r>
    </w:p>
    <w:p>
      <w:pPr>
        <w:pStyle w:val="3"/>
        <w:spacing w:before="82"/>
        <w:ind w:left="220"/>
      </w:pPr>
      <w:r>
        <w:t>写</w:t>
      </w:r>
      <w:r>
        <w:rPr>
          <w:rFonts w:ascii="Times New Roman" w:hAnsi="Times New Roman" w:eastAsia="Times New Roman"/>
        </w:rPr>
        <w:t>“</w:t>
      </w:r>
      <w:r>
        <w:t>解</w:t>
      </w:r>
      <w:r>
        <w:rPr>
          <w:rFonts w:ascii="Times New Roman" w:hAnsi="Times New Roman" w:eastAsia="Times New Roman"/>
        </w:rPr>
        <w:t>”</w:t>
      </w:r>
      <w:r>
        <w:t xml:space="preserve">字扣 </w:t>
      </w:r>
      <w:r>
        <w:rPr>
          <w:rFonts w:ascii="Times New Roman" w:hAnsi="Times New Roman" w:eastAsia="Times New Roman"/>
        </w:rPr>
        <w:t xml:space="preserve">0.5 </w:t>
      </w:r>
      <w:r>
        <w:t>分，且只扣一次）</w:t>
      </w:r>
    </w:p>
    <w:p>
      <w:pPr>
        <w:pStyle w:val="3"/>
        <w:spacing w:before="97"/>
        <w:ind w:left="580"/>
        <w:rPr>
          <w:rFonts w:ascii="Times New Roman"/>
        </w:rPr>
      </w:pPr>
      <w:r>
        <w:rPr>
          <w:rFonts w:ascii="Times New Roman"/>
        </w:rPr>
        <w:t>15%x=75</w:t>
      </w:r>
    </w:p>
    <w:p>
      <w:pPr>
        <w:pStyle w:val="3"/>
        <w:spacing w:before="10"/>
        <w:rPr>
          <w:rFonts w:ascii="Times New Roman"/>
          <w:sz w:val="10"/>
        </w:rPr>
      </w:pPr>
    </w:p>
    <w:tbl>
      <w:tblPr>
        <w:tblStyle w:val="4"/>
        <w:tblW w:w="3620" w:type="dxa"/>
        <w:tblInd w:w="1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29"/>
        <w:gridCol w:w="10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2529" w:type="dxa"/>
          </w:tcPr>
          <w:p>
            <w:pPr>
              <w:pStyle w:val="8"/>
              <w:tabs>
                <w:tab w:val="left" w:pos="889"/>
              </w:tabs>
              <w:spacing w:line="281" w:lineRule="exact"/>
              <w:ind w:left="50"/>
              <w:rPr>
                <w:sz w:val="24"/>
              </w:rPr>
            </w:pPr>
            <w:r>
              <w:rPr>
                <w:rFonts w:hint="eastAsia" w:ascii="宋体" w:hAnsi="宋体" w:eastAsia="宋体"/>
                <w:sz w:val="24"/>
              </w:rPr>
              <w:t>解：</w:t>
            </w:r>
            <w:r>
              <w:rPr>
                <w:rFonts w:hint="eastAsia" w:ascii="宋体" w:hAnsi="宋体" w:eastAsia="宋体"/>
                <w:sz w:val="24"/>
              </w:rPr>
              <w:tab/>
            </w:r>
            <w:r>
              <w:rPr>
                <w:sz w:val="24"/>
              </w:rPr>
              <w:t>x=75</w:t>
            </w:r>
            <w:r>
              <w:rPr>
                <w:rFonts w:hint="eastAsia" w:ascii="宋体" w:hAnsi="宋体" w:eastAsia="宋体"/>
                <w:sz w:val="24"/>
              </w:rPr>
              <w:t>÷</w:t>
            </w:r>
            <w:r>
              <w:rPr>
                <w:sz w:val="24"/>
              </w:rPr>
              <w:t>15%</w:t>
            </w:r>
          </w:p>
        </w:tc>
        <w:tc>
          <w:tcPr>
            <w:tcW w:w="1091" w:type="dxa"/>
          </w:tcPr>
          <w:p>
            <w:pPr>
              <w:pStyle w:val="8"/>
              <w:spacing w:line="281" w:lineRule="exact"/>
              <w:ind w:right="48"/>
              <w:jc w:val="right"/>
              <w:rPr>
                <w:sz w:val="24"/>
              </w:rPr>
            </w:pPr>
            <w:r>
              <w:rPr>
                <w:sz w:val="24"/>
              </w:rPr>
              <w:t xml:space="preserve">(2 </w:t>
            </w:r>
            <w:r>
              <w:rPr>
                <w:rFonts w:hint="eastAsia" w:ascii="宋体" w:eastAsia="宋体"/>
                <w:sz w:val="24"/>
              </w:rPr>
              <w:t>分</w:t>
            </w:r>
            <w:r>
              <w:rPr>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9" w:hRule="atLeast"/>
        </w:trPr>
        <w:tc>
          <w:tcPr>
            <w:tcW w:w="2529" w:type="dxa"/>
          </w:tcPr>
          <w:p>
            <w:pPr>
              <w:pStyle w:val="8"/>
              <w:spacing w:before="52"/>
              <w:ind w:right="1020"/>
              <w:jc w:val="right"/>
              <w:rPr>
                <w:sz w:val="24"/>
              </w:rPr>
            </w:pPr>
            <w:r>
              <w:rPr>
                <w:sz w:val="24"/>
              </w:rPr>
              <w:t>x=500</w:t>
            </w:r>
          </w:p>
          <w:p>
            <w:pPr>
              <w:pStyle w:val="8"/>
              <w:spacing w:before="111"/>
              <w:ind w:right="1046"/>
              <w:jc w:val="right"/>
              <w:rPr>
                <w:sz w:val="24"/>
              </w:rPr>
            </w:pPr>
            <w:r>
              <w:rPr>
                <w:spacing w:val="-1"/>
                <w:sz w:val="24"/>
              </w:rPr>
              <w:t>x+10%=44</w:t>
            </w:r>
          </w:p>
        </w:tc>
        <w:tc>
          <w:tcPr>
            <w:tcW w:w="1091" w:type="dxa"/>
          </w:tcPr>
          <w:p>
            <w:pPr>
              <w:pStyle w:val="8"/>
              <w:spacing w:before="36"/>
              <w:ind w:right="48"/>
              <w:jc w:val="right"/>
              <w:rPr>
                <w:sz w:val="24"/>
              </w:rPr>
            </w:pPr>
            <w:r>
              <w:rPr>
                <w:sz w:val="24"/>
              </w:rPr>
              <w:t xml:space="preserve">(3 </w:t>
            </w:r>
            <w:r>
              <w:rPr>
                <w:rFonts w:hint="eastAsia" w:ascii="宋体" w:eastAsia="宋体"/>
                <w:sz w:val="24"/>
              </w:rPr>
              <w:t>分</w:t>
            </w:r>
            <w:r>
              <w:rPr>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 w:hRule="atLeast"/>
        </w:trPr>
        <w:tc>
          <w:tcPr>
            <w:tcW w:w="2529" w:type="dxa"/>
          </w:tcPr>
          <w:p>
            <w:pPr>
              <w:pStyle w:val="8"/>
              <w:spacing w:before="38"/>
              <w:ind w:left="50"/>
              <w:rPr>
                <w:sz w:val="24"/>
              </w:rPr>
            </w:pPr>
            <w:r>
              <w:rPr>
                <w:rFonts w:hint="eastAsia" w:ascii="宋体" w:eastAsia="宋体"/>
                <w:sz w:val="24"/>
              </w:rPr>
              <w:t>解：</w:t>
            </w:r>
            <w:r>
              <w:rPr>
                <w:sz w:val="24"/>
              </w:rPr>
              <w:t>110%x=44</w:t>
            </w:r>
          </w:p>
        </w:tc>
        <w:tc>
          <w:tcPr>
            <w:tcW w:w="1091" w:type="dxa"/>
          </w:tcPr>
          <w:p>
            <w:pPr>
              <w:pStyle w:val="8"/>
              <w:spacing w:before="38"/>
              <w:ind w:right="48"/>
              <w:jc w:val="right"/>
              <w:rPr>
                <w:sz w:val="24"/>
              </w:rPr>
            </w:pPr>
            <w:r>
              <w:rPr>
                <w:sz w:val="24"/>
              </w:rPr>
              <w:t xml:space="preserve">(2 </w:t>
            </w:r>
            <w:r>
              <w:rPr>
                <w:rFonts w:hint="eastAsia" w:ascii="宋体" w:eastAsia="宋体"/>
                <w:sz w:val="24"/>
              </w:rPr>
              <w:t>分</w:t>
            </w:r>
            <w:r>
              <w:rPr>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8" w:hRule="atLeast"/>
        </w:trPr>
        <w:tc>
          <w:tcPr>
            <w:tcW w:w="2529" w:type="dxa"/>
          </w:tcPr>
          <w:p>
            <w:pPr>
              <w:pStyle w:val="8"/>
              <w:spacing w:before="51"/>
              <w:ind w:left="31" w:right="41"/>
              <w:jc w:val="center"/>
              <w:rPr>
                <w:sz w:val="24"/>
              </w:rPr>
            </w:pPr>
            <w:r>
              <w:rPr>
                <w:sz w:val="24"/>
              </w:rPr>
              <w:t>x=40</w:t>
            </w:r>
          </w:p>
          <w:p>
            <w:pPr>
              <w:pStyle w:val="8"/>
              <w:spacing w:before="113"/>
              <w:ind w:left="31" w:right="761"/>
              <w:jc w:val="center"/>
              <w:rPr>
                <w:sz w:val="24"/>
              </w:rPr>
            </w:pPr>
            <w:r>
              <w:rPr>
                <w:sz w:val="24"/>
              </w:rPr>
              <w:t>60%x-35%x=125</w:t>
            </w:r>
          </w:p>
        </w:tc>
        <w:tc>
          <w:tcPr>
            <w:tcW w:w="1091" w:type="dxa"/>
          </w:tcPr>
          <w:p>
            <w:pPr>
              <w:pStyle w:val="8"/>
              <w:spacing w:before="35"/>
              <w:ind w:right="48"/>
              <w:jc w:val="right"/>
              <w:rPr>
                <w:sz w:val="24"/>
              </w:rPr>
            </w:pPr>
            <w:r>
              <w:rPr>
                <w:sz w:val="24"/>
              </w:rPr>
              <w:t xml:space="preserve">(3 </w:t>
            </w:r>
            <w:r>
              <w:rPr>
                <w:rFonts w:hint="eastAsia" w:ascii="宋体" w:eastAsia="宋体"/>
                <w:sz w:val="24"/>
              </w:rPr>
              <w:t>分</w:t>
            </w:r>
            <w:r>
              <w:rPr>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1" w:hRule="atLeast"/>
        </w:trPr>
        <w:tc>
          <w:tcPr>
            <w:tcW w:w="2529" w:type="dxa"/>
          </w:tcPr>
          <w:p>
            <w:pPr>
              <w:pStyle w:val="8"/>
              <w:spacing w:before="36"/>
              <w:ind w:left="50"/>
              <w:rPr>
                <w:sz w:val="24"/>
              </w:rPr>
            </w:pPr>
            <w:r>
              <w:rPr>
                <w:rFonts w:hint="eastAsia" w:ascii="宋体" w:eastAsia="宋体"/>
                <w:sz w:val="24"/>
              </w:rPr>
              <w:t xml:space="preserve">解： </w:t>
            </w:r>
            <w:r>
              <w:rPr>
                <w:sz w:val="24"/>
              </w:rPr>
              <w:t>25%x=125</w:t>
            </w:r>
          </w:p>
        </w:tc>
        <w:tc>
          <w:tcPr>
            <w:tcW w:w="1091" w:type="dxa"/>
          </w:tcPr>
          <w:p>
            <w:pPr>
              <w:pStyle w:val="8"/>
              <w:spacing w:before="36"/>
              <w:ind w:right="48"/>
              <w:jc w:val="right"/>
              <w:rPr>
                <w:sz w:val="24"/>
              </w:rPr>
            </w:pPr>
            <w:r>
              <w:rPr>
                <w:sz w:val="24"/>
              </w:rPr>
              <w:t xml:space="preserve">(2 </w:t>
            </w:r>
            <w:r>
              <w:rPr>
                <w:rFonts w:hint="eastAsia" w:ascii="宋体" w:eastAsia="宋体"/>
                <w:sz w:val="24"/>
              </w:rPr>
              <w:t>分</w:t>
            </w:r>
            <w:r>
              <w:rPr>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8" w:hRule="atLeast"/>
        </w:trPr>
        <w:tc>
          <w:tcPr>
            <w:tcW w:w="2529" w:type="dxa"/>
          </w:tcPr>
          <w:p>
            <w:pPr>
              <w:pStyle w:val="8"/>
              <w:spacing w:before="52" w:line="256" w:lineRule="exact"/>
              <w:ind w:left="1129"/>
              <w:rPr>
                <w:sz w:val="24"/>
              </w:rPr>
            </w:pPr>
            <w:r>
              <w:rPr>
                <w:sz w:val="24"/>
              </w:rPr>
              <w:t>x=500</w:t>
            </w:r>
          </w:p>
        </w:tc>
        <w:tc>
          <w:tcPr>
            <w:tcW w:w="1091" w:type="dxa"/>
          </w:tcPr>
          <w:p>
            <w:pPr>
              <w:pStyle w:val="8"/>
              <w:spacing w:before="36" w:line="272" w:lineRule="exact"/>
              <w:ind w:right="48"/>
              <w:jc w:val="right"/>
              <w:rPr>
                <w:sz w:val="24"/>
              </w:rPr>
            </w:pPr>
            <w:r>
              <w:rPr>
                <w:sz w:val="24"/>
              </w:rPr>
              <w:t xml:space="preserve">(3 </w:t>
            </w:r>
            <w:r>
              <w:rPr>
                <w:rFonts w:hint="eastAsia" w:ascii="宋体" w:eastAsia="宋体"/>
                <w:sz w:val="24"/>
              </w:rPr>
              <w:t>分</w:t>
            </w:r>
            <w:r>
              <w:rPr>
                <w:sz w:val="24"/>
              </w:rPr>
              <w:t>)</w:t>
            </w:r>
          </w:p>
        </w:tc>
      </w:tr>
    </w:tbl>
    <w:p>
      <w:pPr>
        <w:spacing w:after="0" w:line="272" w:lineRule="exact"/>
        <w:jc w:val="right"/>
        <w:rPr>
          <w:sz w:val="24"/>
        </w:rPr>
        <w:sectPr>
          <w:pgSz w:w="11910" w:h="16840"/>
          <w:pgMar w:top="1360" w:right="1560" w:bottom="1380" w:left="1580" w:header="1082" w:footer="1193" w:gutter="0"/>
          <w:cols w:space="720" w:num="1"/>
        </w:sectPr>
      </w:pPr>
    </w:p>
    <w:p>
      <w:pPr>
        <w:pStyle w:val="3"/>
        <w:spacing w:before="64"/>
        <w:ind w:left="220"/>
        <w:rPr>
          <w:rFonts w:ascii="Times New Roman" w:eastAsia="Times New Roman"/>
        </w:rPr>
      </w:pPr>
      <w:r>
        <w:rPr>
          <w:rFonts w:ascii="Times New Roman" w:eastAsia="Times New Roman"/>
        </w:rPr>
        <w:t>23.</w:t>
      </w:r>
      <w:r>
        <w:rPr>
          <w:spacing w:val="-10"/>
        </w:rPr>
        <w:t>脱式计算，能简算的要简算。</w:t>
      </w:r>
      <w:r>
        <w:t>（</w:t>
      </w:r>
      <w:r>
        <w:rPr>
          <w:spacing w:val="-12"/>
        </w:rPr>
        <w:t xml:space="preserve">本题满分 </w:t>
      </w:r>
      <w:r>
        <w:rPr>
          <w:rFonts w:ascii="Times New Roman" w:eastAsia="Times New Roman"/>
        </w:rPr>
        <w:t xml:space="preserve">9 </w:t>
      </w:r>
      <w:r>
        <w:rPr>
          <w:spacing w:val="-10"/>
        </w:rPr>
        <w:t xml:space="preserve">分，每小题 </w:t>
      </w:r>
      <w:r>
        <w:rPr>
          <w:rFonts w:ascii="Times New Roman" w:eastAsia="Times New Roman"/>
        </w:rPr>
        <w:t xml:space="preserve">3 </w:t>
      </w:r>
      <w:r>
        <w:rPr>
          <w:spacing w:val="-7"/>
        </w:rPr>
        <w:t xml:space="preserve">分，其中解答过程 </w:t>
      </w:r>
      <w:r>
        <w:rPr>
          <w:rFonts w:ascii="Times New Roman" w:eastAsia="Times New Roman"/>
        </w:rPr>
        <w:t>2</w:t>
      </w:r>
    </w:p>
    <w:p>
      <w:pPr>
        <w:pStyle w:val="3"/>
        <w:spacing w:before="4"/>
        <w:ind w:left="220"/>
      </w:pPr>
      <w:r>
        <w:rPr>
          <w:spacing w:val="-13"/>
        </w:rPr>
        <w:t xml:space="preserve">分，结果 </w:t>
      </w:r>
      <w:r>
        <w:rPr>
          <w:rFonts w:ascii="Times New Roman" w:eastAsia="Times New Roman"/>
        </w:rPr>
        <w:t xml:space="preserve">1 </w:t>
      </w:r>
      <w:r>
        <w:rPr>
          <w:spacing w:val="-4"/>
        </w:rPr>
        <w:t xml:space="preserve">分。能简算没简算的但结果正确的给 </w:t>
      </w:r>
      <w:r>
        <w:rPr>
          <w:rFonts w:ascii="Times New Roman" w:eastAsia="Times New Roman"/>
        </w:rPr>
        <w:t xml:space="preserve">2 </w:t>
      </w:r>
      <w:r>
        <w:rPr>
          <w:spacing w:val="-60"/>
        </w:rPr>
        <w:t>分。</w:t>
      </w:r>
      <w:r>
        <w:rPr>
          <w:spacing w:val="-120"/>
        </w:rPr>
        <w:t>）</w:t>
      </w:r>
    </w:p>
    <w:p>
      <w:pPr>
        <w:spacing w:before="51" w:line="333" w:lineRule="exact"/>
        <w:ind w:left="492" w:right="0" w:firstLine="0"/>
        <w:jc w:val="left"/>
        <w:rPr>
          <w:rFonts w:ascii="Times New Roman" w:hAnsi="Times New Roman"/>
          <w:sz w:val="21"/>
        </w:rPr>
      </w:pPr>
      <w:r>
        <mc:AlternateContent>
          <mc:Choice Requires="wps">
            <w:drawing>
              <wp:anchor distT="0" distB="0" distL="114300" distR="114300" simplePos="0" relativeHeight="251666432" behindDoc="1" locked="0" layoutInCell="1" allowOverlap="1">
                <wp:simplePos x="0" y="0"/>
                <wp:positionH relativeFrom="page">
                  <wp:posOffset>1758315</wp:posOffset>
                </wp:positionH>
                <wp:positionV relativeFrom="paragraph">
                  <wp:posOffset>205740</wp:posOffset>
                </wp:positionV>
                <wp:extent cx="79375" cy="0"/>
                <wp:effectExtent l="0" t="0" r="0" b="0"/>
                <wp:wrapNone/>
                <wp:docPr id="10" name="直线 16"/>
                <wp:cNvGraphicFramePr/>
                <a:graphic xmlns:a="http://schemas.openxmlformats.org/drawingml/2006/main">
                  <a:graphicData uri="http://schemas.microsoft.com/office/word/2010/wordprocessingShape">
                    <wps:wsp>
                      <wps:cNvSpPr/>
                      <wps:spPr>
                        <a:xfrm>
                          <a:off x="0" y="0"/>
                          <a:ext cx="79375" cy="0"/>
                        </a:xfrm>
                        <a:prstGeom prst="line">
                          <a:avLst/>
                        </a:prstGeom>
                        <a:ln w="6172" cap="flat" cmpd="sng">
                          <a:solidFill>
                            <a:srgbClr val="000000"/>
                          </a:solidFill>
                          <a:prstDash val="solid"/>
                          <a:headEnd type="none" w="med" len="med"/>
                          <a:tailEnd type="none" w="med" len="med"/>
                        </a:ln>
                      </wps:spPr>
                      <wps:bodyPr upright="1"/>
                    </wps:wsp>
                  </a:graphicData>
                </a:graphic>
              </wp:anchor>
            </w:drawing>
          </mc:Choice>
          <mc:Fallback>
            <w:pict>
              <v:line id="直线 16" o:spid="_x0000_s1026" o:spt="20" style="position:absolute;left:0pt;margin-left:138.45pt;margin-top:16.2pt;height:0pt;width:6.25pt;mso-position-horizontal-relative:page;z-index:-251650048;mso-width-relative:page;mso-height-relative:page;" filled="f" stroked="t" coordsize="21600,21600" o:gfxdata="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piJYW1gAA&#10;AAkBAAAPAAAAAAAAAAEAIAAAACIAAABkcnMvZG93bnJldi54bWxQSwECFAAUAAAACACHTuJA7C1s&#10;tecBAADbAwAADgAAAAAAAAABACAAAAAlAQAAZHJzL2Uyb0RvYy54bWxQSwUGAAAAAAYABgBZAQAA&#10;fgUAAAAA&#10;">
                <v:fill on="f" focussize="0,0"/>
                <v:stroke weight="0.485984251968504pt" color="#000000" joinstyle="round"/>
                <v:imagedata o:title=""/>
                <o:lock v:ext="edit" aspectratio="f"/>
              </v:line>
            </w:pict>
          </mc:Fallback>
        </mc:AlternateContent>
      </w:r>
      <w:r>
        <w:rPr>
          <w:rFonts w:ascii="Times New Roman" w:hAnsi="Times New Roman"/>
          <w:sz w:val="21"/>
        </w:rPr>
        <w:t>32</w:t>
      </w:r>
      <w:r>
        <w:rPr>
          <w:rFonts w:ascii="Times New Roman" w:hAnsi="Times New Roman"/>
          <w:spacing w:val="-31"/>
          <w:sz w:val="21"/>
        </w:rPr>
        <w:t xml:space="preserve"> </w:t>
      </w:r>
      <w:r>
        <w:rPr>
          <w:rFonts w:ascii="Symbol" w:hAnsi="Symbol"/>
          <w:sz w:val="21"/>
        </w:rPr>
        <w:t></w:t>
      </w:r>
      <w:r>
        <w:rPr>
          <w:rFonts w:ascii="Times New Roman" w:hAnsi="Times New Roman"/>
          <w:spacing w:val="-10"/>
          <w:sz w:val="21"/>
        </w:rPr>
        <w:t xml:space="preserve"> </w:t>
      </w:r>
      <w:r>
        <w:rPr>
          <w:rFonts w:ascii="Times New Roman" w:hAnsi="Times New Roman"/>
          <w:position w:val="13"/>
          <w:sz w:val="21"/>
        </w:rPr>
        <w:t>3</w:t>
      </w:r>
      <w:r>
        <w:rPr>
          <w:rFonts w:ascii="Times New Roman" w:hAnsi="Times New Roman"/>
          <w:spacing w:val="-6"/>
          <w:position w:val="13"/>
          <w:sz w:val="21"/>
        </w:rPr>
        <w:t xml:space="preserve"> </w:t>
      </w:r>
      <w:r>
        <w:rPr>
          <w:rFonts w:ascii="Symbol" w:hAnsi="Symbol"/>
          <w:sz w:val="21"/>
        </w:rPr>
        <w:t></w:t>
      </w:r>
      <w:r>
        <w:rPr>
          <w:rFonts w:ascii="Times New Roman" w:hAnsi="Times New Roman"/>
          <w:spacing w:val="-2"/>
          <w:sz w:val="21"/>
        </w:rPr>
        <w:t xml:space="preserve"> </w:t>
      </w:r>
      <w:r>
        <w:rPr>
          <w:rFonts w:ascii="Times New Roman" w:hAnsi="Times New Roman"/>
          <w:position w:val="13"/>
          <w:sz w:val="21"/>
        </w:rPr>
        <w:t>6</w:t>
      </w:r>
    </w:p>
    <w:p>
      <w:pPr>
        <w:tabs>
          <w:tab w:val="left" w:pos="1198"/>
        </w:tabs>
        <w:spacing w:before="0" w:line="203" w:lineRule="exact"/>
        <w:ind w:left="879" w:right="0" w:firstLine="0"/>
        <w:jc w:val="left"/>
        <w:rPr>
          <w:rFonts w:ascii="Times New Roman"/>
          <w:sz w:val="21"/>
        </w:rPr>
      </w:pPr>
      <w:r>
        <w:rPr>
          <w:rFonts w:ascii="Times New Roman"/>
          <w:sz w:val="21"/>
        </w:rPr>
        <w:t>8</w:t>
      </w:r>
      <w:r>
        <w:rPr>
          <w:rFonts w:ascii="Times New Roman"/>
          <w:sz w:val="21"/>
        </w:rPr>
        <w:tab/>
      </w:r>
      <w:r>
        <w:rPr>
          <w:rFonts w:ascii="Times New Roman"/>
          <w:sz w:val="21"/>
        </w:rPr>
        <w:t>7</w:t>
      </w:r>
    </w:p>
    <w:p>
      <w:pPr>
        <w:spacing w:after="0" w:line="203" w:lineRule="exact"/>
        <w:jc w:val="left"/>
        <w:rPr>
          <w:rFonts w:ascii="Times New Roman"/>
          <w:sz w:val="21"/>
        </w:rPr>
        <w:sectPr>
          <w:headerReference r:id="rId7" w:type="default"/>
          <w:pgSz w:w="11910" w:h="16840"/>
          <w:pgMar w:top="1360" w:right="1560" w:bottom="1380" w:left="1580" w:header="1082" w:footer="1193" w:gutter="0"/>
          <w:cols w:space="720" w:num="1"/>
        </w:sectPr>
      </w:pPr>
    </w:p>
    <w:p>
      <w:pPr>
        <w:spacing w:before="88" w:line="333" w:lineRule="exact"/>
        <w:ind w:left="378" w:right="0" w:firstLine="0"/>
        <w:jc w:val="left"/>
        <w:rPr>
          <w:rFonts w:ascii="Times New Roman" w:hAnsi="Times New Roman"/>
          <w:sz w:val="21"/>
        </w:rPr>
      </w:pPr>
      <w:r>
        <mc:AlternateContent>
          <mc:Choice Requires="wps">
            <w:drawing>
              <wp:anchor distT="0" distB="0" distL="114300" distR="114300" simplePos="0" relativeHeight="251667456" behindDoc="1" locked="0" layoutInCell="1" allowOverlap="1">
                <wp:simplePos x="0" y="0"/>
                <wp:positionH relativeFrom="page">
                  <wp:posOffset>1563370</wp:posOffset>
                </wp:positionH>
                <wp:positionV relativeFrom="paragraph">
                  <wp:posOffset>229235</wp:posOffset>
                </wp:positionV>
                <wp:extent cx="78740" cy="0"/>
                <wp:effectExtent l="0" t="0" r="0" b="0"/>
                <wp:wrapNone/>
                <wp:docPr id="12" name="直线 17"/>
                <wp:cNvGraphicFramePr/>
                <a:graphic xmlns:a="http://schemas.openxmlformats.org/drawingml/2006/main">
                  <a:graphicData uri="http://schemas.microsoft.com/office/word/2010/wordprocessingShape">
                    <wps:wsp>
                      <wps:cNvSpPr/>
                      <wps:spPr>
                        <a:xfrm>
                          <a:off x="0" y="0"/>
                          <a:ext cx="78740" cy="0"/>
                        </a:xfrm>
                        <a:prstGeom prst="line">
                          <a:avLst/>
                        </a:prstGeom>
                        <a:ln w="6480" cap="flat" cmpd="sng">
                          <a:solidFill>
                            <a:srgbClr val="000000"/>
                          </a:solidFill>
                          <a:prstDash val="solid"/>
                          <a:headEnd type="none" w="med" len="med"/>
                          <a:tailEnd type="none" w="med" len="med"/>
                        </a:ln>
                      </wps:spPr>
                      <wps:bodyPr upright="1"/>
                    </wps:wsp>
                  </a:graphicData>
                </a:graphic>
              </wp:anchor>
            </w:drawing>
          </mc:Choice>
          <mc:Fallback>
            <w:pict>
              <v:line id="直线 17" o:spid="_x0000_s1026" o:spt="20" style="position:absolute;left:0pt;margin-left:123.1pt;margin-top:18.05pt;height:0pt;width:6.2pt;mso-position-horizontal-relative:page;z-index:-251649024;mso-width-relative:page;mso-height-relative:page;" filled="f" stroked="t" coordsize="21600,21600" o:gfxdata="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phFFbTAAAACQEA&#10;AA8AAAAAAAAAAQAgAAAAIgAAAGRycy9kb3ducmV2LnhtbFBLAQIUABQAAAAIAIdO4kDN6xOu5gEA&#10;ANsDAAAOAAAAAAAAAAEAIAAAACIBAABkcnMvZTJvRG9jLnhtbFBLBQYAAAAABgAGAFkBAAB6BQAA&#10;AAA=&#10;">
                <v:fill on="f" focussize="0,0"/>
                <v:stroke weight="0.510236220472441pt" color="#000000" joinstyle="round"/>
                <v:imagedata o:title=""/>
                <o:lock v:ext="edit" aspectratio="f"/>
              </v:line>
            </w:pict>
          </mc:Fallback>
        </mc:AlternateContent>
      </w:r>
      <w:r>
        <w:rPr>
          <w:rFonts w:ascii="Times New Roman" w:hAnsi="Times New Roman"/>
          <w:sz w:val="21"/>
        </w:rPr>
        <w:t xml:space="preserve">=12 </w:t>
      </w:r>
      <w:r>
        <w:rPr>
          <w:rFonts w:ascii="Symbol" w:hAnsi="Symbol"/>
          <w:sz w:val="21"/>
        </w:rPr>
        <w:t></w:t>
      </w:r>
      <w:r>
        <w:rPr>
          <w:rFonts w:ascii="Times New Roman" w:hAnsi="Times New Roman"/>
          <w:sz w:val="21"/>
        </w:rPr>
        <w:t xml:space="preserve"> </w:t>
      </w:r>
      <w:r>
        <w:rPr>
          <w:rFonts w:ascii="Times New Roman" w:hAnsi="Times New Roman"/>
          <w:position w:val="13"/>
          <w:sz w:val="21"/>
        </w:rPr>
        <w:t>6</w:t>
      </w:r>
    </w:p>
    <w:p>
      <w:pPr>
        <w:spacing w:before="0" w:line="203" w:lineRule="exact"/>
        <w:ind w:left="0" w:right="39" w:firstLine="0"/>
        <w:jc w:val="right"/>
        <w:rPr>
          <w:rFonts w:ascii="Times New Roman"/>
          <w:sz w:val="21"/>
        </w:rPr>
      </w:pPr>
      <w:r>
        <w:rPr>
          <w:rFonts w:ascii="Times New Roman"/>
          <w:w w:val="100"/>
          <w:sz w:val="21"/>
        </w:rPr>
        <w:t>7</w:t>
      </w:r>
    </w:p>
    <w:p>
      <w:pPr>
        <w:pStyle w:val="3"/>
        <w:spacing w:before="174"/>
        <w:ind w:left="378"/>
        <w:rPr>
          <w:rFonts w:ascii="Times New Roman" w:eastAsia="Times New Roman"/>
        </w:rPr>
      </w:pPr>
      <w:r>
        <w:br w:type="column"/>
      </w:r>
      <w:r>
        <w:rPr>
          <w:rFonts w:ascii="Times New Roman" w:eastAsia="Times New Roman"/>
        </w:rPr>
        <w:t xml:space="preserve">(2 </w:t>
      </w:r>
      <w:r>
        <w:t>分</w:t>
      </w:r>
      <w:r>
        <w:rPr>
          <w:rFonts w:ascii="Times New Roman" w:eastAsia="Times New Roman"/>
        </w:rPr>
        <w:t>)</w:t>
      </w:r>
    </w:p>
    <w:p>
      <w:pPr>
        <w:spacing w:after="0"/>
        <w:rPr>
          <w:rFonts w:ascii="Times New Roman" w:eastAsia="Times New Roman"/>
        </w:rPr>
        <w:sectPr>
          <w:type w:val="continuous"/>
          <w:pgSz w:w="11910" w:h="16840"/>
          <w:pgMar w:top="1360" w:right="1560" w:bottom="1380" w:left="1580" w:header="720" w:footer="720" w:gutter="0"/>
          <w:cols w:equalWidth="0" w:num="2">
            <w:col w:w="1040" w:space="1323"/>
            <w:col w:w="6407"/>
          </w:cols>
        </w:sectPr>
      </w:pPr>
    </w:p>
    <w:p>
      <w:pPr>
        <w:pStyle w:val="3"/>
        <w:tabs>
          <w:tab w:val="left" w:pos="2740"/>
        </w:tabs>
        <w:spacing w:before="42"/>
        <w:ind w:left="340"/>
        <w:rPr>
          <w:rFonts w:ascii="Times New Roman" w:eastAsia="Times New Roman"/>
        </w:rPr>
      </w:pPr>
      <w:r>
        <w:rPr>
          <w:rFonts w:ascii="Times New Roman" w:eastAsia="Times New Roman"/>
        </w:rPr>
        <w:t>=14</w:t>
      </w:r>
      <w:r>
        <w:rPr>
          <w:rFonts w:ascii="Times New Roman" w:eastAsia="Times New Roman"/>
        </w:rPr>
        <w:tab/>
      </w:r>
      <w:r>
        <w:rPr>
          <w:rFonts w:ascii="Times New Roman" w:eastAsia="Times New Roman"/>
        </w:rPr>
        <w:t>(3</w:t>
      </w:r>
      <w:r>
        <w:rPr>
          <w:rFonts w:ascii="Times New Roman" w:eastAsia="Times New Roman"/>
          <w:spacing w:val="-1"/>
        </w:rPr>
        <w:t xml:space="preserve"> </w:t>
      </w:r>
      <w:r>
        <w:t>分</w:t>
      </w:r>
      <w:r>
        <w:rPr>
          <w:rFonts w:ascii="Times New Roman" w:eastAsia="Times New Roman"/>
        </w:rPr>
        <w:t>)</w:t>
      </w:r>
    </w:p>
    <w:p>
      <w:pPr>
        <w:pStyle w:val="3"/>
        <w:spacing w:before="4"/>
        <w:rPr>
          <w:rFonts w:ascii="Times New Roman"/>
          <w:sz w:val="23"/>
        </w:rPr>
      </w:pPr>
    </w:p>
    <w:p>
      <w:pPr>
        <w:spacing w:after="0"/>
        <w:rPr>
          <w:rFonts w:ascii="Times New Roman"/>
          <w:sz w:val="23"/>
        </w:rPr>
        <w:sectPr>
          <w:type w:val="continuous"/>
          <w:pgSz w:w="11910" w:h="16840"/>
          <w:pgMar w:top="1360" w:right="1560" w:bottom="1380" w:left="1580" w:header="720" w:footer="720" w:gutter="0"/>
          <w:cols w:space="720" w:num="1"/>
        </w:sectPr>
      </w:pPr>
    </w:p>
    <w:p>
      <w:pPr>
        <w:spacing w:before="94" w:line="333" w:lineRule="exact"/>
        <w:ind w:left="377" w:right="0" w:firstLine="0"/>
        <w:jc w:val="left"/>
        <w:rPr>
          <w:rFonts w:ascii="Times New Roman" w:hAnsi="Times New Roman"/>
          <w:sz w:val="21"/>
        </w:rPr>
      </w:pPr>
      <w:r>
        <mc:AlternateContent>
          <mc:Choice Requires="wps">
            <w:drawing>
              <wp:anchor distT="0" distB="0" distL="114300" distR="114300" simplePos="0" relativeHeight="251668480" behindDoc="1" locked="0" layoutInCell="1" allowOverlap="1">
                <wp:simplePos x="0" y="0"/>
                <wp:positionH relativeFrom="page">
                  <wp:posOffset>1245235</wp:posOffset>
                </wp:positionH>
                <wp:positionV relativeFrom="paragraph">
                  <wp:posOffset>233045</wp:posOffset>
                </wp:positionV>
                <wp:extent cx="129540" cy="0"/>
                <wp:effectExtent l="0" t="0" r="0" b="0"/>
                <wp:wrapNone/>
                <wp:docPr id="13" name="直线 18"/>
                <wp:cNvGraphicFramePr/>
                <a:graphic xmlns:a="http://schemas.openxmlformats.org/drawingml/2006/main">
                  <a:graphicData uri="http://schemas.microsoft.com/office/word/2010/wordprocessingShape">
                    <wps:wsp>
                      <wps:cNvSpPr/>
                      <wps:spPr>
                        <a:xfrm>
                          <a:off x="0" y="0"/>
                          <a:ext cx="129540" cy="0"/>
                        </a:xfrm>
                        <a:prstGeom prst="line">
                          <a:avLst/>
                        </a:prstGeom>
                        <a:ln w="6172" cap="flat" cmpd="sng">
                          <a:solidFill>
                            <a:srgbClr val="000000"/>
                          </a:solidFill>
                          <a:prstDash val="solid"/>
                          <a:headEnd type="none" w="med" len="med"/>
                          <a:tailEnd type="none" w="med" len="med"/>
                        </a:ln>
                      </wps:spPr>
                      <wps:bodyPr upright="1"/>
                    </wps:wsp>
                  </a:graphicData>
                </a:graphic>
              </wp:anchor>
            </w:drawing>
          </mc:Choice>
          <mc:Fallback>
            <w:pict>
              <v:line id="直线 18" o:spid="_x0000_s1026" o:spt="20" style="position:absolute;left:0pt;margin-left:98.05pt;margin-top:18.35pt;height:0pt;width:10.2pt;mso-position-horizontal-relative:page;z-index:-251648000;mso-width-relative:page;mso-height-relative:page;" filled="f" stroked="t" coordsize="21600,21600" o:gfxdata="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g7751QAA&#10;AAkBAAAPAAAAAAAAAAEAIAAAACIAAABkcnMvZG93bnJldi54bWxQSwECFAAUAAAACACHTuJABIXf&#10;nugBAADcAwAADgAAAAAAAAABACAAAAAkAQAAZHJzL2Uyb0RvYy54bWxQSwUGAAAAAAYABgBZAQAA&#10;fgUAAAAA&#10;">
                <v:fill on="f" focussize="0,0"/>
                <v:stroke weight="0.485984251968504pt" color="#000000" joinstyle="round"/>
                <v:imagedata o:title=""/>
                <o:lock v:ext="edit" aspectratio="f"/>
              </v:line>
            </w:pict>
          </mc:Fallback>
        </mc:AlternateContent>
      </w:r>
      <w:r>
        <mc:AlternateContent>
          <mc:Choice Requires="wps">
            <w:drawing>
              <wp:anchor distT="0" distB="0" distL="114300" distR="114300" simplePos="0" relativeHeight="251669504" behindDoc="1" locked="0" layoutInCell="1" allowOverlap="1">
                <wp:simplePos x="0" y="0"/>
                <wp:positionH relativeFrom="page">
                  <wp:posOffset>1729105</wp:posOffset>
                </wp:positionH>
                <wp:positionV relativeFrom="paragraph">
                  <wp:posOffset>233045</wp:posOffset>
                </wp:positionV>
                <wp:extent cx="129540" cy="0"/>
                <wp:effectExtent l="0" t="0" r="0" b="0"/>
                <wp:wrapNone/>
                <wp:docPr id="14" name="直线 19"/>
                <wp:cNvGraphicFramePr/>
                <a:graphic xmlns:a="http://schemas.openxmlformats.org/drawingml/2006/main">
                  <a:graphicData uri="http://schemas.microsoft.com/office/word/2010/wordprocessingShape">
                    <wps:wsp>
                      <wps:cNvSpPr/>
                      <wps:spPr>
                        <a:xfrm>
                          <a:off x="0" y="0"/>
                          <a:ext cx="129540" cy="0"/>
                        </a:xfrm>
                        <a:prstGeom prst="line">
                          <a:avLst/>
                        </a:prstGeom>
                        <a:ln w="6172" cap="flat" cmpd="sng">
                          <a:solidFill>
                            <a:srgbClr val="000000"/>
                          </a:solidFill>
                          <a:prstDash val="solid"/>
                          <a:headEnd type="none" w="med" len="med"/>
                          <a:tailEnd type="none" w="med" len="med"/>
                        </a:ln>
                      </wps:spPr>
                      <wps:bodyPr upright="1"/>
                    </wps:wsp>
                  </a:graphicData>
                </a:graphic>
              </wp:anchor>
            </w:drawing>
          </mc:Choice>
          <mc:Fallback>
            <w:pict>
              <v:line id="直线 19" o:spid="_x0000_s1026" o:spt="20" style="position:absolute;left:0pt;margin-left:136.15pt;margin-top:18.35pt;height:0pt;width:10.2pt;mso-position-horizontal-relative:page;z-index:-251646976;mso-width-relative:page;mso-height-relative:page;" filled="f" stroked="t" coordsize="21600,21600" o:gfxdata="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s3XE9YA&#10;AAAJAQAADwAAAAAAAAABACAAAAAiAAAAZHJzL2Rvd25yZXYueG1sUEsBAhQAFAAAAAgAh07iQBBQ&#10;EazoAQAA3AMAAA4AAAAAAAAAAQAgAAAAJQEAAGRycy9lMm9Eb2MueG1sUEsFBgAAAAAGAAYAWQEA&#10;AH8FAAAAAA==&#10;">
                <v:fill on="f" focussize="0,0"/>
                <v:stroke weight="0.485984251968504pt" color="#000000" joinstyle="round"/>
                <v:imagedata o:title=""/>
                <o:lock v:ext="edit" aspectratio="f"/>
              </v:line>
            </w:pict>
          </mc:Fallback>
        </mc:AlternateContent>
      </w:r>
      <w:r>
        <w:rPr>
          <w:rFonts w:ascii="Times New Roman" w:hAnsi="Times New Roman"/>
          <w:w w:val="105"/>
          <w:position w:val="13"/>
          <w:sz w:val="21"/>
        </w:rPr>
        <w:t xml:space="preserve">11 </w:t>
      </w:r>
      <w:r>
        <w:rPr>
          <w:rFonts w:ascii="Symbol" w:hAnsi="Symbol"/>
          <w:w w:val="105"/>
          <w:sz w:val="21"/>
        </w:rPr>
        <w:t></w:t>
      </w:r>
      <w:r>
        <w:rPr>
          <w:rFonts w:ascii="Times New Roman" w:hAnsi="Times New Roman"/>
          <w:w w:val="105"/>
          <w:sz w:val="21"/>
        </w:rPr>
        <w:t xml:space="preserve">13 </w:t>
      </w:r>
      <w:r>
        <w:rPr>
          <w:rFonts w:ascii="Symbol" w:hAnsi="Symbol"/>
          <w:w w:val="105"/>
          <w:sz w:val="21"/>
        </w:rPr>
        <w:t></w:t>
      </w:r>
      <w:r>
        <w:rPr>
          <w:rFonts w:ascii="Times New Roman" w:hAnsi="Times New Roman"/>
          <w:w w:val="105"/>
          <w:sz w:val="21"/>
        </w:rPr>
        <w:t xml:space="preserve"> </w:t>
      </w:r>
      <w:r>
        <w:rPr>
          <w:rFonts w:ascii="Times New Roman" w:hAnsi="Times New Roman"/>
          <w:w w:val="105"/>
          <w:position w:val="13"/>
          <w:sz w:val="21"/>
        </w:rPr>
        <w:t xml:space="preserve">11 </w:t>
      </w:r>
      <w:r>
        <w:rPr>
          <w:rFonts w:ascii="Symbol" w:hAnsi="Symbol"/>
          <w:w w:val="105"/>
          <w:sz w:val="21"/>
        </w:rPr>
        <w:t></w:t>
      </w:r>
      <w:r>
        <w:rPr>
          <w:rFonts w:ascii="Times New Roman" w:hAnsi="Times New Roman"/>
          <w:w w:val="105"/>
          <w:sz w:val="21"/>
        </w:rPr>
        <w:t xml:space="preserve"> 5</w:t>
      </w:r>
    </w:p>
    <w:p>
      <w:pPr>
        <w:tabs>
          <w:tab w:val="left" w:pos="1133"/>
        </w:tabs>
        <w:spacing w:before="0" w:line="203" w:lineRule="exact"/>
        <w:ind w:left="371" w:right="0" w:firstLine="0"/>
        <w:jc w:val="left"/>
        <w:rPr>
          <w:rFonts w:ascii="Times New Roman"/>
          <w:sz w:val="21"/>
        </w:rPr>
      </w:pPr>
      <w:r>
        <w:rPr>
          <w:rFonts w:ascii="Times New Roman"/>
          <w:w w:val="105"/>
          <w:sz w:val="21"/>
        </w:rPr>
        <w:t>18</w:t>
      </w:r>
      <w:r>
        <w:rPr>
          <w:rFonts w:ascii="Times New Roman"/>
          <w:w w:val="105"/>
          <w:sz w:val="21"/>
        </w:rPr>
        <w:tab/>
      </w:r>
      <w:r>
        <w:rPr>
          <w:rFonts w:ascii="Times New Roman"/>
          <w:w w:val="105"/>
          <w:sz w:val="21"/>
        </w:rPr>
        <w:t>18</w:t>
      </w:r>
    </w:p>
    <w:p>
      <w:pPr>
        <w:spacing w:before="84" w:line="307" w:lineRule="exact"/>
        <w:ind w:left="258" w:right="0" w:firstLine="0"/>
        <w:jc w:val="left"/>
        <w:rPr>
          <w:rFonts w:ascii="Times New Roman" w:hAnsi="Times New Roman"/>
          <w:sz w:val="21"/>
        </w:rPr>
      </w:pPr>
      <w:r>
        <mc:AlternateContent>
          <mc:Choice Requires="wps">
            <w:drawing>
              <wp:anchor distT="0" distB="0" distL="114300" distR="114300" simplePos="0" relativeHeight="251691008" behindDoc="0" locked="0" layoutInCell="1" allowOverlap="1">
                <wp:simplePos x="0" y="0"/>
                <wp:positionH relativeFrom="page">
                  <wp:posOffset>1261110</wp:posOffset>
                </wp:positionH>
                <wp:positionV relativeFrom="paragraph">
                  <wp:posOffset>229235</wp:posOffset>
                </wp:positionV>
                <wp:extent cx="128905" cy="0"/>
                <wp:effectExtent l="0" t="0" r="0" b="0"/>
                <wp:wrapNone/>
                <wp:docPr id="32" name="直线 20"/>
                <wp:cNvGraphicFramePr/>
                <a:graphic xmlns:a="http://schemas.openxmlformats.org/drawingml/2006/main">
                  <a:graphicData uri="http://schemas.microsoft.com/office/word/2010/wordprocessingShape">
                    <wps:wsp>
                      <wps:cNvSpPr/>
                      <wps:spPr>
                        <a:xfrm>
                          <a:off x="0" y="0"/>
                          <a:ext cx="128905" cy="0"/>
                        </a:xfrm>
                        <a:prstGeom prst="line">
                          <a:avLst/>
                        </a:prstGeom>
                        <a:ln w="6172" cap="flat" cmpd="sng">
                          <a:solidFill>
                            <a:srgbClr val="000000"/>
                          </a:solidFill>
                          <a:prstDash val="solid"/>
                          <a:headEnd type="none" w="med" len="med"/>
                          <a:tailEnd type="none" w="med" len="med"/>
                        </a:ln>
                      </wps:spPr>
                      <wps:bodyPr upright="1"/>
                    </wps:wsp>
                  </a:graphicData>
                </a:graphic>
              </wp:anchor>
            </w:drawing>
          </mc:Choice>
          <mc:Fallback>
            <w:pict>
              <v:line id="直线 20" o:spid="_x0000_s1026" o:spt="20" style="position:absolute;left:0pt;margin-left:99.3pt;margin-top:18.05pt;height:0pt;width:10.15pt;mso-position-horizontal-relative:page;z-index:251691008;mso-width-relative:page;mso-height-relative:page;" filled="f" stroked="t" coordsize="21600,21600" o:gfxdata="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4h2rPVAAAA&#10;CQEAAA8AAAAAAAAAAQAgAAAAIgAAAGRycy9kb3ducmV2LnhtbFBLAQIUABQAAAAIAIdO4kCvh0hw&#10;5wEAANwDAAAOAAAAAAAAAAEAIAAAACQBAABkcnMvZTJvRG9jLnhtbFBLBQYAAAAABgAGAFkBAAB9&#10;BQAAAAA=&#10;">
                <v:fill on="f" focussize="0,0"/>
                <v:stroke weight="0.485984251968504pt" color="#000000" joinstyle="round"/>
                <v:imagedata o:title=""/>
                <o:lock v:ext="edit" aspectratio="f"/>
              </v:line>
            </w:pict>
          </mc:Fallback>
        </mc:AlternateContent>
      </w:r>
      <w:r>
        <mc:AlternateContent>
          <mc:Choice Requires="wps">
            <w:drawing>
              <wp:anchor distT="0" distB="0" distL="114300" distR="114300" simplePos="0" relativeHeight="251692032" behindDoc="0" locked="0" layoutInCell="1" allowOverlap="1">
                <wp:simplePos x="0" y="0"/>
                <wp:positionH relativeFrom="page">
                  <wp:posOffset>2110740</wp:posOffset>
                </wp:positionH>
                <wp:positionV relativeFrom="paragraph">
                  <wp:posOffset>229870</wp:posOffset>
                </wp:positionV>
                <wp:extent cx="127635" cy="0"/>
                <wp:effectExtent l="0" t="0" r="0" b="0"/>
                <wp:wrapNone/>
                <wp:docPr id="33" name="直线 21"/>
                <wp:cNvGraphicFramePr/>
                <a:graphic xmlns:a="http://schemas.openxmlformats.org/drawingml/2006/main">
                  <a:graphicData uri="http://schemas.microsoft.com/office/word/2010/wordprocessingShape">
                    <wps:wsp>
                      <wps:cNvSpPr/>
                      <wps:spPr>
                        <a:xfrm>
                          <a:off x="0" y="0"/>
                          <a:ext cx="127635" cy="0"/>
                        </a:xfrm>
                        <a:prstGeom prst="line">
                          <a:avLst/>
                        </a:prstGeom>
                        <a:ln w="6481"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166.2pt;margin-top:18.1pt;height:0pt;width:10.05pt;mso-position-horizontal-relative:page;z-index:251692032;mso-width-relative:page;mso-height-relative:page;" filled="f" stroked="t" coordsize="21600,21600" o:gfxdata="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PQbjtMAAAAJ&#10;AQAADwAAAAAAAAABACAAAAAiAAAAZHJzL2Rvd25yZXYueG1sUEsBAhQAFAAAAAgAh07iQIqkTybo&#10;AQAA3AMAAA4AAAAAAAAAAQAgAAAAIgEAAGRycy9lMm9Eb2MueG1sUEsFBgAAAAAGAAYAWQEAAHwF&#10;AAAAAA==&#10;">
                <v:fill on="f" focussize="0,0"/>
                <v:stroke weight="0.510314960629921pt" color="#000000" joinstyle="round"/>
                <v:imagedata o:title=""/>
                <o:lock v:ext="edit" aspectratio="f"/>
              </v:line>
            </w:pict>
          </mc:Fallback>
        </mc:AlternateContent>
      </w:r>
      <w:r>
        <w:rPr>
          <w:rFonts w:ascii="Times New Roman" w:hAnsi="Times New Roman"/>
          <w:spacing w:val="-16"/>
          <w:position w:val="2"/>
          <w:sz w:val="21"/>
        </w:rPr>
        <w:t xml:space="preserve">= </w:t>
      </w:r>
      <w:r>
        <w:rPr>
          <w:rFonts w:ascii="Times New Roman" w:hAnsi="Times New Roman"/>
          <w:position w:val="15"/>
          <w:sz w:val="21"/>
        </w:rPr>
        <w:t>11</w:t>
      </w:r>
      <w:r>
        <w:rPr>
          <w:rFonts w:ascii="Times New Roman" w:hAnsi="Times New Roman"/>
          <w:spacing w:val="-28"/>
          <w:position w:val="15"/>
          <w:sz w:val="21"/>
        </w:rPr>
        <w:t xml:space="preserve"> </w:t>
      </w:r>
      <w:r>
        <w:rPr>
          <w:rFonts w:ascii="Symbol" w:hAnsi="Symbol"/>
          <w:spacing w:val="3"/>
          <w:position w:val="2"/>
          <w:sz w:val="21"/>
        </w:rPr>
        <w:t></w:t>
      </w:r>
      <w:r>
        <w:rPr>
          <w:rFonts w:ascii="Symbol" w:hAnsi="Symbol"/>
          <w:spacing w:val="3"/>
          <w:sz w:val="27"/>
        </w:rPr>
        <w:t></w:t>
      </w:r>
      <w:r>
        <w:rPr>
          <w:rFonts w:ascii="Times New Roman" w:hAnsi="Times New Roman"/>
          <w:spacing w:val="3"/>
          <w:position w:val="2"/>
          <w:sz w:val="21"/>
        </w:rPr>
        <w:t>13</w:t>
      </w:r>
      <w:r>
        <w:rPr>
          <w:rFonts w:ascii="Times New Roman" w:hAnsi="Times New Roman"/>
          <w:spacing w:val="-28"/>
          <w:position w:val="2"/>
          <w:sz w:val="21"/>
        </w:rPr>
        <w:t xml:space="preserve"> </w:t>
      </w:r>
      <w:r>
        <w:rPr>
          <w:rFonts w:ascii="Symbol" w:hAnsi="Symbol"/>
          <w:position w:val="2"/>
          <w:sz w:val="21"/>
        </w:rPr>
        <w:t></w:t>
      </w:r>
      <w:r>
        <w:rPr>
          <w:rFonts w:ascii="Times New Roman" w:hAnsi="Times New Roman"/>
          <w:spacing w:val="-23"/>
          <w:position w:val="2"/>
          <w:sz w:val="21"/>
        </w:rPr>
        <w:t xml:space="preserve"> </w:t>
      </w:r>
      <w:r>
        <w:rPr>
          <w:rFonts w:ascii="Times New Roman" w:hAnsi="Times New Roman"/>
          <w:spacing w:val="2"/>
          <w:position w:val="2"/>
          <w:sz w:val="21"/>
        </w:rPr>
        <w:t>5</w:t>
      </w:r>
      <w:r>
        <w:rPr>
          <w:rFonts w:ascii="Symbol" w:hAnsi="Symbol"/>
          <w:spacing w:val="2"/>
          <w:sz w:val="27"/>
        </w:rPr>
        <w:t></w:t>
      </w:r>
      <w:r>
        <w:rPr>
          <w:rFonts w:ascii="Times New Roman" w:hAnsi="Times New Roman"/>
          <w:spacing w:val="-30"/>
          <w:sz w:val="27"/>
        </w:rPr>
        <w:t xml:space="preserve"> </w:t>
      </w:r>
      <w:r>
        <w:rPr>
          <w:spacing w:val="36"/>
          <w:position w:val="2"/>
          <w:sz w:val="24"/>
        </w:rPr>
        <w:t>或</w:t>
      </w:r>
      <w:r>
        <w:rPr>
          <w:rFonts w:ascii="Times New Roman" w:hAnsi="Times New Roman"/>
          <w:position w:val="15"/>
          <w:sz w:val="21"/>
        </w:rPr>
        <w:t>11</w:t>
      </w:r>
      <w:r>
        <w:rPr>
          <w:rFonts w:ascii="Times New Roman" w:hAnsi="Times New Roman"/>
          <w:spacing w:val="-27"/>
          <w:position w:val="15"/>
          <w:sz w:val="21"/>
        </w:rPr>
        <w:t xml:space="preserve"> </w:t>
      </w:r>
      <w:r>
        <w:rPr>
          <w:rFonts w:ascii="Symbol" w:hAnsi="Symbol"/>
          <w:spacing w:val="2"/>
          <w:position w:val="1"/>
          <w:sz w:val="21"/>
        </w:rPr>
        <w:t></w:t>
      </w:r>
      <w:r>
        <w:rPr>
          <w:rFonts w:ascii="Times New Roman" w:hAnsi="Times New Roman"/>
          <w:spacing w:val="2"/>
          <w:position w:val="1"/>
          <w:sz w:val="21"/>
        </w:rPr>
        <w:t>18</w:t>
      </w:r>
    </w:p>
    <w:p>
      <w:pPr>
        <w:pStyle w:val="3"/>
        <w:rPr>
          <w:rFonts w:ascii="Times New Roman"/>
          <w:sz w:val="26"/>
        </w:rPr>
      </w:pPr>
      <w:r>
        <w:br w:type="column"/>
      </w:r>
    </w:p>
    <w:p>
      <w:pPr>
        <w:pStyle w:val="3"/>
        <w:rPr>
          <w:rFonts w:ascii="Times New Roman"/>
          <w:sz w:val="26"/>
        </w:rPr>
      </w:pPr>
    </w:p>
    <w:p>
      <w:pPr>
        <w:pStyle w:val="3"/>
        <w:spacing w:before="206" w:line="216" w:lineRule="exact"/>
        <w:ind w:left="258"/>
        <w:rPr>
          <w:rFonts w:ascii="Times New Roman" w:eastAsia="Times New Roman"/>
        </w:rPr>
      </w:pPr>
      <w:r>
        <w:rPr>
          <w:rFonts w:ascii="Times New Roman" w:eastAsia="Times New Roman"/>
        </w:rPr>
        <w:t xml:space="preserve">(2 </w:t>
      </w:r>
      <w:r>
        <w:t>分</w:t>
      </w:r>
      <w:r>
        <w:rPr>
          <w:rFonts w:ascii="Times New Roman" w:eastAsia="Times New Roman"/>
        </w:rPr>
        <w:t>)</w:t>
      </w:r>
    </w:p>
    <w:p>
      <w:pPr>
        <w:spacing w:after="0" w:line="216" w:lineRule="exact"/>
        <w:rPr>
          <w:rFonts w:ascii="Times New Roman" w:eastAsia="Times New Roman"/>
        </w:rPr>
        <w:sectPr>
          <w:type w:val="continuous"/>
          <w:pgSz w:w="11910" w:h="16840"/>
          <w:pgMar w:top="1360" w:right="1560" w:bottom="1380" w:left="1580" w:header="720" w:footer="720" w:gutter="0"/>
          <w:cols w:equalWidth="0" w:num="2">
            <w:col w:w="2351" w:space="131"/>
            <w:col w:w="6288"/>
          </w:cols>
        </w:sectPr>
      </w:pPr>
    </w:p>
    <w:p>
      <w:pPr>
        <w:tabs>
          <w:tab w:val="left" w:pos="1733"/>
        </w:tabs>
        <w:spacing w:before="0" w:line="234" w:lineRule="exact"/>
        <w:ind w:left="396" w:right="0" w:firstLine="0"/>
        <w:jc w:val="left"/>
        <w:rPr>
          <w:rFonts w:ascii="Times New Roman"/>
          <w:sz w:val="21"/>
        </w:rPr>
      </w:pPr>
      <w:r>
        <w:rPr>
          <w:rFonts w:ascii="Times New Roman"/>
          <w:sz w:val="21"/>
        </w:rPr>
        <w:t>18</w:t>
      </w:r>
      <w:r>
        <w:rPr>
          <w:rFonts w:ascii="Times New Roman"/>
          <w:sz w:val="21"/>
        </w:rPr>
        <w:tab/>
      </w:r>
      <w:r>
        <w:rPr>
          <w:rFonts w:ascii="Times New Roman"/>
          <w:sz w:val="21"/>
        </w:rPr>
        <w:t>18</w:t>
      </w:r>
    </w:p>
    <w:p>
      <w:pPr>
        <w:pStyle w:val="3"/>
        <w:tabs>
          <w:tab w:val="left" w:pos="2740"/>
        </w:tabs>
        <w:spacing w:before="41"/>
        <w:ind w:left="220"/>
        <w:rPr>
          <w:rFonts w:ascii="Times New Roman" w:eastAsia="Times New Roman"/>
        </w:rPr>
      </w:pPr>
      <w:r>
        <w:rPr>
          <w:rFonts w:ascii="Times New Roman" w:eastAsia="Times New Roman"/>
          <w:spacing w:val="-4"/>
        </w:rPr>
        <w:t>=11</w:t>
      </w:r>
      <w:r>
        <w:rPr>
          <w:rFonts w:ascii="Times New Roman" w:eastAsia="Times New Roman"/>
          <w:spacing w:val="-4"/>
        </w:rPr>
        <w:tab/>
      </w:r>
      <w:r>
        <w:rPr>
          <w:rFonts w:ascii="Times New Roman" w:eastAsia="Times New Roman"/>
        </w:rPr>
        <w:t>(3</w:t>
      </w:r>
      <w:r>
        <w:rPr>
          <w:rFonts w:ascii="Times New Roman" w:eastAsia="Times New Roman"/>
          <w:spacing w:val="-1"/>
        </w:rPr>
        <w:t xml:space="preserve"> </w:t>
      </w:r>
      <w:r>
        <w:t>分</w:t>
      </w:r>
      <w:r>
        <w:rPr>
          <w:rFonts w:ascii="Times New Roman" w:eastAsia="Times New Roman"/>
        </w:rPr>
        <w:t>)</w:t>
      </w:r>
    </w:p>
    <w:p>
      <w:pPr>
        <w:pStyle w:val="3"/>
        <w:spacing w:before="2"/>
        <w:rPr>
          <w:rFonts w:ascii="Times New Roman"/>
          <w:sz w:val="30"/>
        </w:rPr>
      </w:pPr>
    </w:p>
    <w:p>
      <w:pPr>
        <w:keepNext w:val="0"/>
        <w:keepLines w:val="0"/>
        <w:pageBreakBefore w:val="0"/>
        <w:widowControl w:val="0"/>
        <w:kinsoku/>
        <w:wordWrap/>
        <w:overflowPunct/>
        <w:topLinePunct w:val="0"/>
        <w:autoSpaceDE w:val="0"/>
        <w:autoSpaceDN w:val="0"/>
        <w:bidi w:val="0"/>
        <w:adjustRightInd/>
        <w:snapToGrid/>
        <w:spacing w:before="0" w:line="240" w:lineRule="auto"/>
        <w:ind w:left="394" w:right="0" w:firstLine="0"/>
        <w:jc w:val="left"/>
        <w:textAlignment w:val="auto"/>
        <w:rPr>
          <w:rFonts w:ascii="Symbol" w:hAnsi="Symbol"/>
          <w:sz w:val="21"/>
        </w:rPr>
      </w:pPr>
      <w:r>
        <mc:AlternateContent>
          <mc:Choice Requires="wps">
            <w:drawing>
              <wp:anchor distT="0" distB="0" distL="114300" distR="114300" simplePos="0" relativeHeight="251687936" behindDoc="1" locked="0" layoutInCell="1" allowOverlap="1">
                <wp:simplePos x="0" y="0"/>
                <wp:positionH relativeFrom="page">
                  <wp:posOffset>1245235</wp:posOffset>
                </wp:positionH>
                <wp:positionV relativeFrom="paragraph">
                  <wp:posOffset>176530</wp:posOffset>
                </wp:positionV>
                <wp:extent cx="78105" cy="0"/>
                <wp:effectExtent l="0" t="0" r="0" b="0"/>
                <wp:wrapTopAndBottom/>
                <wp:docPr id="29" name="直线 22"/>
                <wp:cNvGraphicFramePr/>
                <a:graphic xmlns:a="http://schemas.openxmlformats.org/drawingml/2006/main">
                  <a:graphicData uri="http://schemas.microsoft.com/office/word/2010/wordprocessingShape">
                    <wps:wsp>
                      <wps:cNvSpPr/>
                      <wps:spPr>
                        <a:xfrm>
                          <a:off x="0" y="0"/>
                          <a:ext cx="78105" cy="0"/>
                        </a:xfrm>
                        <a:prstGeom prst="line">
                          <a:avLst/>
                        </a:prstGeom>
                        <a:ln w="6168" cap="flat" cmpd="sng">
                          <a:solidFill>
                            <a:srgbClr val="000000"/>
                          </a:solidFill>
                          <a:prstDash val="solid"/>
                          <a:headEnd type="none" w="med" len="med"/>
                          <a:tailEnd type="none" w="med" len="med"/>
                        </a:ln>
                      </wps:spPr>
                      <wps:bodyPr upright="1"/>
                    </wps:wsp>
                  </a:graphicData>
                </a:graphic>
              </wp:anchor>
            </w:drawing>
          </mc:Choice>
          <mc:Fallback>
            <w:pict>
              <v:line id="直线 22" o:spid="_x0000_s1026" o:spt="20" style="position:absolute;left:0pt;margin-left:98.05pt;margin-top:13.9pt;height:0pt;width:6.15pt;mso-position-horizontal-relative:page;mso-wrap-distance-bottom:0pt;mso-wrap-distance-top:0pt;z-index:-251628544;mso-width-relative:page;mso-height-relative:page;" filled="f" stroked="t" coordsize="21600,21600" o:gfxdata="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iR+1h&#10;2AAAAAkBAAAPAAAAAAAAAAEAIAAAACIAAABkcnMvZG93bnJldi54bWxQSwECFAAUAAAACACHTuJA&#10;+zPVTegBAADbAwAADgAAAAAAAAABACAAAAAnAQAAZHJzL2Uyb0RvYy54bWxQSwUGAAAAAAYABgBZ&#10;AQAAgQUAAAAA&#10;">
                <v:fill on="f" focussize="0,0"/>
                <v:stroke weight="0.485669291338583pt" color="#000000" joinstyle="round"/>
                <v:imagedata o:title=""/>
                <o:lock v:ext="edit" aspectratio="f"/>
                <w10:wrap type="topAndBottom"/>
              </v:line>
            </w:pict>
          </mc:Fallback>
        </mc:AlternateContent>
      </w:r>
      <w:r>
        <mc:AlternateContent>
          <mc:Choice Requires="wps">
            <w:drawing>
              <wp:anchor distT="0" distB="0" distL="114300" distR="114300" simplePos="0" relativeHeight="251688960" behindDoc="1" locked="0" layoutInCell="1" allowOverlap="1">
                <wp:simplePos x="0" y="0"/>
                <wp:positionH relativeFrom="page">
                  <wp:posOffset>1515745</wp:posOffset>
                </wp:positionH>
                <wp:positionV relativeFrom="paragraph">
                  <wp:posOffset>176530</wp:posOffset>
                </wp:positionV>
                <wp:extent cx="70485" cy="0"/>
                <wp:effectExtent l="0" t="0" r="0" b="0"/>
                <wp:wrapTopAndBottom/>
                <wp:docPr id="30" name="直线 23"/>
                <wp:cNvGraphicFramePr/>
                <a:graphic xmlns:a="http://schemas.openxmlformats.org/drawingml/2006/main">
                  <a:graphicData uri="http://schemas.microsoft.com/office/word/2010/wordprocessingShape">
                    <wps:wsp>
                      <wps:cNvSpPr/>
                      <wps:spPr>
                        <a:xfrm>
                          <a:off x="0" y="0"/>
                          <a:ext cx="70485" cy="0"/>
                        </a:xfrm>
                        <a:prstGeom prst="line">
                          <a:avLst/>
                        </a:prstGeom>
                        <a:ln w="6168" cap="flat" cmpd="sng">
                          <a:solidFill>
                            <a:srgbClr val="000000"/>
                          </a:solidFill>
                          <a:prstDash val="solid"/>
                          <a:headEnd type="none" w="med" len="med"/>
                          <a:tailEnd type="none" w="med" len="med"/>
                        </a:ln>
                      </wps:spPr>
                      <wps:bodyPr upright="1"/>
                    </wps:wsp>
                  </a:graphicData>
                </a:graphic>
              </wp:anchor>
            </w:drawing>
          </mc:Choice>
          <mc:Fallback>
            <w:pict>
              <v:line id="直线 23" o:spid="_x0000_s1026" o:spt="20" style="position:absolute;left:0pt;margin-left:119.35pt;margin-top:13.9pt;height:0pt;width:5.55pt;mso-position-horizontal-relative:page;mso-wrap-distance-bottom:0pt;mso-wrap-distance-top:0pt;z-index:-251627520;mso-width-relative:page;mso-height-relative:page;" filled="f" stroked="t" coordsize="21600,21600" o:gfxdata="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zosMH&#10;2AAAAAkBAAAPAAAAAAAAAAEAIAAAACIAAABkcnMvZG93bnJldi54bWxQSwECFAAUAAAACACHTuJA&#10;EuPcb+gBAADbAwAADgAAAAAAAAABACAAAAAnAQAAZHJzL2Uyb0RvYy54bWxQSwUGAAAAAAYABgBZ&#10;AQAAgQUAAAAA&#10;">
                <v:fill on="f" focussize="0,0"/>
                <v:stroke weight="0.485669291338583pt" color="#000000" joinstyle="round"/>
                <v:imagedata o:title=""/>
                <o:lock v:ext="edit" aspectratio="f"/>
                <w10:wrap type="topAndBottom"/>
              </v:line>
            </w:pict>
          </mc:Fallback>
        </mc:AlternateContent>
      </w:r>
      <w:r>
        <mc:AlternateContent>
          <mc:Choice Requires="wps">
            <w:drawing>
              <wp:anchor distT="0" distB="0" distL="114300" distR="114300" simplePos="0" relativeHeight="251689984" behindDoc="1" locked="0" layoutInCell="1" allowOverlap="1">
                <wp:simplePos x="0" y="0"/>
                <wp:positionH relativeFrom="page">
                  <wp:posOffset>1714500</wp:posOffset>
                </wp:positionH>
                <wp:positionV relativeFrom="paragraph">
                  <wp:posOffset>176530</wp:posOffset>
                </wp:positionV>
                <wp:extent cx="78740" cy="0"/>
                <wp:effectExtent l="0" t="0" r="0" b="0"/>
                <wp:wrapTopAndBottom/>
                <wp:docPr id="31" name="直线 24"/>
                <wp:cNvGraphicFramePr/>
                <a:graphic xmlns:a="http://schemas.openxmlformats.org/drawingml/2006/main">
                  <a:graphicData uri="http://schemas.microsoft.com/office/word/2010/wordprocessingShape">
                    <wps:wsp>
                      <wps:cNvSpPr/>
                      <wps:spPr>
                        <a:xfrm>
                          <a:off x="0" y="0"/>
                          <a:ext cx="78740" cy="0"/>
                        </a:xfrm>
                        <a:prstGeom prst="line">
                          <a:avLst/>
                        </a:prstGeom>
                        <a:ln w="6168" cap="flat" cmpd="sng">
                          <a:solidFill>
                            <a:srgbClr val="000000"/>
                          </a:solidFill>
                          <a:prstDash val="solid"/>
                          <a:headEnd type="none" w="med" len="med"/>
                          <a:tailEnd type="none" w="med" len="med"/>
                        </a:ln>
                      </wps:spPr>
                      <wps:bodyPr upright="1"/>
                    </wps:wsp>
                  </a:graphicData>
                </a:graphic>
              </wp:anchor>
            </w:drawing>
          </mc:Choice>
          <mc:Fallback>
            <w:pict>
              <v:line id="直线 24" o:spid="_x0000_s1026" o:spt="20" style="position:absolute;left:0pt;margin-left:135pt;margin-top:13.9pt;height:0pt;width:6.2pt;mso-position-horizontal-relative:page;mso-wrap-distance-bottom:0pt;mso-wrap-distance-top:0pt;z-index:-251626496;mso-width-relative:page;mso-height-relative:page;" filled="f" stroked="t" coordsize="21600,21600" o:gfxdata="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Ex6q8&#10;2AAAAAkBAAAPAAAAAAAAAAEAIAAAACIAAABkcnMvZG93bnJldi54bWxQSwECFAAUAAAACACHTuJA&#10;Y1FtlegBAADbAwAADgAAAAAAAAABACAAAAAnAQAAZHJzL2Uyb0RvYy54bWxQSwUGAAAAAAYABgBZ&#10;AQAAgQUAAAAA&#10;">
                <v:fill on="f" focussize="0,0"/>
                <v:stroke weight="0.485669291338583pt" color="#000000" joinstyle="round"/>
                <v:imagedata o:title=""/>
                <o:lock v:ext="edit" aspectratio="f"/>
                <w10:wrap type="topAndBottom"/>
              </v:line>
            </w:pict>
          </mc:Fallback>
        </mc:AlternateContent>
      </w:r>
      <w:r>
        <w:rPr>
          <w:rFonts w:ascii="Times New Roman" w:hAnsi="Times New Roman"/>
          <w:position w:val="2"/>
          <w:sz w:val="21"/>
        </w:rPr>
        <w:t>4</w:t>
      </w:r>
      <w:r>
        <w:rPr>
          <w:rFonts w:ascii="Times New Roman" w:hAnsi="Times New Roman"/>
          <w:spacing w:val="-2"/>
          <w:position w:val="2"/>
          <w:sz w:val="21"/>
        </w:rPr>
        <w:t xml:space="preserve"> </w:t>
      </w:r>
      <w:r>
        <w:rPr>
          <w:rFonts w:ascii="Symbol" w:hAnsi="Symbol"/>
          <w:position w:val="-11"/>
          <w:sz w:val="21"/>
        </w:rPr>
        <w:t></w:t>
      </w:r>
      <w:r>
        <w:rPr>
          <w:rFonts w:ascii="Times New Roman" w:hAnsi="Times New Roman"/>
          <w:spacing w:val="-25"/>
          <w:position w:val="-11"/>
          <w:sz w:val="21"/>
        </w:rPr>
        <w:t xml:space="preserve"> </w:t>
      </w:r>
      <w:r>
        <w:rPr>
          <w:rFonts w:ascii="Symbol" w:hAnsi="Symbol"/>
          <w:sz w:val="21"/>
        </w:rPr>
        <w:t></w:t>
      </w:r>
      <w:r>
        <w:rPr>
          <w:rFonts w:ascii="Times New Roman" w:hAnsi="Times New Roman"/>
          <w:spacing w:val="-18"/>
          <w:sz w:val="21"/>
        </w:rPr>
        <w:t xml:space="preserve"> </w:t>
      </w:r>
      <w:r>
        <w:rPr>
          <w:rFonts w:ascii="Times New Roman" w:hAnsi="Times New Roman"/>
          <w:position w:val="2"/>
          <w:sz w:val="21"/>
        </w:rPr>
        <w:t>1</w:t>
      </w:r>
      <w:r>
        <w:rPr>
          <w:rFonts w:ascii="Times New Roman" w:hAnsi="Times New Roman"/>
          <w:spacing w:val="-3"/>
          <w:position w:val="2"/>
          <w:sz w:val="21"/>
        </w:rPr>
        <w:t xml:space="preserve"> </w:t>
      </w:r>
      <w:r>
        <w:rPr>
          <w:rFonts w:ascii="Symbol" w:hAnsi="Symbol"/>
          <w:position w:val="-11"/>
          <w:sz w:val="21"/>
        </w:rPr>
        <w:t></w:t>
      </w:r>
      <w:r>
        <w:rPr>
          <w:rFonts w:ascii="Times New Roman" w:hAnsi="Times New Roman"/>
          <w:spacing w:val="1"/>
          <w:position w:val="-11"/>
          <w:sz w:val="21"/>
        </w:rPr>
        <w:t xml:space="preserve"> </w:t>
      </w:r>
      <w:r>
        <w:rPr>
          <w:rFonts w:ascii="Times New Roman" w:hAnsi="Times New Roman"/>
          <w:position w:val="2"/>
          <w:sz w:val="21"/>
        </w:rPr>
        <w:t>2</w:t>
      </w:r>
      <w:r>
        <w:rPr>
          <w:rFonts w:ascii="Times New Roman" w:hAnsi="Times New Roman"/>
          <w:spacing w:val="-17"/>
          <w:position w:val="2"/>
          <w:sz w:val="21"/>
        </w:rPr>
        <w:t xml:space="preserve"> </w:t>
      </w:r>
      <w:r>
        <w:rPr>
          <w:rFonts w:ascii="Symbol" w:hAnsi="Symbol"/>
          <w:sz w:val="21"/>
        </w:rPr>
        <w:t></w:t>
      </w:r>
    </w:p>
    <w:p>
      <w:pPr>
        <w:keepNext w:val="0"/>
        <w:keepLines w:val="0"/>
        <w:pageBreakBefore w:val="0"/>
        <w:widowControl w:val="0"/>
        <w:tabs>
          <w:tab w:val="left" w:pos="1274"/>
        </w:tabs>
        <w:kinsoku/>
        <w:wordWrap/>
        <w:overflowPunct/>
        <w:topLinePunct w:val="0"/>
        <w:autoSpaceDE w:val="0"/>
        <w:autoSpaceDN w:val="0"/>
        <w:bidi w:val="0"/>
        <w:adjustRightInd/>
        <w:snapToGrid/>
        <w:spacing w:before="0" w:line="240" w:lineRule="auto"/>
        <w:ind w:left="694" w:right="0" w:firstLine="0"/>
        <w:jc w:val="left"/>
        <w:textAlignment w:val="auto"/>
        <w:rPr>
          <w:rFonts w:ascii="Symbol" w:hAnsi="Symbol"/>
          <w:sz w:val="21"/>
        </w:rPr>
      </w:pPr>
      <w:r>
        <w:rPr>
          <w:rFonts w:ascii="Symbol" w:hAnsi="Symbol"/>
          <w:sz w:val="21"/>
        </w:rPr>
        <w:t></w:t>
      </w:r>
      <w:r>
        <w:rPr>
          <w:rFonts w:ascii="Times New Roman" w:hAnsi="Times New Roman"/>
          <w:sz w:val="21"/>
        </w:rPr>
        <w:tab/>
      </w:r>
      <w:r>
        <w:rPr>
          <w:rFonts w:ascii="Symbol" w:hAnsi="Symbol"/>
          <w:sz w:val="21"/>
        </w:rPr>
        <w:t></w:t>
      </w:r>
    </w:p>
    <w:p>
      <w:pPr>
        <w:keepNext w:val="0"/>
        <w:keepLines w:val="0"/>
        <w:pageBreakBefore w:val="0"/>
        <w:widowControl w:val="0"/>
        <w:tabs>
          <w:tab w:val="left" w:pos="1274"/>
        </w:tabs>
        <w:kinsoku/>
        <w:wordWrap/>
        <w:overflowPunct/>
        <w:topLinePunct w:val="0"/>
        <w:autoSpaceDE w:val="0"/>
        <w:autoSpaceDN w:val="0"/>
        <w:bidi w:val="0"/>
        <w:adjustRightInd/>
        <w:snapToGrid/>
        <w:spacing w:before="0" w:line="240" w:lineRule="auto"/>
        <w:ind w:left="391" w:right="0" w:firstLine="0"/>
        <w:jc w:val="left"/>
        <w:textAlignment w:val="auto"/>
        <w:rPr>
          <w:rFonts w:ascii="Symbol" w:hAnsi="Symbol"/>
          <w:sz w:val="21"/>
        </w:rPr>
      </w:pPr>
      <w:r>
        <mc:AlternateContent>
          <mc:Choice Requires="wps">
            <w:drawing>
              <wp:anchor distT="0" distB="0" distL="114300" distR="114300" simplePos="0" relativeHeight="251672576" behindDoc="1" locked="0" layoutInCell="1" allowOverlap="1">
                <wp:simplePos x="0" y="0"/>
                <wp:positionH relativeFrom="page">
                  <wp:posOffset>1520190</wp:posOffset>
                </wp:positionH>
                <wp:positionV relativeFrom="paragraph">
                  <wp:posOffset>-38100</wp:posOffset>
                </wp:positionV>
                <wp:extent cx="268605" cy="148590"/>
                <wp:effectExtent l="0" t="0" r="0" b="0"/>
                <wp:wrapNone/>
                <wp:docPr id="17" name="文本框 25"/>
                <wp:cNvGraphicFramePr/>
                <a:graphic xmlns:a="http://schemas.openxmlformats.org/drawingml/2006/main">
                  <a:graphicData uri="http://schemas.microsoft.com/office/word/2010/wordprocessingShape">
                    <wps:wsp>
                      <wps:cNvSpPr txBox="1"/>
                      <wps:spPr>
                        <a:xfrm>
                          <a:off x="0" y="0"/>
                          <a:ext cx="268605" cy="148590"/>
                        </a:xfrm>
                        <a:prstGeom prst="rect">
                          <a:avLst/>
                        </a:prstGeom>
                        <a:noFill/>
                        <a:ln>
                          <a:noFill/>
                        </a:ln>
                      </wps:spPr>
                      <wps:txbx>
                        <w:txbxContent>
                          <w:p>
                            <w:pPr>
                              <w:tabs>
                                <w:tab w:val="left" w:pos="316"/>
                              </w:tabs>
                              <w:spacing w:before="0" w:line="233" w:lineRule="exact"/>
                              <w:ind w:left="0" w:right="0" w:firstLine="0"/>
                              <w:jc w:val="left"/>
                              <w:rPr>
                                <w:rFonts w:ascii="Times New Roman"/>
                                <w:sz w:val="21"/>
                              </w:rPr>
                            </w:pPr>
                            <w:r>
                              <w:rPr>
                                <w:rFonts w:ascii="Times New Roman"/>
                                <w:sz w:val="21"/>
                              </w:rPr>
                              <w:t>3</w:t>
                            </w:r>
                            <w:r>
                              <w:rPr>
                                <w:rFonts w:ascii="Times New Roman"/>
                                <w:sz w:val="21"/>
                              </w:rPr>
                              <w:tab/>
                            </w:r>
                            <w:r>
                              <w:rPr>
                                <w:rFonts w:ascii="Times New Roman"/>
                                <w:spacing w:val="-20"/>
                                <w:sz w:val="21"/>
                              </w:rPr>
                              <w:t>9</w:t>
                            </w:r>
                          </w:p>
                        </w:txbxContent>
                      </wps:txbx>
                      <wps:bodyPr lIns="0" tIns="0" rIns="0" bIns="0" upright="1"/>
                    </wps:wsp>
                  </a:graphicData>
                </a:graphic>
              </wp:anchor>
            </w:drawing>
          </mc:Choice>
          <mc:Fallback>
            <w:pict>
              <v:shape id="文本框 25" o:spid="_x0000_s1026" o:spt="202" type="#_x0000_t202" style="position:absolute;left:0pt;margin-left:119.7pt;margin-top:-3pt;height:11.7pt;width:21.15pt;mso-position-horizontal-relative:page;z-index:-251643904;mso-width-relative:page;mso-height-relative:page;" filled="f" stroked="f" coordsize="21600,21600" o:gfxdata="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zrefZAAAACQEAAA8AAAAAAAAAAQAgAAAAIgAAAGRycy9kb3ducmV2LnhtbFBL&#10;AQIUABQAAAAIAIdO4kDChHkPvAEAAHMDAAAOAAAAAAAAAAEAIAAAACgBAABkcnMvZTJvRG9jLnht&#10;bFBLBQYAAAAABgAGAFkBAABWBQAAAAA=&#10;">
                <v:fill on="f" focussize="0,0"/>
                <v:stroke on="f"/>
                <v:imagedata o:title=""/>
                <o:lock v:ext="edit" aspectratio="f"/>
                <v:textbox inset="0mm,0mm,0mm,0mm">
                  <w:txbxContent>
                    <w:p>
                      <w:pPr>
                        <w:tabs>
                          <w:tab w:val="left" w:pos="316"/>
                        </w:tabs>
                        <w:spacing w:before="0" w:line="233" w:lineRule="exact"/>
                        <w:ind w:left="0" w:right="0" w:firstLine="0"/>
                        <w:jc w:val="left"/>
                        <w:rPr>
                          <w:rFonts w:ascii="Times New Roman"/>
                          <w:sz w:val="21"/>
                        </w:rPr>
                      </w:pPr>
                      <w:r>
                        <w:rPr>
                          <w:rFonts w:ascii="Times New Roman"/>
                          <w:sz w:val="21"/>
                        </w:rPr>
                        <w:t>3</w:t>
                      </w:r>
                      <w:r>
                        <w:rPr>
                          <w:rFonts w:ascii="Times New Roman"/>
                          <w:sz w:val="21"/>
                        </w:rPr>
                        <w:tab/>
                      </w:r>
                      <w:r>
                        <w:rPr>
                          <w:rFonts w:ascii="Times New Roman"/>
                          <w:spacing w:val="-20"/>
                          <w:sz w:val="21"/>
                        </w:rPr>
                        <w:t>9</w:t>
                      </w:r>
                    </w:p>
                  </w:txbxContent>
                </v:textbox>
              </v:shape>
            </w:pict>
          </mc:Fallback>
        </mc:AlternateContent>
      </w:r>
      <w:r>
        <w:rPr>
          <w:rFonts w:ascii="Times New Roman" w:hAnsi="Times New Roman"/>
          <w:position w:val="2"/>
          <w:sz w:val="21"/>
        </w:rPr>
        <w:t xml:space="preserve">9  </w:t>
      </w:r>
      <w:r>
        <w:rPr>
          <w:rFonts w:ascii="Times New Roman" w:hAnsi="Times New Roman"/>
          <w:spacing w:val="40"/>
          <w:position w:val="2"/>
          <w:sz w:val="21"/>
        </w:rPr>
        <w:t xml:space="preserve"> </w:t>
      </w:r>
      <w:r>
        <w:rPr>
          <w:rFonts w:ascii="Symbol" w:hAnsi="Symbol"/>
          <w:sz w:val="21"/>
        </w:rPr>
        <w:t></w:t>
      </w:r>
      <w:r>
        <w:rPr>
          <w:rFonts w:ascii="Times New Roman" w:hAnsi="Times New Roman"/>
          <w:sz w:val="21"/>
        </w:rPr>
        <w:tab/>
      </w:r>
      <w:r>
        <w:rPr>
          <w:rFonts w:ascii="Symbol" w:hAnsi="Symbol"/>
          <w:sz w:val="21"/>
        </w:rPr>
        <w:t></w:t>
      </w:r>
    </w:p>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rFonts w:ascii="Symbol" w:hAnsi="Symbol"/>
          <w:sz w:val="21"/>
        </w:rPr>
        <w:sectPr>
          <w:type w:val="continuous"/>
          <w:pgSz w:w="11910" w:h="16840"/>
          <w:pgMar w:top="1360" w:right="1560" w:bottom="1380" w:left="1580" w:header="720" w:footer="720" w:gutter="0"/>
          <w:cols w:space="720" w:num="1"/>
        </w:sectPr>
      </w:pPr>
    </w:p>
    <w:p>
      <w:pPr>
        <w:keepNext w:val="0"/>
        <w:keepLines w:val="0"/>
        <w:pageBreakBefore w:val="0"/>
        <w:widowControl w:val="0"/>
        <w:kinsoku/>
        <w:wordWrap/>
        <w:overflowPunct/>
        <w:topLinePunct w:val="0"/>
        <w:autoSpaceDE w:val="0"/>
        <w:autoSpaceDN w:val="0"/>
        <w:bidi w:val="0"/>
        <w:adjustRightInd/>
        <w:snapToGrid/>
        <w:spacing w:before="89" w:line="240" w:lineRule="auto"/>
        <w:ind w:left="257" w:right="0" w:firstLine="0"/>
        <w:jc w:val="left"/>
        <w:textAlignment w:val="auto"/>
        <w:rPr>
          <w:rFonts w:ascii="Times New Roman" w:hAnsi="Times New Roman"/>
          <w:sz w:val="21"/>
        </w:rPr>
      </w:pPr>
      <w:r>
        <mc:AlternateContent>
          <mc:Choice Requires="wps">
            <w:drawing>
              <wp:anchor distT="0" distB="0" distL="114300" distR="114300" simplePos="0" relativeHeight="251670528" behindDoc="1" locked="0" layoutInCell="1" allowOverlap="1">
                <wp:simplePos x="0" y="0"/>
                <wp:positionH relativeFrom="page">
                  <wp:posOffset>1260475</wp:posOffset>
                </wp:positionH>
                <wp:positionV relativeFrom="paragraph">
                  <wp:posOffset>220345</wp:posOffset>
                </wp:positionV>
                <wp:extent cx="78105" cy="0"/>
                <wp:effectExtent l="0" t="0" r="0" b="0"/>
                <wp:wrapNone/>
                <wp:docPr id="15" name="直线 26"/>
                <wp:cNvGraphicFramePr/>
                <a:graphic xmlns:a="http://schemas.openxmlformats.org/drawingml/2006/main">
                  <a:graphicData uri="http://schemas.microsoft.com/office/word/2010/wordprocessingShape">
                    <wps:wsp>
                      <wps:cNvSpPr/>
                      <wps:spPr>
                        <a:xfrm>
                          <a:off x="0" y="0"/>
                          <a:ext cx="78105" cy="0"/>
                        </a:xfrm>
                        <a:prstGeom prst="line">
                          <a:avLst/>
                        </a:prstGeom>
                        <a:ln w="6481" cap="flat" cmpd="sng">
                          <a:solidFill>
                            <a:srgbClr val="000000"/>
                          </a:solidFill>
                          <a:prstDash val="solid"/>
                          <a:headEnd type="none" w="med" len="med"/>
                          <a:tailEnd type="none" w="med" len="med"/>
                        </a:ln>
                      </wps:spPr>
                      <wps:bodyPr upright="1"/>
                    </wps:wsp>
                  </a:graphicData>
                </a:graphic>
              </wp:anchor>
            </w:drawing>
          </mc:Choice>
          <mc:Fallback>
            <w:pict>
              <v:line id="直线 26" o:spid="_x0000_s1026" o:spt="20" style="position:absolute;left:0pt;margin-left:99.25pt;margin-top:17.35pt;height:0pt;width:6.15pt;mso-position-horizontal-relative:page;z-index:-251645952;mso-width-relative:page;mso-height-relative:page;" filled="f" stroked="t" coordsize="21600,21600" o:gfxdata="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S4mGfTAAAACQEA&#10;AA8AAAAAAAAAAQAgAAAAIgAAAGRycy9kb3ducmV2LnhtbFBLAQIUABQAAAAIAIdO4kCtdGdW5gEA&#10;ANsDAAAOAAAAAAAAAAEAIAAAACIBAABkcnMvZTJvRG9jLnhtbFBLBQYAAAAABgAGAFkBAAB6BQAA&#10;AAA=&#10;">
                <v:fill on="f" focussize="0,0"/>
                <v:stroke weight="0.510314960629921pt" color="#000000" joinstyle="round"/>
                <v:imagedata o:title=""/>
                <o:lock v:ext="edit" aspectratio="f"/>
              </v:line>
            </w:pict>
          </mc:Fallback>
        </mc:AlternateContent>
      </w:r>
      <w:r>
        <mc:AlternateContent>
          <mc:Choice Requires="wps">
            <w:drawing>
              <wp:anchor distT="0" distB="0" distL="114300" distR="114300" simplePos="0" relativeHeight="251671552" behindDoc="1" locked="0" layoutInCell="1" allowOverlap="1">
                <wp:simplePos x="0" y="0"/>
                <wp:positionH relativeFrom="page">
                  <wp:posOffset>1464945</wp:posOffset>
                </wp:positionH>
                <wp:positionV relativeFrom="paragraph">
                  <wp:posOffset>220345</wp:posOffset>
                </wp:positionV>
                <wp:extent cx="74295" cy="0"/>
                <wp:effectExtent l="0" t="0" r="0" b="0"/>
                <wp:wrapNone/>
                <wp:docPr id="16" name="直线 27"/>
                <wp:cNvGraphicFramePr/>
                <a:graphic xmlns:a="http://schemas.openxmlformats.org/drawingml/2006/main">
                  <a:graphicData uri="http://schemas.microsoft.com/office/word/2010/wordprocessingShape">
                    <wps:wsp>
                      <wps:cNvSpPr/>
                      <wps:spPr>
                        <a:xfrm>
                          <a:off x="0" y="0"/>
                          <a:ext cx="74295" cy="0"/>
                        </a:xfrm>
                        <a:prstGeom prst="line">
                          <a:avLst/>
                        </a:prstGeom>
                        <a:ln w="6481" cap="flat" cmpd="sng">
                          <a:solidFill>
                            <a:srgbClr val="000000"/>
                          </a:solidFill>
                          <a:prstDash val="solid"/>
                          <a:headEnd type="none" w="med" len="med"/>
                          <a:tailEnd type="none" w="med" len="med"/>
                        </a:ln>
                      </wps:spPr>
                      <wps:bodyPr upright="1"/>
                    </wps:wsp>
                  </a:graphicData>
                </a:graphic>
              </wp:anchor>
            </w:drawing>
          </mc:Choice>
          <mc:Fallback>
            <w:pict>
              <v:line id="直线 27" o:spid="_x0000_s1026" o:spt="20" style="position:absolute;left:0pt;margin-left:115.35pt;margin-top:17.35pt;height:0pt;width:5.85pt;mso-position-horizontal-relative:page;z-index:-251644928;mso-width-relative:page;mso-height-relative:page;" filled="f" stroked="t" coordsize="21600,21600" o:gfxdata="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hJ9Zt9MAAAAJ&#10;AQAADwAAAAAAAAABACAAAAAiAAAAZHJzL2Rvd25yZXYueG1sUEsBAhQAFAAAAAgAh07iQNmGuTXo&#10;AQAA2wMAAA4AAAAAAAAAAQAgAAAAIgEAAGRycy9lMm9Eb2MueG1sUEsFBgAAAAAGAAYAWQEAAHwF&#10;AAAAAA==&#10;">
                <v:fill on="f" focussize="0,0"/>
                <v:stroke weight="0.510314960629921pt" color="#000000" joinstyle="round"/>
                <v:imagedata o:title=""/>
                <o:lock v:ext="edit" aspectratio="f"/>
              </v:line>
            </w:pict>
          </mc:Fallback>
        </mc:AlternateContent>
      </w:r>
      <w:r>
        <w:rPr>
          <w:rFonts w:ascii="Times New Roman" w:hAnsi="Times New Roman"/>
          <w:position w:val="-12"/>
          <w:sz w:val="21"/>
        </w:rPr>
        <w:t xml:space="preserve">= </w:t>
      </w:r>
      <w:r>
        <w:rPr>
          <w:rFonts w:ascii="Times New Roman" w:hAnsi="Times New Roman"/>
          <w:sz w:val="21"/>
        </w:rPr>
        <w:t xml:space="preserve">4 </w:t>
      </w:r>
      <w:r>
        <w:rPr>
          <w:rFonts w:ascii="Symbol" w:hAnsi="Symbol"/>
          <w:position w:val="-12"/>
          <w:sz w:val="21"/>
        </w:rPr>
        <w:t></w:t>
      </w:r>
      <w:r>
        <w:rPr>
          <w:rFonts w:ascii="Times New Roman" w:hAnsi="Times New Roman"/>
          <w:spacing w:val="-22"/>
          <w:position w:val="-12"/>
          <w:sz w:val="21"/>
        </w:rPr>
        <w:t xml:space="preserve"> </w:t>
      </w:r>
      <w:r>
        <w:rPr>
          <w:rFonts w:ascii="Times New Roman" w:hAnsi="Times New Roman"/>
          <w:sz w:val="21"/>
        </w:rPr>
        <w:t>1</w:t>
      </w:r>
    </w:p>
    <w:p>
      <w:pPr>
        <w:keepNext w:val="0"/>
        <w:keepLines w:val="0"/>
        <w:pageBreakBefore w:val="0"/>
        <w:widowControl w:val="0"/>
        <w:tabs>
          <w:tab w:val="left" w:pos="735"/>
        </w:tabs>
        <w:kinsoku/>
        <w:wordWrap/>
        <w:overflowPunct/>
        <w:topLinePunct w:val="0"/>
        <w:autoSpaceDE w:val="0"/>
        <w:autoSpaceDN w:val="0"/>
        <w:bidi w:val="0"/>
        <w:adjustRightInd/>
        <w:snapToGrid/>
        <w:spacing w:before="0" w:line="240" w:lineRule="auto"/>
        <w:ind w:left="415" w:right="0" w:firstLine="0"/>
        <w:jc w:val="left"/>
        <w:textAlignment w:val="auto"/>
        <w:rPr>
          <w:rFonts w:ascii="Times New Roman"/>
          <w:sz w:val="21"/>
        </w:rPr>
      </w:pPr>
      <w:r>
        <w:rPr>
          <w:rFonts w:ascii="Times New Roman"/>
          <w:sz w:val="21"/>
        </w:rPr>
        <w:t>9</w:t>
      </w:r>
      <w:r>
        <w:rPr>
          <w:rFonts w:ascii="Times New Roman"/>
          <w:sz w:val="21"/>
        </w:rPr>
        <w:tab/>
      </w:r>
      <w:r>
        <w:rPr>
          <w:rFonts w:ascii="Times New Roman"/>
          <w:sz w:val="21"/>
        </w:rPr>
        <w:t>9</w:t>
      </w:r>
    </w:p>
    <w:p>
      <w:pPr>
        <w:pStyle w:val="3"/>
        <w:keepNext w:val="0"/>
        <w:keepLines w:val="0"/>
        <w:pageBreakBefore w:val="0"/>
        <w:widowControl w:val="0"/>
        <w:kinsoku/>
        <w:wordWrap/>
        <w:overflowPunct/>
        <w:topLinePunct w:val="0"/>
        <w:autoSpaceDE w:val="0"/>
        <w:autoSpaceDN w:val="0"/>
        <w:bidi w:val="0"/>
        <w:adjustRightInd/>
        <w:snapToGrid/>
        <w:spacing w:before="161" w:line="240" w:lineRule="auto"/>
        <w:ind w:left="257"/>
        <w:textAlignment w:val="auto"/>
        <w:rPr>
          <w:rFonts w:ascii="Times New Roman" w:eastAsia="Times New Roman"/>
        </w:rPr>
      </w:pPr>
      <w:r>
        <w:br w:type="column"/>
      </w:r>
      <w:r>
        <w:rPr>
          <w:rFonts w:ascii="Times New Roman" w:eastAsia="Times New Roman"/>
        </w:rPr>
        <w:t xml:space="preserve">(2 </w:t>
      </w:r>
      <w:r>
        <w:t>分</w:t>
      </w:r>
      <w:r>
        <w:rPr>
          <w:rFonts w:ascii="Times New Roman" w:eastAsia="Times New Roman"/>
        </w:rPr>
        <w:t>)</w:t>
      </w:r>
    </w:p>
    <w:p>
      <w:pPr>
        <w:keepNext w:val="0"/>
        <w:keepLines w:val="0"/>
        <w:pageBreakBefore w:val="0"/>
        <w:widowControl w:val="0"/>
        <w:kinsoku/>
        <w:wordWrap/>
        <w:overflowPunct/>
        <w:topLinePunct w:val="0"/>
        <w:autoSpaceDE w:val="0"/>
        <w:autoSpaceDN w:val="0"/>
        <w:bidi w:val="0"/>
        <w:adjustRightInd/>
        <w:snapToGrid/>
        <w:spacing w:after="0" w:line="240" w:lineRule="auto"/>
        <w:textAlignment w:val="auto"/>
        <w:rPr>
          <w:rFonts w:ascii="Times New Roman" w:eastAsia="Times New Roman"/>
        </w:rPr>
        <w:sectPr>
          <w:type w:val="continuous"/>
          <w:pgSz w:w="11910" w:h="16840"/>
          <w:pgMar w:top="1360" w:right="1560" w:bottom="1380" w:left="1580" w:header="720" w:footer="720" w:gutter="0"/>
          <w:cols w:equalWidth="0" w:num="2">
            <w:col w:w="881" w:space="1602"/>
            <w:col w:w="6287"/>
          </w:cols>
        </w:sectPr>
      </w:pPr>
    </w:p>
    <w:p>
      <w:pPr>
        <w:pStyle w:val="3"/>
        <w:tabs>
          <w:tab w:val="left" w:pos="2740"/>
        </w:tabs>
        <w:spacing w:before="43"/>
        <w:ind w:left="220"/>
        <w:rPr>
          <w:rFonts w:ascii="Times New Roman" w:eastAsia="Times New Roman"/>
        </w:rPr>
      </w:pPr>
      <w:r>
        <w:rPr>
          <w:rFonts w:ascii="Times New Roman" w:eastAsia="Times New Roman"/>
        </w:rPr>
        <w:t>=4</w:t>
      </w:r>
      <w:r>
        <w:rPr>
          <w:rFonts w:ascii="Times New Roman" w:eastAsia="Times New Roman"/>
        </w:rPr>
        <w:tab/>
      </w:r>
      <w:r>
        <w:rPr>
          <w:rFonts w:ascii="Times New Roman" w:eastAsia="Times New Roman"/>
        </w:rPr>
        <w:t>(3</w:t>
      </w:r>
      <w:r>
        <w:rPr>
          <w:rFonts w:ascii="Times New Roman" w:eastAsia="Times New Roman"/>
          <w:spacing w:val="-1"/>
        </w:rPr>
        <w:t xml:space="preserve"> </w:t>
      </w:r>
      <w:r>
        <w:t>分</w:t>
      </w:r>
      <w:r>
        <w:rPr>
          <w:rFonts w:ascii="Times New Roman" w:eastAsia="Times New Roman"/>
        </w:rPr>
        <w:t>)</w:t>
      </w:r>
    </w:p>
    <w:p>
      <w:pPr>
        <w:pStyle w:val="3"/>
        <w:spacing w:before="5"/>
        <w:rPr>
          <w:rFonts w:ascii="Times New Roman"/>
          <w:sz w:val="27"/>
        </w:rPr>
      </w:pPr>
    </w:p>
    <w:p>
      <w:pPr>
        <w:pStyle w:val="3"/>
        <w:spacing w:before="1"/>
        <w:ind w:left="220"/>
      </w:pPr>
      <w:r>
        <w:t xml:space="preserve">四、解答题：本大题共 </w:t>
      </w:r>
      <w:r>
        <w:rPr>
          <w:rFonts w:ascii="Times New Roman" w:eastAsia="Times New Roman"/>
        </w:rPr>
        <w:t xml:space="preserve">7 </w:t>
      </w:r>
      <w:r>
        <w:t xml:space="preserve">题，共 </w:t>
      </w:r>
      <w:r>
        <w:rPr>
          <w:rFonts w:ascii="Times New Roman" w:eastAsia="Times New Roman"/>
        </w:rPr>
        <w:t xml:space="preserve">34 </w:t>
      </w:r>
      <w:r>
        <w:t>分，要有解答过程（答话没写或写错每题扣</w:t>
      </w:r>
    </w:p>
    <w:p>
      <w:pPr>
        <w:pStyle w:val="3"/>
        <w:spacing w:before="4" w:line="242" w:lineRule="auto"/>
        <w:ind w:left="220" w:right="234"/>
      </w:pPr>
      <w:r>
        <w:rPr>
          <w:rFonts w:ascii="Times New Roman" w:eastAsia="Times New Roman"/>
        </w:rPr>
        <w:t xml:space="preserve">0.5 </w:t>
      </w:r>
      <w:r>
        <w:rPr>
          <w:spacing w:val="-12"/>
        </w:rPr>
        <w:t xml:space="preserve">分；单位没写或写错每题扣 </w:t>
      </w:r>
      <w:r>
        <w:rPr>
          <w:rFonts w:ascii="Times New Roman" w:eastAsia="Times New Roman"/>
        </w:rPr>
        <w:t xml:space="preserve">0.5 </w:t>
      </w:r>
      <w:r>
        <w:rPr>
          <w:spacing w:val="-13"/>
        </w:rPr>
        <w:t xml:space="preserve">分，单位没加括号的不扣分；若有不同解法， </w:t>
      </w:r>
      <w:r>
        <w:rPr>
          <w:spacing w:val="-9"/>
        </w:rPr>
        <w:t>只要正确合理，步骤清楚即可。</w:t>
      </w:r>
      <w:r>
        <w:t>）</w:t>
      </w:r>
    </w:p>
    <w:p>
      <w:pPr>
        <w:pStyle w:val="3"/>
        <w:spacing w:before="3"/>
        <w:ind w:left="220"/>
      </w:pPr>
      <w:r>
        <w:rPr>
          <w:rFonts w:ascii="Times New Roman" w:eastAsia="Times New Roman"/>
        </w:rPr>
        <w:t>24</w:t>
      </w:r>
      <w:r>
        <w:rPr>
          <w:spacing w:val="-11"/>
        </w:rPr>
        <w:t xml:space="preserve">、本题满分 </w:t>
      </w:r>
      <w:r>
        <w:rPr>
          <w:rFonts w:ascii="Times New Roman" w:eastAsia="Times New Roman"/>
        </w:rPr>
        <w:t xml:space="preserve">5 </w:t>
      </w:r>
      <w:r>
        <w:rPr>
          <w:spacing w:val="-60"/>
        </w:rPr>
        <w:t>分。</w:t>
      </w:r>
      <w:r>
        <w:t>（</w:t>
      </w:r>
      <w:r>
        <w:rPr>
          <w:spacing w:val="-12"/>
        </w:rPr>
        <w:t xml:space="preserve">单位换算 </w:t>
      </w:r>
      <w:r>
        <w:rPr>
          <w:rFonts w:ascii="Times New Roman" w:eastAsia="Times New Roman"/>
        </w:rPr>
        <w:t xml:space="preserve">1 </w:t>
      </w:r>
      <w:r>
        <w:rPr>
          <w:spacing w:val="-12"/>
        </w:rPr>
        <w:t xml:space="preserve">分，列式 </w:t>
      </w:r>
      <w:r>
        <w:rPr>
          <w:rFonts w:ascii="Times New Roman" w:eastAsia="Times New Roman"/>
        </w:rPr>
        <w:t xml:space="preserve">2 </w:t>
      </w:r>
      <w:r>
        <w:rPr>
          <w:spacing w:val="-12"/>
        </w:rPr>
        <w:t xml:space="preserve">分，计算 </w:t>
      </w:r>
      <w:r>
        <w:rPr>
          <w:rFonts w:ascii="Times New Roman" w:eastAsia="Times New Roman"/>
        </w:rPr>
        <w:t xml:space="preserve">2 </w:t>
      </w:r>
      <w:r>
        <w:rPr>
          <w:spacing w:val="-60"/>
        </w:rPr>
        <w:t>分。</w:t>
      </w:r>
      <w:r>
        <w:rPr>
          <w:spacing w:val="-120"/>
        </w:rPr>
        <w:t>）</w:t>
      </w:r>
    </w:p>
    <w:p>
      <w:pPr>
        <w:pStyle w:val="3"/>
        <w:spacing w:before="9"/>
      </w:pPr>
    </w:p>
    <w:p>
      <w:pPr>
        <w:pStyle w:val="3"/>
        <w:ind w:left="640"/>
        <w:rPr>
          <w:rFonts w:ascii="Times New Roman" w:hAnsi="Times New Roman" w:eastAsia="Times New Roman"/>
        </w:rPr>
      </w:pPr>
      <w:r>
        <w:rPr>
          <w:rFonts w:ascii="Times New Roman" w:hAnsi="Times New Roman" w:eastAsia="Times New Roman"/>
        </w:rPr>
        <w:t xml:space="preserve">3 </w:t>
      </w:r>
      <w:r>
        <w:t>万</w:t>
      </w:r>
      <w:r>
        <w:rPr>
          <w:rFonts w:ascii="Times New Roman" w:hAnsi="Times New Roman" w:eastAsia="Times New Roman"/>
        </w:rPr>
        <w:t>=30000,1500</w:t>
      </w:r>
      <w:r>
        <w:t>÷</w:t>
      </w:r>
      <w:r>
        <w:rPr>
          <w:rFonts w:ascii="Times New Roman" w:hAnsi="Times New Roman" w:eastAsia="Times New Roman"/>
        </w:rPr>
        <w:t>30000=5%</w:t>
      </w:r>
    </w:p>
    <w:p>
      <w:pPr>
        <w:pStyle w:val="3"/>
        <w:spacing w:before="6"/>
        <w:rPr>
          <w:rFonts w:ascii="Times New Roman"/>
          <w:sz w:val="27"/>
        </w:rPr>
      </w:pPr>
    </w:p>
    <w:p>
      <w:pPr>
        <w:pStyle w:val="3"/>
        <w:ind w:left="220"/>
      </w:pPr>
      <w:r>
        <w:rPr>
          <w:rFonts w:ascii="Times New Roman" w:eastAsia="Times New Roman"/>
        </w:rPr>
        <w:t>25</w:t>
      </w:r>
      <w:r>
        <w:rPr>
          <w:spacing w:val="-11"/>
        </w:rPr>
        <w:t xml:space="preserve">、本题满分 </w:t>
      </w:r>
      <w:r>
        <w:rPr>
          <w:rFonts w:ascii="Times New Roman" w:eastAsia="Times New Roman"/>
        </w:rPr>
        <w:t xml:space="preserve">5 </w:t>
      </w:r>
      <w:r>
        <w:rPr>
          <w:spacing w:val="-60"/>
        </w:rPr>
        <w:t>分。</w:t>
      </w:r>
      <w:r>
        <w:t>（</w:t>
      </w:r>
      <w:r>
        <w:rPr>
          <w:spacing w:val="-20"/>
        </w:rPr>
        <w:t xml:space="preserve">列式 </w:t>
      </w:r>
      <w:r>
        <w:rPr>
          <w:rFonts w:ascii="Times New Roman" w:eastAsia="Times New Roman"/>
        </w:rPr>
        <w:t xml:space="preserve">3 </w:t>
      </w:r>
      <w:r>
        <w:rPr>
          <w:spacing w:val="-12"/>
        </w:rPr>
        <w:t xml:space="preserve">分，计算 </w:t>
      </w:r>
      <w:r>
        <w:rPr>
          <w:rFonts w:ascii="Times New Roman" w:eastAsia="Times New Roman"/>
        </w:rPr>
        <w:t xml:space="preserve">2 </w:t>
      </w:r>
      <w:r>
        <w:rPr>
          <w:spacing w:val="-60"/>
        </w:rPr>
        <w:t>分。</w:t>
      </w:r>
      <w:r>
        <w:rPr>
          <w:spacing w:val="-120"/>
        </w:rPr>
        <w:t>）</w:t>
      </w:r>
    </w:p>
    <w:p>
      <w:pPr>
        <w:spacing w:after="0"/>
        <w:sectPr>
          <w:type w:val="continuous"/>
          <w:pgSz w:w="11910" w:h="16840"/>
          <w:pgMar w:top="1360" w:right="1560" w:bottom="1380" w:left="1580" w:header="720" w:footer="720" w:gutter="0"/>
          <w:cols w:space="720" w:num="1"/>
        </w:sectPr>
      </w:pPr>
    </w:p>
    <w:p>
      <w:pPr>
        <w:keepNext w:val="0"/>
        <w:keepLines w:val="0"/>
        <w:pageBreakBefore w:val="0"/>
        <w:widowControl w:val="0"/>
        <w:kinsoku/>
        <w:wordWrap/>
        <w:overflowPunct/>
        <w:topLinePunct w:val="0"/>
        <w:autoSpaceDE w:val="0"/>
        <w:autoSpaceDN w:val="0"/>
        <w:bidi w:val="0"/>
        <w:adjustRightInd/>
        <w:snapToGrid/>
        <w:spacing w:before="35" w:line="240" w:lineRule="auto"/>
        <w:ind w:left="655" w:right="0" w:firstLine="0"/>
        <w:jc w:val="left"/>
        <w:textAlignment w:val="auto"/>
        <w:rPr>
          <w:rFonts w:ascii="Times New Roman" w:hAnsi="Times New Roman"/>
          <w:sz w:val="21"/>
        </w:rPr>
      </w:pPr>
      <w:r>
        <w:rPr>
          <w:rFonts w:ascii="Times New Roman" w:hAnsi="Times New Roman"/>
          <w:sz w:val="21"/>
        </w:rPr>
        <w:t xml:space="preserve">1800 </w:t>
      </w:r>
      <w:r>
        <w:rPr>
          <w:rFonts w:ascii="Symbol" w:hAnsi="Symbol"/>
          <w:sz w:val="21"/>
        </w:rPr>
        <w:t></w:t>
      </w:r>
      <w:r>
        <w:rPr>
          <w:rFonts w:ascii="Symbol" w:hAnsi="Symbol"/>
          <w:position w:val="12"/>
          <w:sz w:val="21"/>
        </w:rPr>
        <w:t></w:t>
      </w:r>
      <w:r>
        <w:rPr>
          <w:rFonts w:ascii="Times New Roman" w:hAnsi="Times New Roman"/>
          <w:sz w:val="21"/>
        </w:rPr>
        <w:t>1</w:t>
      </w:r>
      <w:r>
        <w:rPr>
          <w:rFonts w:ascii="Symbol" w:hAnsi="Symbol"/>
          <w:sz w:val="21"/>
        </w:rPr>
        <w:t></w:t>
      </w:r>
      <w:r>
        <w:rPr>
          <w:rFonts w:ascii="Times New Roman" w:hAnsi="Times New Roman"/>
          <w:sz w:val="21"/>
        </w:rPr>
        <w:t xml:space="preserve"> </w:t>
      </w:r>
      <w:r>
        <w:rPr>
          <w:rFonts w:ascii="Times New Roman" w:hAnsi="Times New Roman"/>
          <w:position w:val="13"/>
          <w:sz w:val="21"/>
        </w:rPr>
        <w:t xml:space="preserve">1 </w:t>
      </w:r>
      <w:r>
        <w:rPr>
          <w:rFonts w:ascii="Symbol" w:hAnsi="Symbol"/>
          <w:position w:val="12"/>
          <w:sz w:val="21"/>
        </w:rPr>
        <w:t></w:t>
      </w:r>
      <w:r>
        <w:rPr>
          <w:rFonts w:ascii="Times New Roman" w:hAnsi="Times New Roman"/>
          <w:sz w:val="21"/>
        </w:rPr>
        <w:t>=2250</w:t>
      </w:r>
    </w:p>
    <w:p>
      <w:pPr>
        <w:pStyle w:val="3"/>
        <w:keepNext w:val="0"/>
        <w:keepLines w:val="0"/>
        <w:pageBreakBefore w:val="0"/>
        <w:widowControl w:val="0"/>
        <w:kinsoku/>
        <w:wordWrap/>
        <w:overflowPunct/>
        <w:topLinePunct w:val="0"/>
        <w:autoSpaceDE w:val="0"/>
        <w:autoSpaceDN w:val="0"/>
        <w:bidi w:val="0"/>
        <w:adjustRightInd/>
        <w:snapToGrid/>
        <w:spacing w:before="7" w:line="240" w:lineRule="auto"/>
        <w:textAlignment w:val="auto"/>
        <w:rPr>
          <w:rFonts w:ascii="Times New Roman"/>
          <w:sz w:val="8"/>
        </w:rPr>
      </w:pPr>
    </w:p>
    <w:p>
      <w:pPr>
        <w:pStyle w:val="3"/>
        <w:keepNext w:val="0"/>
        <w:keepLines w:val="0"/>
        <w:pageBreakBefore w:val="0"/>
        <w:widowControl w:val="0"/>
        <w:kinsoku/>
        <w:wordWrap/>
        <w:overflowPunct/>
        <w:topLinePunct w:val="0"/>
        <w:autoSpaceDE w:val="0"/>
        <w:autoSpaceDN w:val="0"/>
        <w:bidi w:val="0"/>
        <w:adjustRightInd/>
        <w:snapToGrid/>
        <w:spacing w:line="240" w:lineRule="auto"/>
        <w:ind w:left="1604"/>
        <w:textAlignment w:val="auto"/>
        <w:rPr>
          <w:rFonts w:ascii="Times New Roman"/>
          <w:sz w:val="2"/>
        </w:rPr>
      </w:pPr>
      <w:r>
        <w:rPr>
          <w:rFonts w:ascii="Times New Roman"/>
          <w:sz w:val="2"/>
        </w:rPr>
        <mc:AlternateContent>
          <mc:Choice Requires="wpg">
            <w:drawing>
              <wp:inline distT="0" distB="0" distL="114300" distR="114300">
                <wp:extent cx="79375" cy="6350"/>
                <wp:effectExtent l="0" t="0" r="0" b="0"/>
                <wp:docPr id="19" name="组合 28"/>
                <wp:cNvGraphicFramePr/>
                <a:graphic xmlns:a="http://schemas.openxmlformats.org/drawingml/2006/main">
                  <a:graphicData uri="http://schemas.microsoft.com/office/word/2010/wordprocessingGroup">
                    <wpg:wgp>
                      <wpg:cNvGrpSpPr/>
                      <wpg:grpSpPr>
                        <a:xfrm>
                          <a:off x="0" y="0"/>
                          <a:ext cx="79375" cy="6350"/>
                          <a:chOff x="0" y="0"/>
                          <a:chExt cx="125" cy="10"/>
                        </a:xfrm>
                      </wpg:grpSpPr>
                      <wps:wsp>
                        <wps:cNvPr id="18" name="直线 29"/>
                        <wps:cNvSpPr/>
                        <wps:spPr>
                          <a:xfrm>
                            <a:off x="0" y="5"/>
                            <a:ext cx="124" cy="0"/>
                          </a:xfrm>
                          <a:prstGeom prst="line">
                            <a:avLst/>
                          </a:prstGeom>
                          <a:ln w="6168" cap="flat" cmpd="sng">
                            <a:solidFill>
                              <a:srgbClr val="000000"/>
                            </a:solidFill>
                            <a:prstDash val="solid"/>
                            <a:headEnd type="none" w="med" len="med"/>
                            <a:tailEnd type="none" w="med" len="med"/>
                          </a:ln>
                        </wps:spPr>
                        <wps:bodyPr upright="1"/>
                      </wps:wsp>
                    </wpg:wgp>
                  </a:graphicData>
                </a:graphic>
              </wp:inline>
            </w:drawing>
          </mc:Choice>
          <mc:Fallback>
            <w:pict>
              <v:group id="组合 28" o:spid="_x0000_s1026" o:spt="203" style="height:0.5pt;width:6.25pt;" coordsize="125,10" o:gfxdata="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DF5J9IAAAACAQAADwAAAAAAAAABACAA&#10;AAAiAAAAZHJzL2Rvd25yZXYueG1sUEsBAhQAFAAAAAgAh07iQPQmo9pMAgAA/gQAAA4AAAAAAAAA&#10;AQAgAAAAIQEAAGRycy9lMm9Eb2MueG1sUEsFBgAAAAAGAAYAWQEAAN8FAAAAAA==&#10;">
                <o:lock v:ext="edit" aspectratio="f"/>
                <v:line id="直线 29" o:spid="_x0000_s1026" o:spt="20" style="position:absolute;left:0;top:5;height:0;width:124;" filled="f" stroked="t" coordsize="21600,21600" o:gfxdata="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21Kcy/&#10;AAAA2wAAAA8AAAAAAAAAAQAgAAAAIgAAAGRycy9kb3ducmV2LnhtbFBLAQIUABQAAAAIAIdO4kAz&#10;LwWeOwAAADkAAAAQAAAAAAAAAAEAIAAAAA4BAABkcnMvc2hhcGV4bWwueG1sUEsFBgAAAAAGAAYA&#10;WwEAALgDAAAAAA==&#10;">
                  <v:fill on="f" focussize="0,0"/>
                  <v:stroke weight="0.485669291338583pt" color="#000000" joinstyle="round"/>
                  <v:imagedata o:title=""/>
                  <o:lock v:ext="edit" aspectratio="f"/>
                </v:line>
                <w10:wrap type="none"/>
                <w10:anchorlock/>
              </v:group>
            </w:pict>
          </mc:Fallback>
        </mc:AlternateContent>
      </w:r>
    </w:p>
    <w:p>
      <w:pPr>
        <w:keepNext w:val="0"/>
        <w:keepLines w:val="0"/>
        <w:pageBreakBefore w:val="0"/>
        <w:widowControl w:val="0"/>
        <w:kinsoku/>
        <w:wordWrap/>
        <w:overflowPunct/>
        <w:topLinePunct w:val="0"/>
        <w:autoSpaceDE w:val="0"/>
        <w:autoSpaceDN w:val="0"/>
        <w:bidi w:val="0"/>
        <w:adjustRightInd/>
        <w:snapToGrid/>
        <w:spacing w:before="127" w:line="240" w:lineRule="auto"/>
        <w:ind w:left="127" w:right="0" w:firstLine="0"/>
        <w:jc w:val="left"/>
        <w:textAlignment w:val="auto"/>
        <w:rPr>
          <w:sz w:val="24"/>
        </w:rPr>
      </w:pPr>
      <w:r>
        <w:br w:type="column"/>
      </w:r>
      <w:r>
        <w:rPr>
          <w:sz w:val="24"/>
        </w:rPr>
        <w:t>（台）</w:t>
      </w:r>
    </w:p>
    <w:p>
      <w:pPr>
        <w:keepNext w:val="0"/>
        <w:keepLines w:val="0"/>
        <w:pageBreakBefore w:val="0"/>
        <w:widowControl w:val="0"/>
        <w:kinsoku/>
        <w:wordWrap/>
        <w:overflowPunct/>
        <w:topLinePunct w:val="0"/>
        <w:autoSpaceDE w:val="0"/>
        <w:autoSpaceDN w:val="0"/>
        <w:bidi w:val="0"/>
        <w:adjustRightInd/>
        <w:snapToGrid/>
        <w:spacing w:after="0" w:line="240" w:lineRule="auto"/>
        <w:jc w:val="left"/>
        <w:textAlignment w:val="auto"/>
        <w:rPr>
          <w:sz w:val="24"/>
        </w:rPr>
        <w:sectPr>
          <w:type w:val="continuous"/>
          <w:pgSz w:w="11910" w:h="16840"/>
          <w:pgMar w:top="1360" w:right="1560" w:bottom="1380" w:left="1580" w:header="720" w:footer="720" w:gutter="0"/>
          <w:cols w:equalWidth="0" w:num="2">
            <w:col w:w="2415" w:space="40"/>
            <w:col w:w="6315"/>
          </w:cols>
        </w:sectPr>
      </w:pPr>
    </w:p>
    <w:p>
      <w:pPr>
        <w:keepNext w:val="0"/>
        <w:keepLines w:val="0"/>
        <w:pageBreakBefore w:val="0"/>
        <w:widowControl w:val="0"/>
        <w:tabs>
          <w:tab w:val="left" w:pos="1622"/>
        </w:tabs>
        <w:kinsoku/>
        <w:wordWrap/>
        <w:overflowPunct/>
        <w:topLinePunct w:val="0"/>
        <w:autoSpaceDE w:val="0"/>
        <w:autoSpaceDN w:val="0"/>
        <w:bidi w:val="0"/>
        <w:adjustRightInd/>
        <w:snapToGrid/>
        <w:spacing w:before="0" w:line="240" w:lineRule="auto"/>
        <w:ind w:left="1238" w:right="0" w:firstLine="0"/>
        <w:jc w:val="left"/>
        <w:textAlignment w:val="auto"/>
        <w:rPr>
          <w:rFonts w:ascii="Symbol" w:hAnsi="Symbol"/>
          <w:sz w:val="21"/>
        </w:rPr>
      </w:pPr>
      <w:r>
        <w:rPr>
          <w:rFonts w:ascii="Symbol" w:hAnsi="Symbol"/>
          <w:sz w:val="21"/>
        </w:rPr>
        <w:t></w:t>
      </w:r>
      <w:r>
        <w:rPr>
          <w:rFonts w:ascii="Times New Roman" w:hAnsi="Times New Roman"/>
          <w:sz w:val="21"/>
        </w:rPr>
        <w:tab/>
      </w:r>
      <w:r>
        <w:rPr>
          <w:rFonts w:ascii="Times New Roman" w:hAnsi="Times New Roman"/>
          <w:position w:val="-10"/>
          <w:sz w:val="21"/>
        </w:rPr>
        <w:t>4</w:t>
      </w:r>
      <w:r>
        <w:rPr>
          <w:rFonts w:ascii="Times New Roman" w:hAnsi="Times New Roman"/>
          <w:spacing w:val="-15"/>
          <w:position w:val="-10"/>
          <w:sz w:val="21"/>
        </w:rPr>
        <w:t xml:space="preserve"> </w:t>
      </w:r>
      <w:r>
        <w:rPr>
          <w:rFonts w:ascii="Symbol" w:hAnsi="Symbol"/>
          <w:sz w:val="21"/>
        </w:rPr>
        <w:t></w:t>
      </w:r>
    </w:p>
    <w:p>
      <w:pPr>
        <w:keepNext w:val="0"/>
        <w:keepLines w:val="0"/>
        <w:pageBreakBefore w:val="0"/>
        <w:widowControl w:val="0"/>
        <w:tabs>
          <w:tab w:val="left" w:pos="1763"/>
        </w:tabs>
        <w:kinsoku/>
        <w:wordWrap/>
        <w:overflowPunct/>
        <w:topLinePunct w:val="0"/>
        <w:autoSpaceDE w:val="0"/>
        <w:autoSpaceDN w:val="0"/>
        <w:bidi w:val="0"/>
        <w:adjustRightInd/>
        <w:snapToGrid/>
        <w:spacing w:before="1" w:line="240" w:lineRule="auto"/>
        <w:ind w:left="1238" w:right="0" w:firstLine="0"/>
        <w:jc w:val="left"/>
        <w:textAlignment w:val="auto"/>
        <w:rPr>
          <w:rFonts w:ascii="Symbol" w:hAnsi="Symbol"/>
          <w:sz w:val="21"/>
        </w:rPr>
      </w:pPr>
      <w:r>
        <w:rPr>
          <w:rFonts w:ascii="Symbol" w:hAnsi="Symbol"/>
          <w:sz w:val="21"/>
        </w:rPr>
        <w:t></w:t>
      </w:r>
      <w:r>
        <w:rPr>
          <w:rFonts w:ascii="Times New Roman" w:hAnsi="Times New Roman"/>
          <w:sz w:val="21"/>
        </w:rPr>
        <w:tab/>
      </w:r>
      <w:r>
        <w:rPr>
          <w:rFonts w:ascii="Symbol" w:hAnsi="Symbol"/>
          <w:sz w:val="21"/>
        </w:rPr>
        <w:t></w:t>
      </w:r>
    </w:p>
    <w:p>
      <w:pPr>
        <w:pStyle w:val="3"/>
        <w:keepNext w:val="0"/>
        <w:keepLines w:val="0"/>
        <w:pageBreakBefore w:val="0"/>
        <w:widowControl w:val="0"/>
        <w:kinsoku/>
        <w:wordWrap/>
        <w:overflowPunct/>
        <w:topLinePunct w:val="0"/>
        <w:autoSpaceDE w:val="0"/>
        <w:autoSpaceDN w:val="0"/>
        <w:bidi w:val="0"/>
        <w:adjustRightInd/>
        <w:snapToGrid/>
        <w:spacing w:before="10" w:line="240" w:lineRule="auto"/>
        <w:textAlignment w:val="auto"/>
        <w:rPr>
          <w:rFonts w:ascii="Symbol" w:hAnsi="Symbol"/>
          <w:sz w:val="21"/>
        </w:rPr>
      </w:pPr>
    </w:p>
    <w:p>
      <w:pPr>
        <w:pStyle w:val="3"/>
        <w:spacing w:before="74"/>
        <w:ind w:left="220"/>
      </w:pPr>
      <w:r>
        <w:rPr>
          <w:rFonts w:ascii="Times New Roman" w:eastAsia="Times New Roman"/>
        </w:rPr>
        <w:t>26</w:t>
      </w:r>
      <w:r>
        <w:t xml:space="preserve">、本题满分 </w:t>
      </w:r>
      <w:r>
        <w:rPr>
          <w:rFonts w:ascii="Times New Roman" w:eastAsia="Times New Roman"/>
        </w:rPr>
        <w:t xml:space="preserve">5 </w:t>
      </w:r>
      <w:r>
        <w:t>分。</w:t>
      </w:r>
    </w:p>
    <w:p>
      <w:pPr>
        <w:pStyle w:val="3"/>
        <w:tabs>
          <w:tab w:val="left" w:pos="3160"/>
        </w:tabs>
        <w:spacing w:before="4"/>
        <w:ind w:left="640"/>
      </w:pPr>
      <w:r>
        <w:t>⑴</w:t>
      </w:r>
      <w:r>
        <w:rPr>
          <w:rFonts w:ascii="Times New Roman" w:hAnsi="Times New Roman" w:eastAsia="Times New Roman"/>
        </w:rPr>
        <w:t>22%</w:t>
      </w:r>
      <w:r>
        <w:t>。</w:t>
      </w:r>
      <w:r>
        <w:tab/>
      </w:r>
      <w:r>
        <w:t>（</w:t>
      </w:r>
      <w:r>
        <w:rPr>
          <w:rFonts w:ascii="Times New Roman" w:hAnsi="Times New Roman" w:eastAsia="Times New Roman"/>
        </w:rPr>
        <w:t xml:space="preserve">2 </w:t>
      </w:r>
      <w:r>
        <w:t>分）</w:t>
      </w:r>
    </w:p>
    <w:p>
      <w:pPr>
        <w:pStyle w:val="3"/>
        <w:spacing w:before="5"/>
        <w:ind w:left="640"/>
      </w:pPr>
      <w:r>
        <w:t>⑵</w:t>
      </w:r>
      <w:r>
        <w:rPr>
          <w:rFonts w:ascii="Times New Roman" w:hAnsi="Times New Roman" w:eastAsia="Times New Roman"/>
        </w:rPr>
        <w:t>44</w:t>
      </w:r>
      <w:r>
        <w:t>÷</w:t>
      </w:r>
      <w:r>
        <w:rPr>
          <w:rFonts w:ascii="Times New Roman" w:hAnsi="Times New Roman" w:eastAsia="Times New Roman"/>
        </w:rPr>
        <w:t>22</w:t>
      </w:r>
      <w:r>
        <w:rPr>
          <w:rFonts w:ascii="Times New Roman" w:hAnsi="Times New Roman" w:eastAsia="Times New Roman"/>
          <w:spacing w:val="-1"/>
        </w:rPr>
        <w:t>%=</w:t>
      </w:r>
      <w:r>
        <w:rPr>
          <w:rFonts w:ascii="Times New Roman" w:hAnsi="Times New Roman" w:eastAsia="Times New Roman"/>
        </w:rPr>
        <w:t>200</w:t>
      </w:r>
      <w:r>
        <w:t>（</w:t>
      </w:r>
      <w:r>
        <w:rPr>
          <w:spacing w:val="1"/>
        </w:rPr>
        <w:t>千克</w:t>
      </w:r>
      <w:r>
        <w:rPr>
          <w:spacing w:val="-120"/>
        </w:rPr>
        <w:t>）</w:t>
      </w:r>
      <w:r>
        <w:t>（</w:t>
      </w:r>
      <w:r>
        <w:rPr>
          <w:rFonts w:ascii="Times New Roman" w:hAnsi="Times New Roman" w:eastAsia="Times New Roman"/>
        </w:rPr>
        <w:t xml:space="preserve">3 </w:t>
      </w:r>
      <w:r>
        <w:rPr>
          <w:spacing w:val="-12"/>
        </w:rPr>
        <w:t xml:space="preserve">分，列式 </w:t>
      </w:r>
      <w:r>
        <w:rPr>
          <w:rFonts w:ascii="Times New Roman" w:hAnsi="Times New Roman" w:eastAsia="Times New Roman"/>
        </w:rPr>
        <w:t xml:space="preserve">2 </w:t>
      </w:r>
      <w:r>
        <w:rPr>
          <w:spacing w:val="-12"/>
        </w:rPr>
        <w:t xml:space="preserve">分，计算 </w:t>
      </w:r>
      <w:r>
        <w:rPr>
          <w:rFonts w:ascii="Times New Roman" w:hAnsi="Times New Roman" w:eastAsia="Times New Roman"/>
        </w:rPr>
        <w:t xml:space="preserve">1 </w:t>
      </w:r>
      <w:r>
        <w:rPr>
          <w:spacing w:val="-60"/>
        </w:rPr>
        <w:t>分。</w:t>
      </w:r>
      <w:r>
        <w:rPr>
          <w:spacing w:val="-120"/>
        </w:rPr>
        <w:t>）</w:t>
      </w:r>
    </w:p>
    <w:p>
      <w:pPr>
        <w:pStyle w:val="3"/>
        <w:spacing w:before="4"/>
        <w:ind w:left="220"/>
      </w:pPr>
      <w:r>
        <w:rPr>
          <w:rFonts w:ascii="Times New Roman" w:eastAsia="Times New Roman"/>
        </w:rPr>
        <w:t>27</w:t>
      </w:r>
      <w:r>
        <w:rPr>
          <w:spacing w:val="-11"/>
        </w:rPr>
        <w:t xml:space="preserve">、本题满分 </w:t>
      </w:r>
      <w:r>
        <w:rPr>
          <w:rFonts w:ascii="Times New Roman" w:eastAsia="Times New Roman"/>
        </w:rPr>
        <w:t xml:space="preserve">5 </w:t>
      </w:r>
      <w:r>
        <w:rPr>
          <w:spacing w:val="-60"/>
        </w:rPr>
        <w:t>分。</w:t>
      </w:r>
      <w:r>
        <w:t>（分步给分，列式、计算各占一半分值）</w:t>
      </w:r>
    </w:p>
    <w:p>
      <w:pPr>
        <w:pStyle w:val="3"/>
        <w:tabs>
          <w:tab w:val="left" w:pos="3160"/>
        </w:tabs>
        <w:spacing w:before="5"/>
        <w:ind w:left="640"/>
      </w:pPr>
      <w:r>
        <w:rPr>
          <w:rFonts w:ascii="Times New Roman" w:hAnsi="Times New Roman" w:eastAsia="Times New Roman"/>
        </w:rPr>
        <w:t>280</w:t>
      </w:r>
      <w:r>
        <w:t>÷</w:t>
      </w:r>
      <w:r>
        <w:rPr>
          <w:rFonts w:ascii="Times New Roman" w:hAnsi="Times New Roman" w:eastAsia="Times New Roman"/>
        </w:rPr>
        <w:t>2=140</w:t>
      </w:r>
      <w:r>
        <w:t>（米）</w:t>
      </w:r>
      <w:r>
        <w:tab/>
      </w:r>
      <w:r>
        <w:t>（</w:t>
      </w:r>
      <w:r>
        <w:rPr>
          <w:rFonts w:ascii="Times New Roman" w:hAnsi="Times New Roman" w:eastAsia="Times New Roman"/>
        </w:rPr>
        <w:t xml:space="preserve">2 </w:t>
      </w:r>
      <w:r>
        <w:t>分）</w:t>
      </w:r>
    </w:p>
    <w:p>
      <w:pPr>
        <w:pStyle w:val="3"/>
        <w:tabs>
          <w:tab w:val="left" w:pos="3160"/>
        </w:tabs>
        <w:spacing w:before="4"/>
        <w:ind w:left="640"/>
      </w:pPr>
      <w:r>
        <w:rPr>
          <w:rFonts w:ascii="Times New Roman" w:eastAsia="Times New Roman"/>
        </w:rPr>
        <w:t>4+3=7</w:t>
      </w:r>
      <w:r>
        <w:rPr>
          <w:rFonts w:ascii="Times New Roman" w:eastAsia="Times New Roman"/>
        </w:rPr>
        <w:tab/>
      </w:r>
      <w:r>
        <w:t>（</w:t>
      </w:r>
      <w:r>
        <w:rPr>
          <w:rFonts w:ascii="Times New Roman" w:eastAsia="Times New Roman"/>
        </w:rPr>
        <w:t xml:space="preserve">3 </w:t>
      </w:r>
      <w:r>
        <w:t>分）</w:t>
      </w:r>
    </w:p>
    <w:p>
      <w:pPr>
        <w:pStyle w:val="3"/>
        <w:tabs>
          <w:tab w:val="left" w:pos="3160"/>
        </w:tabs>
        <w:spacing w:before="5"/>
        <w:ind w:left="640"/>
      </w:pPr>
      <w:r>
        <w:rPr>
          <w:rFonts w:ascii="Times New Roman" w:hAnsi="Times New Roman" w:eastAsia="Times New Roman"/>
        </w:rPr>
        <w:t>140</w:t>
      </w:r>
      <w:r>
        <w:t>÷</w:t>
      </w:r>
      <w:r>
        <w:rPr>
          <w:rFonts w:ascii="Times New Roman" w:hAnsi="Times New Roman" w:eastAsia="Times New Roman"/>
        </w:rPr>
        <w:t>7</w:t>
      </w:r>
      <w:r>
        <w:t>×</w:t>
      </w:r>
      <w:r>
        <w:rPr>
          <w:rFonts w:ascii="Times New Roman" w:hAnsi="Times New Roman" w:eastAsia="Times New Roman"/>
        </w:rPr>
        <w:t>4=80</w:t>
      </w:r>
      <w:r>
        <w:t>（米）</w:t>
      </w:r>
      <w:r>
        <w:tab/>
      </w:r>
      <w:r>
        <w:t>（</w:t>
      </w:r>
      <w:r>
        <w:rPr>
          <w:rFonts w:ascii="Times New Roman" w:hAnsi="Times New Roman" w:eastAsia="Times New Roman"/>
        </w:rPr>
        <w:t xml:space="preserve">5 </w:t>
      </w:r>
      <w:r>
        <w:t>分）</w:t>
      </w:r>
    </w:p>
    <w:p>
      <w:pPr>
        <w:pStyle w:val="3"/>
        <w:spacing w:before="5"/>
        <w:ind w:left="220"/>
      </w:pPr>
      <w:r>
        <w:rPr>
          <w:rFonts w:ascii="Times New Roman" w:eastAsia="Times New Roman"/>
        </w:rPr>
        <w:t>28</w:t>
      </w:r>
      <w:r>
        <w:t xml:space="preserve">、本题满分 </w:t>
      </w:r>
      <w:r>
        <w:rPr>
          <w:rFonts w:ascii="Times New Roman" w:eastAsia="Times New Roman"/>
        </w:rPr>
        <w:t xml:space="preserve">5 </w:t>
      </w:r>
      <w:r>
        <w:t>分</w:t>
      </w:r>
    </w:p>
    <w:p>
      <w:pPr>
        <w:pStyle w:val="3"/>
        <w:spacing w:before="93" w:line="290" w:lineRule="auto"/>
        <w:ind w:left="640" w:right="237"/>
      </w:pPr>
      <w:r>
        <w:t>⑴①</w:t>
      </w:r>
      <w:r>
        <w:rPr>
          <w:rFonts w:hint="eastAsia" w:ascii="MS Mincho" w:hAnsi="MS Mincho" w:eastAsia="MS Mincho"/>
        </w:rPr>
        <w:t>在虚</w:t>
      </w:r>
      <w:r>
        <w:rPr>
          <w:rFonts w:hint="eastAsia" w:ascii="微软雅黑" w:hAnsi="微软雅黑" w:eastAsia="微软雅黑"/>
        </w:rPr>
        <w:t>线</w:t>
      </w:r>
      <w:r>
        <w:rPr>
          <w:rFonts w:hint="eastAsia" w:ascii="MS Mincho" w:hAnsi="MS Mincho" w:eastAsia="MS Mincho"/>
        </w:rPr>
        <w:t>框内先画一个</w:t>
      </w:r>
      <w:r>
        <w:rPr>
          <w:rFonts w:hint="eastAsia" w:ascii="微软雅黑" w:hAnsi="微软雅黑" w:eastAsia="微软雅黑"/>
        </w:rPr>
        <w:t>圆</w:t>
      </w:r>
      <w:r>
        <w:rPr>
          <w:spacing w:val="-7"/>
        </w:rPr>
        <w:t>，再画这个圆的四分之一，然后用阴影或文字标</w:t>
      </w:r>
      <w:r>
        <w:rPr>
          <w:spacing w:val="-60"/>
        </w:rPr>
        <w:t>注；</w:t>
      </w:r>
      <w:r>
        <w:t>（</w:t>
      </w:r>
      <w:r>
        <w:rPr>
          <w:rFonts w:ascii="Times New Roman" w:hAnsi="Times New Roman" w:eastAsia="Times New Roman"/>
        </w:rPr>
        <w:t xml:space="preserve">1 </w:t>
      </w:r>
      <w:r>
        <w:t>分）</w:t>
      </w:r>
    </w:p>
    <w:p>
      <w:pPr>
        <w:pStyle w:val="3"/>
        <w:spacing w:line="247" w:lineRule="exact"/>
        <w:ind w:left="940"/>
      </w:pPr>
      <w:r>
        <w:t>②</w:t>
      </w:r>
      <w:r>
        <w:rPr>
          <w:rFonts w:ascii="Times New Roman" w:hAnsi="Times New Roman" w:eastAsia="Times New Roman"/>
        </w:rPr>
        <w:t>C</w:t>
      </w:r>
      <w:r>
        <w:t>（</w:t>
      </w:r>
      <w:r>
        <w:rPr>
          <w:rFonts w:ascii="Times New Roman" w:hAnsi="Times New Roman" w:eastAsia="Times New Roman"/>
        </w:rPr>
        <w:t xml:space="preserve">1 </w:t>
      </w:r>
      <w:r>
        <w:t>分）</w:t>
      </w:r>
    </w:p>
    <w:p>
      <w:pPr>
        <w:spacing w:after="0" w:line="247" w:lineRule="exact"/>
        <w:sectPr>
          <w:type w:val="continuous"/>
          <w:pgSz w:w="11910" w:h="16840"/>
          <w:pgMar w:top="1360" w:right="1560" w:bottom="1380" w:left="1580" w:header="720" w:footer="720" w:gutter="0"/>
          <w:cols w:space="720" w:num="1"/>
        </w:sectPr>
      </w:pPr>
    </w:p>
    <w:p>
      <w:pPr>
        <w:spacing w:before="120"/>
        <w:ind w:left="640" w:right="0" w:firstLine="0"/>
        <w:jc w:val="left"/>
        <w:rPr>
          <w:rFonts w:ascii="Times New Roman" w:hAnsi="Times New Roman"/>
          <w:i/>
          <w:sz w:val="21"/>
        </w:rPr>
      </w:pPr>
      <w:r>
        <w:rPr>
          <w:position w:val="1"/>
          <w:sz w:val="24"/>
        </w:rPr>
        <w:t>⑵</w:t>
      </w:r>
      <w:r>
        <w:rPr>
          <w:rFonts w:ascii="Times New Roman" w:hAnsi="Times New Roman"/>
          <w:position w:val="1"/>
          <w:sz w:val="24"/>
        </w:rPr>
        <w:t>4840</w:t>
      </w:r>
      <w:r>
        <w:rPr>
          <w:position w:val="1"/>
          <w:sz w:val="24"/>
        </w:rPr>
        <w:t>，</w:t>
      </w:r>
      <w:r>
        <w:rPr>
          <w:spacing w:val="-86"/>
          <w:position w:val="1"/>
          <w:sz w:val="24"/>
        </w:rPr>
        <w:t xml:space="preserve"> </w:t>
      </w:r>
      <w:r>
        <w:rPr>
          <w:rFonts w:ascii="Symbol" w:hAnsi="Symbol"/>
          <w:spacing w:val="7"/>
          <w:sz w:val="27"/>
        </w:rPr>
        <w:t></w:t>
      </w:r>
      <w:r>
        <w:rPr>
          <w:rFonts w:ascii="Times New Roman" w:hAnsi="Times New Roman"/>
          <w:i/>
          <w:spacing w:val="7"/>
          <w:position w:val="2"/>
          <w:sz w:val="21"/>
        </w:rPr>
        <w:t>a</w:t>
      </w:r>
      <w:r>
        <w:rPr>
          <w:rFonts w:ascii="Times New Roman" w:hAnsi="Times New Roman"/>
          <w:i/>
          <w:spacing w:val="-11"/>
          <w:position w:val="2"/>
          <w:sz w:val="21"/>
        </w:rPr>
        <w:t xml:space="preserve"> </w:t>
      </w:r>
      <w:r>
        <w:rPr>
          <w:rFonts w:ascii="Symbol" w:hAnsi="Symbol"/>
          <w:position w:val="2"/>
          <w:sz w:val="21"/>
        </w:rPr>
        <w:t></w:t>
      </w:r>
      <w:r>
        <w:rPr>
          <w:rFonts w:ascii="Times New Roman" w:hAnsi="Times New Roman"/>
          <w:spacing w:val="-23"/>
          <w:position w:val="2"/>
          <w:sz w:val="21"/>
        </w:rPr>
        <w:t xml:space="preserve"> </w:t>
      </w:r>
      <w:r>
        <w:rPr>
          <w:rFonts w:ascii="Times New Roman" w:hAnsi="Times New Roman"/>
          <w:position w:val="2"/>
          <w:sz w:val="21"/>
        </w:rPr>
        <w:t>5000</w:t>
      </w:r>
      <w:r>
        <w:rPr>
          <w:rFonts w:ascii="Symbol" w:hAnsi="Symbol"/>
          <w:sz w:val="27"/>
        </w:rPr>
        <w:t></w:t>
      </w:r>
      <w:r>
        <w:rPr>
          <w:rFonts w:ascii="Times New Roman" w:hAnsi="Times New Roman"/>
          <w:i/>
          <w:position w:val="2"/>
          <w:sz w:val="21"/>
        </w:rPr>
        <w:t>n</w:t>
      </w:r>
      <w:r>
        <w:rPr>
          <w:rFonts w:ascii="Times New Roman" w:hAnsi="Times New Roman"/>
          <w:position w:val="2"/>
          <w:sz w:val="21"/>
        </w:rPr>
        <w:t>%</w:t>
      </w:r>
      <w:r>
        <w:rPr>
          <w:rFonts w:ascii="Times New Roman" w:hAnsi="Times New Roman"/>
          <w:spacing w:val="-21"/>
          <w:position w:val="2"/>
          <w:sz w:val="21"/>
        </w:rPr>
        <w:t xml:space="preserve"> </w:t>
      </w:r>
      <w:r>
        <w:rPr>
          <w:rFonts w:ascii="Symbol" w:hAnsi="Symbol"/>
          <w:position w:val="2"/>
          <w:sz w:val="21"/>
        </w:rPr>
        <w:t></w:t>
      </w:r>
      <w:r>
        <w:rPr>
          <w:rFonts w:ascii="Times New Roman" w:hAnsi="Times New Roman"/>
          <w:spacing w:val="-24"/>
          <w:position w:val="2"/>
          <w:sz w:val="21"/>
        </w:rPr>
        <w:t xml:space="preserve"> </w:t>
      </w:r>
      <w:r>
        <w:rPr>
          <w:rFonts w:ascii="Times New Roman" w:hAnsi="Times New Roman"/>
          <w:i/>
          <w:spacing w:val="-14"/>
          <w:position w:val="2"/>
          <w:sz w:val="21"/>
        </w:rPr>
        <w:t>b</w:t>
      </w:r>
    </w:p>
    <w:p>
      <w:pPr>
        <w:pStyle w:val="3"/>
        <w:spacing w:before="136"/>
        <w:ind w:left="110"/>
      </w:pPr>
      <w:r>
        <w:br w:type="column"/>
      </w:r>
      <w:r>
        <w:t>（写乘号不扣分</w:t>
      </w:r>
      <w:r>
        <w:rPr>
          <w:spacing w:val="-120"/>
        </w:rPr>
        <w:t>）；</w:t>
      </w:r>
      <w:r>
        <w:t>（</w:t>
      </w:r>
      <w:r>
        <w:rPr>
          <w:spacing w:val="-30"/>
        </w:rPr>
        <w:t xml:space="preserve">共 </w:t>
      </w:r>
      <w:r>
        <w:rPr>
          <w:rFonts w:ascii="Times New Roman" w:eastAsia="Times New Roman"/>
        </w:rPr>
        <w:t xml:space="preserve">1 </w:t>
      </w:r>
      <w:r>
        <w:rPr>
          <w:spacing w:val="-12"/>
        </w:rPr>
        <w:t xml:space="preserve">分，每空 </w:t>
      </w:r>
      <w:r>
        <w:rPr>
          <w:rFonts w:ascii="Times New Roman" w:eastAsia="Times New Roman"/>
        </w:rPr>
        <w:t>0</w:t>
      </w:r>
      <w:r>
        <w:t>.</w:t>
      </w:r>
      <w:r>
        <w:rPr>
          <w:rFonts w:ascii="Times New Roman" w:eastAsia="Times New Roman"/>
        </w:rPr>
        <w:t xml:space="preserve">5 </w:t>
      </w:r>
      <w:r>
        <w:rPr>
          <w:spacing w:val="-60"/>
        </w:rPr>
        <w:t>分。</w:t>
      </w:r>
      <w:r>
        <w:rPr>
          <w:spacing w:val="-120"/>
        </w:rPr>
        <w:t>）</w:t>
      </w:r>
    </w:p>
    <w:p>
      <w:pPr>
        <w:spacing w:after="0"/>
        <w:sectPr>
          <w:type w:val="continuous"/>
          <w:pgSz w:w="11910" w:h="16840"/>
          <w:pgMar w:top="1360" w:right="1560" w:bottom="1380" w:left="1580" w:header="720" w:footer="720" w:gutter="0"/>
          <w:cols w:equalWidth="0" w:num="2">
            <w:col w:w="3109" w:space="40"/>
            <w:col w:w="5621"/>
          </w:cols>
        </w:sectPr>
      </w:pPr>
    </w:p>
    <w:p>
      <w:pPr>
        <w:pStyle w:val="3"/>
        <w:spacing w:before="64"/>
        <w:ind w:left="640"/>
      </w:pPr>
      <w:r>
        <w:t>⑶</w:t>
      </w:r>
      <w:r>
        <w:rPr>
          <w:rFonts w:ascii="Times New Roman" w:hAnsi="Times New Roman" w:eastAsia="Times New Roman"/>
        </w:rPr>
        <w:t>20000</w:t>
      </w:r>
      <w:r>
        <w:rPr>
          <w:spacing w:val="-120"/>
        </w:rPr>
        <w:t>。</w:t>
      </w:r>
      <w:r>
        <w:t>（</w:t>
      </w:r>
      <w:r>
        <w:rPr>
          <w:rFonts w:ascii="Times New Roman" w:hAnsi="Times New Roman" w:eastAsia="Times New Roman"/>
        </w:rPr>
        <w:t xml:space="preserve">2 </w:t>
      </w:r>
      <w:r>
        <w:t>分）</w:t>
      </w:r>
    </w:p>
    <w:p>
      <w:pPr>
        <w:pStyle w:val="3"/>
        <w:spacing w:before="4"/>
        <w:ind w:left="220"/>
      </w:pPr>
      <w:r>
        <w:rPr>
          <w:rFonts w:ascii="Times New Roman" w:eastAsia="Times New Roman"/>
        </w:rPr>
        <w:t>29</w:t>
      </w:r>
      <w:r>
        <w:rPr>
          <w:spacing w:val="-11"/>
        </w:rPr>
        <w:t xml:space="preserve">、本题满分 </w:t>
      </w:r>
      <w:r>
        <w:rPr>
          <w:rFonts w:ascii="Times New Roman" w:eastAsia="Times New Roman"/>
        </w:rPr>
        <w:t xml:space="preserve">4 </w:t>
      </w:r>
      <w:r>
        <w:rPr>
          <w:spacing w:val="-60"/>
        </w:rPr>
        <w:t>分。</w:t>
      </w:r>
      <w:r>
        <w:t>（</w:t>
      </w:r>
      <w:r>
        <w:rPr>
          <w:spacing w:val="-9"/>
        </w:rPr>
        <w:t xml:space="preserve">思路、计算各 </w:t>
      </w:r>
      <w:r>
        <w:rPr>
          <w:rFonts w:ascii="Times New Roman" w:eastAsia="Times New Roman"/>
        </w:rPr>
        <w:t xml:space="preserve">2 </w:t>
      </w:r>
      <w:r>
        <w:rPr>
          <w:spacing w:val="-15"/>
        </w:rPr>
        <w:t>分，不分布给分。</w:t>
      </w:r>
      <w:r>
        <w:t>）</w:t>
      </w:r>
    </w:p>
    <w:p>
      <w:pPr>
        <w:pStyle w:val="3"/>
        <w:spacing w:before="5"/>
        <w:ind w:left="640"/>
      </w:pPr>
      <w:r>
        <w:rPr>
          <w:rFonts w:ascii="Times New Roman" w:hAnsi="Times New Roman" w:eastAsia="Times New Roman"/>
        </w:rPr>
        <w:t>25</w:t>
      </w:r>
      <w:r>
        <w:t>.</w:t>
      </w:r>
      <w:r>
        <w:rPr>
          <w:rFonts w:ascii="Times New Roman" w:hAnsi="Times New Roman" w:eastAsia="Times New Roman"/>
        </w:rPr>
        <w:t>12</w:t>
      </w:r>
      <w:r>
        <w:t>÷</w:t>
      </w:r>
      <w:r>
        <w:rPr>
          <w:rFonts w:ascii="Times New Roman" w:hAnsi="Times New Roman" w:eastAsia="Times New Roman"/>
        </w:rPr>
        <w:t>3</w:t>
      </w:r>
      <w:r>
        <w:t>.</w:t>
      </w:r>
      <w:r>
        <w:rPr>
          <w:rFonts w:ascii="Times New Roman" w:hAnsi="Times New Roman" w:eastAsia="Times New Roman"/>
        </w:rPr>
        <w:t>14</w:t>
      </w:r>
      <w:r>
        <w:t>÷</w:t>
      </w:r>
      <w:r>
        <w:rPr>
          <w:rFonts w:ascii="Times New Roman" w:hAnsi="Times New Roman" w:eastAsia="Times New Roman"/>
        </w:rPr>
        <w:t>2</w:t>
      </w:r>
      <w:r>
        <w:t>=</w:t>
      </w:r>
      <w:r>
        <w:rPr>
          <w:rFonts w:ascii="Times New Roman" w:hAnsi="Times New Roman" w:eastAsia="Times New Roman"/>
        </w:rPr>
        <w:t>4</w:t>
      </w:r>
      <w:r>
        <w:t>（厘米）</w:t>
      </w:r>
    </w:p>
    <w:p>
      <w:pPr>
        <w:pStyle w:val="3"/>
        <w:spacing w:before="50" w:line="344" w:lineRule="exact"/>
        <w:ind w:left="640"/>
      </w:pPr>
      <w:r>
        <w:rPr>
          <w:rFonts w:ascii="Times New Roman" w:hAnsi="Times New Roman" w:eastAsia="Times New Roman"/>
        </w:rPr>
        <w:t>3</w:t>
      </w:r>
      <w:r>
        <w:t>.</w:t>
      </w:r>
      <w:r>
        <w:rPr>
          <w:rFonts w:ascii="Times New Roman" w:hAnsi="Times New Roman" w:eastAsia="Times New Roman"/>
        </w:rPr>
        <w:t>14</w:t>
      </w:r>
      <w:r>
        <w:t>×</w:t>
      </w:r>
      <w:r>
        <w:rPr>
          <w:rFonts w:ascii="Times New Roman" w:hAnsi="Times New Roman" w:eastAsia="Times New Roman"/>
        </w:rPr>
        <w:t>4</w:t>
      </w:r>
      <w:r>
        <w:t>×</w:t>
      </w:r>
      <w:r>
        <w:rPr>
          <w:rFonts w:ascii="Times New Roman" w:hAnsi="Times New Roman" w:eastAsia="Times New Roman"/>
        </w:rPr>
        <w:t>4</w:t>
      </w:r>
      <w:r>
        <w:t xml:space="preserve">× </w:t>
      </w:r>
      <w:r>
        <w:rPr>
          <w:rFonts w:ascii="Times New Roman" w:hAnsi="Times New Roman" w:eastAsia="Times New Roman"/>
          <w:position w:val="13"/>
          <w:sz w:val="21"/>
        </w:rPr>
        <w:t xml:space="preserve">3 </w:t>
      </w:r>
      <w:r>
        <w:t>=</w:t>
      </w:r>
      <w:r>
        <w:rPr>
          <w:rFonts w:ascii="Times New Roman" w:hAnsi="Times New Roman" w:eastAsia="Times New Roman"/>
        </w:rPr>
        <w:t>37</w:t>
      </w:r>
      <w:r>
        <w:t>.</w:t>
      </w:r>
      <w:r>
        <w:rPr>
          <w:rFonts w:ascii="Times New Roman" w:hAnsi="Times New Roman" w:eastAsia="Times New Roman"/>
        </w:rPr>
        <w:t>68</w:t>
      </w:r>
      <w:r>
        <w:t>（平方厘米）</w:t>
      </w:r>
    </w:p>
    <w:p>
      <w:pPr>
        <w:spacing w:before="0" w:line="192" w:lineRule="exact"/>
        <w:ind w:left="2135" w:right="0" w:firstLine="0"/>
        <w:jc w:val="left"/>
        <w:rPr>
          <w:rFonts w:ascii="Times New Roman"/>
          <w:sz w:val="21"/>
        </w:rPr>
      </w:pPr>
      <w:r>
        <w:rPr>
          <w:rFonts w:ascii="Times New Roman"/>
          <w:w w:val="97"/>
          <w:sz w:val="21"/>
        </w:rPr>
        <w:t>4</w:t>
      </w:r>
    </w:p>
    <w:p>
      <w:pPr>
        <w:pStyle w:val="3"/>
        <w:spacing w:before="42"/>
        <w:ind w:left="220"/>
      </w:pPr>
      <w:r>
        <w:rPr>
          <w:rFonts w:ascii="Times New Roman" w:eastAsia="Times New Roman"/>
        </w:rPr>
        <w:t>30</w:t>
      </w:r>
      <w:r>
        <w:t xml:space="preserve">、本题满分 </w:t>
      </w:r>
      <w:r>
        <w:rPr>
          <w:rFonts w:ascii="Times New Roman" w:eastAsia="Times New Roman"/>
        </w:rPr>
        <w:t xml:space="preserve">5 </w:t>
      </w:r>
      <w:r>
        <w:t>分</w:t>
      </w:r>
    </w:p>
    <w:p>
      <w:pPr>
        <w:pStyle w:val="3"/>
        <w:tabs>
          <w:tab w:val="left" w:pos="2620"/>
        </w:tabs>
        <w:spacing w:before="5"/>
        <w:ind w:left="640"/>
      </w:pPr>
      <w:r>
        <w:t>⑴</w:t>
      </w:r>
      <w:r>
        <w:rPr>
          <w:rFonts w:ascii="Times New Roman" w:hAnsi="Times New Roman" w:eastAsia="Times New Roman"/>
        </w:rPr>
        <w:t>102</w:t>
      </w:r>
      <w:r>
        <w:t>（</w:t>
      </w:r>
      <w:r>
        <w:rPr>
          <w:rFonts w:ascii="Times New Roman" w:hAnsi="Times New Roman" w:eastAsia="Times New Roman"/>
        </w:rPr>
        <w:t xml:space="preserve">1 </w:t>
      </w:r>
      <w:r>
        <w:t>分）</w:t>
      </w:r>
      <w:r>
        <w:tab/>
      </w:r>
      <w:r>
        <w:t>⑵</w:t>
      </w:r>
      <w:r>
        <w:rPr>
          <w:rFonts w:ascii="Times New Roman" w:hAnsi="Times New Roman" w:eastAsia="Times New Roman"/>
        </w:rPr>
        <w:t>70</w:t>
      </w:r>
      <w:r>
        <w:t>%（</w:t>
      </w:r>
      <w:r>
        <w:rPr>
          <w:rFonts w:ascii="Times New Roman" w:hAnsi="Times New Roman" w:eastAsia="Times New Roman"/>
        </w:rPr>
        <w:t xml:space="preserve">1 </w:t>
      </w:r>
      <w:r>
        <w:t>分）</w:t>
      </w:r>
    </w:p>
    <w:p>
      <w:pPr>
        <w:pStyle w:val="3"/>
        <w:spacing w:before="4"/>
        <w:ind w:left="640"/>
      </w:pPr>
      <w:r>
        <w:t>⑶（</w:t>
      </w:r>
      <w:r>
        <w:rPr>
          <w:rFonts w:ascii="Times New Roman" w:hAnsi="Times New Roman" w:eastAsia="Times New Roman"/>
        </w:rPr>
        <w:t xml:space="preserve">3 </w:t>
      </w:r>
      <w:r>
        <w:t xml:space="preserve">分，列式 </w:t>
      </w:r>
      <w:r>
        <w:rPr>
          <w:rFonts w:ascii="Times New Roman" w:hAnsi="Times New Roman" w:eastAsia="Times New Roman"/>
        </w:rPr>
        <w:t xml:space="preserve">2 </w:t>
      </w:r>
      <w:r>
        <w:t xml:space="preserve">分，计算 </w:t>
      </w:r>
      <w:r>
        <w:rPr>
          <w:rFonts w:ascii="Times New Roman" w:hAnsi="Times New Roman" w:eastAsia="Times New Roman"/>
        </w:rPr>
        <w:t xml:space="preserve">1 </w:t>
      </w:r>
      <w:r>
        <w:t>分）</w:t>
      </w:r>
    </w:p>
    <w:p>
      <w:pPr>
        <w:pStyle w:val="3"/>
        <w:spacing w:before="84"/>
        <w:ind w:left="640"/>
      </w:pPr>
      <w:r>
        <w:rPr>
          <w:rFonts w:ascii="Times New Roman" w:hAnsi="Times New Roman" w:eastAsia="Times New Roman"/>
        </w:rPr>
        <w:t>102</w:t>
      </w:r>
      <w:r>
        <w:t>÷（</w:t>
      </w:r>
      <w:r>
        <w:rPr>
          <w:rFonts w:ascii="Times New Roman" w:hAnsi="Times New Roman" w:eastAsia="Times New Roman"/>
        </w:rPr>
        <w:t>1</w:t>
      </w:r>
      <w:r>
        <w:t>+</w:t>
      </w:r>
      <w:r>
        <w:rPr>
          <w:rFonts w:ascii="Times New Roman" w:hAnsi="Times New Roman" w:eastAsia="Times New Roman"/>
        </w:rPr>
        <w:t>70</w:t>
      </w:r>
      <w:r>
        <w:t>%）=</w:t>
      </w:r>
      <w:r>
        <w:rPr>
          <w:rFonts w:ascii="Times New Roman" w:hAnsi="Times New Roman" w:eastAsia="Times New Roman"/>
        </w:rPr>
        <w:t>60</w:t>
      </w:r>
      <w:r>
        <w:t>（升</w:t>
      </w:r>
      <w:r>
        <w:rPr>
          <w:spacing w:val="-120"/>
        </w:rPr>
        <w:t>）</w:t>
      </w:r>
      <w:r>
        <w:t>（不分步给分）</w:t>
      </w:r>
    </w:p>
    <w:sectPr>
      <w:pgSz w:w="11910" w:h="16840"/>
      <w:pgMar w:top="1360" w:right="1560" w:bottom="1380" w:left="1580" w:header="1082" w:footer="119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MS Mincho">
    <w:panose1 w:val="02020609040205080304"/>
    <w:charset w:val="80"/>
    <w:family w:val="modern"/>
    <w:pitch w:val="default"/>
    <w:sig w:usb0="A00002BF" w:usb1="68C7FCFB" w:usb2="00000010"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3725545</wp:posOffset>
              </wp:positionH>
              <wp:positionV relativeFrom="page">
                <wp:posOffset>9794875</wp:posOffset>
              </wp:positionV>
              <wp:extent cx="109220" cy="139700"/>
              <wp:effectExtent l="0" t="0" r="0" b="0"/>
              <wp:wrapNone/>
              <wp:docPr id="35" name="文本框 2"/>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2" o:spid="_x0000_s1026" o:spt="202" type="#_x0000_t202" style="position:absolute;left:0pt;margin-left:293.35pt;margin-top:771.25pt;height:11pt;width:8.6pt;mso-position-horizontal-relative:page;mso-position-vertical-relative:page;z-index:-251655168;mso-width-relative:page;mso-height-relative:page;" filled="f" stroked="f" coordsize="21600,21600" o:gfxdata="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VOvfzbAAAADQEAAA8AAAAAAAAAAQAgAAAAIgAAAGRycy9kb3ducmV2LnhtbFBL&#10;AQIUABQAAAAIAIdO4kBvuat1ugEAAHIDAAAOAAAAAAAAAAEAIAAAACoBAABkcnMvZTJvRG9jLnht&#10;bFBLBQYAAAAABgAGAFkBAABWBQ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1124585</wp:posOffset>
              </wp:positionH>
              <wp:positionV relativeFrom="page">
                <wp:posOffset>808990</wp:posOffset>
              </wp:positionV>
              <wp:extent cx="5311775" cy="0"/>
              <wp:effectExtent l="0" t="0" r="0" b="0"/>
              <wp:wrapNone/>
              <wp:docPr id="34" name="直线 1"/>
              <wp:cNvGraphicFramePr/>
              <a:graphic xmlns:a="http://schemas.openxmlformats.org/drawingml/2006/main">
                <a:graphicData uri="http://schemas.microsoft.com/office/word/2010/wordprocessingShape">
                  <wps:wsp>
                    <wps:cNvSp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1" o:spid="_x0000_s1026" o:spt="20" style="position:absolute;left:0pt;margin-left:88.55pt;margin-top:63.7pt;height:0pt;width:418.25pt;mso-position-horizontal-relative:page;mso-position-vertical-relative:page;z-index:-251656192;mso-width-relative:page;mso-height-relative:page;" filled="f" stroked="t" coordsize="21600,21600" o:gfxdata="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pT5fX&#10;AAAADAEAAA8AAAAAAAAAAQAgAAAAIgAAAGRycy9kb3ducmV2LnhtbFBLAQIUABQAAAAIAIdO4kCx&#10;oZpO6AEAANwDAAAOAAAAAAAAAAEAIAAAACYBAABkcnMvZTJvRG9jLnhtbFBLBQYAAAAABgAGAFkB&#10;AACABQAAAAA=&#10;">
              <v:fill on="f" focussize="0,0"/>
              <v:stroke weight="0.72pt" color="#000000" joinstyle="round"/>
              <v:imagedata o:title=""/>
              <o:lock v:ext="edit" aspectratio="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1124585</wp:posOffset>
              </wp:positionH>
              <wp:positionV relativeFrom="page">
                <wp:posOffset>808990</wp:posOffset>
              </wp:positionV>
              <wp:extent cx="5311775" cy="0"/>
              <wp:effectExtent l="0" t="0" r="0" b="0"/>
              <wp:wrapNone/>
              <wp:docPr id="36" name="直线 3"/>
              <wp:cNvGraphicFramePr/>
              <a:graphic xmlns:a="http://schemas.openxmlformats.org/drawingml/2006/main">
                <a:graphicData uri="http://schemas.microsoft.com/office/word/2010/wordprocessingShape">
                  <wps:wsp>
                    <wps:cNvSp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88.55pt;margin-top:63.7pt;height:0pt;width:418.25pt;mso-position-horizontal-relative:page;mso-position-vertical-relative:page;z-index:-251654144;mso-width-relative:page;mso-height-relative:page;" filled="f" stroked="t" coordsize="21600,21600" o:gfxdata="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6U+X&#10;1wAAAAwBAAAPAAAAAAAAAAEAIAAAACIAAABkcnMvZG93bnJldi54bWxQSwECFAAUAAAACACHTuJA&#10;oxN3gOkBAADcAwAADgAAAAAAAAABACAAAAAmAQAAZHJzL2Uyb0RvYy54bWxQSwUGAAAAAAYABgBZ&#10;AQAAgQUAAAAA&#10;">
              <v:fill on="f" focussize="0,0"/>
              <v:stroke weight="0.72pt" color="#000000" joinstyle="round"/>
              <v:imagedata o:title=""/>
              <o:lock v:ext="edit" aspectratio="f"/>
            </v:line>
          </w:pict>
        </mc:Fallback>
      </mc:AlternateContent>
    </w:r>
    <w:r>
      <mc:AlternateContent>
        <mc:Choice Requires="wps">
          <w:drawing>
            <wp:anchor distT="0" distB="0" distL="114300" distR="114300" simplePos="0" relativeHeight="251663360" behindDoc="1" locked="0" layoutInCell="1" allowOverlap="1">
              <wp:simplePos x="0" y="0"/>
              <wp:positionH relativeFrom="page">
                <wp:posOffset>1559560</wp:posOffset>
              </wp:positionH>
              <wp:positionV relativeFrom="page">
                <wp:posOffset>1514475</wp:posOffset>
              </wp:positionV>
              <wp:extent cx="71120" cy="0"/>
              <wp:effectExtent l="0" t="0" r="0" b="0"/>
              <wp:wrapNone/>
              <wp:docPr id="37" name="直线 4"/>
              <wp:cNvGraphicFramePr/>
              <a:graphic xmlns:a="http://schemas.openxmlformats.org/drawingml/2006/main">
                <a:graphicData uri="http://schemas.microsoft.com/office/word/2010/wordprocessingShape">
                  <wps:wsp>
                    <wps:cNvSpPr/>
                    <wps:spPr>
                      <a:xfrm>
                        <a:off x="0" y="0"/>
                        <a:ext cx="71120" cy="0"/>
                      </a:xfrm>
                      <a:prstGeom prst="line">
                        <a:avLst/>
                      </a:prstGeom>
                      <a:ln w="6172"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22.8pt;margin-top:119.25pt;height:0pt;width:5.6pt;mso-position-horizontal-relative:page;mso-position-vertical-relative:page;z-index:-251653120;mso-width-relative:page;mso-height-relative:page;" filled="f" stroked="t" coordsize="21600,21600" o:gfxdata="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t6zn1wAA&#10;AAsBAAAPAAAAAAAAAAEAIAAAACIAAABkcnMvZG93bnJldi54bWxQSwECFAAUAAAACACHTuJAjSHo&#10;guYBAADaAwAADgAAAAAAAAABACAAAAAmAQAAZHJzL2Uyb0RvYy54bWxQSwUGAAAAAAYABgBZAQAA&#10;fgUAAAAA&#10;">
              <v:fill on="f" focussize="0,0"/>
              <v:stroke weight="0.485984251968504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1"/>
      <w:numFmt w:val="decimal"/>
      <w:lvlText w:val="（%1）"/>
      <w:lvlJc w:val="left"/>
      <w:pPr>
        <w:ind w:left="821" w:hanging="60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614" w:hanging="601"/>
      </w:pPr>
      <w:rPr>
        <w:rFonts w:hint="default"/>
        <w:lang w:val="zh-CN" w:eastAsia="zh-CN" w:bidi="zh-CN"/>
      </w:rPr>
    </w:lvl>
    <w:lvl w:ilvl="2" w:tentative="0">
      <w:start w:val="0"/>
      <w:numFmt w:val="bullet"/>
      <w:lvlText w:val="•"/>
      <w:lvlJc w:val="left"/>
      <w:pPr>
        <w:ind w:left="2409" w:hanging="601"/>
      </w:pPr>
      <w:rPr>
        <w:rFonts w:hint="default"/>
        <w:lang w:val="zh-CN" w:eastAsia="zh-CN" w:bidi="zh-CN"/>
      </w:rPr>
    </w:lvl>
    <w:lvl w:ilvl="3" w:tentative="0">
      <w:start w:val="0"/>
      <w:numFmt w:val="bullet"/>
      <w:lvlText w:val="•"/>
      <w:lvlJc w:val="left"/>
      <w:pPr>
        <w:ind w:left="3203" w:hanging="601"/>
      </w:pPr>
      <w:rPr>
        <w:rFonts w:hint="default"/>
        <w:lang w:val="zh-CN" w:eastAsia="zh-CN" w:bidi="zh-CN"/>
      </w:rPr>
    </w:lvl>
    <w:lvl w:ilvl="4" w:tentative="0">
      <w:start w:val="0"/>
      <w:numFmt w:val="bullet"/>
      <w:lvlText w:val="•"/>
      <w:lvlJc w:val="left"/>
      <w:pPr>
        <w:ind w:left="3998" w:hanging="601"/>
      </w:pPr>
      <w:rPr>
        <w:rFonts w:hint="default"/>
        <w:lang w:val="zh-CN" w:eastAsia="zh-CN" w:bidi="zh-CN"/>
      </w:rPr>
    </w:lvl>
    <w:lvl w:ilvl="5" w:tentative="0">
      <w:start w:val="0"/>
      <w:numFmt w:val="bullet"/>
      <w:lvlText w:val="•"/>
      <w:lvlJc w:val="left"/>
      <w:pPr>
        <w:ind w:left="4793" w:hanging="601"/>
      </w:pPr>
      <w:rPr>
        <w:rFonts w:hint="default"/>
        <w:lang w:val="zh-CN" w:eastAsia="zh-CN" w:bidi="zh-CN"/>
      </w:rPr>
    </w:lvl>
    <w:lvl w:ilvl="6" w:tentative="0">
      <w:start w:val="0"/>
      <w:numFmt w:val="bullet"/>
      <w:lvlText w:val="•"/>
      <w:lvlJc w:val="left"/>
      <w:pPr>
        <w:ind w:left="5587" w:hanging="601"/>
      </w:pPr>
      <w:rPr>
        <w:rFonts w:hint="default"/>
        <w:lang w:val="zh-CN" w:eastAsia="zh-CN" w:bidi="zh-CN"/>
      </w:rPr>
    </w:lvl>
    <w:lvl w:ilvl="7" w:tentative="0">
      <w:start w:val="0"/>
      <w:numFmt w:val="bullet"/>
      <w:lvlText w:val="•"/>
      <w:lvlJc w:val="left"/>
      <w:pPr>
        <w:ind w:left="6382" w:hanging="601"/>
      </w:pPr>
      <w:rPr>
        <w:rFonts w:hint="default"/>
        <w:lang w:val="zh-CN" w:eastAsia="zh-CN" w:bidi="zh-CN"/>
      </w:rPr>
    </w:lvl>
    <w:lvl w:ilvl="8" w:tentative="0">
      <w:start w:val="0"/>
      <w:numFmt w:val="bullet"/>
      <w:lvlText w:val="•"/>
      <w:lvlJc w:val="left"/>
      <w:pPr>
        <w:ind w:left="7177" w:hanging="601"/>
      </w:pPr>
      <w:rPr>
        <w:rFonts w:hint="default"/>
        <w:lang w:val="zh-CN" w:eastAsia="zh-CN" w:bidi="zh-CN"/>
      </w:rPr>
    </w:lvl>
  </w:abstractNum>
  <w:abstractNum w:abstractNumId="1">
    <w:nsid w:val="BF205925"/>
    <w:multiLevelType w:val="multilevel"/>
    <w:tmpl w:val="BF205925"/>
    <w:lvl w:ilvl="0" w:tentative="0">
      <w:start w:val="1"/>
      <w:numFmt w:val="decimal"/>
      <w:lvlText w:val="（%1）"/>
      <w:lvlJc w:val="left"/>
      <w:pPr>
        <w:ind w:left="821" w:hanging="601"/>
        <w:jc w:val="left"/>
      </w:pPr>
      <w:rPr>
        <w:rFonts w:hint="default" w:ascii="宋体" w:hAnsi="宋体" w:eastAsia="宋体" w:cs="宋体"/>
        <w:spacing w:val="-60"/>
        <w:w w:val="100"/>
        <w:sz w:val="22"/>
        <w:szCs w:val="22"/>
        <w:lang w:val="zh-CN" w:eastAsia="zh-CN" w:bidi="zh-CN"/>
      </w:rPr>
    </w:lvl>
    <w:lvl w:ilvl="1" w:tentative="0">
      <w:start w:val="1"/>
      <w:numFmt w:val="upperLetter"/>
      <w:lvlText w:val="（%2）"/>
      <w:lvlJc w:val="left"/>
      <w:pPr>
        <w:ind w:left="874" w:hanging="654"/>
        <w:jc w:val="left"/>
      </w:pPr>
      <w:rPr>
        <w:rFonts w:hint="default" w:ascii="宋体" w:hAnsi="宋体" w:eastAsia="宋体" w:cs="宋体"/>
        <w:spacing w:val="-1"/>
        <w:w w:val="100"/>
        <w:sz w:val="22"/>
        <w:szCs w:val="22"/>
        <w:lang w:val="zh-CN" w:eastAsia="zh-CN" w:bidi="zh-CN"/>
      </w:rPr>
    </w:lvl>
    <w:lvl w:ilvl="2" w:tentative="0">
      <w:start w:val="0"/>
      <w:numFmt w:val="bullet"/>
      <w:lvlText w:val="•"/>
      <w:lvlJc w:val="left"/>
      <w:pPr>
        <w:ind w:left="1756" w:hanging="654"/>
      </w:pPr>
      <w:rPr>
        <w:rFonts w:hint="default"/>
        <w:lang w:val="zh-CN" w:eastAsia="zh-CN" w:bidi="zh-CN"/>
      </w:rPr>
    </w:lvl>
    <w:lvl w:ilvl="3" w:tentative="0">
      <w:start w:val="0"/>
      <w:numFmt w:val="bullet"/>
      <w:lvlText w:val="•"/>
      <w:lvlJc w:val="left"/>
      <w:pPr>
        <w:ind w:left="2632" w:hanging="654"/>
      </w:pPr>
      <w:rPr>
        <w:rFonts w:hint="default"/>
        <w:lang w:val="zh-CN" w:eastAsia="zh-CN" w:bidi="zh-CN"/>
      </w:rPr>
    </w:lvl>
    <w:lvl w:ilvl="4" w:tentative="0">
      <w:start w:val="0"/>
      <w:numFmt w:val="bullet"/>
      <w:lvlText w:val="•"/>
      <w:lvlJc w:val="left"/>
      <w:pPr>
        <w:ind w:left="3508" w:hanging="654"/>
      </w:pPr>
      <w:rPr>
        <w:rFonts w:hint="default"/>
        <w:lang w:val="zh-CN" w:eastAsia="zh-CN" w:bidi="zh-CN"/>
      </w:rPr>
    </w:lvl>
    <w:lvl w:ilvl="5" w:tentative="0">
      <w:start w:val="0"/>
      <w:numFmt w:val="bullet"/>
      <w:lvlText w:val="•"/>
      <w:lvlJc w:val="left"/>
      <w:pPr>
        <w:ind w:left="4385" w:hanging="654"/>
      </w:pPr>
      <w:rPr>
        <w:rFonts w:hint="default"/>
        <w:lang w:val="zh-CN" w:eastAsia="zh-CN" w:bidi="zh-CN"/>
      </w:rPr>
    </w:lvl>
    <w:lvl w:ilvl="6" w:tentative="0">
      <w:start w:val="0"/>
      <w:numFmt w:val="bullet"/>
      <w:lvlText w:val="•"/>
      <w:lvlJc w:val="left"/>
      <w:pPr>
        <w:ind w:left="5261" w:hanging="654"/>
      </w:pPr>
      <w:rPr>
        <w:rFonts w:hint="default"/>
        <w:lang w:val="zh-CN" w:eastAsia="zh-CN" w:bidi="zh-CN"/>
      </w:rPr>
    </w:lvl>
    <w:lvl w:ilvl="7" w:tentative="0">
      <w:start w:val="0"/>
      <w:numFmt w:val="bullet"/>
      <w:lvlText w:val="•"/>
      <w:lvlJc w:val="left"/>
      <w:pPr>
        <w:ind w:left="6137" w:hanging="654"/>
      </w:pPr>
      <w:rPr>
        <w:rFonts w:hint="default"/>
        <w:lang w:val="zh-CN" w:eastAsia="zh-CN" w:bidi="zh-CN"/>
      </w:rPr>
    </w:lvl>
    <w:lvl w:ilvl="8" w:tentative="0">
      <w:start w:val="0"/>
      <w:numFmt w:val="bullet"/>
      <w:lvlText w:val="•"/>
      <w:lvlJc w:val="left"/>
      <w:pPr>
        <w:ind w:left="7013" w:hanging="654"/>
      </w:pPr>
      <w:rPr>
        <w:rFonts w:hint="default"/>
        <w:lang w:val="zh-CN" w:eastAsia="zh-CN" w:bidi="zh-CN"/>
      </w:rPr>
    </w:lvl>
  </w:abstractNum>
  <w:abstractNum w:abstractNumId="2">
    <w:nsid w:val="CF092B84"/>
    <w:multiLevelType w:val="multilevel"/>
    <w:tmpl w:val="CF092B84"/>
    <w:lvl w:ilvl="0" w:tentative="0">
      <w:start w:val="5"/>
      <w:numFmt w:val="decimal"/>
      <w:lvlText w:val="%1."/>
      <w:lvlJc w:val="left"/>
      <w:pPr>
        <w:ind w:left="645" w:hanging="425"/>
        <w:jc w:val="left"/>
      </w:pPr>
      <w:rPr>
        <w:rFonts w:hint="default"/>
        <w:spacing w:val="-120"/>
        <w:w w:val="100"/>
        <w:lang w:val="zh-CN" w:eastAsia="zh-CN" w:bidi="zh-CN"/>
      </w:rPr>
    </w:lvl>
    <w:lvl w:ilvl="1" w:tentative="0">
      <w:start w:val="1"/>
      <w:numFmt w:val="upperLetter"/>
      <w:lvlText w:val="%2."/>
      <w:lvlJc w:val="left"/>
      <w:pPr>
        <w:ind w:left="1060" w:hanging="420"/>
        <w:jc w:val="left"/>
      </w:pPr>
      <w:rPr>
        <w:rFonts w:hint="default"/>
        <w:spacing w:val="-19"/>
        <w:w w:val="100"/>
        <w:lang w:val="zh-CN" w:eastAsia="zh-CN" w:bidi="zh-CN"/>
      </w:rPr>
    </w:lvl>
    <w:lvl w:ilvl="2" w:tentative="0">
      <w:start w:val="0"/>
      <w:numFmt w:val="bullet"/>
      <w:lvlText w:val="•"/>
      <w:lvlJc w:val="left"/>
      <w:pPr>
        <w:ind w:left="1060" w:hanging="420"/>
      </w:pPr>
      <w:rPr>
        <w:rFonts w:hint="default"/>
        <w:lang w:val="zh-CN" w:eastAsia="zh-CN" w:bidi="zh-CN"/>
      </w:rPr>
    </w:lvl>
    <w:lvl w:ilvl="3" w:tentative="0">
      <w:start w:val="0"/>
      <w:numFmt w:val="bullet"/>
      <w:lvlText w:val="•"/>
      <w:lvlJc w:val="left"/>
      <w:pPr>
        <w:ind w:left="2023" w:hanging="420"/>
      </w:pPr>
      <w:rPr>
        <w:rFonts w:hint="default"/>
        <w:lang w:val="zh-CN" w:eastAsia="zh-CN" w:bidi="zh-CN"/>
      </w:rPr>
    </w:lvl>
    <w:lvl w:ilvl="4" w:tentative="0">
      <w:start w:val="0"/>
      <w:numFmt w:val="bullet"/>
      <w:lvlText w:val="•"/>
      <w:lvlJc w:val="left"/>
      <w:pPr>
        <w:ind w:left="2986" w:hanging="420"/>
      </w:pPr>
      <w:rPr>
        <w:rFonts w:hint="default"/>
        <w:lang w:val="zh-CN" w:eastAsia="zh-CN" w:bidi="zh-CN"/>
      </w:rPr>
    </w:lvl>
    <w:lvl w:ilvl="5" w:tentative="0">
      <w:start w:val="0"/>
      <w:numFmt w:val="bullet"/>
      <w:lvlText w:val="•"/>
      <w:lvlJc w:val="left"/>
      <w:pPr>
        <w:ind w:left="3949" w:hanging="420"/>
      </w:pPr>
      <w:rPr>
        <w:rFonts w:hint="default"/>
        <w:lang w:val="zh-CN" w:eastAsia="zh-CN" w:bidi="zh-CN"/>
      </w:rPr>
    </w:lvl>
    <w:lvl w:ilvl="6" w:tentative="0">
      <w:start w:val="0"/>
      <w:numFmt w:val="bullet"/>
      <w:lvlText w:val="•"/>
      <w:lvlJc w:val="left"/>
      <w:pPr>
        <w:ind w:left="4913" w:hanging="420"/>
      </w:pPr>
      <w:rPr>
        <w:rFonts w:hint="default"/>
        <w:lang w:val="zh-CN" w:eastAsia="zh-CN" w:bidi="zh-CN"/>
      </w:rPr>
    </w:lvl>
    <w:lvl w:ilvl="7" w:tentative="0">
      <w:start w:val="0"/>
      <w:numFmt w:val="bullet"/>
      <w:lvlText w:val="•"/>
      <w:lvlJc w:val="left"/>
      <w:pPr>
        <w:ind w:left="5876" w:hanging="420"/>
      </w:pPr>
      <w:rPr>
        <w:rFonts w:hint="default"/>
        <w:lang w:val="zh-CN" w:eastAsia="zh-CN" w:bidi="zh-CN"/>
      </w:rPr>
    </w:lvl>
    <w:lvl w:ilvl="8" w:tentative="0">
      <w:start w:val="0"/>
      <w:numFmt w:val="bullet"/>
      <w:lvlText w:val="•"/>
      <w:lvlJc w:val="left"/>
      <w:pPr>
        <w:ind w:left="6839" w:hanging="420"/>
      </w:pPr>
      <w:rPr>
        <w:rFonts w:hint="default"/>
        <w:lang w:val="zh-CN" w:eastAsia="zh-CN" w:bidi="zh-CN"/>
      </w:rPr>
    </w:lvl>
  </w:abstractNum>
  <w:abstractNum w:abstractNumId="3">
    <w:nsid w:val="0053208E"/>
    <w:multiLevelType w:val="multilevel"/>
    <w:tmpl w:val="0053208E"/>
    <w:lvl w:ilvl="0" w:tentative="0">
      <w:start w:val="2"/>
      <w:numFmt w:val="decimal"/>
      <w:lvlText w:val="%1."/>
      <w:lvlJc w:val="left"/>
      <w:pPr>
        <w:ind w:left="645" w:hanging="425"/>
        <w:jc w:val="left"/>
      </w:pPr>
      <w:rPr>
        <w:rFonts w:hint="default" w:ascii="宋体" w:hAnsi="宋体" w:eastAsia="宋体" w:cs="宋体"/>
        <w:spacing w:val="-60"/>
        <w:w w:val="100"/>
        <w:sz w:val="24"/>
        <w:szCs w:val="24"/>
        <w:lang w:val="zh-CN" w:eastAsia="zh-CN" w:bidi="zh-CN"/>
      </w:rPr>
    </w:lvl>
    <w:lvl w:ilvl="1" w:tentative="0">
      <w:start w:val="0"/>
      <w:numFmt w:val="bullet"/>
      <w:lvlText w:val="•"/>
      <w:lvlJc w:val="left"/>
      <w:pPr>
        <w:ind w:left="1452" w:hanging="425"/>
      </w:pPr>
      <w:rPr>
        <w:rFonts w:hint="default"/>
        <w:lang w:val="zh-CN" w:eastAsia="zh-CN" w:bidi="zh-CN"/>
      </w:rPr>
    </w:lvl>
    <w:lvl w:ilvl="2" w:tentative="0">
      <w:start w:val="0"/>
      <w:numFmt w:val="bullet"/>
      <w:lvlText w:val="•"/>
      <w:lvlJc w:val="left"/>
      <w:pPr>
        <w:ind w:left="2265" w:hanging="425"/>
      </w:pPr>
      <w:rPr>
        <w:rFonts w:hint="default"/>
        <w:lang w:val="zh-CN" w:eastAsia="zh-CN" w:bidi="zh-CN"/>
      </w:rPr>
    </w:lvl>
    <w:lvl w:ilvl="3" w:tentative="0">
      <w:start w:val="0"/>
      <w:numFmt w:val="bullet"/>
      <w:lvlText w:val="•"/>
      <w:lvlJc w:val="left"/>
      <w:pPr>
        <w:ind w:left="3077" w:hanging="425"/>
      </w:pPr>
      <w:rPr>
        <w:rFonts w:hint="default"/>
        <w:lang w:val="zh-CN" w:eastAsia="zh-CN" w:bidi="zh-CN"/>
      </w:rPr>
    </w:lvl>
    <w:lvl w:ilvl="4" w:tentative="0">
      <w:start w:val="0"/>
      <w:numFmt w:val="bullet"/>
      <w:lvlText w:val="•"/>
      <w:lvlJc w:val="left"/>
      <w:pPr>
        <w:ind w:left="3890" w:hanging="425"/>
      </w:pPr>
      <w:rPr>
        <w:rFonts w:hint="default"/>
        <w:lang w:val="zh-CN" w:eastAsia="zh-CN" w:bidi="zh-CN"/>
      </w:rPr>
    </w:lvl>
    <w:lvl w:ilvl="5" w:tentative="0">
      <w:start w:val="0"/>
      <w:numFmt w:val="bullet"/>
      <w:lvlText w:val="•"/>
      <w:lvlJc w:val="left"/>
      <w:pPr>
        <w:ind w:left="4703" w:hanging="425"/>
      </w:pPr>
      <w:rPr>
        <w:rFonts w:hint="default"/>
        <w:lang w:val="zh-CN" w:eastAsia="zh-CN" w:bidi="zh-CN"/>
      </w:rPr>
    </w:lvl>
    <w:lvl w:ilvl="6" w:tentative="0">
      <w:start w:val="0"/>
      <w:numFmt w:val="bullet"/>
      <w:lvlText w:val="•"/>
      <w:lvlJc w:val="left"/>
      <w:pPr>
        <w:ind w:left="5515" w:hanging="425"/>
      </w:pPr>
      <w:rPr>
        <w:rFonts w:hint="default"/>
        <w:lang w:val="zh-CN" w:eastAsia="zh-CN" w:bidi="zh-CN"/>
      </w:rPr>
    </w:lvl>
    <w:lvl w:ilvl="7" w:tentative="0">
      <w:start w:val="0"/>
      <w:numFmt w:val="bullet"/>
      <w:lvlText w:val="•"/>
      <w:lvlJc w:val="left"/>
      <w:pPr>
        <w:ind w:left="6328" w:hanging="425"/>
      </w:pPr>
      <w:rPr>
        <w:rFonts w:hint="default"/>
        <w:lang w:val="zh-CN" w:eastAsia="zh-CN" w:bidi="zh-CN"/>
      </w:rPr>
    </w:lvl>
    <w:lvl w:ilvl="8" w:tentative="0">
      <w:start w:val="0"/>
      <w:numFmt w:val="bullet"/>
      <w:lvlText w:val="•"/>
      <w:lvlJc w:val="left"/>
      <w:pPr>
        <w:ind w:left="7141" w:hanging="425"/>
      </w:pPr>
      <w:rPr>
        <w:rFonts w:hint="default"/>
        <w:lang w:val="zh-CN" w:eastAsia="zh-CN" w:bidi="zh-CN"/>
      </w:rPr>
    </w:lvl>
  </w:abstractNum>
  <w:abstractNum w:abstractNumId="4">
    <w:nsid w:val="59ADCABA"/>
    <w:multiLevelType w:val="multilevel"/>
    <w:tmpl w:val="59ADCABA"/>
    <w:lvl w:ilvl="0" w:tentative="0">
      <w:start w:val="1"/>
      <w:numFmt w:val="decimal"/>
      <w:lvlText w:val="（%1）"/>
      <w:lvlJc w:val="left"/>
      <w:pPr>
        <w:ind w:left="821" w:hanging="60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1614" w:hanging="601"/>
      </w:pPr>
      <w:rPr>
        <w:rFonts w:hint="default"/>
        <w:lang w:val="zh-CN" w:eastAsia="zh-CN" w:bidi="zh-CN"/>
      </w:rPr>
    </w:lvl>
    <w:lvl w:ilvl="2" w:tentative="0">
      <w:start w:val="0"/>
      <w:numFmt w:val="bullet"/>
      <w:lvlText w:val="•"/>
      <w:lvlJc w:val="left"/>
      <w:pPr>
        <w:ind w:left="2409" w:hanging="601"/>
      </w:pPr>
      <w:rPr>
        <w:rFonts w:hint="default"/>
        <w:lang w:val="zh-CN" w:eastAsia="zh-CN" w:bidi="zh-CN"/>
      </w:rPr>
    </w:lvl>
    <w:lvl w:ilvl="3" w:tentative="0">
      <w:start w:val="0"/>
      <w:numFmt w:val="bullet"/>
      <w:lvlText w:val="•"/>
      <w:lvlJc w:val="left"/>
      <w:pPr>
        <w:ind w:left="3203" w:hanging="601"/>
      </w:pPr>
      <w:rPr>
        <w:rFonts w:hint="default"/>
        <w:lang w:val="zh-CN" w:eastAsia="zh-CN" w:bidi="zh-CN"/>
      </w:rPr>
    </w:lvl>
    <w:lvl w:ilvl="4" w:tentative="0">
      <w:start w:val="0"/>
      <w:numFmt w:val="bullet"/>
      <w:lvlText w:val="•"/>
      <w:lvlJc w:val="left"/>
      <w:pPr>
        <w:ind w:left="3998" w:hanging="601"/>
      </w:pPr>
      <w:rPr>
        <w:rFonts w:hint="default"/>
        <w:lang w:val="zh-CN" w:eastAsia="zh-CN" w:bidi="zh-CN"/>
      </w:rPr>
    </w:lvl>
    <w:lvl w:ilvl="5" w:tentative="0">
      <w:start w:val="0"/>
      <w:numFmt w:val="bullet"/>
      <w:lvlText w:val="•"/>
      <w:lvlJc w:val="left"/>
      <w:pPr>
        <w:ind w:left="4793" w:hanging="601"/>
      </w:pPr>
      <w:rPr>
        <w:rFonts w:hint="default"/>
        <w:lang w:val="zh-CN" w:eastAsia="zh-CN" w:bidi="zh-CN"/>
      </w:rPr>
    </w:lvl>
    <w:lvl w:ilvl="6" w:tentative="0">
      <w:start w:val="0"/>
      <w:numFmt w:val="bullet"/>
      <w:lvlText w:val="•"/>
      <w:lvlJc w:val="left"/>
      <w:pPr>
        <w:ind w:left="5587" w:hanging="601"/>
      </w:pPr>
      <w:rPr>
        <w:rFonts w:hint="default"/>
        <w:lang w:val="zh-CN" w:eastAsia="zh-CN" w:bidi="zh-CN"/>
      </w:rPr>
    </w:lvl>
    <w:lvl w:ilvl="7" w:tentative="0">
      <w:start w:val="0"/>
      <w:numFmt w:val="bullet"/>
      <w:lvlText w:val="•"/>
      <w:lvlJc w:val="left"/>
      <w:pPr>
        <w:ind w:left="6382" w:hanging="601"/>
      </w:pPr>
      <w:rPr>
        <w:rFonts w:hint="default"/>
        <w:lang w:val="zh-CN" w:eastAsia="zh-CN" w:bidi="zh-CN"/>
      </w:rPr>
    </w:lvl>
    <w:lvl w:ilvl="8" w:tentative="0">
      <w:start w:val="0"/>
      <w:numFmt w:val="bullet"/>
      <w:lvlText w:val="•"/>
      <w:lvlJc w:val="left"/>
      <w:pPr>
        <w:ind w:left="7177" w:hanging="601"/>
      </w:pPr>
      <w:rPr>
        <w:rFonts w:hint="default"/>
        <w:lang w:val="zh-CN" w:eastAsia="zh-CN" w:bidi="zh-CN"/>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8130B2"/>
    <w:rsid w:val="178061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674" w:hanging="454"/>
      <w:outlineLvl w:val="1"/>
    </w:pPr>
    <w:rPr>
      <w:rFonts w:ascii="Microsoft JhengHei" w:hAnsi="Microsoft JhengHei" w:eastAsia="Microsoft JhengHei" w:cs="Microsoft JhengHei"/>
      <w:b/>
      <w:bCs/>
      <w:sz w:val="24"/>
      <w:szCs w:val="24"/>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5"/>
      <w:ind w:left="645" w:hanging="425"/>
    </w:pPr>
    <w:rPr>
      <w:rFonts w:ascii="宋体" w:hAnsi="宋体" w:eastAsia="宋体" w:cs="宋体"/>
      <w:lang w:val="zh-CN" w:eastAsia="zh-CN" w:bidi="zh-CN"/>
    </w:rPr>
  </w:style>
  <w:style w:type="paragraph" w:customStyle="1" w:styleId="8">
    <w:name w:val="Table Paragraph"/>
    <w:basedOn w:val="1"/>
    <w:qFormat/>
    <w:uiPriority w:val="1"/>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2019-01-15T00:33:00Z</dcterms:created>
  <dc:creator>孙岳珠</dc:creator>
  <cp:lastModifiedBy>qwe</cp:lastModifiedBy>
  <dcterms:modified xsi:type="dcterms:W3CDTF">2022-01-03T06:29:28Z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2019-01-10T00:00:00Z</vt:filetime>
  </property>
  <property fmtid="{D5CDD505-2E9C-101B-9397-08002B2CF9AE}" pid="3" name="Creator">
    <vt:lpwstr>Microsoft® Word 2016</vt:lpwstr>
  </property>
  <property fmtid="{D5CDD505-2E9C-101B-9397-08002B2CF9AE}" pid="4" name="LastSaved">
    <vt:filetime>2019-01-15T00:00:00Z</vt:filetime>
  </property>
  <property fmtid="{D5CDD505-2E9C-101B-9397-08002B2CF9AE}" pid="5" name="KSOProductBuildVer">
    <vt:lpwstr>2052-11.1.0.11194</vt:lpwstr>
  </property>
  <property fmtid="{D5CDD505-2E9C-101B-9397-08002B2CF9AE}" pid="6" name="ICV">
    <vt:lpwstr>3F7273779E5C47DD8499FD8841EE80B2</vt:lpwstr>
  </property>
</Properties>
</file>