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6"/>
      </w:pPr>
      <w:bookmarkStart w:id="0" w:name="_GoBack"/>
      <w:bookmarkEnd w:id="0"/>
      <w:r>
        <w:t>2018－2019 学年度第一学期六年级期末英语学</w:t>
      </w:r>
    </w:p>
    <w:p>
      <w:pPr>
        <w:pStyle w:val="4"/>
        <w:spacing w:before="12"/>
        <w:ind w:left="0"/>
        <w:rPr>
          <w:rFonts w:ascii="黑体"/>
          <w:sz w:val="15"/>
        </w:rPr>
      </w:pPr>
    </w:p>
    <w:p>
      <w:pPr>
        <w:spacing w:before="61"/>
        <w:ind w:left="163" w:right="0" w:firstLine="0"/>
        <w:jc w:val="center"/>
        <w:rPr>
          <w:rFonts w:hint="eastAsia" w:ascii="黑体" w:eastAsia="黑体"/>
          <w:sz w:val="28"/>
        </w:rPr>
      </w:pPr>
      <w:r>
        <w:rPr>
          <w:rFonts w:hint="eastAsia" w:ascii="黑体" w:eastAsia="黑体"/>
          <w:sz w:val="28"/>
        </w:rPr>
        <w:t>教学质量综合调研测评试卷</w:t>
      </w:r>
    </w:p>
    <w:p>
      <w:pPr>
        <w:pStyle w:val="4"/>
        <w:spacing w:before="173"/>
        <w:ind w:left="600"/>
      </w:pPr>
      <w:r>
        <w:rPr>
          <w:rFonts w:hint="eastAsia" w:ascii="宋体" w:eastAsia="宋体"/>
        </w:rPr>
        <w:t xml:space="preserve">一、语音 </w:t>
      </w:r>
      <w:r>
        <w:t>5%</w:t>
      </w:r>
    </w:p>
    <w:p>
      <w:pPr>
        <w:pStyle w:val="4"/>
        <w:spacing w:before="82" w:after="25" w:line="304" w:lineRule="auto"/>
        <w:ind w:right="457" w:firstLine="479"/>
        <w:rPr>
          <w:rFonts w:hint="eastAsia" w:ascii="宋体" w:eastAsia="宋体"/>
        </w:rPr>
      </w:pPr>
      <w:r>
        <w:rPr>
          <w:rFonts w:hint="eastAsia" w:ascii="宋体" w:eastAsia="宋体"/>
        </w:rPr>
        <w:t xml:space="preserve">从 </w:t>
      </w:r>
      <w:r>
        <w:t>A</w:t>
      </w:r>
      <w:r>
        <w:rPr>
          <w:rFonts w:hint="eastAsia" w:ascii="宋体" w:eastAsia="宋体"/>
        </w:rPr>
        <w:t>、</w:t>
      </w:r>
      <w:r>
        <w:t>B</w:t>
      </w:r>
      <w:r>
        <w:rPr>
          <w:rFonts w:hint="eastAsia" w:ascii="宋体" w:eastAsia="宋体"/>
        </w:rPr>
        <w:t>、</w:t>
      </w:r>
      <w:r>
        <w:t xml:space="preserve">C </w:t>
      </w:r>
      <w:r>
        <w:rPr>
          <w:rFonts w:hint="eastAsia" w:ascii="宋体" w:eastAsia="宋体"/>
        </w:rPr>
        <w:t>选项中找出所给单词划线部分读音相同的单词，将序号填入题前括号内</w:t>
      </w:r>
    </w:p>
    <w:tbl>
      <w:tblPr>
        <w:tblStyle w:val="5"/>
        <w:tblW w:w="6328" w:type="dxa"/>
        <w:tblInd w:w="55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90"/>
        <w:gridCol w:w="1366"/>
        <w:gridCol w:w="1467"/>
        <w:gridCol w:w="1642"/>
        <w:gridCol w:w="12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5" w:hRule="atLeast"/>
        </w:trPr>
        <w:tc>
          <w:tcPr>
            <w:tcW w:w="590" w:type="dxa"/>
          </w:tcPr>
          <w:p>
            <w:pPr>
              <w:pStyle w:val="9"/>
              <w:spacing w:before="0" w:line="246" w:lineRule="exact"/>
              <w:ind w:left="50"/>
              <w:rPr>
                <w:rFonts w:hint="eastAsia" w:ascii="宋体" w:eastAsia="宋体"/>
                <w:sz w:val="24"/>
              </w:rPr>
            </w:pPr>
            <w:r>
              <w:rPr>
                <w:rFonts w:hint="eastAsia" w:ascii="宋体" w:eastAsia="宋体"/>
                <w:sz w:val="24"/>
              </w:rPr>
              <w:t>（</w:t>
            </w:r>
          </w:p>
        </w:tc>
        <w:tc>
          <w:tcPr>
            <w:tcW w:w="1366" w:type="dxa"/>
          </w:tcPr>
          <w:p>
            <w:pPr>
              <w:pStyle w:val="9"/>
              <w:spacing w:before="0" w:line="226" w:lineRule="exact"/>
              <w:ind w:left="300"/>
              <w:rPr>
                <w:sz w:val="24"/>
              </w:rPr>
            </w:pPr>
            <w:r>
              <w:rPr>
                <w:rFonts w:hint="eastAsia" w:ascii="宋体" w:eastAsia="宋体"/>
                <w:sz w:val="24"/>
              </w:rPr>
              <w:t>）</w:t>
            </w:r>
            <w:r>
              <w:rPr>
                <w:sz w:val="24"/>
              </w:rPr>
              <w:t>1.dad</w:t>
            </w:r>
          </w:p>
        </w:tc>
        <w:tc>
          <w:tcPr>
            <w:tcW w:w="1467" w:type="dxa"/>
          </w:tcPr>
          <w:p>
            <w:pPr>
              <w:pStyle w:val="9"/>
              <w:spacing w:before="0" w:line="226" w:lineRule="exact"/>
              <w:ind w:left="134"/>
              <w:rPr>
                <w:sz w:val="24"/>
              </w:rPr>
            </w:pPr>
            <w:r>
              <w:rPr>
                <w:sz w:val="24"/>
              </w:rPr>
              <w:t>A.baby</w:t>
            </w:r>
          </w:p>
        </w:tc>
        <w:tc>
          <w:tcPr>
            <w:tcW w:w="1642" w:type="dxa"/>
          </w:tcPr>
          <w:p>
            <w:pPr>
              <w:pStyle w:val="9"/>
              <w:spacing w:before="0" w:line="246" w:lineRule="exact"/>
              <w:ind w:left="347"/>
              <w:rPr>
                <w:sz w:val="24"/>
              </w:rPr>
            </w:pPr>
            <w:r>
              <w:rPr>
                <w:spacing w:val="-2"/>
                <w:sz w:val="24"/>
              </w:rPr>
              <w:t>B</w:t>
            </w:r>
            <w:r>
              <w:rPr>
                <w:sz w:val="24"/>
              </w:rPr>
              <w:t>.</w:t>
            </w:r>
            <w:r>
              <w:rPr>
                <w:spacing w:val="-107"/>
                <w:sz w:val="24"/>
                <w:u w:val="single"/>
              </w:rPr>
              <w:t>a</w:t>
            </w:r>
            <w:r>
              <w:rPr>
                <w:sz w:val="24"/>
                <w:u w:val="single"/>
              </w:rPr>
              <w:t xml:space="preserve"> </w:t>
            </w:r>
            <w:r>
              <w:rPr>
                <w:spacing w:val="-10"/>
                <w:sz w:val="24"/>
              </w:rPr>
              <w:t xml:space="preserve"> </w:t>
            </w:r>
            <w:r>
              <w:rPr>
                <w:sz w:val="24"/>
              </w:rPr>
              <w:t>f</w:t>
            </w:r>
            <w:r>
              <w:rPr>
                <w:spacing w:val="1"/>
                <w:sz w:val="24"/>
              </w:rPr>
              <w:t>t</w:t>
            </w:r>
            <w:r>
              <w:rPr>
                <w:spacing w:val="-1"/>
                <w:sz w:val="24"/>
              </w:rPr>
              <w:t>e</w:t>
            </w:r>
            <w:r>
              <w:rPr>
                <w:sz w:val="24"/>
              </w:rPr>
              <w:t>r</w:t>
            </w:r>
          </w:p>
        </w:tc>
        <w:tc>
          <w:tcPr>
            <w:tcW w:w="1263" w:type="dxa"/>
          </w:tcPr>
          <w:p>
            <w:pPr>
              <w:pStyle w:val="9"/>
              <w:spacing w:before="0" w:line="226" w:lineRule="exact"/>
              <w:ind w:left="385"/>
              <w:rPr>
                <w:sz w:val="24"/>
              </w:rPr>
            </w:pPr>
            <w:r>
              <w:rPr>
                <w:sz w:val="24"/>
              </w:rPr>
              <w:t>C.candy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 w:hRule="atLeast"/>
        </w:trPr>
        <w:tc>
          <w:tcPr>
            <w:tcW w:w="590" w:type="dxa"/>
          </w:tcPr>
          <w:p>
            <w:pPr>
              <w:pStyle w:val="9"/>
              <w:spacing w:before="99" w:line="272" w:lineRule="exact"/>
              <w:ind w:left="50"/>
              <w:rPr>
                <w:rFonts w:hint="eastAsia" w:ascii="宋体" w:eastAsia="宋体"/>
                <w:sz w:val="24"/>
              </w:rPr>
            </w:pPr>
            <w:r>
              <w:rPr>
                <w:rFonts w:hint="eastAsia" w:ascii="宋体" w:eastAsia="宋体"/>
                <w:sz w:val="24"/>
              </w:rPr>
              <w:t>（</w:t>
            </w:r>
          </w:p>
        </w:tc>
        <w:tc>
          <w:tcPr>
            <w:tcW w:w="1366" w:type="dxa"/>
          </w:tcPr>
          <w:p>
            <w:pPr>
              <w:pStyle w:val="9"/>
              <w:spacing w:before="118" w:line="252" w:lineRule="exact"/>
              <w:ind w:left="300"/>
              <w:rPr>
                <w:sz w:val="24"/>
              </w:rPr>
            </w:pPr>
            <w:r>
              <w:rPr>
                <w:rFonts w:hint="eastAsia" w:ascii="宋体" w:eastAsia="宋体"/>
                <w:sz w:val="24"/>
              </w:rPr>
              <w:t>）</w:t>
            </w:r>
            <w:r>
              <w:rPr>
                <w:sz w:val="24"/>
              </w:rPr>
              <w:t>2.every</w:t>
            </w:r>
          </w:p>
        </w:tc>
        <w:tc>
          <w:tcPr>
            <w:tcW w:w="1467" w:type="dxa"/>
          </w:tcPr>
          <w:p>
            <w:pPr>
              <w:pStyle w:val="9"/>
              <w:spacing w:before="134" w:line="256" w:lineRule="exact"/>
              <w:ind w:left="123"/>
              <w:rPr>
                <w:sz w:val="24"/>
              </w:rPr>
            </w:pPr>
            <w:r>
              <w:rPr>
                <w:spacing w:val="-1"/>
                <w:sz w:val="24"/>
              </w:rPr>
              <w:t>A</w:t>
            </w:r>
            <w:r>
              <w:rPr>
                <w:spacing w:val="3"/>
                <w:sz w:val="24"/>
              </w:rPr>
              <w:t>.</w:t>
            </w:r>
            <w:r>
              <w:rPr>
                <w:spacing w:val="-107"/>
                <w:sz w:val="24"/>
                <w:u w:val="single"/>
              </w:rPr>
              <w:t>e</w:t>
            </w:r>
            <w:r>
              <w:rPr>
                <w:sz w:val="24"/>
                <w:u w:val="single"/>
              </w:rPr>
              <w:t xml:space="preserve"> </w:t>
            </w:r>
            <w:r>
              <w:rPr>
                <w:spacing w:val="-7"/>
                <w:sz w:val="24"/>
              </w:rPr>
              <w:t xml:space="preserve"> </w:t>
            </w:r>
            <w:r>
              <w:rPr>
                <w:sz w:val="24"/>
              </w:rPr>
              <w:t>v</w:t>
            </w:r>
            <w:r>
              <w:rPr>
                <w:spacing w:val="-1"/>
                <w:sz w:val="24"/>
              </w:rPr>
              <w:t>e</w:t>
            </w:r>
            <w:r>
              <w:rPr>
                <w:sz w:val="24"/>
              </w:rPr>
              <w:t>ning</w:t>
            </w:r>
          </w:p>
        </w:tc>
        <w:tc>
          <w:tcPr>
            <w:tcW w:w="1642" w:type="dxa"/>
          </w:tcPr>
          <w:p>
            <w:pPr>
              <w:pStyle w:val="9"/>
              <w:spacing w:before="115" w:line="256" w:lineRule="exact"/>
              <w:ind w:left="347"/>
              <w:rPr>
                <w:sz w:val="24"/>
              </w:rPr>
            </w:pPr>
            <w:r>
              <w:rPr>
                <w:spacing w:val="-2"/>
                <w:sz w:val="24"/>
              </w:rPr>
              <w:t>B</w:t>
            </w:r>
            <w:r>
              <w:rPr>
                <w:sz w:val="24"/>
              </w:rPr>
              <w:t>.</w:t>
            </w:r>
            <w:r>
              <w:rPr>
                <w:spacing w:val="-1"/>
                <w:sz w:val="24"/>
              </w:rPr>
              <w:t>e</w:t>
            </w:r>
            <w:r>
              <w:rPr>
                <w:sz w:val="24"/>
              </w:rPr>
              <w:t>l</w:t>
            </w:r>
            <w:r>
              <w:rPr>
                <w:spacing w:val="-107"/>
                <w:sz w:val="24"/>
                <w:u w:val="single"/>
              </w:rPr>
              <w:t>e</w:t>
            </w:r>
            <w:r>
              <w:rPr>
                <w:sz w:val="24"/>
                <w:u w:val="single"/>
              </w:rPr>
              <w:t xml:space="preserve"> </w:t>
            </w:r>
            <w:r>
              <w:rPr>
                <w:spacing w:val="-10"/>
                <w:sz w:val="24"/>
              </w:rPr>
              <w:t xml:space="preserve"> </w:t>
            </w:r>
            <w:r>
              <w:rPr>
                <w:spacing w:val="2"/>
                <w:sz w:val="24"/>
              </w:rPr>
              <w:t>v</w:t>
            </w:r>
            <w:r>
              <w:rPr>
                <w:spacing w:val="-1"/>
                <w:sz w:val="24"/>
              </w:rPr>
              <w:t>e</w:t>
            </w:r>
            <w:r>
              <w:rPr>
                <w:sz w:val="24"/>
              </w:rPr>
              <w:t>n</w:t>
            </w:r>
          </w:p>
        </w:tc>
        <w:tc>
          <w:tcPr>
            <w:tcW w:w="1263" w:type="dxa"/>
          </w:tcPr>
          <w:p>
            <w:pPr>
              <w:pStyle w:val="9"/>
              <w:spacing w:before="134" w:line="256" w:lineRule="exact"/>
              <w:ind w:left="386"/>
              <w:rPr>
                <w:sz w:val="24"/>
              </w:rPr>
            </w:pPr>
            <w:r>
              <w:rPr>
                <w:sz w:val="24"/>
              </w:rPr>
              <w:t>C.m</w:t>
            </w:r>
            <w:r>
              <w:rPr>
                <w:sz w:val="24"/>
                <w:u w:val="single"/>
              </w:rPr>
              <w: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8" w:hRule="atLeast"/>
        </w:trPr>
        <w:tc>
          <w:tcPr>
            <w:tcW w:w="590" w:type="dxa"/>
          </w:tcPr>
          <w:p>
            <w:pPr>
              <w:pStyle w:val="9"/>
              <w:spacing w:before="97" w:line="272" w:lineRule="exact"/>
              <w:ind w:left="50"/>
              <w:rPr>
                <w:rFonts w:hint="eastAsia" w:ascii="宋体" w:eastAsia="宋体"/>
                <w:sz w:val="24"/>
              </w:rPr>
            </w:pPr>
            <w:r>
              <w:rPr>
                <w:rFonts w:hint="eastAsia" w:ascii="宋体" w:eastAsia="宋体"/>
                <w:sz w:val="24"/>
              </w:rPr>
              <w:t>（</w:t>
            </w:r>
          </w:p>
        </w:tc>
        <w:tc>
          <w:tcPr>
            <w:tcW w:w="1366" w:type="dxa"/>
          </w:tcPr>
          <w:p>
            <w:pPr>
              <w:pStyle w:val="9"/>
              <w:spacing w:before="116" w:line="252" w:lineRule="exact"/>
              <w:ind w:left="300"/>
              <w:rPr>
                <w:sz w:val="24"/>
              </w:rPr>
            </w:pPr>
            <w:r>
              <w:rPr>
                <w:rFonts w:hint="eastAsia" w:ascii="宋体" w:eastAsia="宋体"/>
                <w:sz w:val="24"/>
              </w:rPr>
              <w:t>）</w:t>
            </w:r>
            <w:r>
              <w:rPr>
                <w:sz w:val="24"/>
              </w:rPr>
              <w:t>3.white</w:t>
            </w:r>
          </w:p>
        </w:tc>
        <w:tc>
          <w:tcPr>
            <w:tcW w:w="1467" w:type="dxa"/>
          </w:tcPr>
          <w:p>
            <w:pPr>
              <w:pStyle w:val="9"/>
              <w:spacing w:before="113" w:line="236" w:lineRule="exact"/>
              <w:ind w:left="126"/>
              <w:rPr>
                <w:sz w:val="24"/>
              </w:rPr>
            </w:pPr>
            <w:r>
              <w:rPr>
                <w:sz w:val="24"/>
              </w:rPr>
              <w:t>A.winter</w:t>
            </w:r>
          </w:p>
        </w:tc>
        <w:tc>
          <w:tcPr>
            <w:tcW w:w="1642" w:type="dxa"/>
          </w:tcPr>
          <w:p>
            <w:pPr>
              <w:pStyle w:val="9"/>
              <w:spacing w:before="113" w:line="236" w:lineRule="exact"/>
              <w:ind w:left="347"/>
              <w:rPr>
                <w:sz w:val="24"/>
              </w:rPr>
            </w:pPr>
            <w:r>
              <w:rPr>
                <w:sz w:val="24"/>
              </w:rPr>
              <w:t>B.like</w:t>
            </w:r>
          </w:p>
        </w:tc>
        <w:tc>
          <w:tcPr>
            <w:tcW w:w="1263" w:type="dxa"/>
          </w:tcPr>
          <w:p>
            <w:pPr>
              <w:pStyle w:val="9"/>
              <w:spacing w:before="113" w:line="236" w:lineRule="exact"/>
              <w:ind w:left="386"/>
              <w:rPr>
                <w:sz w:val="24"/>
              </w:rPr>
            </w:pPr>
            <w:r>
              <w:rPr>
                <w:sz w:val="24"/>
              </w:rPr>
              <w:t>C.spring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 w:hRule="atLeast"/>
        </w:trPr>
        <w:tc>
          <w:tcPr>
            <w:tcW w:w="590" w:type="dxa"/>
          </w:tcPr>
          <w:p>
            <w:pPr>
              <w:pStyle w:val="9"/>
              <w:spacing w:before="99" w:line="272" w:lineRule="exact"/>
              <w:ind w:left="50"/>
              <w:rPr>
                <w:rFonts w:hint="eastAsia" w:ascii="宋体" w:eastAsia="宋体"/>
                <w:sz w:val="24"/>
              </w:rPr>
            </w:pPr>
            <w:r>
              <w:rPr>
                <w:rFonts w:hint="eastAsia" w:ascii="宋体" w:eastAsia="宋体"/>
                <w:sz w:val="24"/>
              </w:rPr>
              <w:t>（</w:t>
            </w:r>
          </w:p>
        </w:tc>
        <w:tc>
          <w:tcPr>
            <w:tcW w:w="1366" w:type="dxa"/>
          </w:tcPr>
          <w:p>
            <w:pPr>
              <w:pStyle w:val="9"/>
              <w:spacing w:before="118" w:line="252" w:lineRule="exact"/>
              <w:ind w:left="300"/>
              <w:rPr>
                <w:sz w:val="24"/>
              </w:rPr>
            </w:pPr>
            <w:r>
              <w:rPr>
                <w:rFonts w:hint="eastAsia" w:ascii="宋体" w:eastAsia="宋体"/>
                <w:sz w:val="24"/>
              </w:rPr>
              <w:t>）</w:t>
            </w:r>
            <w:r>
              <w:rPr>
                <w:sz w:val="24"/>
              </w:rPr>
              <w:t>4.open</w:t>
            </w:r>
          </w:p>
        </w:tc>
        <w:tc>
          <w:tcPr>
            <w:tcW w:w="1467" w:type="dxa"/>
          </w:tcPr>
          <w:p>
            <w:pPr>
              <w:pStyle w:val="9"/>
              <w:spacing w:before="134" w:line="256" w:lineRule="exact"/>
              <w:ind w:left="178"/>
              <w:rPr>
                <w:sz w:val="24"/>
              </w:rPr>
            </w:pPr>
            <w:r>
              <w:rPr>
                <w:spacing w:val="-1"/>
                <w:sz w:val="24"/>
              </w:rPr>
              <w:t>A.</w:t>
            </w:r>
            <w:r>
              <w:rPr>
                <w:spacing w:val="3"/>
                <w:sz w:val="24"/>
              </w:rPr>
              <w:t>h</w:t>
            </w:r>
            <w:r>
              <w:rPr>
                <w:spacing w:val="-120"/>
                <w:sz w:val="24"/>
                <w:u w:val="single"/>
              </w:rPr>
              <w:t>o</w:t>
            </w:r>
            <w:r>
              <w:rPr>
                <w:sz w:val="24"/>
                <w:u w:val="single"/>
              </w:rPr>
              <w:t xml:space="preserve"> </w:t>
            </w:r>
            <w:r>
              <w:rPr>
                <w:spacing w:val="5"/>
                <w:sz w:val="24"/>
              </w:rPr>
              <w:t xml:space="preserve"> </w:t>
            </w:r>
            <w:r>
              <w:rPr>
                <w:sz w:val="24"/>
              </w:rPr>
              <w:t>b</w:t>
            </w:r>
            <w:r>
              <w:rPr>
                <w:spacing w:val="2"/>
                <w:sz w:val="24"/>
              </w:rPr>
              <w:t>b</w:t>
            </w:r>
            <w:r>
              <w:rPr>
                <w:sz w:val="24"/>
              </w:rPr>
              <w:t>y</w:t>
            </w:r>
          </w:p>
        </w:tc>
        <w:tc>
          <w:tcPr>
            <w:tcW w:w="1642" w:type="dxa"/>
          </w:tcPr>
          <w:p>
            <w:pPr>
              <w:pStyle w:val="9"/>
              <w:spacing w:before="134" w:line="236" w:lineRule="exact"/>
              <w:ind w:left="347"/>
              <w:rPr>
                <w:sz w:val="24"/>
              </w:rPr>
            </w:pPr>
            <w:r>
              <w:rPr>
                <w:sz w:val="24"/>
              </w:rPr>
              <w:t>B.collect</w:t>
            </w:r>
          </w:p>
        </w:tc>
        <w:tc>
          <w:tcPr>
            <w:tcW w:w="1263" w:type="dxa"/>
          </w:tcPr>
          <w:p>
            <w:pPr>
              <w:pStyle w:val="9"/>
              <w:spacing w:before="134" w:line="256" w:lineRule="exact"/>
              <w:ind w:left="386"/>
              <w:rPr>
                <w:sz w:val="24"/>
              </w:rPr>
            </w:pPr>
            <w:r>
              <w:rPr>
                <w:sz w:val="24"/>
              </w:rPr>
              <w:t>C. ph</w:t>
            </w:r>
            <w:r>
              <w:rPr>
                <w:sz w:val="24"/>
                <w:u w:val="single"/>
              </w:rPr>
              <w:t>o</w:t>
            </w:r>
            <w:r>
              <w:rPr>
                <w:sz w:val="24"/>
              </w:rPr>
              <w:t>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9" w:hRule="atLeast"/>
        </w:trPr>
        <w:tc>
          <w:tcPr>
            <w:tcW w:w="590" w:type="dxa"/>
          </w:tcPr>
          <w:p>
            <w:pPr>
              <w:pStyle w:val="9"/>
              <w:spacing w:before="97" w:line="252" w:lineRule="exact"/>
              <w:ind w:left="50"/>
              <w:rPr>
                <w:rFonts w:hint="eastAsia" w:ascii="宋体" w:eastAsia="宋体"/>
                <w:sz w:val="24"/>
              </w:rPr>
            </w:pPr>
            <w:r>
              <w:rPr>
                <w:rFonts w:hint="eastAsia" w:ascii="宋体" w:eastAsia="宋体"/>
                <w:sz w:val="24"/>
              </w:rPr>
              <w:t>（</w:t>
            </w:r>
          </w:p>
        </w:tc>
        <w:tc>
          <w:tcPr>
            <w:tcW w:w="1366" w:type="dxa"/>
          </w:tcPr>
          <w:p>
            <w:pPr>
              <w:pStyle w:val="9"/>
              <w:spacing w:before="117" w:line="252" w:lineRule="exact"/>
              <w:ind w:left="300"/>
              <w:rPr>
                <w:sz w:val="24"/>
              </w:rPr>
            </w:pPr>
            <w:r>
              <w:rPr>
                <w:rFonts w:hint="eastAsia" w:ascii="宋体" w:eastAsia="宋体"/>
                <w:sz w:val="24"/>
              </w:rPr>
              <w:t>）</w:t>
            </w:r>
            <w:r>
              <w:rPr>
                <w:sz w:val="24"/>
              </w:rPr>
              <w:t>5.uncle</w:t>
            </w:r>
          </w:p>
        </w:tc>
        <w:tc>
          <w:tcPr>
            <w:tcW w:w="1467" w:type="dxa"/>
          </w:tcPr>
          <w:p>
            <w:pPr>
              <w:pStyle w:val="9"/>
              <w:spacing w:before="113" w:line="236" w:lineRule="exact"/>
              <w:ind w:left="111"/>
              <w:rPr>
                <w:sz w:val="24"/>
              </w:rPr>
            </w:pPr>
            <w:r>
              <w:rPr>
                <w:spacing w:val="-1"/>
                <w:sz w:val="24"/>
              </w:rPr>
              <w:t>A.</w:t>
            </w:r>
            <w:r>
              <w:rPr>
                <w:spacing w:val="3"/>
                <w:sz w:val="24"/>
              </w:rPr>
              <w:t>s</w:t>
            </w:r>
            <w:r>
              <w:rPr>
                <w:spacing w:val="-120"/>
                <w:sz w:val="24"/>
                <w:u w:val="single"/>
              </w:rPr>
              <w:t>u</w:t>
            </w:r>
            <w:r>
              <w:rPr>
                <w:sz w:val="24"/>
                <w:u w:val="single"/>
              </w:rPr>
              <w:t xml:space="preserve"> </w:t>
            </w:r>
            <w:r>
              <w:rPr>
                <w:spacing w:val="5"/>
                <w:sz w:val="24"/>
              </w:rPr>
              <w:t xml:space="preserve"> </w:t>
            </w:r>
            <w:r>
              <w:rPr>
                <w:sz w:val="24"/>
              </w:rPr>
              <w:t>mm</w:t>
            </w:r>
            <w:r>
              <w:rPr>
                <w:spacing w:val="-1"/>
                <w:sz w:val="24"/>
              </w:rPr>
              <w:t>e</w:t>
            </w:r>
            <w:r>
              <w:rPr>
                <w:sz w:val="24"/>
              </w:rPr>
              <w:t>r</w:t>
            </w:r>
          </w:p>
        </w:tc>
        <w:tc>
          <w:tcPr>
            <w:tcW w:w="1642" w:type="dxa"/>
          </w:tcPr>
          <w:p>
            <w:pPr>
              <w:pStyle w:val="9"/>
              <w:spacing w:before="133" w:line="236" w:lineRule="exact"/>
              <w:ind w:left="347"/>
              <w:rPr>
                <w:sz w:val="24"/>
              </w:rPr>
            </w:pPr>
            <w:r>
              <w:rPr>
                <w:spacing w:val="-2"/>
                <w:sz w:val="24"/>
              </w:rPr>
              <w:t>B</w:t>
            </w:r>
            <w:r>
              <w:rPr>
                <w:sz w:val="24"/>
              </w:rPr>
              <w:t>.st</w:t>
            </w:r>
            <w:r>
              <w:rPr>
                <w:spacing w:val="-120"/>
                <w:sz w:val="24"/>
                <w:u w:val="single"/>
              </w:rPr>
              <w:t>u</w:t>
            </w:r>
            <w:r>
              <w:rPr>
                <w:sz w:val="24"/>
                <w:u w:val="single"/>
              </w:rPr>
              <w:t xml:space="preserve"> </w:t>
            </w:r>
            <w:r>
              <w:rPr>
                <w:spacing w:val="5"/>
                <w:sz w:val="24"/>
              </w:rPr>
              <w:t xml:space="preserve"> </w:t>
            </w:r>
            <w:r>
              <w:rPr>
                <w:sz w:val="24"/>
              </w:rPr>
              <w:t>d</w:t>
            </w:r>
            <w:r>
              <w:rPr>
                <w:spacing w:val="-1"/>
                <w:sz w:val="24"/>
              </w:rPr>
              <w:t>e</w:t>
            </w:r>
            <w:r>
              <w:rPr>
                <w:sz w:val="24"/>
              </w:rPr>
              <w:t>nt</w:t>
            </w:r>
          </w:p>
        </w:tc>
        <w:tc>
          <w:tcPr>
            <w:tcW w:w="1263" w:type="dxa"/>
          </w:tcPr>
          <w:p>
            <w:pPr>
              <w:pStyle w:val="9"/>
              <w:spacing w:before="113" w:line="236" w:lineRule="exact"/>
              <w:ind w:left="385"/>
              <w:rPr>
                <w:sz w:val="24"/>
              </w:rPr>
            </w:pPr>
            <w:r>
              <w:rPr>
                <w:sz w:val="24"/>
              </w:rPr>
              <w:t>C.p</w:t>
            </w:r>
            <w:r>
              <w:rPr>
                <w:spacing w:val="-120"/>
                <w:sz w:val="24"/>
                <w:u w:val="single"/>
              </w:rPr>
              <w:t>u</w:t>
            </w:r>
            <w:r>
              <w:rPr>
                <w:sz w:val="24"/>
                <w:u w:val="single"/>
              </w:rPr>
              <w:t xml:space="preserve"> </w:t>
            </w:r>
            <w:r>
              <w:rPr>
                <w:spacing w:val="5"/>
                <w:sz w:val="24"/>
              </w:rPr>
              <w:t xml:space="preserve"> </w:t>
            </w:r>
            <w:r>
              <w:rPr>
                <w:sz w:val="24"/>
              </w:rPr>
              <w:t>t</w:t>
            </w:r>
          </w:p>
        </w:tc>
      </w:tr>
    </w:tbl>
    <w:p>
      <w:pPr>
        <w:pStyle w:val="4"/>
        <w:spacing w:before="107"/>
        <w:ind w:left="600"/>
      </w:pPr>
      <w:r>
        <w:rPr>
          <w:rFonts w:hint="eastAsia" w:ascii="宋体" w:eastAsia="宋体"/>
        </w:rPr>
        <w:t xml:space="preserve">二、词汇 </w:t>
      </w:r>
      <w:r>
        <w:t>15%</w:t>
      </w:r>
    </w:p>
    <w:p>
      <w:pPr>
        <w:pStyle w:val="8"/>
        <w:numPr>
          <w:ilvl w:val="0"/>
          <w:numId w:val="1"/>
        </w:numPr>
        <w:tabs>
          <w:tab w:val="left" w:pos="960"/>
          <w:tab w:val="left" w:pos="961"/>
        </w:tabs>
        <w:spacing w:before="81" w:after="0" w:line="240" w:lineRule="auto"/>
        <w:ind w:left="960" w:right="0" w:hanging="496"/>
        <w:jc w:val="left"/>
        <w:rPr>
          <w:rFonts w:hint="eastAsia" w:ascii="宋体" w:eastAsia="宋体"/>
          <w:sz w:val="24"/>
        </w:rPr>
      </w:pPr>
      <w:r>
        <w:rPr>
          <w:rFonts w:hint="eastAsia" w:ascii="宋体" w:eastAsia="宋体"/>
          <w:sz w:val="24"/>
        </w:rPr>
        <w:t>从右栏中选出与左栏单词相匹配的英文释义，将序号填入题前括号内</w:t>
      </w:r>
    </w:p>
    <w:p>
      <w:pPr>
        <w:pStyle w:val="4"/>
        <w:tabs>
          <w:tab w:val="left" w:pos="5779"/>
        </w:tabs>
        <w:spacing w:before="99"/>
        <w:ind w:left="2145"/>
      </w:pPr>
      <w:r>
        <w:t>A</w:t>
      </w:r>
      <w:r>
        <w:tab/>
      </w:r>
      <w:r>
        <w:t>B</w:t>
      </w:r>
    </w:p>
    <w:p>
      <w:pPr>
        <w:pStyle w:val="4"/>
        <w:tabs>
          <w:tab w:val="left" w:pos="1545"/>
          <w:tab w:val="left" w:pos="4320"/>
        </w:tabs>
        <w:ind w:left="705"/>
      </w:pPr>
      <w:r>
        <w:rPr>
          <w:rFonts w:hint="eastAsia" w:ascii="宋体" w:eastAsia="宋体"/>
        </w:rPr>
        <w:t>（</w:t>
      </w:r>
      <w:r>
        <w:rPr>
          <w:rFonts w:hint="eastAsia" w:ascii="宋体" w:eastAsia="宋体"/>
        </w:rPr>
        <w:tab/>
      </w:r>
      <w:r>
        <w:rPr>
          <w:rFonts w:hint="eastAsia" w:ascii="宋体" w:eastAsia="宋体"/>
        </w:rPr>
        <w:t>）</w:t>
      </w:r>
      <w:r>
        <w:t>1.collect</w:t>
      </w:r>
      <w:r>
        <w:tab/>
      </w:r>
      <w:r>
        <w:t>A.to go somewhere on</w:t>
      </w:r>
      <w:r>
        <w:rPr>
          <w:spacing w:val="-2"/>
        </w:rPr>
        <w:t xml:space="preserve"> </w:t>
      </w:r>
      <w:r>
        <w:t>foot</w:t>
      </w:r>
    </w:p>
    <w:p>
      <w:pPr>
        <w:pStyle w:val="4"/>
        <w:tabs>
          <w:tab w:val="left" w:pos="1545"/>
          <w:tab w:val="left" w:pos="4320"/>
        </w:tabs>
        <w:spacing w:before="84"/>
        <w:ind w:left="706"/>
      </w:pPr>
      <w:r>
        <w:rPr>
          <w:rFonts w:hint="eastAsia" w:ascii="宋体" w:eastAsia="宋体"/>
        </w:rPr>
        <w:t>（</w:t>
      </w:r>
      <w:r>
        <w:rPr>
          <w:rFonts w:hint="eastAsia" w:ascii="宋体" w:eastAsia="宋体"/>
        </w:rPr>
        <w:tab/>
      </w:r>
      <w:r>
        <w:rPr>
          <w:rFonts w:hint="eastAsia" w:ascii="宋体" w:eastAsia="宋体"/>
        </w:rPr>
        <w:t>）</w:t>
      </w:r>
      <w:r>
        <w:t>2.cousin</w:t>
      </w:r>
      <w:r>
        <w:tab/>
      </w:r>
      <w:r>
        <w:t>B.the first month of the</w:t>
      </w:r>
      <w:r>
        <w:rPr>
          <w:spacing w:val="-4"/>
        </w:rPr>
        <w:t xml:space="preserve"> </w:t>
      </w:r>
      <w:r>
        <w:t>tear</w:t>
      </w:r>
    </w:p>
    <w:p>
      <w:pPr>
        <w:pStyle w:val="4"/>
        <w:tabs>
          <w:tab w:val="left" w:pos="1545"/>
          <w:tab w:val="left" w:pos="4320"/>
        </w:tabs>
        <w:spacing w:before="81"/>
        <w:ind w:left="706"/>
      </w:pPr>
      <w:r>
        <w:rPr>
          <w:rFonts w:hint="eastAsia" w:ascii="宋体" w:hAnsi="宋体" w:eastAsia="宋体"/>
        </w:rPr>
        <w:t>（</w:t>
      </w:r>
      <w:r>
        <w:rPr>
          <w:rFonts w:hint="eastAsia" w:ascii="宋体" w:hAnsi="宋体" w:eastAsia="宋体"/>
        </w:rPr>
        <w:tab/>
      </w:r>
      <w:r>
        <w:rPr>
          <w:rFonts w:hint="eastAsia" w:ascii="宋体" w:hAnsi="宋体" w:eastAsia="宋体"/>
        </w:rPr>
        <w:t>）</w:t>
      </w:r>
      <w:r>
        <w:t>3.walk</w:t>
      </w:r>
      <w:r>
        <w:tab/>
      </w:r>
      <w:r>
        <w:t>C.the child of one’s uncle or</w:t>
      </w:r>
      <w:r>
        <w:rPr>
          <w:spacing w:val="-3"/>
        </w:rPr>
        <w:t xml:space="preserve"> </w:t>
      </w:r>
      <w:r>
        <w:t>aunt</w:t>
      </w:r>
    </w:p>
    <w:p>
      <w:pPr>
        <w:pStyle w:val="4"/>
        <w:tabs>
          <w:tab w:val="left" w:pos="1545"/>
          <w:tab w:val="left" w:pos="4320"/>
        </w:tabs>
        <w:spacing w:before="84"/>
        <w:ind w:left="706"/>
      </w:pPr>
      <w:r>
        <w:rPr>
          <w:rFonts w:hint="eastAsia" w:ascii="宋体" w:eastAsia="宋体"/>
        </w:rPr>
        <w:t>（</w:t>
      </w:r>
      <w:r>
        <w:rPr>
          <w:rFonts w:hint="eastAsia" w:ascii="宋体" w:eastAsia="宋体"/>
        </w:rPr>
        <w:tab/>
      </w:r>
      <w:r>
        <w:rPr>
          <w:rFonts w:hint="eastAsia" w:ascii="宋体" w:eastAsia="宋体"/>
        </w:rPr>
        <w:t>）</w:t>
      </w:r>
      <w:r>
        <w:t>4.January</w:t>
      </w:r>
      <w:r>
        <w:tab/>
      </w:r>
      <w:r>
        <w:t>D.to gather</w:t>
      </w:r>
      <w:r>
        <w:rPr>
          <w:spacing w:val="-2"/>
        </w:rPr>
        <w:t xml:space="preserve"> </w:t>
      </w:r>
      <w:r>
        <w:t>together</w:t>
      </w:r>
    </w:p>
    <w:p>
      <w:pPr>
        <w:pStyle w:val="4"/>
        <w:tabs>
          <w:tab w:val="left" w:pos="1500"/>
          <w:tab w:val="left" w:pos="4320"/>
        </w:tabs>
        <w:spacing w:before="81"/>
        <w:ind w:left="706"/>
      </w:pPr>
      <w:r>
        <w:rPr>
          <w:rFonts w:hint="eastAsia" w:ascii="宋体" w:eastAsia="宋体"/>
        </w:rPr>
        <w:t>（</w:t>
      </w:r>
      <w:r>
        <w:rPr>
          <w:rFonts w:hint="eastAsia" w:ascii="宋体" w:eastAsia="宋体"/>
        </w:rPr>
        <w:tab/>
      </w:r>
      <w:r>
        <w:rPr>
          <w:rFonts w:hint="eastAsia" w:ascii="宋体" w:eastAsia="宋体"/>
        </w:rPr>
        <w:t>）</w:t>
      </w:r>
      <w:r>
        <w:t>5.summer</w:t>
      </w:r>
      <w:r>
        <w:tab/>
      </w:r>
      <w:r>
        <w:t>E.the season between spring and</w:t>
      </w:r>
      <w:r>
        <w:rPr>
          <w:spacing w:val="-5"/>
        </w:rPr>
        <w:t xml:space="preserve"> </w:t>
      </w:r>
      <w:r>
        <w:t>autumn</w:t>
      </w:r>
    </w:p>
    <w:p>
      <w:pPr>
        <w:pStyle w:val="8"/>
        <w:numPr>
          <w:ilvl w:val="0"/>
          <w:numId w:val="1"/>
        </w:numPr>
        <w:tabs>
          <w:tab w:val="left" w:pos="960"/>
          <w:tab w:val="left" w:pos="961"/>
        </w:tabs>
        <w:spacing w:before="84" w:after="0" w:line="240" w:lineRule="auto"/>
        <w:ind w:left="960" w:right="0" w:hanging="495"/>
        <w:jc w:val="left"/>
        <w:rPr>
          <w:rFonts w:hint="eastAsia" w:ascii="宋体" w:eastAsia="宋体"/>
          <w:sz w:val="24"/>
        </w:rPr>
      </w:pPr>
      <w:r>
        <w:rPr>
          <w:rFonts w:hint="eastAsia" w:ascii="宋体" w:eastAsia="宋体"/>
          <w:sz w:val="24"/>
        </w:rPr>
        <w:t>用所给单词的适当形式填空</w:t>
      </w:r>
    </w:p>
    <w:p>
      <w:pPr>
        <w:pStyle w:val="8"/>
        <w:numPr>
          <w:ilvl w:val="0"/>
          <w:numId w:val="2"/>
        </w:numPr>
        <w:tabs>
          <w:tab w:val="left" w:pos="714"/>
          <w:tab w:val="left" w:pos="2499"/>
        </w:tabs>
        <w:spacing w:before="82" w:after="0" w:line="240" w:lineRule="auto"/>
        <w:ind w:left="713" w:right="0" w:hanging="248"/>
        <w:jc w:val="left"/>
        <w:rPr>
          <w:sz w:val="24"/>
        </w:rPr>
      </w:pPr>
      <w:r>
        <w:rPr>
          <w:sz w:val="24"/>
        </w:rPr>
        <w:t>Those</w:t>
      </w:r>
      <w:r>
        <w:rPr>
          <w:sz w:val="24"/>
          <w:u w:val="single"/>
        </w:rPr>
        <w:t xml:space="preserve"> </w:t>
      </w:r>
      <w:r>
        <w:rPr>
          <w:sz w:val="24"/>
          <w:u w:val="single"/>
        </w:rPr>
        <w:tab/>
      </w:r>
      <w:r>
        <w:rPr>
          <w:rFonts w:hint="eastAsia" w:ascii="宋体" w:hAnsi="宋体" w:eastAsia="宋体"/>
          <w:sz w:val="24"/>
        </w:rPr>
        <w:t>（</w:t>
      </w:r>
      <w:r>
        <w:rPr>
          <w:sz w:val="24"/>
        </w:rPr>
        <w:t>photo</w:t>
      </w:r>
      <w:r>
        <w:rPr>
          <w:rFonts w:hint="eastAsia" w:ascii="宋体" w:hAnsi="宋体" w:eastAsia="宋体"/>
          <w:sz w:val="24"/>
        </w:rPr>
        <w:t>）</w:t>
      </w:r>
      <w:r>
        <w:rPr>
          <w:sz w:val="24"/>
        </w:rPr>
        <w:t>are about his uncle’s daily</w:t>
      </w:r>
      <w:r>
        <w:rPr>
          <w:spacing w:val="-7"/>
          <w:sz w:val="24"/>
        </w:rPr>
        <w:t xml:space="preserve"> </w:t>
      </w:r>
      <w:r>
        <w:rPr>
          <w:sz w:val="24"/>
        </w:rPr>
        <w:t>life.</w:t>
      </w:r>
    </w:p>
    <w:p>
      <w:pPr>
        <w:pStyle w:val="8"/>
        <w:numPr>
          <w:ilvl w:val="0"/>
          <w:numId w:val="2"/>
        </w:numPr>
        <w:tabs>
          <w:tab w:val="left" w:pos="714"/>
          <w:tab w:val="left" w:pos="4352"/>
        </w:tabs>
        <w:spacing w:before="83" w:after="0" w:line="240" w:lineRule="auto"/>
        <w:ind w:left="713" w:right="0" w:hanging="248"/>
        <w:jc w:val="left"/>
        <w:rPr>
          <w:sz w:val="24"/>
        </w:rPr>
      </w:pPr>
      <w:r>
        <w:rPr>
          <w:spacing w:val="-9"/>
          <w:sz w:val="24"/>
        </w:rPr>
        <w:t xml:space="preserve">We </w:t>
      </w:r>
      <w:r>
        <w:rPr>
          <w:sz w:val="24"/>
        </w:rPr>
        <w:t>are</w:t>
      </w:r>
      <w:r>
        <w:rPr>
          <w:spacing w:val="4"/>
          <w:sz w:val="24"/>
        </w:rPr>
        <w:t xml:space="preserve"> </w:t>
      </w:r>
      <w:r>
        <w:rPr>
          <w:sz w:val="24"/>
        </w:rPr>
        <w:t>celebrating</w:t>
      </w:r>
      <w:r>
        <w:rPr>
          <w:spacing w:val="-2"/>
          <w:sz w:val="24"/>
        </w:rPr>
        <w:t xml:space="preserve"> </w:t>
      </w:r>
      <w:r>
        <w:rPr>
          <w:sz w:val="24"/>
        </w:rPr>
        <w:t>Lisa’s</w:t>
      </w:r>
      <w:r>
        <w:rPr>
          <w:sz w:val="24"/>
          <w:u w:val="single"/>
        </w:rPr>
        <w:t xml:space="preserve"> </w:t>
      </w:r>
      <w:r>
        <w:rPr>
          <w:sz w:val="24"/>
          <w:u w:val="single"/>
        </w:rPr>
        <w:tab/>
      </w:r>
      <w:r>
        <w:rPr>
          <w:rFonts w:hint="eastAsia" w:ascii="宋体" w:hAnsi="宋体" w:eastAsia="宋体"/>
          <w:sz w:val="24"/>
        </w:rPr>
        <w:t>（</w:t>
      </w:r>
      <w:r>
        <w:rPr>
          <w:sz w:val="24"/>
        </w:rPr>
        <w:t>twelve</w:t>
      </w:r>
      <w:r>
        <w:rPr>
          <w:rFonts w:hint="eastAsia" w:ascii="宋体" w:hAnsi="宋体" w:eastAsia="宋体"/>
          <w:sz w:val="24"/>
        </w:rPr>
        <w:t>）</w:t>
      </w:r>
      <w:r>
        <w:rPr>
          <w:sz w:val="24"/>
        </w:rPr>
        <w:t>birthday.</w:t>
      </w:r>
    </w:p>
    <w:p>
      <w:pPr>
        <w:pStyle w:val="8"/>
        <w:numPr>
          <w:ilvl w:val="0"/>
          <w:numId w:val="2"/>
        </w:numPr>
        <w:tabs>
          <w:tab w:val="left" w:pos="714"/>
          <w:tab w:val="left" w:pos="5317"/>
        </w:tabs>
        <w:spacing w:before="82" w:after="0" w:line="240" w:lineRule="auto"/>
        <w:ind w:left="713" w:right="0" w:hanging="248"/>
        <w:jc w:val="left"/>
        <w:rPr>
          <w:sz w:val="24"/>
        </w:rPr>
      </w:pPr>
      <w:r>
        <w:rPr>
          <w:sz w:val="24"/>
        </w:rPr>
        <w:t>Look, the cat is washing</w:t>
      </w:r>
      <w:r>
        <w:rPr>
          <w:spacing w:val="-9"/>
          <w:sz w:val="24"/>
        </w:rPr>
        <w:t xml:space="preserve"> </w:t>
      </w:r>
      <w:r>
        <w:rPr>
          <w:sz w:val="24"/>
        </w:rPr>
        <w:t>her</w:t>
      </w:r>
      <w:r>
        <w:rPr>
          <w:spacing w:val="-1"/>
          <w:sz w:val="24"/>
        </w:rPr>
        <w:t xml:space="preserve"> </w:t>
      </w:r>
      <w:r>
        <w:rPr>
          <w:sz w:val="24"/>
        </w:rPr>
        <w:t>face</w:t>
      </w:r>
      <w:r>
        <w:rPr>
          <w:sz w:val="24"/>
          <w:u w:val="single"/>
        </w:rPr>
        <w:t xml:space="preserve"> </w:t>
      </w:r>
      <w:r>
        <w:rPr>
          <w:sz w:val="24"/>
          <w:u w:val="single"/>
        </w:rPr>
        <w:tab/>
      </w:r>
      <w:r>
        <w:rPr>
          <w:rFonts w:hint="eastAsia" w:ascii="宋体" w:eastAsia="宋体"/>
          <w:sz w:val="24"/>
        </w:rPr>
        <w:t>（</w:t>
      </w:r>
      <w:r>
        <w:rPr>
          <w:sz w:val="24"/>
        </w:rPr>
        <w:t>it</w:t>
      </w:r>
      <w:r>
        <w:rPr>
          <w:rFonts w:hint="eastAsia" w:ascii="宋体" w:eastAsia="宋体"/>
          <w:sz w:val="24"/>
        </w:rPr>
        <w:t>）</w:t>
      </w:r>
      <w:r>
        <w:rPr>
          <w:sz w:val="24"/>
        </w:rPr>
        <w:t>.</w:t>
      </w:r>
    </w:p>
    <w:p>
      <w:pPr>
        <w:pStyle w:val="8"/>
        <w:numPr>
          <w:ilvl w:val="0"/>
          <w:numId w:val="2"/>
        </w:numPr>
        <w:tabs>
          <w:tab w:val="left" w:pos="714"/>
          <w:tab w:val="left" w:pos="3480"/>
        </w:tabs>
        <w:spacing w:before="83" w:after="0" w:line="240" w:lineRule="auto"/>
        <w:ind w:left="713" w:right="0" w:hanging="248"/>
        <w:jc w:val="left"/>
        <w:rPr>
          <w:sz w:val="24"/>
        </w:rPr>
      </w:pPr>
      <w:r>
        <w:rPr>
          <w:sz w:val="24"/>
        </w:rPr>
        <w:t>Summer</w:t>
      </w:r>
      <w:r>
        <w:rPr>
          <w:spacing w:val="-1"/>
          <w:sz w:val="24"/>
        </w:rPr>
        <w:t xml:space="preserve"> </w:t>
      </w:r>
      <w:r>
        <w:rPr>
          <w:sz w:val="24"/>
        </w:rPr>
        <w:t>is the</w:t>
      </w:r>
      <w:r>
        <w:rPr>
          <w:sz w:val="24"/>
          <w:u w:val="single"/>
        </w:rPr>
        <w:t xml:space="preserve"> </w:t>
      </w:r>
      <w:r>
        <w:rPr>
          <w:sz w:val="24"/>
          <w:u w:val="single"/>
        </w:rPr>
        <w:tab/>
      </w:r>
      <w:r>
        <w:rPr>
          <w:rFonts w:hint="eastAsia" w:ascii="宋体" w:eastAsia="宋体"/>
          <w:sz w:val="24"/>
        </w:rPr>
        <w:t>（</w:t>
      </w:r>
      <w:r>
        <w:rPr>
          <w:sz w:val="24"/>
        </w:rPr>
        <w:t>hot</w:t>
      </w:r>
      <w:r>
        <w:rPr>
          <w:rFonts w:hint="eastAsia" w:ascii="宋体" w:eastAsia="宋体"/>
          <w:sz w:val="24"/>
        </w:rPr>
        <w:t>）</w:t>
      </w:r>
      <w:r>
        <w:rPr>
          <w:sz w:val="24"/>
        </w:rPr>
        <w:t>season of the</w:t>
      </w:r>
      <w:r>
        <w:rPr>
          <w:spacing w:val="-2"/>
          <w:sz w:val="24"/>
        </w:rPr>
        <w:t xml:space="preserve"> </w:t>
      </w:r>
      <w:r>
        <w:rPr>
          <w:spacing w:val="-4"/>
          <w:sz w:val="24"/>
        </w:rPr>
        <w:t>year.</w:t>
      </w:r>
    </w:p>
    <w:p>
      <w:pPr>
        <w:pStyle w:val="8"/>
        <w:numPr>
          <w:ilvl w:val="0"/>
          <w:numId w:val="2"/>
        </w:numPr>
        <w:tabs>
          <w:tab w:val="left" w:pos="714"/>
          <w:tab w:val="left" w:pos="3785"/>
        </w:tabs>
        <w:spacing w:before="82" w:after="0" w:line="240" w:lineRule="auto"/>
        <w:ind w:left="713" w:right="0" w:hanging="248"/>
        <w:jc w:val="left"/>
        <w:rPr>
          <w:sz w:val="24"/>
        </w:rPr>
      </w:pPr>
      <w:r>
        <w:rPr>
          <w:sz w:val="24"/>
        </w:rPr>
        <w:t>It is a good</w:t>
      </w:r>
      <w:r>
        <w:rPr>
          <w:spacing w:val="-4"/>
          <w:sz w:val="24"/>
        </w:rPr>
        <w:t xml:space="preserve"> </w:t>
      </w:r>
      <w:r>
        <w:rPr>
          <w:sz w:val="24"/>
        </w:rPr>
        <w:t>habit of</w:t>
      </w:r>
      <w:r>
        <w:rPr>
          <w:sz w:val="24"/>
          <w:u w:val="single"/>
        </w:rPr>
        <w:t xml:space="preserve"> </w:t>
      </w:r>
      <w:r>
        <w:rPr>
          <w:sz w:val="24"/>
          <w:u w:val="single"/>
        </w:rPr>
        <w:tab/>
      </w:r>
      <w:r>
        <w:rPr>
          <w:rFonts w:hint="eastAsia" w:ascii="宋体" w:eastAsia="宋体"/>
          <w:sz w:val="24"/>
        </w:rPr>
        <w:t>（</w:t>
      </w:r>
      <w:r>
        <w:rPr>
          <w:sz w:val="24"/>
        </w:rPr>
        <w:t>I</w:t>
      </w:r>
      <w:r>
        <w:rPr>
          <w:rFonts w:hint="eastAsia" w:ascii="宋体" w:eastAsia="宋体"/>
          <w:sz w:val="24"/>
        </w:rPr>
        <w:t>）</w:t>
      </w:r>
      <w:r>
        <w:rPr>
          <w:sz w:val="24"/>
        </w:rPr>
        <w:t>to read something before going to</w:t>
      </w:r>
      <w:r>
        <w:rPr>
          <w:spacing w:val="-7"/>
          <w:sz w:val="24"/>
        </w:rPr>
        <w:t xml:space="preserve"> </w:t>
      </w:r>
      <w:r>
        <w:rPr>
          <w:sz w:val="24"/>
        </w:rPr>
        <w:t>bed.</w:t>
      </w:r>
    </w:p>
    <w:p>
      <w:pPr>
        <w:pStyle w:val="8"/>
        <w:numPr>
          <w:ilvl w:val="0"/>
          <w:numId w:val="1"/>
        </w:numPr>
        <w:tabs>
          <w:tab w:val="left" w:pos="960"/>
          <w:tab w:val="left" w:pos="961"/>
        </w:tabs>
        <w:spacing w:before="83" w:after="0" w:line="240" w:lineRule="auto"/>
        <w:ind w:left="960" w:right="0" w:hanging="495"/>
        <w:jc w:val="left"/>
        <w:rPr>
          <w:rFonts w:hint="eastAsia" w:ascii="宋体" w:eastAsia="宋体"/>
          <w:sz w:val="24"/>
        </w:rPr>
      </w:pPr>
      <w:r>
        <w:rPr>
          <w:rFonts w:hint="eastAsia" w:ascii="宋体" w:eastAsia="宋体"/>
          <w:sz w:val="24"/>
        </w:rPr>
        <w:t>用方框内所给动词的适当形式填空（每词只能用一次）</w:t>
      </w:r>
    </w:p>
    <w:p>
      <w:pPr>
        <w:pStyle w:val="4"/>
        <w:spacing w:before="0"/>
        <w:ind w:left="0"/>
        <w:rPr>
          <w:rFonts w:ascii="宋体"/>
          <w:sz w:val="20"/>
        </w:rPr>
      </w:pPr>
    </w:p>
    <w:p>
      <w:pPr>
        <w:pStyle w:val="4"/>
        <w:spacing w:before="8"/>
        <w:ind w:left="0"/>
        <w:rPr>
          <w:rFonts w:ascii="宋体"/>
          <w:sz w:val="10"/>
        </w:rPr>
      </w:pPr>
      <w:r>
        <mc:AlternateContent>
          <mc:Choice Requires="wps">
            <w:drawing>
              <wp:anchor distT="0" distB="0" distL="114300" distR="114300" simplePos="0" relativeHeight="251671552" behindDoc="1" locked="0" layoutInCell="1" allowOverlap="1">
                <wp:simplePos x="0" y="0"/>
                <wp:positionH relativeFrom="page">
                  <wp:posOffset>1146175</wp:posOffset>
                </wp:positionH>
                <wp:positionV relativeFrom="paragraph">
                  <wp:posOffset>114300</wp:posOffset>
                </wp:positionV>
                <wp:extent cx="4648835" cy="257810"/>
                <wp:effectExtent l="5080" t="4445" r="13335" b="23495"/>
                <wp:wrapTopAndBottom/>
                <wp:docPr id="12" name="文本框 2"/>
                <wp:cNvGraphicFramePr/>
                <a:graphic xmlns:a="http://schemas.openxmlformats.org/drawingml/2006/main">
                  <a:graphicData uri="http://schemas.microsoft.com/office/word/2010/wordprocessingShape">
                    <wps:wsp>
                      <wps:cNvSpPr txBox="1"/>
                      <wps:spPr>
                        <a:xfrm>
                          <a:off x="0" y="0"/>
                          <a:ext cx="4648835" cy="257810"/>
                        </a:xfrm>
                        <a:prstGeom prst="rect">
                          <a:avLst/>
                        </a:prstGeom>
                        <a:noFill/>
                        <a:ln w="6096" cap="flat" cmpd="sng">
                          <a:solidFill>
                            <a:srgbClr val="000000"/>
                          </a:solidFill>
                          <a:prstDash val="solid"/>
                          <a:miter/>
                          <a:headEnd type="none" w="med" len="med"/>
                          <a:tailEnd type="none" w="med" len="med"/>
                        </a:ln>
                      </wps:spPr>
                      <wps:txbx>
                        <w:txbxContent>
                          <w:p>
                            <w:pPr>
                              <w:pStyle w:val="4"/>
                              <w:tabs>
                                <w:tab w:val="left" w:pos="2597"/>
                                <w:tab w:val="left" w:pos="3927"/>
                                <w:tab w:val="left" w:pos="5216"/>
                                <w:tab w:val="left" w:pos="6282"/>
                              </w:tabs>
                              <w:spacing w:before="56"/>
                              <w:ind w:left="1423"/>
                            </w:pPr>
                            <w:r>
                              <w:t>last</w:t>
                            </w:r>
                            <w:r>
                              <w:tab/>
                            </w:r>
                            <w:r>
                              <w:t>wash</w:t>
                            </w:r>
                            <w:r>
                              <w:tab/>
                            </w:r>
                            <w:r>
                              <w:t>keep</w:t>
                            </w:r>
                            <w:r>
                              <w:tab/>
                            </w:r>
                            <w:r>
                              <w:t>be</w:t>
                            </w:r>
                            <w:r>
                              <w:tab/>
                            </w:r>
                            <w:r>
                              <w:t>invite</w:t>
                            </w:r>
                          </w:p>
                        </w:txbxContent>
                      </wps:txbx>
                      <wps:bodyPr lIns="0" tIns="0" rIns="0" bIns="0" upright="1"/>
                    </wps:wsp>
                  </a:graphicData>
                </a:graphic>
              </wp:anchor>
            </w:drawing>
          </mc:Choice>
          <mc:Fallback>
            <w:pict>
              <v:shape id="文本框 2" o:spid="_x0000_s1026" o:spt="202" type="#_x0000_t202" style="position:absolute;left:0pt;margin-left:90.25pt;margin-top:9pt;height:20.3pt;width:366.05pt;mso-position-horizontal-relative:page;mso-wrap-distance-bottom:0pt;mso-wrap-distance-top:0pt;z-index:-251644928;mso-width-relative:page;mso-height-relative:page;" filled="f" stroked="t" coordsize="21600,21600" o:gfxdata="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AKVYQNUAAAAJAQAADwAAAAAA&#10;AAABACAAAAAiAAAAZHJzL2Rvd25yZXYueG1sUEsBAhQAFAAAAAgAh07iQMTVxyUWAgAAMgQAAA4A&#10;AAAAAAAAAQAgAAAAJAEAAGRycy9lMm9Eb2MueG1sUEsFBgAAAAAGAAYAWQEAAKwFAAAAAA==&#10;">
                <v:fill on="f" focussize="0,0"/>
                <v:stroke weight="0.48pt" color="#000000" joinstyle="miter"/>
                <v:imagedata o:title=""/>
                <o:lock v:ext="edit" aspectratio="f"/>
                <v:textbox inset="0mm,0mm,0mm,0mm">
                  <w:txbxContent>
                    <w:p>
                      <w:pPr>
                        <w:pStyle w:val="4"/>
                        <w:tabs>
                          <w:tab w:val="left" w:pos="2597"/>
                          <w:tab w:val="left" w:pos="3927"/>
                          <w:tab w:val="left" w:pos="5216"/>
                          <w:tab w:val="left" w:pos="6282"/>
                        </w:tabs>
                        <w:spacing w:before="56"/>
                        <w:ind w:left="1423"/>
                      </w:pPr>
                      <w:r>
                        <w:t>last</w:t>
                      </w:r>
                      <w:r>
                        <w:tab/>
                      </w:r>
                      <w:r>
                        <w:t>wash</w:t>
                      </w:r>
                      <w:r>
                        <w:tab/>
                      </w:r>
                      <w:r>
                        <w:t>keep</w:t>
                      </w:r>
                      <w:r>
                        <w:tab/>
                      </w:r>
                      <w:r>
                        <w:t>be</w:t>
                      </w:r>
                      <w:r>
                        <w:tab/>
                      </w:r>
                      <w:r>
                        <w:t>invite</w:t>
                      </w:r>
                    </w:p>
                  </w:txbxContent>
                </v:textbox>
                <w10:wrap type="topAndBottom"/>
              </v:shape>
            </w:pict>
          </mc:Fallback>
        </mc:AlternateContent>
      </w:r>
    </w:p>
    <w:p>
      <w:pPr>
        <w:pStyle w:val="8"/>
        <w:numPr>
          <w:ilvl w:val="0"/>
          <w:numId w:val="3"/>
        </w:numPr>
        <w:tabs>
          <w:tab w:val="left" w:pos="714"/>
          <w:tab w:val="left" w:pos="4353"/>
        </w:tabs>
        <w:spacing w:before="27" w:after="0" w:line="240" w:lineRule="auto"/>
        <w:ind w:left="713" w:right="0" w:hanging="249"/>
        <w:jc w:val="left"/>
        <w:rPr>
          <w:sz w:val="24"/>
        </w:rPr>
      </w:pPr>
      <w:r>
        <w:rPr>
          <w:sz w:val="24"/>
        </w:rPr>
        <w:t>The boy’s mother</w:t>
      </w:r>
      <w:r>
        <w:rPr>
          <w:spacing w:val="-4"/>
          <w:sz w:val="24"/>
        </w:rPr>
        <w:t xml:space="preserve"> </w:t>
      </w:r>
      <w:r>
        <w:rPr>
          <w:sz w:val="24"/>
        </w:rPr>
        <w:t>is busy</w:t>
      </w:r>
      <w:r>
        <w:rPr>
          <w:sz w:val="24"/>
          <w:u w:val="single"/>
        </w:rPr>
        <w:t xml:space="preserve"> </w:t>
      </w:r>
      <w:r>
        <w:rPr>
          <w:sz w:val="24"/>
          <w:u w:val="single"/>
        </w:rPr>
        <w:tab/>
      </w:r>
      <w:r>
        <w:rPr>
          <w:sz w:val="24"/>
        </w:rPr>
        <w:t>her clothes.</w:t>
      </w:r>
    </w:p>
    <w:p>
      <w:pPr>
        <w:pStyle w:val="8"/>
        <w:numPr>
          <w:ilvl w:val="0"/>
          <w:numId w:val="3"/>
        </w:numPr>
        <w:tabs>
          <w:tab w:val="left" w:pos="714"/>
          <w:tab w:val="left" w:pos="2611"/>
        </w:tabs>
        <w:spacing w:before="113" w:after="0" w:line="240" w:lineRule="auto"/>
        <w:ind w:left="713" w:right="0" w:hanging="249"/>
        <w:jc w:val="left"/>
        <w:rPr>
          <w:sz w:val="24"/>
        </w:rPr>
      </w:pPr>
      <w:r>
        <w:rPr>
          <w:sz w:val="24"/>
        </w:rPr>
        <w:t>I’d</w:t>
      </w:r>
      <w:r>
        <w:rPr>
          <w:spacing w:val="-2"/>
          <w:sz w:val="24"/>
        </w:rPr>
        <w:t xml:space="preserve"> </w:t>
      </w:r>
      <w:r>
        <w:rPr>
          <w:sz w:val="24"/>
        </w:rPr>
        <w:t>like</w:t>
      </w:r>
      <w:r>
        <w:rPr>
          <w:sz w:val="24"/>
          <w:u w:val="single"/>
        </w:rPr>
        <w:t xml:space="preserve"> </w:t>
      </w:r>
      <w:r>
        <w:rPr>
          <w:sz w:val="24"/>
          <w:u w:val="single"/>
        </w:rPr>
        <w:tab/>
      </w:r>
      <w:r>
        <w:rPr>
          <w:sz w:val="24"/>
        </w:rPr>
        <w:t>him to come.</w:t>
      </w:r>
    </w:p>
    <w:p>
      <w:pPr>
        <w:pStyle w:val="8"/>
        <w:numPr>
          <w:ilvl w:val="0"/>
          <w:numId w:val="3"/>
        </w:numPr>
        <w:tabs>
          <w:tab w:val="left" w:pos="714"/>
          <w:tab w:val="left" w:pos="3607"/>
        </w:tabs>
        <w:spacing w:before="116" w:after="0" w:line="240" w:lineRule="auto"/>
        <w:ind w:left="713" w:right="0" w:hanging="248"/>
        <w:jc w:val="left"/>
        <w:rPr>
          <w:sz w:val="24"/>
        </w:rPr>
      </w:pPr>
      <w:r>
        <w:rPr>
          <w:sz w:val="24"/>
        </w:rPr>
        <w:t>Summer</w:t>
      </w:r>
      <w:r>
        <w:rPr>
          <w:spacing w:val="-1"/>
          <w:sz w:val="24"/>
        </w:rPr>
        <w:t xml:space="preserve"> </w:t>
      </w:r>
      <w:r>
        <w:rPr>
          <w:sz w:val="24"/>
        </w:rPr>
        <w:t>in China</w:t>
      </w:r>
      <w:r>
        <w:rPr>
          <w:sz w:val="24"/>
          <w:u w:val="single"/>
        </w:rPr>
        <w:t xml:space="preserve"> </w:t>
      </w:r>
      <w:r>
        <w:rPr>
          <w:sz w:val="24"/>
          <w:u w:val="single"/>
        </w:rPr>
        <w:tab/>
      </w:r>
      <w:r>
        <w:rPr>
          <w:sz w:val="24"/>
        </w:rPr>
        <w:t>from May to</w:t>
      </w:r>
      <w:r>
        <w:rPr>
          <w:spacing w:val="-5"/>
          <w:sz w:val="24"/>
        </w:rPr>
        <w:t xml:space="preserve"> </w:t>
      </w:r>
      <w:r>
        <w:rPr>
          <w:spacing w:val="-4"/>
          <w:sz w:val="24"/>
        </w:rPr>
        <w:t>July.</w:t>
      </w:r>
    </w:p>
    <w:p>
      <w:pPr>
        <w:pStyle w:val="8"/>
        <w:numPr>
          <w:ilvl w:val="0"/>
          <w:numId w:val="3"/>
        </w:numPr>
        <w:tabs>
          <w:tab w:val="left" w:pos="714"/>
          <w:tab w:val="left" w:pos="2433"/>
        </w:tabs>
        <w:spacing w:before="113" w:after="0" w:line="240" w:lineRule="auto"/>
        <w:ind w:left="713" w:right="0" w:hanging="249"/>
        <w:jc w:val="left"/>
        <w:rPr>
          <w:sz w:val="24"/>
        </w:rPr>
      </w:pPr>
      <w:r>
        <w:rPr>
          <w:sz w:val="24"/>
        </w:rPr>
        <w:t>What</w:t>
      </w:r>
      <w:r>
        <w:rPr>
          <w:sz w:val="24"/>
          <w:u w:val="single"/>
        </w:rPr>
        <w:t xml:space="preserve"> </w:t>
      </w:r>
      <w:r>
        <w:rPr>
          <w:sz w:val="24"/>
          <w:u w:val="single"/>
        </w:rPr>
        <w:tab/>
      </w:r>
      <w:r>
        <w:rPr>
          <w:sz w:val="24"/>
        </w:rPr>
        <w:t>summer like? It’s very</w:t>
      </w:r>
      <w:r>
        <w:rPr>
          <w:spacing w:val="-4"/>
          <w:sz w:val="24"/>
        </w:rPr>
        <w:t xml:space="preserve"> </w:t>
      </w:r>
      <w:r>
        <w:rPr>
          <w:sz w:val="24"/>
        </w:rPr>
        <w:t>hot.</w:t>
      </w:r>
    </w:p>
    <w:p>
      <w:pPr>
        <w:pStyle w:val="8"/>
        <w:numPr>
          <w:ilvl w:val="0"/>
          <w:numId w:val="3"/>
        </w:numPr>
        <w:tabs>
          <w:tab w:val="left" w:pos="714"/>
          <w:tab w:val="left" w:pos="4698"/>
        </w:tabs>
        <w:spacing w:before="115" w:after="0" w:line="240" w:lineRule="auto"/>
        <w:ind w:left="713" w:right="0" w:hanging="249"/>
        <w:jc w:val="left"/>
        <w:rPr>
          <w:sz w:val="24"/>
        </w:rPr>
      </w:pPr>
      <w:r>
        <w:rPr>
          <w:sz w:val="24"/>
        </w:rPr>
        <w:t>What is the way you</w:t>
      </w:r>
      <w:r>
        <w:rPr>
          <w:spacing w:val="-4"/>
          <w:sz w:val="24"/>
        </w:rPr>
        <w:t xml:space="preserve"> </w:t>
      </w:r>
      <w:r>
        <w:rPr>
          <w:sz w:val="24"/>
        </w:rPr>
        <w:t>think</w:t>
      </w:r>
      <w:r>
        <w:rPr>
          <w:spacing w:val="-1"/>
          <w:sz w:val="24"/>
        </w:rPr>
        <w:t xml:space="preserve"> </w:t>
      </w:r>
      <w:r>
        <w:rPr>
          <w:sz w:val="24"/>
        </w:rPr>
        <w:t>of</w:t>
      </w:r>
      <w:r>
        <w:rPr>
          <w:sz w:val="24"/>
          <w:u w:val="single"/>
        </w:rPr>
        <w:t xml:space="preserve"> </w:t>
      </w:r>
      <w:r>
        <w:rPr>
          <w:sz w:val="24"/>
          <w:u w:val="single"/>
        </w:rPr>
        <w:tab/>
      </w:r>
      <w:r>
        <w:rPr>
          <w:sz w:val="24"/>
        </w:rPr>
        <w:t>healthy?</w:t>
      </w:r>
    </w:p>
    <w:p>
      <w:pPr>
        <w:pStyle w:val="4"/>
        <w:ind w:left="600"/>
      </w:pPr>
      <w:r>
        <w:rPr>
          <w:rFonts w:hint="eastAsia" w:ascii="宋体" w:eastAsia="宋体"/>
        </w:rPr>
        <w:t xml:space="preserve">三、单项选择，将正确答案的序号填空题前的括号内 </w:t>
      </w:r>
      <w:r>
        <w:t>20%</w:t>
      </w:r>
    </w:p>
    <w:p>
      <w:pPr>
        <w:pStyle w:val="4"/>
        <w:tabs>
          <w:tab w:val="left" w:pos="840"/>
          <w:tab w:val="left" w:pos="6161"/>
        </w:tabs>
        <w:spacing w:before="83"/>
      </w:pPr>
      <w:r>
        <w:rPr>
          <w:rFonts w:hint="eastAsia" w:ascii="宋体" w:eastAsia="宋体"/>
        </w:rPr>
        <w:t>（</w:t>
      </w:r>
      <w:r>
        <w:rPr>
          <w:rFonts w:hint="eastAsia" w:ascii="宋体" w:eastAsia="宋体"/>
        </w:rPr>
        <w:tab/>
      </w:r>
      <w:r>
        <w:rPr>
          <w:rFonts w:hint="eastAsia" w:ascii="宋体" w:eastAsia="宋体"/>
        </w:rPr>
        <w:t>）</w:t>
      </w:r>
      <w:r>
        <w:t>1.My mother is very busy with her</w:t>
      </w:r>
      <w:r>
        <w:rPr>
          <w:spacing w:val="-14"/>
        </w:rPr>
        <w:t xml:space="preserve"> </w:t>
      </w:r>
      <w:r>
        <w:t>work.</w:t>
      </w:r>
      <w:r>
        <w:rPr>
          <w:spacing w:val="3"/>
        </w:rPr>
        <w:t xml:space="preserve"> </w:t>
      </w:r>
      <w:r>
        <w:t>She</w:t>
      </w:r>
      <w:r>
        <w:rPr>
          <w:u w:val="single"/>
        </w:rPr>
        <w:t xml:space="preserve"> </w:t>
      </w:r>
      <w:r>
        <w:rPr>
          <w:u w:val="single"/>
        </w:rPr>
        <w:tab/>
      </w:r>
      <w:r>
        <w:t>goes</w:t>
      </w:r>
      <w:r>
        <w:rPr>
          <w:spacing w:val="-1"/>
        </w:rPr>
        <w:t xml:space="preserve"> </w:t>
      </w:r>
      <w:r>
        <w:t>shopping.</w:t>
      </w:r>
    </w:p>
    <w:p>
      <w:pPr>
        <w:spacing w:after="0"/>
        <w:sectPr>
          <w:headerReference r:id="rId5" w:type="default"/>
          <w:footerReference r:id="rId6" w:type="default"/>
          <w:type w:val="continuous"/>
          <w:pgSz w:w="11910" w:h="16840"/>
          <w:pgMar w:top="1400" w:right="1280" w:bottom="1380" w:left="1680" w:header="1082" w:footer="1193" w:gutter="0"/>
          <w:pgNumType w:start="1"/>
          <w:cols w:space="720" w:num="1"/>
        </w:sectPr>
      </w:pPr>
    </w:p>
    <w:p>
      <w:pPr>
        <w:pStyle w:val="4"/>
        <w:tabs>
          <w:tab w:val="left" w:pos="1800"/>
          <w:tab w:val="left" w:pos="3900"/>
          <w:tab w:val="left" w:pos="5581"/>
        </w:tabs>
        <w:spacing w:before="80"/>
      </w:pPr>
      <w:r>
        <w:t xml:space="preserve">A.  </w:t>
      </w:r>
      <w:r>
        <w:rPr>
          <w:spacing w:val="4"/>
        </w:rPr>
        <w:t xml:space="preserve"> </w:t>
      </w:r>
      <w:r>
        <w:t>always</w:t>
      </w:r>
      <w:r>
        <w:tab/>
      </w:r>
      <w:r>
        <w:t>B.sometimes</w:t>
      </w:r>
      <w:r>
        <w:tab/>
      </w:r>
      <w:r>
        <w:t>C.often</w:t>
      </w:r>
      <w:r>
        <w:tab/>
      </w:r>
      <w:r>
        <w:t>D.seldom</w:t>
      </w:r>
    </w:p>
    <w:p>
      <w:pPr>
        <w:pStyle w:val="4"/>
        <w:tabs>
          <w:tab w:val="left" w:pos="840"/>
          <w:tab w:val="left" w:pos="3412"/>
        </w:tabs>
      </w:pPr>
      <w:r>
        <w:rPr>
          <w:rFonts w:hint="eastAsia" w:ascii="宋体" w:hAnsi="宋体" w:eastAsia="宋体"/>
        </w:rPr>
        <w:t>（</w:t>
      </w:r>
      <w:r>
        <w:rPr>
          <w:rFonts w:hint="eastAsia" w:ascii="宋体" w:hAnsi="宋体" w:eastAsia="宋体"/>
        </w:rPr>
        <w:tab/>
      </w:r>
      <w:r>
        <w:rPr>
          <w:rFonts w:hint="eastAsia" w:ascii="宋体" w:hAnsi="宋体" w:eastAsia="宋体"/>
        </w:rPr>
        <w:t>）</w:t>
      </w:r>
      <w:r>
        <w:t>2.That</w:t>
      </w:r>
      <w:r>
        <w:rPr>
          <w:spacing w:val="-1"/>
        </w:rPr>
        <w:t xml:space="preserve"> </w:t>
      </w:r>
      <w:r>
        <w:t>question</w:t>
      </w:r>
      <w:r>
        <w:rPr>
          <w:u w:val="single"/>
        </w:rPr>
        <w:t xml:space="preserve"> </w:t>
      </w:r>
      <w:r>
        <w:rPr>
          <w:u w:val="single"/>
        </w:rPr>
        <w:tab/>
      </w:r>
      <w:r>
        <w:t>.I can’t answer</w:t>
      </w:r>
      <w:r>
        <w:rPr>
          <w:spacing w:val="-2"/>
        </w:rPr>
        <w:t xml:space="preserve"> </w:t>
      </w:r>
      <w:r>
        <w:t>it.</w:t>
      </w:r>
    </w:p>
    <w:p>
      <w:pPr>
        <w:pStyle w:val="4"/>
        <w:tabs>
          <w:tab w:val="left" w:pos="1800"/>
          <w:tab w:val="left" w:pos="3900"/>
          <w:tab w:val="left" w:pos="5581"/>
        </w:tabs>
        <w:spacing w:before="99"/>
      </w:pPr>
      <w:r>
        <w:t>A.</w:t>
      </w:r>
      <w:r>
        <w:rPr>
          <w:spacing w:val="18"/>
        </w:rPr>
        <w:t xml:space="preserve"> </w:t>
      </w:r>
      <w:r>
        <w:t>is easy</w:t>
      </w:r>
      <w:r>
        <w:tab/>
      </w:r>
      <w:r>
        <w:t>B.easy</w:t>
      </w:r>
      <w:r>
        <w:tab/>
      </w:r>
      <w:r>
        <w:t>C.difficult</w:t>
      </w:r>
      <w:r>
        <w:tab/>
      </w:r>
      <w:r>
        <w:t>D.is</w:t>
      </w:r>
      <w:r>
        <w:rPr>
          <w:spacing w:val="-1"/>
        </w:rPr>
        <w:t xml:space="preserve"> </w:t>
      </w:r>
      <w:r>
        <w:t>difficult</w:t>
      </w:r>
    </w:p>
    <w:p>
      <w:pPr>
        <w:pStyle w:val="4"/>
        <w:tabs>
          <w:tab w:val="left" w:pos="840"/>
          <w:tab w:val="left" w:pos="4378"/>
        </w:tabs>
      </w:pPr>
      <w:r>
        <w:rPr>
          <w:rFonts w:hint="eastAsia" w:ascii="宋体" w:eastAsia="宋体"/>
        </w:rPr>
        <w:t>（</w:t>
      </w:r>
      <w:r>
        <w:rPr>
          <w:rFonts w:hint="eastAsia" w:ascii="宋体" w:eastAsia="宋体"/>
        </w:rPr>
        <w:tab/>
      </w:r>
      <w:r>
        <w:rPr>
          <w:rFonts w:hint="eastAsia" w:ascii="宋体" w:eastAsia="宋体"/>
        </w:rPr>
        <w:t>）</w:t>
      </w:r>
      <w:r>
        <w:t xml:space="preserve">3.It is raining </w:t>
      </w:r>
      <w:r>
        <w:rPr>
          <w:spacing w:val="-4"/>
        </w:rPr>
        <w:t>now,</w:t>
      </w:r>
      <w:r>
        <w:rPr>
          <w:spacing w:val="-3"/>
        </w:rPr>
        <w:t xml:space="preserve"> </w:t>
      </w:r>
      <w:r>
        <w:t>but he</w:t>
      </w:r>
      <w:r>
        <w:rPr>
          <w:u w:val="single"/>
        </w:rPr>
        <w:t xml:space="preserve"> </w:t>
      </w:r>
      <w:r>
        <w:rPr>
          <w:u w:val="single"/>
        </w:rPr>
        <w:tab/>
      </w:r>
      <w:r>
        <w:t>wants to wait for</w:t>
      </w:r>
      <w:r>
        <w:rPr>
          <w:spacing w:val="-1"/>
        </w:rPr>
        <w:t xml:space="preserve"> </w:t>
      </w:r>
      <w:r>
        <w:rPr>
          <w:spacing w:val="-4"/>
        </w:rPr>
        <w:t>her.</w:t>
      </w:r>
    </w:p>
    <w:p>
      <w:pPr>
        <w:pStyle w:val="4"/>
        <w:tabs>
          <w:tab w:val="left" w:pos="1800"/>
          <w:tab w:val="left" w:pos="3900"/>
          <w:tab w:val="left" w:pos="5581"/>
        </w:tabs>
        <w:spacing w:before="100"/>
      </w:pPr>
      <w:r>
        <w:t>A.</w:t>
      </w:r>
      <w:r>
        <w:rPr>
          <w:spacing w:val="18"/>
        </w:rPr>
        <w:t xml:space="preserve"> </w:t>
      </w:r>
      <w:r>
        <w:t>don’t</w:t>
      </w:r>
      <w:r>
        <w:tab/>
      </w:r>
      <w:r>
        <w:t>B.still</w:t>
      </w:r>
      <w:r>
        <w:tab/>
      </w:r>
      <w:r>
        <w:t>C.doesn’t</w:t>
      </w:r>
      <w:r>
        <w:tab/>
      </w:r>
      <w:r>
        <w:t>D.also</w:t>
      </w:r>
    </w:p>
    <w:p>
      <w:pPr>
        <w:pStyle w:val="4"/>
        <w:tabs>
          <w:tab w:val="left" w:pos="840"/>
          <w:tab w:val="left" w:pos="3112"/>
        </w:tabs>
      </w:pPr>
      <w:r>
        <w:rPr>
          <w:rFonts w:hint="eastAsia" w:ascii="宋体" w:hAnsi="宋体" w:eastAsia="宋体"/>
        </w:rPr>
        <w:t>（</w:t>
      </w:r>
      <w:r>
        <w:rPr>
          <w:rFonts w:hint="eastAsia" w:ascii="宋体" w:hAnsi="宋体" w:eastAsia="宋体"/>
        </w:rPr>
        <w:tab/>
      </w:r>
      <w:r>
        <w:rPr>
          <w:rFonts w:hint="eastAsia" w:ascii="宋体" w:hAnsi="宋体" w:eastAsia="宋体"/>
        </w:rPr>
        <w:t>）</w:t>
      </w:r>
      <w:r>
        <w:t>4.Each</w:t>
      </w:r>
      <w:r>
        <w:rPr>
          <w:spacing w:val="-2"/>
        </w:rPr>
        <w:t xml:space="preserve"> </w:t>
      </w:r>
      <w:r>
        <w:t>of</w:t>
      </w:r>
      <w:r>
        <w:rPr>
          <w:spacing w:val="-1"/>
        </w:rPr>
        <w:t xml:space="preserve"> </w:t>
      </w:r>
      <w:r>
        <w:t>us</w:t>
      </w:r>
      <w:r>
        <w:rPr>
          <w:u w:val="single"/>
        </w:rPr>
        <w:t xml:space="preserve"> </w:t>
      </w:r>
      <w:r>
        <w:rPr>
          <w:u w:val="single"/>
        </w:rPr>
        <w:tab/>
      </w:r>
      <w:r>
        <w:t xml:space="preserve">three days off to celebrate New </w:t>
      </w:r>
      <w:r>
        <w:rPr>
          <w:spacing w:val="-4"/>
        </w:rPr>
        <w:t>Year’s</w:t>
      </w:r>
      <w:r>
        <w:rPr>
          <w:spacing w:val="-15"/>
        </w:rPr>
        <w:t xml:space="preserve"> </w:t>
      </w:r>
      <w:r>
        <w:rPr>
          <w:spacing w:val="-5"/>
        </w:rPr>
        <w:t>Day.</w:t>
      </w:r>
    </w:p>
    <w:p>
      <w:pPr>
        <w:pStyle w:val="4"/>
        <w:tabs>
          <w:tab w:val="left" w:pos="1800"/>
          <w:tab w:val="left" w:pos="3900"/>
          <w:tab w:val="left" w:pos="5581"/>
        </w:tabs>
        <w:spacing w:before="99"/>
      </w:pPr>
      <w:r>
        <w:t>A.</w:t>
      </w:r>
      <w:r>
        <w:rPr>
          <w:spacing w:val="18"/>
        </w:rPr>
        <w:t xml:space="preserve"> </w:t>
      </w:r>
      <w:r>
        <w:t>has</w:t>
      </w:r>
      <w:r>
        <w:tab/>
      </w:r>
      <w:r>
        <w:t>B.have</w:t>
      </w:r>
      <w:r>
        <w:tab/>
      </w:r>
      <w:r>
        <w:t>C.is</w:t>
      </w:r>
      <w:r>
        <w:tab/>
      </w:r>
      <w:r>
        <w:t>D.are</w:t>
      </w:r>
    </w:p>
    <w:p>
      <w:pPr>
        <w:pStyle w:val="4"/>
        <w:tabs>
          <w:tab w:val="left" w:pos="840"/>
          <w:tab w:val="left" w:pos="2620"/>
        </w:tabs>
      </w:pPr>
      <w:r>
        <w:rPr>
          <w:rFonts w:hint="eastAsia" w:ascii="宋体" w:eastAsia="宋体"/>
        </w:rPr>
        <w:t>（</w:t>
      </w:r>
      <w:r>
        <w:rPr>
          <w:rFonts w:hint="eastAsia" w:ascii="宋体" w:eastAsia="宋体"/>
        </w:rPr>
        <w:tab/>
      </w:r>
      <w:r>
        <w:rPr>
          <w:rFonts w:hint="eastAsia" w:ascii="宋体" w:eastAsia="宋体"/>
        </w:rPr>
        <w:t>）</w:t>
      </w:r>
      <w:r>
        <w:t>5.What</w:t>
      </w:r>
      <w:r>
        <w:rPr>
          <w:u w:val="single"/>
        </w:rPr>
        <w:t xml:space="preserve"> </w:t>
      </w:r>
      <w:r>
        <w:rPr>
          <w:u w:val="single"/>
        </w:rPr>
        <w:tab/>
      </w:r>
      <w:r>
        <w:t>of cake would you like? The cake with chocolate in</w:t>
      </w:r>
      <w:r>
        <w:rPr>
          <w:spacing w:val="-6"/>
        </w:rPr>
        <w:t xml:space="preserve"> </w:t>
      </w:r>
      <w:r>
        <w:t>it.</w:t>
      </w:r>
    </w:p>
    <w:p>
      <w:pPr>
        <w:pStyle w:val="4"/>
        <w:tabs>
          <w:tab w:val="left" w:pos="1800"/>
          <w:tab w:val="left" w:pos="3900"/>
          <w:tab w:val="left" w:pos="5581"/>
        </w:tabs>
        <w:spacing w:before="100"/>
      </w:pPr>
      <w:r>
        <w:t>A.</w:t>
      </w:r>
      <w:r>
        <w:rPr>
          <w:spacing w:val="18"/>
        </w:rPr>
        <w:t xml:space="preserve"> </w:t>
      </w:r>
      <w:r>
        <w:t>size</w:t>
      </w:r>
      <w:r>
        <w:tab/>
      </w:r>
      <w:r>
        <w:t>B.colour</w:t>
      </w:r>
      <w:r>
        <w:tab/>
      </w:r>
      <w:r>
        <w:t>C.kind</w:t>
      </w:r>
      <w:r>
        <w:tab/>
      </w:r>
      <w:r>
        <w:t>D.shape</w:t>
      </w:r>
    </w:p>
    <w:p>
      <w:pPr>
        <w:pStyle w:val="4"/>
        <w:tabs>
          <w:tab w:val="left" w:pos="840"/>
          <w:tab w:val="left" w:pos="2812"/>
          <w:tab w:val="left" w:pos="5825"/>
          <w:tab w:val="left" w:pos="7091"/>
        </w:tabs>
      </w:pPr>
      <w:r>
        <w:rPr>
          <w:rFonts w:hint="eastAsia" w:ascii="宋体" w:eastAsia="宋体"/>
        </w:rPr>
        <w:t>（</w:t>
      </w:r>
      <w:r>
        <w:rPr>
          <w:rFonts w:hint="eastAsia" w:ascii="宋体" w:eastAsia="宋体"/>
        </w:rPr>
        <w:tab/>
      </w:r>
      <w:r>
        <w:rPr>
          <w:rFonts w:hint="eastAsia" w:ascii="宋体" w:eastAsia="宋体"/>
        </w:rPr>
        <w:t>）</w:t>
      </w:r>
      <w:r>
        <w:t>6.Lucy</w:t>
      </w:r>
      <w:r>
        <w:rPr>
          <w:spacing w:val="-5"/>
        </w:rPr>
        <w:t xml:space="preserve"> </w:t>
      </w:r>
      <w:r>
        <w:t>is</w:t>
      </w:r>
      <w:r>
        <w:rPr>
          <w:u w:val="single"/>
        </w:rPr>
        <w:t xml:space="preserve"> </w:t>
      </w:r>
      <w:r>
        <w:rPr>
          <w:u w:val="single"/>
        </w:rPr>
        <w:tab/>
      </w:r>
      <w:r>
        <w:t>friend. She</w:t>
      </w:r>
      <w:r>
        <w:rPr>
          <w:spacing w:val="-1"/>
        </w:rPr>
        <w:t xml:space="preserve"> </w:t>
      </w:r>
      <w:r>
        <w:t>often</w:t>
      </w:r>
      <w:r>
        <w:rPr>
          <w:spacing w:val="-1"/>
        </w:rPr>
        <w:t xml:space="preserve"> </w:t>
      </w:r>
      <w:r>
        <w:t>helps</w:t>
      </w:r>
      <w:r>
        <w:rPr>
          <w:u w:val="single"/>
        </w:rPr>
        <w:t xml:space="preserve"> </w:t>
      </w:r>
      <w:r>
        <w:rPr>
          <w:u w:val="single"/>
        </w:rPr>
        <w:tab/>
      </w:r>
      <w:r>
        <w:t>with</w:t>
      </w:r>
      <w:r>
        <w:rPr>
          <w:u w:val="single"/>
        </w:rPr>
        <w:t xml:space="preserve"> </w:t>
      </w:r>
      <w:r>
        <w:rPr>
          <w:u w:val="single"/>
        </w:rPr>
        <w:tab/>
      </w:r>
      <w:r>
        <w:t>English.</w:t>
      </w:r>
    </w:p>
    <w:p>
      <w:pPr>
        <w:pStyle w:val="4"/>
        <w:tabs>
          <w:tab w:val="left" w:pos="1800"/>
          <w:tab w:val="left" w:pos="3900"/>
          <w:tab w:val="left" w:pos="5581"/>
        </w:tabs>
        <w:spacing w:before="100"/>
      </w:pPr>
      <w:r>
        <w:t>A.</w:t>
      </w:r>
      <w:r>
        <w:rPr>
          <w:spacing w:val="20"/>
        </w:rPr>
        <w:t xml:space="preserve"> </w:t>
      </w:r>
      <w:r>
        <w:rPr>
          <w:spacing w:val="-3"/>
        </w:rPr>
        <w:t>my,me,I</w:t>
      </w:r>
      <w:r>
        <w:rPr>
          <w:spacing w:val="-3"/>
        </w:rPr>
        <w:tab/>
      </w:r>
      <w:r>
        <w:t>B.my,me,my</w:t>
      </w:r>
      <w:r>
        <w:tab/>
      </w:r>
      <w:r>
        <w:rPr>
          <w:spacing w:val="-3"/>
        </w:rPr>
        <w:t>C.I,my,me</w:t>
      </w:r>
      <w:r>
        <w:rPr>
          <w:spacing w:val="-3"/>
        </w:rPr>
        <w:tab/>
      </w:r>
      <w:r>
        <w:t>D.me,me,my</w:t>
      </w:r>
    </w:p>
    <w:p>
      <w:pPr>
        <w:pStyle w:val="4"/>
        <w:tabs>
          <w:tab w:val="left" w:pos="840"/>
          <w:tab w:val="left" w:pos="4848"/>
        </w:tabs>
        <w:rPr>
          <w:rFonts w:hint="eastAsia" w:ascii="宋体" w:hAnsi="宋体" w:eastAsia="宋体"/>
        </w:rPr>
      </w:pPr>
      <w:r>
        <w:rPr>
          <w:rFonts w:hint="eastAsia" w:ascii="宋体" w:hAnsi="宋体" w:eastAsia="宋体"/>
        </w:rPr>
        <w:t>（</w:t>
      </w:r>
      <w:r>
        <w:rPr>
          <w:rFonts w:hint="eastAsia" w:ascii="宋体" w:hAnsi="宋体" w:eastAsia="宋体"/>
        </w:rPr>
        <w:tab/>
      </w:r>
      <w:r>
        <w:rPr>
          <w:rFonts w:hint="eastAsia" w:ascii="宋体" w:hAnsi="宋体" w:eastAsia="宋体"/>
        </w:rPr>
        <w:t>）</w:t>
      </w:r>
      <w:r>
        <w:t>7.I’m a teacher of</w:t>
      </w:r>
      <w:r>
        <w:rPr>
          <w:spacing w:val="-5"/>
        </w:rPr>
        <w:t xml:space="preserve"> </w:t>
      </w:r>
      <w:r>
        <w:t>maths, what</w:t>
      </w:r>
      <w:r>
        <w:rPr>
          <w:u w:val="single"/>
        </w:rPr>
        <w:t xml:space="preserve"> </w:t>
      </w:r>
      <w:r>
        <w:rPr>
          <w:u w:val="single"/>
        </w:rPr>
        <w:tab/>
      </w:r>
      <w:r>
        <w:t>you</w:t>
      </w:r>
      <w:r>
        <w:rPr>
          <w:rFonts w:hint="eastAsia" w:ascii="宋体" w:hAnsi="宋体" w:eastAsia="宋体"/>
        </w:rPr>
        <w:t>？</w:t>
      </w:r>
    </w:p>
    <w:p>
      <w:pPr>
        <w:pStyle w:val="4"/>
        <w:tabs>
          <w:tab w:val="left" w:pos="1800"/>
          <w:tab w:val="left" w:pos="3900"/>
          <w:tab w:val="left" w:pos="5581"/>
        </w:tabs>
        <w:spacing w:before="100"/>
      </w:pPr>
      <w:r>
        <w:t>A.</w:t>
      </w:r>
      <w:r>
        <w:rPr>
          <w:spacing w:val="18"/>
        </w:rPr>
        <w:t xml:space="preserve"> </w:t>
      </w:r>
      <w:r>
        <w:t>to</w:t>
      </w:r>
      <w:r>
        <w:tab/>
      </w:r>
      <w:r>
        <w:t>B.in</w:t>
      </w:r>
      <w:r>
        <w:tab/>
      </w:r>
      <w:r>
        <w:t>C.about</w:t>
      </w:r>
      <w:r>
        <w:tab/>
      </w:r>
      <w:r>
        <w:t>D.from</w:t>
      </w:r>
    </w:p>
    <w:p>
      <w:pPr>
        <w:pStyle w:val="4"/>
        <w:tabs>
          <w:tab w:val="left" w:pos="840"/>
          <w:tab w:val="left" w:pos="4470"/>
        </w:tabs>
      </w:pPr>
      <w:r>
        <w:rPr>
          <w:rFonts w:hint="eastAsia" w:ascii="宋体" w:eastAsia="宋体"/>
        </w:rPr>
        <w:t>（</w:t>
      </w:r>
      <w:r>
        <w:rPr>
          <w:rFonts w:hint="eastAsia" w:ascii="宋体" w:eastAsia="宋体"/>
        </w:rPr>
        <w:tab/>
      </w:r>
      <w:r>
        <w:rPr>
          <w:rFonts w:hint="eastAsia" w:ascii="宋体" w:eastAsia="宋体"/>
        </w:rPr>
        <w:t>）</w:t>
      </w:r>
      <w:r>
        <w:t>8.A driver should</w:t>
      </w:r>
      <w:r>
        <w:rPr>
          <w:spacing w:val="-18"/>
        </w:rPr>
        <w:t xml:space="preserve"> </w:t>
      </w:r>
      <w:r>
        <w:t>obey</w:t>
      </w:r>
      <w:r>
        <w:rPr>
          <w:spacing w:val="-6"/>
        </w:rPr>
        <w:t xml:space="preserve"> </w:t>
      </w:r>
      <w:r>
        <w:t>the</w:t>
      </w:r>
      <w:r>
        <w:rPr>
          <w:u w:val="single"/>
        </w:rPr>
        <w:t xml:space="preserve"> </w:t>
      </w:r>
      <w:r>
        <w:rPr>
          <w:u w:val="single"/>
        </w:rPr>
        <w:tab/>
      </w:r>
      <w:r>
        <w:t>rules.</w:t>
      </w:r>
    </w:p>
    <w:p>
      <w:pPr>
        <w:pStyle w:val="4"/>
        <w:tabs>
          <w:tab w:val="left" w:pos="1800"/>
          <w:tab w:val="left" w:pos="3900"/>
          <w:tab w:val="left" w:pos="5581"/>
        </w:tabs>
        <w:spacing w:before="99"/>
      </w:pPr>
      <w:r>
        <w:t>A.</w:t>
      </w:r>
      <w:r>
        <w:rPr>
          <w:spacing w:val="15"/>
        </w:rPr>
        <w:t xml:space="preserve"> </w:t>
      </w:r>
      <w:r>
        <w:t>traffic</w:t>
      </w:r>
      <w:r>
        <w:tab/>
      </w:r>
      <w:r>
        <w:t>B.home</w:t>
      </w:r>
      <w:r>
        <w:tab/>
      </w:r>
      <w:r>
        <w:t>C.class</w:t>
      </w:r>
      <w:r>
        <w:tab/>
      </w:r>
      <w:r>
        <w:t>D.school</w:t>
      </w:r>
    </w:p>
    <w:p>
      <w:pPr>
        <w:pStyle w:val="4"/>
        <w:tabs>
          <w:tab w:val="left" w:pos="840"/>
          <w:tab w:val="left" w:pos="4297"/>
        </w:tabs>
      </w:pPr>
      <w:r>
        <w:rPr>
          <w:rFonts w:hint="eastAsia" w:ascii="宋体" w:eastAsia="宋体"/>
        </w:rPr>
        <w:t>（</w:t>
      </w:r>
      <w:r>
        <w:rPr>
          <w:rFonts w:hint="eastAsia" w:ascii="宋体" w:eastAsia="宋体"/>
        </w:rPr>
        <w:tab/>
      </w:r>
      <w:r>
        <w:rPr>
          <w:rFonts w:hint="eastAsia" w:ascii="宋体" w:eastAsia="宋体"/>
          <w:spacing w:val="-5"/>
        </w:rPr>
        <w:t>）</w:t>
      </w:r>
      <w:r>
        <w:rPr>
          <w:spacing w:val="-5"/>
        </w:rPr>
        <w:t xml:space="preserve">9.You </w:t>
      </w:r>
      <w:r>
        <w:t>must</w:t>
      </w:r>
      <w:r>
        <w:rPr>
          <w:spacing w:val="5"/>
        </w:rPr>
        <w:t xml:space="preserve"> </w:t>
      </w:r>
      <w:r>
        <w:t>look carefully</w:t>
      </w:r>
      <w:r>
        <w:rPr>
          <w:u w:val="single"/>
        </w:rPr>
        <w:t xml:space="preserve"> </w:t>
      </w:r>
      <w:r>
        <w:rPr>
          <w:u w:val="single"/>
        </w:rPr>
        <w:tab/>
      </w:r>
      <w:r>
        <w:t>you cross the</w:t>
      </w:r>
      <w:r>
        <w:rPr>
          <w:spacing w:val="-6"/>
        </w:rPr>
        <w:t xml:space="preserve"> </w:t>
      </w:r>
      <w:r>
        <w:t>road.</w:t>
      </w:r>
    </w:p>
    <w:p>
      <w:pPr>
        <w:pStyle w:val="4"/>
        <w:tabs>
          <w:tab w:val="left" w:pos="1800"/>
          <w:tab w:val="left" w:pos="3900"/>
          <w:tab w:val="left" w:pos="5581"/>
        </w:tabs>
        <w:spacing w:before="100"/>
      </w:pPr>
      <w:r>
        <w:t>A.</w:t>
      </w:r>
      <w:r>
        <w:rPr>
          <w:spacing w:val="17"/>
        </w:rPr>
        <w:t xml:space="preserve"> </w:t>
      </w:r>
      <w:r>
        <w:t>before</w:t>
      </w:r>
      <w:r>
        <w:tab/>
      </w:r>
      <w:r>
        <w:t>B.after</w:t>
      </w:r>
      <w:r>
        <w:tab/>
      </w:r>
      <w:r>
        <w:t>C.and</w:t>
      </w:r>
      <w:r>
        <w:tab/>
      </w:r>
      <w:r>
        <w:t>D.but</w:t>
      </w:r>
    </w:p>
    <w:p>
      <w:pPr>
        <w:pStyle w:val="4"/>
        <w:tabs>
          <w:tab w:val="left" w:pos="840"/>
          <w:tab w:val="left" w:pos="6288"/>
        </w:tabs>
      </w:pPr>
      <w:r>
        <w:rPr>
          <w:rFonts w:hint="eastAsia" w:ascii="宋体" w:eastAsia="宋体"/>
        </w:rPr>
        <w:t>（</w:t>
      </w:r>
      <w:r>
        <w:rPr>
          <w:rFonts w:hint="eastAsia" w:ascii="宋体" w:eastAsia="宋体"/>
        </w:rPr>
        <w:tab/>
      </w:r>
      <w:r>
        <w:rPr>
          <w:rFonts w:hint="eastAsia" w:ascii="宋体" w:eastAsia="宋体"/>
        </w:rPr>
        <w:t>）</w:t>
      </w:r>
      <w:r>
        <w:t>10.Spring is coming. The weather is</w:t>
      </w:r>
      <w:r>
        <w:rPr>
          <w:spacing w:val="-14"/>
        </w:rPr>
        <w:t xml:space="preserve"> </w:t>
      </w:r>
      <w:r>
        <w:t>getting</w:t>
      </w:r>
      <w:r>
        <w:rPr>
          <w:u w:val="single"/>
        </w:rPr>
        <w:t xml:space="preserve"> </w:t>
      </w:r>
      <w:r>
        <w:rPr>
          <w:u w:val="single"/>
        </w:rPr>
        <w:tab/>
      </w:r>
    </w:p>
    <w:p>
      <w:pPr>
        <w:pStyle w:val="4"/>
        <w:tabs>
          <w:tab w:val="left" w:pos="3480"/>
        </w:tabs>
        <w:spacing w:before="99"/>
      </w:pPr>
      <w:r>
        <w:t>A. cooler</w:t>
      </w:r>
      <w:r>
        <w:rPr>
          <w:spacing w:val="15"/>
        </w:rPr>
        <w:t xml:space="preserve"> </w:t>
      </w:r>
      <w:r>
        <w:t>and</w:t>
      </w:r>
      <w:r>
        <w:rPr>
          <w:spacing w:val="1"/>
        </w:rPr>
        <w:t xml:space="preserve"> </w:t>
      </w:r>
      <w:r>
        <w:t>cooler</w:t>
      </w:r>
      <w:r>
        <w:tab/>
      </w:r>
      <w:r>
        <w:t>B.colder and colder</w:t>
      </w:r>
    </w:p>
    <w:p>
      <w:pPr>
        <w:pStyle w:val="4"/>
        <w:tabs>
          <w:tab w:val="left" w:pos="3480"/>
        </w:tabs>
        <w:spacing w:before="113"/>
      </w:pPr>
      <w:r>
        <w:t>C.hotter</w:t>
      </w:r>
      <w:r>
        <w:rPr>
          <w:spacing w:val="-1"/>
        </w:rPr>
        <w:t xml:space="preserve"> </w:t>
      </w:r>
      <w:r>
        <w:t>and</w:t>
      </w:r>
      <w:r>
        <w:rPr>
          <w:spacing w:val="-1"/>
        </w:rPr>
        <w:t xml:space="preserve"> </w:t>
      </w:r>
      <w:r>
        <w:t>hotter</w:t>
      </w:r>
      <w:r>
        <w:tab/>
      </w:r>
      <w:r>
        <w:t>D.warmer and</w:t>
      </w:r>
      <w:r>
        <w:rPr>
          <w:spacing w:val="-1"/>
        </w:rPr>
        <w:t xml:space="preserve"> </w:t>
      </w:r>
      <w:r>
        <w:t>warmer</w:t>
      </w:r>
    </w:p>
    <w:p>
      <w:pPr>
        <w:pStyle w:val="4"/>
        <w:tabs>
          <w:tab w:val="left" w:pos="840"/>
          <w:tab w:val="left" w:pos="1800"/>
          <w:tab w:val="left" w:pos="3480"/>
          <w:tab w:val="left" w:pos="4067"/>
          <w:tab w:val="left" w:pos="5161"/>
        </w:tabs>
        <w:spacing w:before="100" w:line="316" w:lineRule="auto"/>
        <w:ind w:right="2857"/>
      </w:pPr>
      <w:r>
        <w:rPr>
          <w:rFonts w:hint="eastAsia" w:ascii="宋体" w:eastAsia="宋体"/>
        </w:rPr>
        <w:t>（</w:t>
      </w:r>
      <w:r>
        <w:rPr>
          <w:rFonts w:hint="eastAsia" w:ascii="宋体" w:eastAsia="宋体"/>
        </w:rPr>
        <w:tab/>
      </w:r>
      <w:r>
        <w:rPr>
          <w:rFonts w:hint="eastAsia" w:ascii="宋体" w:eastAsia="宋体"/>
        </w:rPr>
        <w:t>）</w:t>
      </w:r>
      <w:r>
        <w:t>11.Summer</w:t>
      </w:r>
      <w:r>
        <w:rPr>
          <w:spacing w:val="-5"/>
        </w:rPr>
        <w:t xml:space="preserve"> </w:t>
      </w:r>
      <w:r>
        <w:t>holidays</w:t>
      </w:r>
      <w:r>
        <w:rPr>
          <w:spacing w:val="-5"/>
        </w:rPr>
        <w:t xml:space="preserve"> </w:t>
      </w:r>
      <w:r>
        <w:t>are</w:t>
      </w:r>
      <w:r>
        <w:rPr>
          <w:u w:val="single"/>
        </w:rPr>
        <w:t xml:space="preserve"> </w:t>
      </w:r>
      <w:r>
        <w:rPr>
          <w:u w:val="single"/>
        </w:rPr>
        <w:tab/>
      </w:r>
      <w:r>
        <w:rPr>
          <w:u w:val="single"/>
        </w:rPr>
        <w:tab/>
      </w:r>
      <w:r>
        <w:t>than winter holidays. A.shorter</w:t>
      </w:r>
      <w:r>
        <w:tab/>
      </w:r>
      <w:r>
        <w:t>B.longer</w:t>
      </w:r>
      <w:r>
        <w:tab/>
      </w:r>
      <w:r>
        <w:t>C.cooler</w:t>
      </w:r>
      <w:r>
        <w:tab/>
      </w:r>
      <w:r>
        <w:t>D.bigger</w:t>
      </w:r>
    </w:p>
    <w:p>
      <w:pPr>
        <w:pStyle w:val="4"/>
        <w:tabs>
          <w:tab w:val="left" w:pos="840"/>
          <w:tab w:val="left" w:pos="4833"/>
        </w:tabs>
        <w:spacing w:before="10"/>
      </w:pPr>
      <w:r>
        <w:rPr>
          <w:rFonts w:hint="eastAsia" w:ascii="宋体" w:eastAsia="宋体"/>
        </w:rPr>
        <w:t>（</w:t>
      </w:r>
      <w:r>
        <w:rPr>
          <w:rFonts w:hint="eastAsia" w:ascii="宋体" w:eastAsia="宋体"/>
        </w:rPr>
        <w:tab/>
      </w:r>
      <w:r>
        <w:rPr>
          <w:rFonts w:hint="eastAsia" w:ascii="宋体" w:eastAsia="宋体"/>
        </w:rPr>
        <w:t>）</w:t>
      </w:r>
      <w:r>
        <w:t>12.People eat moon</w:t>
      </w:r>
      <w:r>
        <w:rPr>
          <w:spacing w:val="-2"/>
        </w:rPr>
        <w:t xml:space="preserve"> </w:t>
      </w:r>
      <w:r>
        <w:t>cakes</w:t>
      </w:r>
      <w:r>
        <w:rPr>
          <w:spacing w:val="-2"/>
        </w:rPr>
        <w:t xml:space="preserve"> </w:t>
      </w:r>
      <w:r>
        <w:t>on</w:t>
      </w:r>
      <w:r>
        <w:rPr>
          <w:u w:val="single"/>
        </w:rPr>
        <w:t xml:space="preserve"> </w:t>
      </w:r>
      <w:r>
        <w:rPr>
          <w:u w:val="single"/>
        </w:rPr>
        <w:tab/>
      </w:r>
      <w:r>
        <w:t>_</w:t>
      </w:r>
    </w:p>
    <w:p>
      <w:pPr>
        <w:pStyle w:val="4"/>
        <w:tabs>
          <w:tab w:val="left" w:pos="3480"/>
        </w:tabs>
      </w:pPr>
      <w:r>
        <w:t>A. Middle</w:t>
      </w:r>
      <w:r>
        <w:rPr>
          <w:spacing w:val="2"/>
        </w:rPr>
        <w:t xml:space="preserve"> </w:t>
      </w:r>
      <w:r>
        <w:t>Autumn</w:t>
      </w:r>
      <w:r>
        <w:rPr>
          <w:spacing w:val="-1"/>
        </w:rPr>
        <w:t xml:space="preserve"> </w:t>
      </w:r>
      <w:r>
        <w:t>Day</w:t>
      </w:r>
      <w:r>
        <w:tab/>
      </w:r>
      <w:r>
        <w:t>B.Christmas</w:t>
      </w:r>
      <w:r>
        <w:rPr>
          <w:spacing w:val="-1"/>
        </w:rPr>
        <w:t xml:space="preserve"> </w:t>
      </w:r>
      <w:r>
        <w:t>Day</w:t>
      </w:r>
    </w:p>
    <w:p>
      <w:pPr>
        <w:pStyle w:val="4"/>
        <w:tabs>
          <w:tab w:val="left" w:pos="3480"/>
        </w:tabs>
        <w:spacing w:before="115"/>
      </w:pPr>
      <w:r>
        <w:t>C.Easter</w:t>
      </w:r>
      <w:r>
        <w:rPr>
          <w:spacing w:val="-2"/>
        </w:rPr>
        <w:t xml:space="preserve"> </w:t>
      </w:r>
      <w:r>
        <w:t>Day</w:t>
      </w:r>
      <w:r>
        <w:tab/>
      </w:r>
      <w:r>
        <w:t>D.Thanksgiving</w:t>
      </w:r>
      <w:r>
        <w:rPr>
          <w:spacing w:val="-3"/>
        </w:rPr>
        <w:t xml:space="preserve"> </w:t>
      </w:r>
      <w:r>
        <w:t>Day</w:t>
      </w:r>
    </w:p>
    <w:p>
      <w:pPr>
        <w:pStyle w:val="4"/>
        <w:tabs>
          <w:tab w:val="left" w:pos="840"/>
          <w:tab w:val="left" w:pos="4671"/>
        </w:tabs>
      </w:pPr>
      <w:r>
        <w:rPr>
          <w:rFonts w:hint="eastAsia" w:ascii="宋体" w:eastAsia="宋体"/>
        </w:rPr>
        <w:t>（</w:t>
      </w:r>
      <w:r>
        <w:rPr>
          <w:rFonts w:hint="eastAsia" w:ascii="宋体" w:eastAsia="宋体"/>
        </w:rPr>
        <w:tab/>
      </w:r>
      <w:r>
        <w:rPr>
          <w:rFonts w:hint="eastAsia" w:ascii="宋体" w:eastAsia="宋体"/>
        </w:rPr>
        <w:t>）</w:t>
      </w:r>
      <w:r>
        <w:t>13.The PLA was</w:t>
      </w:r>
      <w:r>
        <w:rPr>
          <w:spacing w:val="-17"/>
        </w:rPr>
        <w:t xml:space="preserve"> </w:t>
      </w:r>
      <w:r>
        <w:t>founded</w:t>
      </w:r>
      <w:r>
        <w:rPr>
          <w:spacing w:val="-1"/>
        </w:rPr>
        <w:t xml:space="preserve"> </w:t>
      </w:r>
      <w:r>
        <w:t>on</w:t>
      </w:r>
      <w:r>
        <w:rPr>
          <w:u w:val="single"/>
        </w:rPr>
        <w:t xml:space="preserve"> </w:t>
      </w:r>
      <w:r>
        <w:rPr>
          <w:u w:val="single"/>
        </w:rPr>
        <w:tab/>
      </w:r>
      <w:r>
        <w:t>.</w:t>
      </w:r>
    </w:p>
    <w:p>
      <w:pPr>
        <w:pStyle w:val="4"/>
        <w:tabs>
          <w:tab w:val="left" w:pos="1800"/>
          <w:tab w:val="left" w:pos="3480"/>
          <w:tab w:val="left" w:pos="5161"/>
        </w:tabs>
        <w:spacing w:before="100"/>
      </w:pPr>
      <w:r>
        <w:t>A.</w:t>
      </w:r>
      <w:r>
        <w:rPr>
          <w:spacing w:val="17"/>
        </w:rPr>
        <w:t xml:space="preserve"> </w:t>
      </w:r>
      <w:r>
        <w:t>March</w:t>
      </w:r>
      <w:r>
        <w:rPr>
          <w:spacing w:val="-1"/>
        </w:rPr>
        <w:t xml:space="preserve"> </w:t>
      </w:r>
      <w:r>
        <w:t>8th</w:t>
      </w:r>
      <w:r>
        <w:tab/>
      </w:r>
      <w:r>
        <w:t>B.May</w:t>
      </w:r>
      <w:r>
        <w:rPr>
          <w:spacing w:val="-5"/>
        </w:rPr>
        <w:t xml:space="preserve"> </w:t>
      </w:r>
      <w:r>
        <w:t>4th</w:t>
      </w:r>
      <w:r>
        <w:tab/>
      </w:r>
      <w:r>
        <w:t>C.August</w:t>
      </w:r>
      <w:r>
        <w:rPr>
          <w:spacing w:val="-1"/>
        </w:rPr>
        <w:t xml:space="preserve"> </w:t>
      </w:r>
      <w:r>
        <w:t>1st</w:t>
      </w:r>
      <w:r>
        <w:tab/>
      </w:r>
      <w:r>
        <w:t>D.September</w:t>
      </w:r>
      <w:r>
        <w:rPr>
          <w:spacing w:val="-2"/>
        </w:rPr>
        <w:t xml:space="preserve"> </w:t>
      </w:r>
      <w:r>
        <w:t>10th</w:t>
      </w:r>
    </w:p>
    <w:p>
      <w:pPr>
        <w:pStyle w:val="4"/>
        <w:tabs>
          <w:tab w:val="left" w:pos="840"/>
          <w:tab w:val="left" w:pos="4780"/>
        </w:tabs>
        <w:spacing w:before="96"/>
      </w:pPr>
      <w:r>
        <w:rPr>
          <w:rFonts w:hint="eastAsia" w:ascii="宋体" w:hAnsi="宋体" w:eastAsia="宋体"/>
        </w:rPr>
        <w:t>（</w:t>
      </w:r>
      <w:r>
        <w:rPr>
          <w:rFonts w:hint="eastAsia" w:ascii="宋体" w:hAnsi="宋体" w:eastAsia="宋体"/>
        </w:rPr>
        <w:tab/>
      </w:r>
      <w:r>
        <w:rPr>
          <w:rFonts w:hint="eastAsia" w:ascii="宋体" w:hAnsi="宋体" w:eastAsia="宋体"/>
        </w:rPr>
        <w:t>）</w:t>
      </w:r>
      <w:r>
        <w:t>14.China’s National Day</w:t>
      </w:r>
      <w:r>
        <w:rPr>
          <w:spacing w:val="-6"/>
        </w:rPr>
        <w:t xml:space="preserve"> </w:t>
      </w:r>
      <w:r>
        <w:t>is in</w:t>
      </w:r>
      <w:r>
        <w:rPr>
          <w:u w:val="single"/>
        </w:rPr>
        <w:t xml:space="preserve"> </w:t>
      </w:r>
      <w:r>
        <w:rPr>
          <w:u w:val="single"/>
        </w:rPr>
        <w:tab/>
      </w:r>
      <w:r>
        <w:t>.</w:t>
      </w:r>
    </w:p>
    <w:p>
      <w:pPr>
        <w:pStyle w:val="4"/>
        <w:tabs>
          <w:tab w:val="left" w:pos="1800"/>
          <w:tab w:val="left" w:pos="3480"/>
          <w:tab w:val="left" w:pos="5161"/>
        </w:tabs>
        <w:spacing w:before="100"/>
      </w:pPr>
      <w:r>
        <w:t>A.</w:t>
      </w:r>
      <w:r>
        <w:rPr>
          <w:spacing w:val="17"/>
        </w:rPr>
        <w:t xml:space="preserve"> </w:t>
      </w:r>
      <w:r>
        <w:t>September</w:t>
      </w:r>
      <w:r>
        <w:tab/>
      </w:r>
      <w:r>
        <w:t>B.October</w:t>
      </w:r>
      <w:r>
        <w:tab/>
      </w:r>
      <w:r>
        <w:t>C.August</w:t>
      </w:r>
      <w:r>
        <w:tab/>
      </w:r>
      <w:r>
        <w:t>D.September</w:t>
      </w:r>
      <w:r>
        <w:rPr>
          <w:spacing w:val="-2"/>
        </w:rPr>
        <w:t xml:space="preserve"> </w:t>
      </w:r>
      <w:r>
        <w:t>10th</w:t>
      </w:r>
    </w:p>
    <w:p>
      <w:pPr>
        <w:pStyle w:val="4"/>
        <w:tabs>
          <w:tab w:val="left" w:pos="840"/>
          <w:tab w:val="left" w:pos="4449"/>
        </w:tabs>
      </w:pPr>
      <w:r>
        <w:rPr>
          <w:rFonts w:hint="eastAsia" w:ascii="宋体" w:eastAsia="宋体"/>
        </w:rPr>
        <w:t>（</w:t>
      </w:r>
      <w:r>
        <w:rPr>
          <w:rFonts w:hint="eastAsia" w:ascii="宋体" w:eastAsia="宋体"/>
        </w:rPr>
        <w:tab/>
      </w:r>
      <w:r>
        <w:rPr>
          <w:rFonts w:hint="eastAsia" w:ascii="宋体" w:eastAsia="宋体"/>
        </w:rPr>
        <w:t>）</w:t>
      </w:r>
      <w:r>
        <w:t>15.The students</w:t>
      </w:r>
      <w:r>
        <w:rPr>
          <w:spacing w:val="-6"/>
        </w:rPr>
        <w:t xml:space="preserve"> </w:t>
      </w:r>
      <w:r>
        <w:t>have</w:t>
      </w:r>
      <w:r>
        <w:rPr>
          <w:spacing w:val="-4"/>
        </w:rPr>
        <w:t xml:space="preserve"> </w:t>
      </w:r>
      <w:r>
        <w:t>their</w:t>
      </w:r>
      <w:r>
        <w:rPr>
          <w:u w:val="single"/>
        </w:rPr>
        <w:t xml:space="preserve"> </w:t>
      </w:r>
      <w:r>
        <w:rPr>
          <w:u w:val="single"/>
        </w:rPr>
        <w:tab/>
      </w:r>
      <w:r>
        <w:t>holidays in July and</w:t>
      </w:r>
      <w:r>
        <w:rPr>
          <w:spacing w:val="-19"/>
        </w:rPr>
        <w:t xml:space="preserve"> </w:t>
      </w:r>
      <w:r>
        <w:t>August.</w:t>
      </w:r>
    </w:p>
    <w:p>
      <w:pPr>
        <w:pStyle w:val="4"/>
        <w:tabs>
          <w:tab w:val="left" w:pos="1800"/>
          <w:tab w:val="left" w:pos="3480"/>
          <w:tab w:val="left" w:pos="5161"/>
        </w:tabs>
        <w:spacing w:before="100"/>
      </w:pPr>
      <w:r>
        <w:t>A.</w:t>
      </w:r>
      <w:r>
        <w:rPr>
          <w:spacing w:val="17"/>
        </w:rPr>
        <w:t xml:space="preserve"> </w:t>
      </w:r>
      <w:r>
        <w:t>summer</w:t>
      </w:r>
      <w:r>
        <w:tab/>
      </w:r>
      <w:r>
        <w:t>B.spring</w:t>
      </w:r>
      <w:r>
        <w:tab/>
      </w:r>
      <w:r>
        <w:t>C.winter</w:t>
      </w:r>
      <w:r>
        <w:tab/>
      </w:r>
      <w:r>
        <w:t>D.autumn</w:t>
      </w:r>
    </w:p>
    <w:p>
      <w:pPr>
        <w:pStyle w:val="4"/>
        <w:tabs>
          <w:tab w:val="left" w:pos="840"/>
          <w:tab w:val="left" w:pos="5398"/>
        </w:tabs>
      </w:pPr>
      <w:r>
        <w:rPr>
          <w:rFonts w:hint="eastAsia" w:ascii="宋体" w:eastAsia="宋体"/>
        </w:rPr>
        <w:t>（</w:t>
      </w:r>
      <w:r>
        <w:rPr>
          <w:rFonts w:hint="eastAsia" w:ascii="宋体" w:eastAsia="宋体"/>
        </w:rPr>
        <w:tab/>
      </w:r>
      <w:r>
        <w:rPr>
          <w:rFonts w:hint="eastAsia" w:ascii="宋体" w:eastAsia="宋体"/>
        </w:rPr>
        <w:t>）</w:t>
      </w:r>
      <w:r>
        <w:t>16.The farmers are busy</w:t>
      </w:r>
      <w:r>
        <w:rPr>
          <w:spacing w:val="-8"/>
        </w:rPr>
        <w:t xml:space="preserve"> </w:t>
      </w:r>
      <w:r>
        <w:t>cutting</w:t>
      </w:r>
      <w:r>
        <w:rPr>
          <w:spacing w:val="-3"/>
        </w:rPr>
        <w:t xml:space="preserve"> </w:t>
      </w:r>
      <w:r>
        <w:t>rice</w:t>
      </w:r>
      <w:r>
        <w:rPr>
          <w:u w:val="single"/>
        </w:rPr>
        <w:t xml:space="preserve"> </w:t>
      </w:r>
      <w:r>
        <w:rPr>
          <w:u w:val="single"/>
        </w:rPr>
        <w:tab/>
      </w:r>
      <w:r>
        <w:t>.</w:t>
      </w:r>
    </w:p>
    <w:p>
      <w:pPr>
        <w:pStyle w:val="8"/>
        <w:numPr>
          <w:ilvl w:val="0"/>
          <w:numId w:val="4"/>
        </w:numPr>
        <w:tabs>
          <w:tab w:val="left" w:pos="433"/>
          <w:tab w:val="left" w:pos="3480"/>
        </w:tabs>
        <w:spacing w:before="100" w:after="0" w:line="240" w:lineRule="auto"/>
        <w:ind w:left="432" w:right="0" w:hanging="313"/>
        <w:jc w:val="left"/>
        <w:rPr>
          <w:sz w:val="24"/>
        </w:rPr>
      </w:pPr>
      <w:r>
        <w:rPr>
          <w:sz w:val="24"/>
        </w:rPr>
        <w:t>in</w:t>
      </w:r>
      <w:r>
        <w:rPr>
          <w:spacing w:val="-1"/>
          <w:sz w:val="24"/>
        </w:rPr>
        <w:t xml:space="preserve"> </w:t>
      </w:r>
      <w:r>
        <w:rPr>
          <w:sz w:val="24"/>
        </w:rPr>
        <w:t>Spring</w:t>
      </w:r>
      <w:r>
        <w:rPr>
          <w:spacing w:val="-4"/>
          <w:sz w:val="24"/>
        </w:rPr>
        <w:t xml:space="preserve"> </w:t>
      </w:r>
      <w:r>
        <w:rPr>
          <w:sz w:val="24"/>
        </w:rPr>
        <w:t>Festival</w:t>
      </w:r>
      <w:r>
        <w:rPr>
          <w:sz w:val="24"/>
        </w:rPr>
        <w:tab/>
      </w:r>
      <w:r>
        <w:rPr>
          <w:sz w:val="24"/>
        </w:rPr>
        <w:t>B.in the middle of</w:t>
      </w:r>
      <w:r>
        <w:rPr>
          <w:spacing w:val="-3"/>
          <w:sz w:val="24"/>
        </w:rPr>
        <w:t xml:space="preserve"> </w:t>
      </w:r>
      <w:r>
        <w:rPr>
          <w:sz w:val="24"/>
        </w:rPr>
        <w:t>March</w:t>
      </w:r>
    </w:p>
    <w:p>
      <w:pPr>
        <w:pStyle w:val="8"/>
        <w:numPr>
          <w:ilvl w:val="0"/>
          <w:numId w:val="4"/>
        </w:numPr>
        <w:tabs>
          <w:tab w:val="left" w:pos="540"/>
          <w:tab w:val="left" w:pos="541"/>
          <w:tab w:val="left" w:pos="3480"/>
        </w:tabs>
        <w:spacing w:before="113" w:after="0" w:line="240" w:lineRule="auto"/>
        <w:ind w:left="540" w:right="0" w:hanging="421"/>
        <w:jc w:val="left"/>
        <w:rPr>
          <w:sz w:val="24"/>
        </w:rPr>
      </w:pPr>
      <w:r>
        <w:rPr>
          <w:sz w:val="24"/>
        </w:rPr>
        <w:t>in early</w:t>
      </w:r>
      <w:r>
        <w:rPr>
          <w:spacing w:val="-5"/>
          <w:sz w:val="24"/>
        </w:rPr>
        <w:t xml:space="preserve"> </w:t>
      </w:r>
      <w:r>
        <w:rPr>
          <w:sz w:val="24"/>
        </w:rPr>
        <w:t>spring</w:t>
      </w:r>
      <w:r>
        <w:rPr>
          <w:sz w:val="24"/>
        </w:rPr>
        <w:tab/>
      </w:r>
      <w:r>
        <w:rPr>
          <w:sz w:val="24"/>
        </w:rPr>
        <w:t>D.at the end of</w:t>
      </w:r>
      <w:r>
        <w:rPr>
          <w:spacing w:val="-1"/>
          <w:sz w:val="24"/>
        </w:rPr>
        <w:t xml:space="preserve"> </w:t>
      </w:r>
      <w:r>
        <w:rPr>
          <w:sz w:val="24"/>
        </w:rPr>
        <w:t>October</w:t>
      </w:r>
    </w:p>
    <w:p>
      <w:pPr>
        <w:pStyle w:val="4"/>
        <w:tabs>
          <w:tab w:val="left" w:pos="840"/>
          <w:tab w:val="left" w:pos="5462"/>
        </w:tabs>
        <w:spacing w:before="99"/>
      </w:pPr>
      <w:r>
        <w:rPr>
          <w:rFonts w:hint="eastAsia" w:ascii="宋体" w:hAnsi="宋体" w:eastAsia="宋体"/>
        </w:rPr>
        <w:t>（</w:t>
      </w:r>
      <w:r>
        <w:rPr>
          <w:rFonts w:hint="eastAsia" w:ascii="宋体" w:hAnsi="宋体" w:eastAsia="宋体"/>
        </w:rPr>
        <w:tab/>
      </w:r>
      <w:r>
        <w:rPr>
          <w:rFonts w:hint="eastAsia" w:ascii="宋体" w:hAnsi="宋体" w:eastAsia="宋体"/>
        </w:rPr>
        <w:t>）</w:t>
      </w:r>
      <w:r>
        <w:t>17.——Happy birthday to</w:t>
      </w:r>
      <w:r>
        <w:rPr>
          <w:spacing w:val="-5"/>
        </w:rPr>
        <w:t xml:space="preserve"> </w:t>
      </w:r>
      <w:r>
        <w:t>you.——</w:t>
      </w:r>
      <w:r>
        <w:rPr>
          <w:u w:val="single"/>
        </w:rPr>
        <w:t xml:space="preserve"> </w:t>
      </w:r>
      <w:r>
        <w:rPr>
          <w:u w:val="single"/>
        </w:rPr>
        <w:tab/>
      </w:r>
    </w:p>
    <w:p>
      <w:pPr>
        <w:spacing w:after="0"/>
        <w:sectPr>
          <w:pgSz w:w="11910" w:h="16840"/>
          <w:pgMar w:top="1400" w:right="1280" w:bottom="1380" w:left="1680" w:header="1082" w:footer="1193" w:gutter="0"/>
          <w:cols w:space="720" w:num="1"/>
        </w:sectPr>
      </w:pPr>
    </w:p>
    <w:p>
      <w:pPr>
        <w:pStyle w:val="4"/>
        <w:tabs>
          <w:tab w:val="left" w:pos="2220"/>
          <w:tab w:val="left" w:pos="4320"/>
          <w:tab w:val="left" w:pos="6421"/>
        </w:tabs>
        <w:spacing w:before="80"/>
        <w:ind w:left="319"/>
      </w:pPr>
      <w:r>
        <w:t>A.No,thanks</w:t>
      </w:r>
      <w:r>
        <w:tab/>
      </w:r>
      <w:r>
        <w:t>B.I</w:t>
      </w:r>
      <w:r>
        <w:rPr>
          <w:spacing w:val="-5"/>
        </w:rPr>
        <w:t xml:space="preserve"> </w:t>
      </w:r>
      <w:r>
        <w:t>hope</w:t>
      </w:r>
      <w:r>
        <w:rPr>
          <w:spacing w:val="-1"/>
        </w:rPr>
        <w:t xml:space="preserve"> </w:t>
      </w:r>
      <w:r>
        <w:t>so.</w:t>
      </w:r>
      <w:r>
        <w:tab/>
      </w:r>
      <w:r>
        <w:t>C.Thank</w:t>
      </w:r>
      <w:r>
        <w:rPr>
          <w:spacing w:val="-1"/>
        </w:rPr>
        <w:t xml:space="preserve"> </w:t>
      </w:r>
      <w:r>
        <w:t>you</w:t>
      </w:r>
      <w:r>
        <w:tab/>
      </w:r>
      <w:r>
        <w:t>D.The same to</w:t>
      </w:r>
      <w:r>
        <w:rPr>
          <w:spacing w:val="1"/>
        </w:rPr>
        <w:t xml:space="preserve"> </w:t>
      </w:r>
      <w:r>
        <w:t>you.</w:t>
      </w:r>
    </w:p>
    <w:p>
      <w:pPr>
        <w:pStyle w:val="4"/>
        <w:tabs>
          <w:tab w:val="left" w:pos="919"/>
          <w:tab w:val="left" w:pos="2585"/>
          <w:tab w:val="left" w:pos="3548"/>
          <w:tab w:val="left" w:pos="6932"/>
        </w:tabs>
        <w:ind w:left="319"/>
      </w:pPr>
      <w:r>
        <w:rPr>
          <w:rFonts w:hint="eastAsia" w:ascii="宋体" w:eastAsia="宋体"/>
        </w:rPr>
        <w:t>（</w:t>
      </w:r>
      <w:r>
        <w:rPr>
          <w:rFonts w:hint="eastAsia" w:ascii="宋体" w:eastAsia="宋体"/>
        </w:rPr>
        <w:tab/>
      </w:r>
      <w:r>
        <w:rPr>
          <w:rFonts w:hint="eastAsia" w:ascii="宋体" w:eastAsia="宋体"/>
        </w:rPr>
        <w:t>）</w:t>
      </w:r>
      <w:r>
        <w:t>18. Jim,</w:t>
      </w:r>
      <w:r>
        <w:rPr>
          <w:spacing w:val="3"/>
        </w:rPr>
        <w:t xml:space="preserve"> </w:t>
      </w:r>
      <w:r>
        <w:rPr>
          <w:spacing w:val="-3"/>
        </w:rPr>
        <w:t>you</w:t>
      </w:r>
      <w:r>
        <w:rPr>
          <w:spacing w:val="-3"/>
        </w:rPr>
        <w:tab/>
      </w:r>
      <w:r>
        <w:rPr>
          <w:spacing w:val="-3"/>
          <w:u w:val="single"/>
        </w:rPr>
        <w:t xml:space="preserve"> </w:t>
      </w:r>
      <w:r>
        <w:rPr>
          <w:spacing w:val="-3"/>
          <w:u w:val="single"/>
        </w:rPr>
        <w:tab/>
      </w:r>
      <w:r>
        <w:t>play with the</w:t>
      </w:r>
      <w:r>
        <w:rPr>
          <w:spacing w:val="-8"/>
        </w:rPr>
        <w:t xml:space="preserve"> </w:t>
      </w:r>
      <w:r>
        <w:t>knife.</w:t>
      </w:r>
      <w:r>
        <w:rPr>
          <w:spacing w:val="-10"/>
        </w:rPr>
        <w:t xml:space="preserve"> </w:t>
      </w:r>
      <w:r>
        <w:rPr>
          <w:spacing w:val="-8"/>
        </w:rPr>
        <w:t>You</w:t>
      </w:r>
      <w:r>
        <w:rPr>
          <w:spacing w:val="-8"/>
          <w:u w:val="single"/>
        </w:rPr>
        <w:t xml:space="preserve"> </w:t>
      </w:r>
      <w:r>
        <w:rPr>
          <w:spacing w:val="-8"/>
          <w:u w:val="single"/>
        </w:rPr>
        <w:tab/>
      </w:r>
      <w:r>
        <w:t>hurt</w:t>
      </w:r>
      <w:r>
        <w:rPr>
          <w:spacing w:val="3"/>
        </w:rPr>
        <w:t xml:space="preserve"> </w:t>
      </w:r>
      <w:r>
        <w:t>yourself.</w:t>
      </w:r>
    </w:p>
    <w:p>
      <w:pPr>
        <w:pStyle w:val="4"/>
        <w:tabs>
          <w:tab w:val="left" w:pos="4320"/>
        </w:tabs>
        <w:spacing w:before="99"/>
        <w:ind w:left="319"/>
      </w:pPr>
      <w:r>
        <w:t>A.</w:t>
      </w:r>
      <w:r>
        <w:rPr>
          <w:spacing w:val="-3"/>
        </w:rPr>
        <w:t xml:space="preserve"> </w:t>
      </w:r>
      <w:r>
        <w:t>won't;</w:t>
      </w:r>
      <w:r>
        <w:rPr>
          <w:spacing w:val="-1"/>
        </w:rPr>
        <w:t xml:space="preserve"> </w:t>
      </w:r>
      <w:r>
        <w:t>can't</w:t>
      </w:r>
      <w:r>
        <w:tab/>
      </w:r>
      <w:r>
        <w:t>B mustn’t ;</w:t>
      </w:r>
      <w:r>
        <w:rPr>
          <w:spacing w:val="-2"/>
        </w:rPr>
        <w:t xml:space="preserve"> </w:t>
      </w:r>
      <w:r>
        <w:t>may</w:t>
      </w:r>
    </w:p>
    <w:p>
      <w:pPr>
        <w:pStyle w:val="4"/>
        <w:tabs>
          <w:tab w:val="left" w:pos="4320"/>
        </w:tabs>
        <w:spacing w:before="113"/>
        <w:ind w:left="319"/>
      </w:pPr>
      <w:r>
        <w:t>C.</w:t>
      </w:r>
      <w:r>
        <w:rPr>
          <w:spacing w:val="-2"/>
        </w:rPr>
        <w:t xml:space="preserve"> </w:t>
      </w:r>
      <w:r>
        <w:t>shouldn't;</w:t>
      </w:r>
      <w:r>
        <w:rPr>
          <w:spacing w:val="-1"/>
        </w:rPr>
        <w:t xml:space="preserve"> </w:t>
      </w:r>
      <w:r>
        <w:t>must</w:t>
      </w:r>
      <w:r>
        <w:tab/>
      </w:r>
      <w:r>
        <w:t>D. can't:</w:t>
      </w:r>
      <w:r>
        <w:rPr>
          <w:spacing w:val="-1"/>
        </w:rPr>
        <w:t xml:space="preserve"> </w:t>
      </w:r>
      <w:r>
        <w:t>shouldn’t</w:t>
      </w:r>
    </w:p>
    <w:p>
      <w:pPr>
        <w:pStyle w:val="4"/>
        <w:tabs>
          <w:tab w:val="left" w:pos="919"/>
        </w:tabs>
        <w:spacing w:before="100"/>
        <w:ind w:left="319"/>
      </w:pPr>
      <w:r>
        <w:rPr>
          <w:rFonts w:hint="eastAsia" w:ascii="宋体" w:eastAsia="宋体"/>
        </w:rPr>
        <w:t>（</w:t>
      </w:r>
      <w:r>
        <w:rPr>
          <w:rFonts w:hint="eastAsia" w:ascii="宋体" w:eastAsia="宋体"/>
        </w:rPr>
        <w:tab/>
      </w:r>
      <w:r>
        <w:rPr>
          <w:rFonts w:hint="eastAsia" w:ascii="宋体" w:eastAsia="宋体"/>
        </w:rPr>
        <w:t>）</w:t>
      </w:r>
      <w:r>
        <w:t>19. -What is your new teacher like?</w:t>
      </w:r>
    </w:p>
    <w:p>
      <w:pPr>
        <w:pStyle w:val="4"/>
        <w:tabs>
          <w:tab w:val="left" w:pos="3655"/>
        </w:tabs>
        <w:ind w:left="960"/>
      </w:pPr>
      <w:r>
        <w:t>——</w:t>
      </w:r>
      <w:r>
        <w:rPr>
          <w:u w:val="single"/>
        </w:rPr>
        <w:t xml:space="preserve"> </w:t>
      </w:r>
      <w:r>
        <w:rPr>
          <w:u w:val="single"/>
        </w:rPr>
        <w:tab/>
      </w:r>
    </w:p>
    <w:p>
      <w:pPr>
        <w:pStyle w:val="4"/>
        <w:tabs>
          <w:tab w:val="left" w:pos="4740"/>
        </w:tabs>
        <w:spacing w:before="115"/>
        <w:ind w:left="319"/>
      </w:pPr>
      <w:r>
        <w:t>A. He</w:t>
      </w:r>
      <w:r>
        <w:rPr>
          <w:spacing w:val="-4"/>
        </w:rPr>
        <w:t xml:space="preserve"> </w:t>
      </w:r>
      <w:r>
        <w:t>is</w:t>
      </w:r>
      <w:r>
        <w:rPr>
          <w:spacing w:val="-1"/>
        </w:rPr>
        <w:t xml:space="preserve"> </w:t>
      </w:r>
      <w:r>
        <w:t>well</w:t>
      </w:r>
      <w:r>
        <w:tab/>
      </w:r>
      <w:r>
        <w:t>B. He is kind but</w:t>
      </w:r>
      <w:r>
        <w:rPr>
          <w:spacing w:val="-2"/>
        </w:rPr>
        <w:t xml:space="preserve"> </w:t>
      </w:r>
      <w:r>
        <w:t>strict</w:t>
      </w:r>
    </w:p>
    <w:p>
      <w:pPr>
        <w:pStyle w:val="4"/>
        <w:tabs>
          <w:tab w:val="left" w:pos="4740"/>
        </w:tabs>
        <w:spacing w:before="113"/>
        <w:ind w:left="319"/>
      </w:pPr>
      <w:r>
        <w:t>C. He teaches</w:t>
      </w:r>
      <w:r>
        <w:rPr>
          <w:spacing w:val="-6"/>
        </w:rPr>
        <w:t xml:space="preserve"> </w:t>
      </w:r>
      <w:r>
        <w:t>us</w:t>
      </w:r>
      <w:r>
        <w:rPr>
          <w:spacing w:val="-1"/>
        </w:rPr>
        <w:t xml:space="preserve"> </w:t>
      </w:r>
      <w:r>
        <w:t>English</w:t>
      </w:r>
      <w:r>
        <w:tab/>
      </w:r>
      <w:r>
        <w:t>D. He likes us</w:t>
      </w:r>
      <w:r>
        <w:rPr>
          <w:spacing w:val="-3"/>
        </w:rPr>
        <w:t xml:space="preserve"> </w:t>
      </w:r>
      <w:r>
        <w:t>all.</w:t>
      </w:r>
    </w:p>
    <w:p>
      <w:pPr>
        <w:pStyle w:val="4"/>
        <w:tabs>
          <w:tab w:val="left" w:pos="919"/>
        </w:tabs>
        <w:spacing w:before="99"/>
        <w:ind w:left="319"/>
      </w:pPr>
      <w:r>
        <w:rPr>
          <w:rFonts w:hint="eastAsia" w:ascii="宋体" w:eastAsia="宋体"/>
        </w:rPr>
        <w:t>（</w:t>
      </w:r>
      <w:r>
        <w:rPr>
          <w:rFonts w:hint="eastAsia" w:ascii="宋体" w:eastAsia="宋体"/>
        </w:rPr>
        <w:tab/>
      </w:r>
      <w:r>
        <w:rPr>
          <w:rFonts w:hint="eastAsia" w:ascii="宋体" w:eastAsia="宋体"/>
        </w:rPr>
        <w:t>）</w:t>
      </w:r>
      <w:r>
        <w:t>20. Which is the picture of a famous tennis player in</w:t>
      </w:r>
      <w:r>
        <w:rPr>
          <w:spacing w:val="-9"/>
        </w:rPr>
        <w:t xml:space="preserve"> </w:t>
      </w:r>
      <w:r>
        <w:t>China?</w:t>
      </w:r>
    </w:p>
    <w:p>
      <w:pPr>
        <w:pStyle w:val="4"/>
        <w:spacing w:before="7"/>
        <w:ind w:left="0"/>
        <w:rPr>
          <w:sz w:val="11"/>
        </w:rPr>
      </w:pPr>
      <w:r>
        <w:drawing>
          <wp:anchor distT="0" distB="0" distL="0" distR="0" simplePos="0" relativeHeight="251659264" behindDoc="0" locked="0" layoutInCell="1" allowOverlap="1">
            <wp:simplePos x="0" y="0"/>
            <wp:positionH relativeFrom="page">
              <wp:posOffset>1273810</wp:posOffset>
            </wp:positionH>
            <wp:positionV relativeFrom="paragraph">
              <wp:posOffset>109220</wp:posOffset>
            </wp:positionV>
            <wp:extent cx="4327525" cy="81026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4327835" cy="810577"/>
                    </a:xfrm>
                    <a:prstGeom prst="rect">
                      <a:avLst/>
                    </a:prstGeom>
                  </pic:spPr>
                </pic:pic>
              </a:graphicData>
            </a:graphic>
          </wp:anchor>
        </w:drawing>
      </w:r>
    </w:p>
    <w:p>
      <w:pPr>
        <w:pStyle w:val="4"/>
        <w:spacing w:before="164"/>
        <w:ind w:left="319"/>
        <w:rPr>
          <w:rFonts w:hint="eastAsia" w:ascii="宋体" w:eastAsia="宋体"/>
        </w:rPr>
      </w:pPr>
      <w:r>
        <w:rPr>
          <w:rFonts w:hint="eastAsia" w:ascii="宋体" w:eastAsia="宋体"/>
        </w:rPr>
        <w:t xml:space="preserve">四、按要求改写句子，每空填写一词 </w:t>
      </w:r>
      <w:r>
        <w:t>10</w:t>
      </w:r>
      <w:r>
        <w:rPr>
          <w:rFonts w:hint="eastAsia" w:ascii="宋体" w:eastAsia="宋体"/>
        </w:rPr>
        <w:t>％</w:t>
      </w:r>
    </w:p>
    <w:p>
      <w:pPr>
        <w:pStyle w:val="8"/>
        <w:numPr>
          <w:ilvl w:val="0"/>
          <w:numId w:val="5"/>
        </w:numPr>
        <w:tabs>
          <w:tab w:val="left" w:pos="800"/>
        </w:tabs>
        <w:spacing w:before="84" w:after="0" w:line="240" w:lineRule="auto"/>
        <w:ind w:left="799" w:right="0" w:hanging="481"/>
        <w:jc w:val="left"/>
        <w:rPr>
          <w:rFonts w:hint="eastAsia" w:ascii="宋体" w:eastAsia="宋体"/>
          <w:sz w:val="24"/>
        </w:rPr>
      </w:pPr>
      <w:r>
        <w:rPr>
          <w:sz w:val="24"/>
        </w:rPr>
        <w:t>P</w:t>
      </w:r>
      <w:r>
        <w:rPr>
          <w:spacing w:val="-1"/>
          <w:sz w:val="24"/>
        </w:rPr>
        <w:t>e</w:t>
      </w:r>
      <w:r>
        <w:rPr>
          <w:sz w:val="24"/>
        </w:rPr>
        <w:t>ter</w:t>
      </w:r>
      <w:r>
        <w:rPr>
          <w:spacing w:val="1"/>
          <w:sz w:val="24"/>
        </w:rPr>
        <w:t xml:space="preserve"> </w:t>
      </w:r>
      <w:r>
        <w:rPr>
          <w:spacing w:val="-3"/>
          <w:sz w:val="24"/>
        </w:rPr>
        <w:t>g</w:t>
      </w:r>
      <w:r>
        <w:rPr>
          <w:sz w:val="24"/>
        </w:rPr>
        <w:t>o</w:t>
      </w:r>
      <w:r>
        <w:rPr>
          <w:spacing w:val="-1"/>
          <w:sz w:val="24"/>
        </w:rPr>
        <w:t>e</w:t>
      </w:r>
      <w:r>
        <w:rPr>
          <w:sz w:val="24"/>
        </w:rPr>
        <w:t>s</w:t>
      </w:r>
      <w:r>
        <w:rPr>
          <w:spacing w:val="-1"/>
          <w:sz w:val="24"/>
        </w:rPr>
        <w:t xml:space="preserve"> </w:t>
      </w:r>
      <w:r>
        <w:rPr>
          <w:sz w:val="24"/>
        </w:rPr>
        <w:t>to s</w:t>
      </w:r>
      <w:r>
        <w:rPr>
          <w:spacing w:val="-1"/>
          <w:sz w:val="24"/>
        </w:rPr>
        <w:t>c</w:t>
      </w:r>
      <w:r>
        <w:rPr>
          <w:sz w:val="24"/>
        </w:rPr>
        <w:t>hool</w:t>
      </w:r>
      <w:r>
        <w:rPr>
          <w:spacing w:val="2"/>
          <w:sz w:val="24"/>
        </w:rPr>
        <w:t xml:space="preserve"> b</w:t>
      </w:r>
      <w:r>
        <w:rPr>
          <w:sz w:val="24"/>
        </w:rPr>
        <w:t>y</w:t>
      </w:r>
      <w:r>
        <w:rPr>
          <w:spacing w:val="-5"/>
          <w:sz w:val="24"/>
        </w:rPr>
        <w:t xml:space="preserve"> </w:t>
      </w:r>
      <w:r>
        <w:rPr>
          <w:sz w:val="24"/>
        </w:rPr>
        <w:t>bik</w:t>
      </w:r>
      <w:r>
        <w:rPr>
          <w:spacing w:val="1"/>
          <w:sz w:val="24"/>
        </w:rPr>
        <w:t>e</w:t>
      </w:r>
      <w:r>
        <w:rPr>
          <w:rFonts w:hint="eastAsia" w:ascii="宋体" w:eastAsia="宋体"/>
          <w:spacing w:val="-120"/>
          <w:sz w:val="24"/>
        </w:rPr>
        <w:t>．</w:t>
      </w:r>
      <w:r>
        <w:rPr>
          <w:rFonts w:hint="eastAsia" w:ascii="宋体" w:eastAsia="宋体"/>
          <w:sz w:val="24"/>
        </w:rPr>
        <w:t>（否定句）</w:t>
      </w:r>
    </w:p>
    <w:p>
      <w:pPr>
        <w:pStyle w:val="4"/>
        <w:tabs>
          <w:tab w:val="left" w:pos="1946"/>
          <w:tab w:val="left" w:pos="2251"/>
          <w:tab w:val="left" w:pos="5069"/>
        </w:tabs>
        <w:ind w:left="319"/>
      </w:pPr>
      <w:r>
        <w:t>Peter</w:t>
      </w:r>
      <w:r>
        <w:rPr>
          <w:u w:val="single"/>
        </w:rPr>
        <w:t xml:space="preserve"> </w:t>
      </w:r>
      <w:r>
        <w:rPr>
          <w:u w:val="single"/>
        </w:rPr>
        <w:tab/>
      </w:r>
      <w:r>
        <w:tab/>
      </w:r>
      <w:r>
        <w:rPr>
          <w:u w:val="single"/>
        </w:rPr>
        <w:t xml:space="preserve"> </w:t>
      </w:r>
      <w:r>
        <w:rPr>
          <w:u w:val="single"/>
        </w:rPr>
        <w:tab/>
      </w:r>
      <w:r>
        <w:t>to school by</w:t>
      </w:r>
      <w:r>
        <w:rPr>
          <w:spacing w:val="-7"/>
        </w:rPr>
        <w:t xml:space="preserve"> </w:t>
      </w:r>
      <w:r>
        <w:t>bike.</w:t>
      </w:r>
    </w:p>
    <w:p>
      <w:pPr>
        <w:pStyle w:val="8"/>
        <w:numPr>
          <w:ilvl w:val="0"/>
          <w:numId w:val="5"/>
        </w:numPr>
        <w:tabs>
          <w:tab w:val="left" w:pos="800"/>
          <w:tab w:val="left" w:pos="2491"/>
          <w:tab w:val="left" w:pos="2907"/>
          <w:tab w:val="left" w:pos="4282"/>
        </w:tabs>
        <w:spacing w:before="99" w:after="0" w:line="316" w:lineRule="auto"/>
        <w:ind w:left="319" w:right="2965" w:firstLine="0"/>
        <w:jc w:val="left"/>
        <w:rPr>
          <w:sz w:val="24"/>
        </w:rPr>
      </w:pPr>
      <w:r>
        <w:rPr>
          <w:sz w:val="24"/>
        </w:rPr>
        <w:t>There</w:t>
      </w:r>
      <w:r>
        <w:rPr>
          <w:spacing w:val="-1"/>
          <w:sz w:val="24"/>
        </w:rPr>
        <w:t xml:space="preserve"> </w:t>
      </w:r>
      <w:r>
        <w:rPr>
          <w:sz w:val="24"/>
        </w:rPr>
        <w:t>are</w:t>
      </w:r>
      <w:r>
        <w:rPr>
          <w:spacing w:val="-3"/>
          <w:sz w:val="24"/>
        </w:rPr>
        <w:t xml:space="preserve"> </w:t>
      </w:r>
      <w:r>
        <w:rPr>
          <w:sz w:val="24"/>
        </w:rPr>
        <w:t>some children</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classroom</w:t>
      </w:r>
      <w:r>
        <w:rPr>
          <w:rFonts w:hint="eastAsia" w:ascii="宋体" w:eastAsia="宋体"/>
          <w:sz w:val="24"/>
        </w:rPr>
        <w:t xml:space="preserve">（单数句） </w:t>
      </w:r>
      <w:r>
        <w:rPr>
          <w:sz w:val="24"/>
        </w:rPr>
        <w:t>There</w:t>
      </w:r>
      <w:r>
        <w:rPr>
          <w:sz w:val="24"/>
          <w:u w:val="single"/>
        </w:rPr>
        <w:t xml:space="preserve"> </w:t>
      </w:r>
      <w:r>
        <w:rPr>
          <w:sz w:val="24"/>
          <w:u w:val="single"/>
        </w:rPr>
        <w:tab/>
      </w:r>
      <w:r>
        <w:rPr>
          <w:sz w:val="24"/>
        </w:rPr>
        <w:t>a</w:t>
      </w:r>
      <w:r>
        <w:rPr>
          <w:sz w:val="24"/>
        </w:rPr>
        <w:tab/>
      </w:r>
      <w:r>
        <w:rPr>
          <w:sz w:val="24"/>
          <w:u w:val="single"/>
        </w:rPr>
        <w:t xml:space="preserve"> </w:t>
      </w:r>
      <w:r>
        <w:rPr>
          <w:sz w:val="24"/>
          <w:u w:val="single"/>
        </w:rPr>
        <w:tab/>
      </w:r>
      <w:r>
        <w:rPr>
          <w:sz w:val="24"/>
        </w:rPr>
        <w:t>in the</w:t>
      </w:r>
      <w:r>
        <w:rPr>
          <w:spacing w:val="9"/>
          <w:sz w:val="24"/>
        </w:rPr>
        <w:t xml:space="preserve"> </w:t>
      </w:r>
      <w:r>
        <w:rPr>
          <w:spacing w:val="-3"/>
          <w:sz w:val="24"/>
        </w:rPr>
        <w:t>classroom.</w:t>
      </w:r>
    </w:p>
    <w:p>
      <w:pPr>
        <w:pStyle w:val="8"/>
        <w:numPr>
          <w:ilvl w:val="0"/>
          <w:numId w:val="5"/>
        </w:numPr>
        <w:tabs>
          <w:tab w:val="left" w:pos="800"/>
        </w:tabs>
        <w:spacing w:before="10" w:after="0" w:line="240" w:lineRule="auto"/>
        <w:ind w:left="799" w:right="0" w:hanging="481"/>
        <w:jc w:val="left"/>
        <w:rPr>
          <w:rFonts w:hint="eastAsia" w:ascii="宋体" w:eastAsia="宋体"/>
          <w:sz w:val="24"/>
        </w:rPr>
      </w:pPr>
      <w:r>
        <w:rPr>
          <w:sz w:val="24"/>
        </w:rPr>
        <w:t>She</w:t>
      </w:r>
      <w:r>
        <w:rPr>
          <w:spacing w:val="-1"/>
          <w:sz w:val="24"/>
        </w:rPr>
        <w:t xml:space="preserve"> </w:t>
      </w:r>
      <w:r>
        <w:rPr>
          <w:sz w:val="24"/>
        </w:rPr>
        <w:t>cuts the</w:t>
      </w:r>
      <w:r>
        <w:rPr>
          <w:spacing w:val="-1"/>
          <w:sz w:val="24"/>
        </w:rPr>
        <w:t xml:space="preserve"> </w:t>
      </w:r>
      <w:r>
        <w:rPr>
          <w:sz w:val="24"/>
        </w:rPr>
        <w:t>cake</w:t>
      </w:r>
      <w:r>
        <w:rPr>
          <w:rFonts w:hint="eastAsia" w:ascii="宋体" w:eastAsia="宋体"/>
          <w:sz w:val="24"/>
        </w:rPr>
        <w:t>（</w:t>
      </w:r>
      <w:r>
        <w:rPr>
          <w:rFonts w:hint="eastAsia" w:ascii="宋体" w:eastAsia="宋体"/>
          <w:spacing w:val="-30"/>
          <w:sz w:val="24"/>
        </w:rPr>
        <w:t xml:space="preserve">用 </w:t>
      </w:r>
      <w:r>
        <w:rPr>
          <w:sz w:val="24"/>
        </w:rPr>
        <w:t>now</w:t>
      </w:r>
      <w:r>
        <w:rPr>
          <w:spacing w:val="-1"/>
          <w:sz w:val="24"/>
        </w:rPr>
        <w:t xml:space="preserve"> </w:t>
      </w:r>
      <w:r>
        <w:rPr>
          <w:rFonts w:hint="eastAsia" w:ascii="宋体" w:eastAsia="宋体"/>
          <w:sz w:val="24"/>
        </w:rPr>
        <w:t>改写）</w:t>
      </w:r>
    </w:p>
    <w:p>
      <w:pPr>
        <w:pStyle w:val="4"/>
        <w:tabs>
          <w:tab w:val="left" w:pos="2294"/>
          <w:tab w:val="left" w:pos="4455"/>
        </w:tabs>
        <w:ind w:left="319"/>
      </w:pPr>
      <w:r>
        <w:t>She</w:t>
      </w:r>
      <w:r>
        <w:rPr>
          <w:u w:val="single"/>
        </w:rPr>
        <w:t xml:space="preserve"> </w:t>
      </w:r>
      <w:r>
        <w:rPr>
          <w:u w:val="single"/>
        </w:rPr>
        <w:tab/>
      </w:r>
      <w:r>
        <w:rPr>
          <w:u w:val="single"/>
        </w:rPr>
        <w:t xml:space="preserve"> </w:t>
      </w:r>
      <w:r>
        <w:rPr>
          <w:u w:val="single"/>
        </w:rPr>
        <w:tab/>
      </w:r>
      <w:r>
        <w:t>the cake</w:t>
      </w:r>
      <w:r>
        <w:rPr>
          <w:spacing w:val="-1"/>
        </w:rPr>
        <w:t xml:space="preserve"> </w:t>
      </w:r>
      <w:r>
        <w:rPr>
          <w:spacing w:val="-4"/>
        </w:rPr>
        <w:t>now.</w:t>
      </w:r>
    </w:p>
    <w:p>
      <w:pPr>
        <w:pStyle w:val="8"/>
        <w:numPr>
          <w:ilvl w:val="0"/>
          <w:numId w:val="5"/>
        </w:numPr>
        <w:tabs>
          <w:tab w:val="left" w:pos="800"/>
        </w:tabs>
        <w:spacing w:before="100" w:after="0" w:line="240" w:lineRule="auto"/>
        <w:ind w:left="799" w:right="0" w:hanging="481"/>
        <w:jc w:val="left"/>
        <w:rPr>
          <w:rFonts w:hint="eastAsia" w:ascii="宋体" w:eastAsia="宋体"/>
          <w:sz w:val="24"/>
        </w:rPr>
      </w:pPr>
      <w:r>
        <w:rPr>
          <w:sz w:val="24"/>
        </w:rPr>
        <w:t>She</w:t>
      </w:r>
      <w:r>
        <w:rPr>
          <w:spacing w:val="-1"/>
          <w:sz w:val="24"/>
        </w:rPr>
        <w:t xml:space="preserve"> </w:t>
      </w:r>
      <w:r>
        <w:rPr>
          <w:sz w:val="24"/>
        </w:rPr>
        <w:t>has</w:t>
      </w:r>
      <w:r>
        <w:rPr>
          <w:spacing w:val="-2"/>
          <w:sz w:val="24"/>
        </w:rPr>
        <w:t xml:space="preserve"> </w:t>
      </w:r>
      <w:r>
        <w:rPr>
          <w:sz w:val="24"/>
        </w:rPr>
        <w:t>supper</w:t>
      </w:r>
      <w:r>
        <w:rPr>
          <w:spacing w:val="-1"/>
          <w:sz w:val="24"/>
        </w:rPr>
        <w:t xml:space="preserve"> </w:t>
      </w:r>
      <w:r>
        <w:rPr>
          <w:spacing w:val="-107"/>
          <w:sz w:val="24"/>
          <w:u w:val="single"/>
        </w:rPr>
        <w:t>a</w:t>
      </w:r>
      <w:r>
        <w:rPr>
          <w:spacing w:val="50"/>
          <w:sz w:val="24"/>
        </w:rPr>
        <w:t xml:space="preserve"> </w:t>
      </w:r>
      <w:r>
        <w:rPr>
          <w:sz w:val="24"/>
          <w:u w:val="single"/>
        </w:rPr>
        <w:t>t home</w:t>
      </w:r>
      <w:r>
        <w:rPr>
          <w:sz w:val="24"/>
        </w:rPr>
        <w:t xml:space="preserve"> every</w:t>
      </w:r>
      <w:r>
        <w:rPr>
          <w:spacing w:val="-5"/>
          <w:sz w:val="24"/>
        </w:rPr>
        <w:t xml:space="preserve"> </w:t>
      </w:r>
      <w:r>
        <w:rPr>
          <w:sz w:val="24"/>
        </w:rPr>
        <w:t>day</w:t>
      </w:r>
      <w:r>
        <w:rPr>
          <w:rFonts w:hint="eastAsia" w:ascii="宋体" w:eastAsia="宋体"/>
          <w:sz w:val="24"/>
        </w:rPr>
        <w:t>（对划线部分提间）</w:t>
      </w:r>
    </w:p>
    <w:p>
      <w:pPr>
        <w:pStyle w:val="4"/>
        <w:tabs>
          <w:tab w:val="left" w:pos="2960"/>
          <w:tab w:val="left" w:pos="4894"/>
          <w:tab w:val="left" w:pos="5199"/>
          <w:tab w:val="left" w:pos="6814"/>
        </w:tabs>
        <w:ind w:left="1759"/>
      </w:pPr>
      <w:r>
        <mc:AlternateContent>
          <mc:Choice Requires="wps">
            <w:drawing>
              <wp:anchor distT="0" distB="0" distL="114300" distR="114300" simplePos="0" relativeHeight="251672576" behindDoc="0" locked="0" layoutInCell="1" allowOverlap="1">
                <wp:simplePos x="0" y="0"/>
                <wp:positionH relativeFrom="page">
                  <wp:posOffset>1269365</wp:posOffset>
                </wp:positionH>
                <wp:positionV relativeFrom="paragraph">
                  <wp:posOffset>224155</wp:posOffset>
                </wp:positionV>
                <wp:extent cx="609600" cy="0"/>
                <wp:effectExtent l="0" t="0" r="0" b="0"/>
                <wp:wrapNone/>
                <wp:docPr id="13" name="直线 3"/>
                <wp:cNvGraphicFramePr/>
                <a:graphic xmlns:a="http://schemas.openxmlformats.org/drawingml/2006/main">
                  <a:graphicData uri="http://schemas.microsoft.com/office/word/2010/wordprocessingShape">
                    <wps:wsp>
                      <wps:cNvSpPr/>
                      <wps:spPr>
                        <a:xfrm>
                          <a:off x="0" y="0"/>
                          <a:ext cx="60960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99.95pt;margin-top:17.65pt;height:0pt;width:48pt;mso-position-horizontal-relative:page;z-index:251672576;mso-width-relative:page;mso-height-relative:page;" filled="f" stroked="t" coordsize="21600,21600" o:gfxdata="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FhCDDWAAAA&#10;CQEAAA8AAAAAAAAAAQAgAAAAIgAAAGRycy9kb3ducmV2LnhtbFBLAQIUABQAAAAIAIdO4kC6tukP&#10;5gEAANsDAAAOAAAAAAAAAAEAIAAAACUBAABkcnMvZTJvRG9jLnhtbFBLBQYAAAAABgAGAFkBAAB9&#10;BQAAAAA=&#10;">
                <v:fill on="f" focussize="0,0"/>
                <v:stroke weight="0.6pt" color="#000000" joinstyle="round"/>
                <v:imagedata o:title=""/>
                <o:lock v:ext="edit" aspectratio="f"/>
              </v:line>
            </w:pict>
          </mc:Fallback>
        </mc:AlternateContent>
      </w:r>
      <w:r>
        <w:rPr>
          <w:u w:val="single"/>
        </w:rPr>
        <w:t xml:space="preserve"> </w:t>
      </w:r>
      <w:r>
        <w:rPr>
          <w:u w:val="single"/>
        </w:rPr>
        <w:tab/>
      </w:r>
      <w:r>
        <w:t>she</w:t>
      </w:r>
      <w:r>
        <w:rPr>
          <w:u w:val="single"/>
        </w:rPr>
        <w:t xml:space="preserve"> </w:t>
      </w:r>
      <w:r>
        <w:rPr>
          <w:u w:val="single"/>
        </w:rPr>
        <w:tab/>
      </w:r>
      <w:r>
        <w:tab/>
      </w:r>
      <w:r>
        <w:rPr>
          <w:u w:val="single"/>
        </w:rPr>
        <w:t xml:space="preserve"> </w:t>
      </w:r>
      <w:r>
        <w:rPr>
          <w:u w:val="single"/>
        </w:rPr>
        <w:tab/>
      </w:r>
      <w:r>
        <w:t>every</w:t>
      </w:r>
      <w:r>
        <w:rPr>
          <w:spacing w:val="-4"/>
        </w:rPr>
        <w:t xml:space="preserve"> </w:t>
      </w:r>
      <w:r>
        <w:t>day?</w:t>
      </w:r>
    </w:p>
    <w:p>
      <w:pPr>
        <w:pStyle w:val="8"/>
        <w:numPr>
          <w:ilvl w:val="0"/>
          <w:numId w:val="5"/>
        </w:numPr>
        <w:tabs>
          <w:tab w:val="left" w:pos="802"/>
        </w:tabs>
        <w:spacing w:before="99" w:after="0" w:line="240" w:lineRule="auto"/>
        <w:ind w:left="802" w:right="0" w:hanging="483"/>
        <w:jc w:val="left"/>
        <w:rPr>
          <w:rFonts w:hint="eastAsia" w:ascii="宋体" w:eastAsia="宋体"/>
          <w:sz w:val="24"/>
        </w:rPr>
      </w:pPr>
      <w:r>
        <w:rPr>
          <w:sz w:val="24"/>
        </w:rPr>
        <w:t>I</w:t>
      </w:r>
      <w:r>
        <w:rPr>
          <w:spacing w:val="-4"/>
          <w:sz w:val="24"/>
        </w:rPr>
        <w:t xml:space="preserve"> </w:t>
      </w:r>
      <w:r>
        <w:rPr>
          <w:spacing w:val="-1"/>
          <w:sz w:val="24"/>
        </w:rPr>
        <w:t>a</w:t>
      </w:r>
      <w:r>
        <w:rPr>
          <w:sz w:val="24"/>
        </w:rPr>
        <w:t>m inte</w:t>
      </w:r>
      <w:r>
        <w:rPr>
          <w:spacing w:val="-2"/>
          <w:sz w:val="24"/>
        </w:rPr>
        <w:t>r</w:t>
      </w:r>
      <w:r>
        <w:rPr>
          <w:spacing w:val="-1"/>
          <w:sz w:val="24"/>
        </w:rPr>
        <w:t>este</w:t>
      </w:r>
      <w:r>
        <w:rPr>
          <w:sz w:val="24"/>
        </w:rPr>
        <w:t>d</w:t>
      </w:r>
      <w:r>
        <w:rPr>
          <w:spacing w:val="-1"/>
          <w:sz w:val="24"/>
        </w:rPr>
        <w:t xml:space="preserve"> </w:t>
      </w:r>
      <w:r>
        <w:rPr>
          <w:sz w:val="24"/>
        </w:rPr>
        <w:t xml:space="preserve">in </w:t>
      </w:r>
      <w:r>
        <w:rPr>
          <w:spacing w:val="-1"/>
          <w:sz w:val="24"/>
        </w:rPr>
        <w:t>c</w:t>
      </w:r>
      <w:r>
        <w:rPr>
          <w:spacing w:val="2"/>
          <w:sz w:val="24"/>
        </w:rPr>
        <w:t>o</w:t>
      </w:r>
      <w:r>
        <w:rPr>
          <w:sz w:val="24"/>
        </w:rPr>
        <w:t>ll</w:t>
      </w:r>
      <w:r>
        <w:rPr>
          <w:spacing w:val="-1"/>
          <w:sz w:val="24"/>
        </w:rPr>
        <w:t>ec</w:t>
      </w:r>
      <w:r>
        <w:rPr>
          <w:sz w:val="24"/>
        </w:rPr>
        <w:t>ting</w:t>
      </w:r>
      <w:r>
        <w:rPr>
          <w:spacing w:val="-3"/>
          <w:sz w:val="24"/>
        </w:rPr>
        <w:t xml:space="preserve"> </w:t>
      </w:r>
      <w:r>
        <w:rPr>
          <w:spacing w:val="-1"/>
          <w:sz w:val="24"/>
        </w:rPr>
        <w:t>stamp</w:t>
      </w:r>
      <w:r>
        <w:rPr>
          <w:spacing w:val="2"/>
          <w:sz w:val="24"/>
        </w:rPr>
        <w:t>s</w:t>
      </w:r>
      <w:r>
        <w:rPr>
          <w:rFonts w:hint="eastAsia" w:ascii="宋体" w:eastAsia="宋体"/>
          <w:spacing w:val="-120"/>
          <w:sz w:val="24"/>
        </w:rPr>
        <w:t>．</w:t>
      </w:r>
      <w:r>
        <w:rPr>
          <w:rFonts w:hint="eastAsia" w:ascii="宋体" w:eastAsia="宋体"/>
          <w:sz w:val="24"/>
        </w:rPr>
        <w:t>（同义句）</w:t>
      </w:r>
    </w:p>
    <w:p>
      <w:pPr>
        <w:pStyle w:val="4"/>
        <w:tabs>
          <w:tab w:val="left" w:pos="2145"/>
          <w:tab w:val="left" w:pos="4188"/>
        </w:tabs>
        <w:spacing w:before="98"/>
        <w:ind w:left="319"/>
      </w:pPr>
      <w:r>
        <w:t>My</w:t>
      </w:r>
      <w:r>
        <w:rPr>
          <w:u w:val="single"/>
        </w:rPr>
        <w:t xml:space="preserve"> </w:t>
      </w:r>
      <w:r>
        <w:rPr>
          <w:u w:val="single"/>
        </w:rPr>
        <w:tab/>
      </w:r>
      <w:r>
        <w:rPr>
          <w:u w:val="single"/>
        </w:rPr>
        <w:t xml:space="preserve"> </w:t>
      </w:r>
      <w:r>
        <w:rPr>
          <w:u w:val="single"/>
        </w:rPr>
        <w:tab/>
      </w:r>
      <w:r>
        <w:t>collecting</w:t>
      </w:r>
      <w:r>
        <w:rPr>
          <w:spacing w:val="-4"/>
        </w:rPr>
        <w:t xml:space="preserve"> </w:t>
      </w:r>
      <w:r>
        <w:t>stamps</w:t>
      </w:r>
    </w:p>
    <w:p>
      <w:pPr>
        <w:pStyle w:val="4"/>
        <w:spacing w:before="99" w:after="41"/>
        <w:ind w:left="319"/>
        <w:rPr>
          <w:rFonts w:hint="eastAsia" w:ascii="宋体" w:eastAsia="宋体"/>
        </w:rPr>
      </w:pPr>
      <w:r>
        <w:rPr>
          <w:rFonts w:hint="eastAsia" w:ascii="宋体" w:eastAsia="宋体"/>
        </w:rPr>
        <w:t xml:space="preserve">五、将方框内单词的适当形式填写在适当位置，将对话补充完整 </w:t>
      </w:r>
      <w:r>
        <w:t>10</w:t>
      </w:r>
      <w:r>
        <w:rPr>
          <w:rFonts w:hint="eastAsia" w:ascii="宋体" w:eastAsia="宋体"/>
        </w:rPr>
        <w:t>％</w:t>
      </w:r>
    </w:p>
    <w:tbl>
      <w:tblPr>
        <w:tblStyle w:val="5"/>
        <w:tblW w:w="8297" w:type="dxa"/>
        <w:tblInd w:w="13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05"/>
        <w:gridCol w:w="1400"/>
        <w:gridCol w:w="1843"/>
        <w:gridCol w:w="1571"/>
        <w:gridCol w:w="18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6" w:hRule="atLeast"/>
        </w:trPr>
        <w:tc>
          <w:tcPr>
            <w:tcW w:w="1605" w:type="dxa"/>
            <w:tcBorders>
              <w:top w:val="single" w:color="000000" w:sz="4" w:space="0"/>
              <w:left w:val="single" w:color="000000" w:sz="4" w:space="0"/>
            </w:tcBorders>
          </w:tcPr>
          <w:p>
            <w:pPr>
              <w:pStyle w:val="9"/>
              <w:spacing w:before="59"/>
              <w:ind w:left="306"/>
              <w:rPr>
                <w:sz w:val="24"/>
              </w:rPr>
            </w:pPr>
            <w:r>
              <w:rPr>
                <w:sz w:val="24"/>
              </w:rPr>
              <w:t>would</w:t>
            </w:r>
          </w:p>
        </w:tc>
        <w:tc>
          <w:tcPr>
            <w:tcW w:w="1400" w:type="dxa"/>
            <w:tcBorders>
              <w:top w:val="single" w:color="000000" w:sz="4" w:space="0"/>
            </w:tcBorders>
          </w:tcPr>
          <w:p>
            <w:pPr>
              <w:pStyle w:val="9"/>
              <w:spacing w:before="59"/>
              <w:ind w:left="382"/>
              <w:rPr>
                <w:sz w:val="24"/>
              </w:rPr>
            </w:pPr>
            <w:r>
              <w:rPr>
                <w:sz w:val="24"/>
              </w:rPr>
              <w:t>love</w:t>
            </w:r>
          </w:p>
        </w:tc>
        <w:tc>
          <w:tcPr>
            <w:tcW w:w="1843" w:type="dxa"/>
            <w:tcBorders>
              <w:top w:val="single" w:color="000000" w:sz="4" w:space="0"/>
            </w:tcBorders>
          </w:tcPr>
          <w:p>
            <w:pPr>
              <w:pStyle w:val="9"/>
              <w:spacing w:before="59"/>
              <w:ind w:left="614"/>
              <w:rPr>
                <w:sz w:val="24"/>
              </w:rPr>
            </w:pPr>
            <w:r>
              <w:rPr>
                <w:sz w:val="24"/>
              </w:rPr>
              <w:t>me</w:t>
            </w:r>
          </w:p>
        </w:tc>
        <w:tc>
          <w:tcPr>
            <w:tcW w:w="1571" w:type="dxa"/>
            <w:tcBorders>
              <w:top w:val="single" w:color="000000" w:sz="4" w:space="0"/>
            </w:tcBorders>
          </w:tcPr>
          <w:p>
            <w:pPr>
              <w:pStyle w:val="9"/>
              <w:spacing w:before="59"/>
              <w:ind w:left="437"/>
              <w:rPr>
                <w:sz w:val="24"/>
              </w:rPr>
            </w:pPr>
            <w:r>
              <w:rPr>
                <w:sz w:val="24"/>
              </w:rPr>
              <w:t>would</w:t>
            </w:r>
          </w:p>
        </w:tc>
        <w:tc>
          <w:tcPr>
            <w:tcW w:w="1878" w:type="dxa"/>
            <w:tcBorders>
              <w:top w:val="single" w:color="000000" w:sz="4" w:space="0"/>
              <w:right w:val="single" w:color="000000" w:sz="4" w:space="0"/>
            </w:tcBorders>
          </w:tcPr>
          <w:p>
            <w:pPr>
              <w:pStyle w:val="9"/>
              <w:spacing w:before="59"/>
              <w:ind w:left="517"/>
              <w:rPr>
                <w:sz w:val="24"/>
              </w:rPr>
            </w:pPr>
            <w:r>
              <w:rPr>
                <w:sz w:val="24"/>
              </w:rPr>
              <w:t>celebrate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5" w:hRule="atLeast"/>
        </w:trPr>
        <w:tc>
          <w:tcPr>
            <w:tcW w:w="1605" w:type="dxa"/>
            <w:tcBorders>
              <w:left w:val="single" w:color="000000" w:sz="4" w:space="0"/>
              <w:bottom w:val="single" w:color="000000" w:sz="4" w:space="0"/>
            </w:tcBorders>
          </w:tcPr>
          <w:p>
            <w:pPr>
              <w:pStyle w:val="9"/>
              <w:ind w:left="306"/>
              <w:rPr>
                <w:sz w:val="24"/>
              </w:rPr>
            </w:pPr>
            <w:r>
              <w:rPr>
                <w:sz w:val="24"/>
              </w:rPr>
              <w:t>invitation</w:t>
            </w:r>
          </w:p>
        </w:tc>
        <w:tc>
          <w:tcPr>
            <w:tcW w:w="1400" w:type="dxa"/>
            <w:tcBorders>
              <w:bottom w:val="single" w:color="000000" w:sz="4" w:space="0"/>
            </w:tcBorders>
          </w:tcPr>
          <w:p>
            <w:pPr>
              <w:pStyle w:val="9"/>
              <w:ind w:left="382"/>
              <w:rPr>
                <w:sz w:val="24"/>
              </w:rPr>
            </w:pPr>
            <w:r>
              <w:rPr>
                <w:sz w:val="24"/>
              </w:rPr>
              <w:t>then</w:t>
            </w:r>
          </w:p>
        </w:tc>
        <w:tc>
          <w:tcPr>
            <w:tcW w:w="1843" w:type="dxa"/>
            <w:tcBorders>
              <w:bottom w:val="single" w:color="000000" w:sz="4" w:space="0"/>
            </w:tcBorders>
          </w:tcPr>
          <w:p>
            <w:pPr>
              <w:pStyle w:val="9"/>
              <w:ind w:left="614"/>
              <w:rPr>
                <w:sz w:val="24"/>
              </w:rPr>
            </w:pPr>
            <w:r>
              <w:rPr>
                <w:sz w:val="24"/>
              </w:rPr>
              <w:t>birthday</w:t>
            </w:r>
          </w:p>
        </w:tc>
        <w:tc>
          <w:tcPr>
            <w:tcW w:w="1571" w:type="dxa"/>
            <w:tcBorders>
              <w:bottom w:val="single" w:color="000000" w:sz="4" w:space="0"/>
            </w:tcBorders>
          </w:tcPr>
          <w:p>
            <w:pPr>
              <w:pStyle w:val="9"/>
              <w:ind w:left="437"/>
              <w:rPr>
                <w:sz w:val="24"/>
              </w:rPr>
            </w:pPr>
            <w:r>
              <w:rPr>
                <w:sz w:val="24"/>
              </w:rPr>
              <w:t>thanks</w:t>
            </w:r>
          </w:p>
        </w:tc>
        <w:tc>
          <w:tcPr>
            <w:tcW w:w="1878" w:type="dxa"/>
            <w:tcBorders>
              <w:bottom w:val="single" w:color="000000" w:sz="4" w:space="0"/>
              <w:right w:val="single" w:color="000000" w:sz="4" w:space="0"/>
            </w:tcBorders>
          </w:tcPr>
          <w:p>
            <w:pPr>
              <w:pStyle w:val="9"/>
              <w:ind w:left="517"/>
              <w:rPr>
                <w:sz w:val="24"/>
              </w:rPr>
            </w:pPr>
            <w:r>
              <w:rPr>
                <w:sz w:val="24"/>
              </w:rPr>
              <w:t>about</w:t>
            </w:r>
          </w:p>
        </w:tc>
      </w:tr>
    </w:tbl>
    <w:p>
      <w:pPr>
        <w:pStyle w:val="4"/>
        <w:spacing w:before="9"/>
        <w:ind w:left="0"/>
        <w:rPr>
          <w:rFonts w:ascii="宋体"/>
          <w:sz w:val="34"/>
        </w:rPr>
      </w:pPr>
    </w:p>
    <w:p>
      <w:pPr>
        <w:pStyle w:val="4"/>
        <w:tabs>
          <w:tab w:val="left" w:pos="6766"/>
        </w:tabs>
        <w:spacing w:before="1"/>
      </w:pPr>
      <w:r>
        <w:t xml:space="preserve">Lisa: Hi, Kate, Gao </w:t>
      </w:r>
      <w:r>
        <w:rPr>
          <w:spacing w:val="-7"/>
        </w:rPr>
        <w:t xml:space="preserve">Wei </w:t>
      </w:r>
      <w:r>
        <w:t xml:space="preserve">and </w:t>
      </w:r>
      <w:r>
        <w:rPr>
          <w:spacing w:val="-4"/>
        </w:rPr>
        <w:t xml:space="preserve">Peter. </w:t>
      </w:r>
      <w:r>
        <w:rPr>
          <w:spacing w:val="-3"/>
        </w:rPr>
        <w:t>Tomorrow</w:t>
      </w:r>
      <w:r>
        <w:rPr>
          <w:spacing w:val="8"/>
        </w:rPr>
        <w:t xml:space="preserve"> </w:t>
      </w:r>
      <w:r>
        <w:t>is</w:t>
      </w:r>
      <w:r>
        <w:rPr>
          <w:spacing w:val="3"/>
        </w:rPr>
        <w:t xml:space="preserve"> </w:t>
      </w:r>
      <w:r>
        <w:t>my</w:t>
      </w:r>
      <w:r>
        <w:rPr>
          <w:u w:val="single"/>
        </w:rPr>
        <w:t xml:space="preserve"> </w:t>
      </w:r>
      <w:r>
        <w:rPr>
          <w:u w:val="single"/>
        </w:rPr>
        <w:tab/>
      </w:r>
      <w:r>
        <w:t>.</w:t>
      </w:r>
    </w:p>
    <w:p>
      <w:pPr>
        <w:pStyle w:val="4"/>
        <w:tabs>
          <w:tab w:val="left" w:pos="2523"/>
        </w:tabs>
        <w:spacing w:before="115"/>
        <w:ind w:left="840"/>
      </w:pPr>
      <w:r>
        <w:rPr>
          <w:u w:val="single"/>
        </w:rPr>
        <w:t xml:space="preserve"> </w:t>
      </w:r>
      <w:r>
        <w:rPr>
          <w:u w:val="single"/>
        </w:rPr>
        <w:tab/>
      </w:r>
      <w:r>
        <w:t>you like to come to my birthday</w:t>
      </w:r>
      <w:r>
        <w:rPr>
          <w:spacing w:val="-11"/>
        </w:rPr>
        <w:t xml:space="preserve"> </w:t>
      </w:r>
      <w:r>
        <w:t>party?</w:t>
      </w:r>
    </w:p>
    <w:p>
      <w:pPr>
        <w:pStyle w:val="4"/>
        <w:tabs>
          <w:tab w:val="left" w:pos="2594"/>
        </w:tabs>
        <w:spacing w:before="113"/>
      </w:pPr>
      <w:r>
        <w:t>Peter:</w:t>
      </w:r>
      <w:r>
        <w:rPr>
          <w:spacing w:val="-2"/>
        </w:rPr>
        <w:t xml:space="preserve"> </w:t>
      </w:r>
      <w:r>
        <w:t>Sure. I’d</w:t>
      </w:r>
      <w:r>
        <w:rPr>
          <w:u w:val="single"/>
        </w:rPr>
        <w:t xml:space="preserve"> </w:t>
      </w:r>
      <w:r>
        <w:rPr>
          <w:u w:val="single"/>
        </w:rPr>
        <w:tab/>
      </w:r>
      <w:r>
        <w:t>to.</w:t>
      </w:r>
    </w:p>
    <w:p>
      <w:pPr>
        <w:pStyle w:val="4"/>
        <w:spacing w:before="115"/>
      </w:pPr>
      <w:r>
        <w:t>Lisa: What about you, Gao Wei?</w:t>
      </w:r>
    </w:p>
    <w:p>
      <w:pPr>
        <w:pStyle w:val="4"/>
        <w:tabs>
          <w:tab w:val="left" w:pos="3334"/>
          <w:tab w:val="left" w:pos="3526"/>
        </w:tabs>
        <w:spacing w:before="113" w:line="340" w:lineRule="auto"/>
        <w:ind w:right="3356"/>
      </w:pPr>
      <w:r>
        <mc:AlternateContent>
          <mc:Choice Requires="wps">
            <w:drawing>
              <wp:anchor distT="0" distB="0" distL="114300" distR="114300" simplePos="0" relativeHeight="251662336" behindDoc="1" locked="0" layoutInCell="1" allowOverlap="1">
                <wp:simplePos x="0" y="0"/>
                <wp:positionH relativeFrom="page">
                  <wp:posOffset>2239010</wp:posOffset>
                </wp:positionH>
                <wp:positionV relativeFrom="paragraph">
                  <wp:posOffset>482600</wp:posOffset>
                </wp:positionV>
                <wp:extent cx="990600" cy="0"/>
                <wp:effectExtent l="0" t="0" r="0" b="0"/>
                <wp:wrapNone/>
                <wp:docPr id="2" name="直线 4"/>
                <wp:cNvGraphicFramePr/>
                <a:graphic xmlns:a="http://schemas.openxmlformats.org/drawingml/2006/main">
                  <a:graphicData uri="http://schemas.microsoft.com/office/word/2010/wordprocessingShape">
                    <wps:wsp>
                      <wps:cNvSpPr/>
                      <wps:spPr>
                        <a:xfrm>
                          <a:off x="0" y="0"/>
                          <a:ext cx="99060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76.3pt;margin-top:38pt;height:0pt;width:78pt;mso-position-horizontal-relative:page;z-index:-251654144;mso-width-relative:page;mso-height-relative:page;" filled="f" stroked="t" coordsize="21600,21600" o:gfxdata="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z6S6NYAAAAJ&#10;AQAADwAAAAAAAAABACAAAAAiAAAAZHJzL2Rvd25yZXYueG1sUEsBAhQAFAAAAAgAh07iQP/HSpjl&#10;AQAA2gMAAA4AAAAAAAAAAQAgAAAAJQEAAGRycy9lMm9Eb2MueG1sUEsFBgAAAAAGAAYAWQEAAHwF&#10;AAAAAA==&#10;">
                <v:fill on="f" focussize="0,0"/>
                <v:stroke weight="0.6pt" color="#000000" joinstyle="round"/>
                <v:imagedata o:title=""/>
                <o:lock v:ext="edit" aspectratio="f"/>
              </v:line>
            </w:pict>
          </mc:Fallback>
        </mc:AlternateContent>
      </w:r>
      <w:r>
        <w:t>Gao</w:t>
      </w:r>
      <w:r>
        <w:rPr>
          <w:spacing w:val="-6"/>
        </w:rPr>
        <w:t xml:space="preserve"> </w:t>
      </w:r>
      <w:r>
        <w:rPr>
          <w:spacing w:val="-5"/>
        </w:rPr>
        <w:t xml:space="preserve">Wei: </w:t>
      </w:r>
      <w:r>
        <w:t>What</w:t>
      </w:r>
      <w:r>
        <w:rPr>
          <w:u w:val="single"/>
        </w:rPr>
        <w:t xml:space="preserve"> </w:t>
      </w:r>
      <w:r>
        <w:rPr>
          <w:u w:val="single"/>
        </w:rPr>
        <w:tab/>
      </w:r>
      <w:r>
        <w:t xml:space="preserve">does your party </w:t>
      </w:r>
      <w:r>
        <w:rPr>
          <w:spacing w:val="-4"/>
        </w:rPr>
        <w:t xml:space="preserve">begin? </w:t>
      </w:r>
      <w:r>
        <w:t>Lisa: It</w:t>
      </w:r>
      <w:r>
        <w:rPr>
          <w:spacing w:val="-2"/>
        </w:rPr>
        <w:t xml:space="preserve"> </w:t>
      </w:r>
      <w:r>
        <w:t>begins at</w:t>
      </w:r>
      <w:r>
        <w:tab/>
      </w:r>
      <w:r>
        <w:tab/>
      </w:r>
      <w:r>
        <w:t>5: 30 after</w:t>
      </w:r>
      <w:r>
        <w:rPr>
          <w:spacing w:val="-3"/>
        </w:rPr>
        <w:t xml:space="preserve"> </w:t>
      </w:r>
      <w:r>
        <w:t>school.</w:t>
      </w:r>
    </w:p>
    <w:p>
      <w:pPr>
        <w:pStyle w:val="4"/>
        <w:tabs>
          <w:tab w:val="left" w:pos="4947"/>
        </w:tabs>
        <w:spacing w:before="0" w:line="272" w:lineRule="exact"/>
      </w:pPr>
      <w:r>
        <mc:AlternateContent>
          <mc:Choice Requires="wps">
            <w:drawing>
              <wp:anchor distT="0" distB="0" distL="114300" distR="114300" simplePos="0" relativeHeight="251673600" behindDoc="0" locked="0" layoutInCell="1" allowOverlap="1">
                <wp:simplePos x="0" y="0"/>
                <wp:positionH relativeFrom="page">
                  <wp:posOffset>3216275</wp:posOffset>
                </wp:positionH>
                <wp:positionV relativeFrom="paragraph">
                  <wp:posOffset>160020</wp:posOffset>
                </wp:positionV>
                <wp:extent cx="991870" cy="0"/>
                <wp:effectExtent l="0" t="0" r="0" b="0"/>
                <wp:wrapNone/>
                <wp:docPr id="14" name="直线 5"/>
                <wp:cNvGraphicFramePr/>
                <a:graphic xmlns:a="http://schemas.openxmlformats.org/drawingml/2006/main">
                  <a:graphicData uri="http://schemas.microsoft.com/office/word/2010/wordprocessingShape">
                    <wps:wsp>
                      <wps:cNvSpPr/>
                      <wps:spPr>
                        <a:xfrm>
                          <a:off x="0" y="0"/>
                          <a:ext cx="99187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253.25pt;margin-top:12.6pt;height:0pt;width:78.1pt;mso-position-horizontal-relative:page;z-index:251673600;mso-width-relative:page;mso-height-relative:page;" filled="f" stroked="t" coordsize="21600,21600" o:gfxdata="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WzpxzWAAAA&#10;CQEAAA8AAAAAAAAAAQAgAAAAIgAAAGRycy9kb3ducmV2LnhtbFBLAQIUABQAAAAIAIdO4kBVmseS&#10;5gEAANsDAAAOAAAAAAAAAAEAIAAAACUBAABkcnMvZTJvRG9jLnhtbFBLBQYAAAAABgAGAFkBAAB9&#10;BQAAAAA=&#10;">
                <v:fill on="f" focussize="0,0"/>
                <v:stroke weight="0.6pt" color="#000000" joinstyle="round"/>
                <v:imagedata o:title=""/>
                <o:lock v:ext="edit" aspectratio="f"/>
              </v:line>
            </w:pict>
          </mc:Fallback>
        </mc:AlternateContent>
      </w:r>
      <w:r>
        <w:t xml:space="preserve">Gao </w:t>
      </w:r>
      <w:r>
        <w:rPr>
          <w:spacing w:val="-5"/>
        </w:rPr>
        <w:t xml:space="preserve">Wei: </w:t>
      </w:r>
      <w:r>
        <w:t>That's good! I</w:t>
      </w:r>
      <w:r>
        <w:rPr>
          <w:spacing w:val="-8"/>
        </w:rPr>
        <w:t xml:space="preserve"> </w:t>
      </w:r>
      <w:r>
        <w:t>can</w:t>
      </w:r>
      <w:r>
        <w:rPr>
          <w:spacing w:val="-2"/>
        </w:rPr>
        <w:t xml:space="preserve"> </w:t>
      </w:r>
      <w:r>
        <w:t>come</w:t>
      </w:r>
      <w:r>
        <w:tab/>
      </w:r>
      <w:r>
        <w:t>.</w:t>
      </w:r>
    </w:p>
    <w:p>
      <w:pPr>
        <w:spacing w:after="0" w:line="272" w:lineRule="exact"/>
        <w:sectPr>
          <w:pgSz w:w="11910" w:h="16840"/>
          <w:pgMar w:top="1400" w:right="1280" w:bottom="1380" w:left="1680" w:header="1082" w:footer="1193" w:gutter="0"/>
          <w:cols w:space="720" w:num="1"/>
        </w:sectPr>
      </w:pPr>
    </w:p>
    <w:p>
      <w:pPr>
        <w:pStyle w:val="4"/>
        <w:tabs>
          <w:tab w:val="left" w:pos="1838"/>
          <w:tab w:val="left" w:pos="5127"/>
        </w:tabs>
        <w:spacing w:before="80"/>
      </w:pPr>
      <w:r>
        <w:t>Kate:</w:t>
      </w:r>
      <w:r>
        <w:rPr>
          <w:u w:val="single"/>
        </w:rPr>
        <w:t xml:space="preserve"> </w:t>
      </w:r>
      <w:r>
        <w:rPr>
          <w:u w:val="single"/>
        </w:rPr>
        <w:tab/>
      </w:r>
      <w:r>
        <w:t xml:space="preserve">, too. </w:t>
      </w:r>
      <w:r>
        <w:rPr>
          <w:spacing w:val="-9"/>
        </w:rPr>
        <w:t>We</w:t>
      </w:r>
      <w:r>
        <w:rPr>
          <w:spacing w:val="-5"/>
        </w:rPr>
        <w:t xml:space="preserve"> </w:t>
      </w:r>
      <w:r>
        <w:t>can all</w:t>
      </w:r>
      <w:r>
        <w:rPr>
          <w:u w:val="single"/>
        </w:rPr>
        <w:t xml:space="preserve"> </w:t>
      </w:r>
      <w:r>
        <w:rPr>
          <w:u w:val="single"/>
        </w:rPr>
        <w:tab/>
      </w:r>
      <w:r>
        <w:t>your</w:t>
      </w:r>
      <w:r>
        <w:rPr>
          <w:spacing w:val="-1"/>
        </w:rPr>
        <w:t xml:space="preserve"> </w:t>
      </w:r>
      <w:r>
        <w:t>birthday!</w:t>
      </w:r>
    </w:p>
    <w:p>
      <w:pPr>
        <w:pStyle w:val="4"/>
        <w:tabs>
          <w:tab w:val="left" w:pos="2640"/>
          <w:tab w:val="left" w:pos="5561"/>
        </w:tabs>
        <w:spacing w:before="113" w:line="340" w:lineRule="auto"/>
        <w:ind w:right="1455"/>
      </w:pPr>
      <w:r>
        <w:t>Lisa:</w:t>
      </w:r>
      <w:r>
        <w:rPr>
          <w:u w:val="single"/>
        </w:rPr>
        <w:t xml:space="preserve"> </w:t>
      </w:r>
      <w:r>
        <w:rPr>
          <w:u w:val="single"/>
        </w:rPr>
        <w:tab/>
      </w:r>
      <w:r>
        <w:rPr>
          <w:u w:val="single"/>
        </w:rPr>
        <w:t>.</w:t>
      </w:r>
      <w:r>
        <w:t xml:space="preserve"> Here</w:t>
      </w:r>
      <w:r>
        <w:rPr>
          <w:spacing w:val="-2"/>
        </w:rPr>
        <w:t xml:space="preserve"> </w:t>
      </w:r>
      <w:r>
        <w:t>are</w:t>
      </w:r>
      <w:r>
        <w:rPr>
          <w:spacing w:val="-2"/>
        </w:rPr>
        <w:t xml:space="preserve"> </w:t>
      </w:r>
      <w:r>
        <w:rPr>
          <w:spacing w:val="2"/>
        </w:rPr>
        <w:t>my</w:t>
      </w:r>
      <w:r>
        <w:rPr>
          <w:spacing w:val="2"/>
          <w:u w:val="single"/>
        </w:rPr>
        <w:t xml:space="preserve"> </w:t>
      </w:r>
      <w:r>
        <w:rPr>
          <w:spacing w:val="2"/>
          <w:u w:val="single"/>
        </w:rPr>
        <w:tab/>
      </w:r>
      <w:r>
        <w:t xml:space="preserve">cards for all of </w:t>
      </w:r>
      <w:r>
        <w:rPr>
          <w:spacing w:val="-4"/>
        </w:rPr>
        <w:t xml:space="preserve">you. </w:t>
      </w:r>
      <w:r>
        <w:rPr>
          <w:spacing w:val="-3"/>
        </w:rPr>
        <w:t xml:space="preserve">Peter. </w:t>
      </w:r>
      <w:r>
        <w:t xml:space="preserve">Kate&amp; Gao </w:t>
      </w:r>
      <w:r>
        <w:rPr>
          <w:spacing w:val="-5"/>
        </w:rPr>
        <w:t xml:space="preserve">Wei: </w:t>
      </w:r>
      <w:r>
        <w:t>Thanks! Goodbye! See you</w:t>
      </w:r>
      <w:r>
        <w:rPr>
          <w:spacing w:val="-8"/>
        </w:rPr>
        <w:t xml:space="preserve"> </w:t>
      </w:r>
      <w:r>
        <w:t>tomorrow.</w:t>
      </w:r>
    </w:p>
    <w:p>
      <w:pPr>
        <w:pStyle w:val="4"/>
        <w:spacing w:before="0" w:line="272" w:lineRule="exact"/>
      </w:pPr>
      <w:r>
        <w:t>Lisa: Bye-bye</w:t>
      </w:r>
    </w:p>
    <w:p>
      <w:pPr>
        <w:pStyle w:val="4"/>
        <w:spacing w:before="99"/>
      </w:pPr>
      <w:r>
        <w:rPr>
          <w:rFonts w:hint="eastAsia" w:ascii="宋体" w:eastAsia="宋体"/>
        </w:rPr>
        <w:t xml:space="preserve">六、根据所给的情景完成句子，每空一词 </w:t>
      </w:r>
      <w:r>
        <w:t>10%</w:t>
      </w:r>
    </w:p>
    <w:p>
      <w:pPr>
        <w:pStyle w:val="8"/>
        <w:numPr>
          <w:ilvl w:val="0"/>
          <w:numId w:val="6"/>
        </w:numPr>
        <w:tabs>
          <w:tab w:val="left" w:pos="421"/>
        </w:tabs>
        <w:spacing w:before="81" w:after="0" w:line="240" w:lineRule="auto"/>
        <w:ind w:left="420" w:right="0" w:hanging="301"/>
        <w:jc w:val="left"/>
        <w:rPr>
          <w:rFonts w:hint="eastAsia" w:ascii="宋体" w:eastAsia="宋体"/>
          <w:sz w:val="24"/>
        </w:rPr>
      </w:pPr>
      <w:r>
        <w:rPr>
          <w:rFonts w:hint="eastAsia" w:ascii="宋体" w:eastAsia="宋体"/>
          <w:sz w:val="24"/>
        </w:rPr>
        <w:t>你想告诉奶奶你的妈妈经常饭后给你读英语故事，你可以这样说：</w:t>
      </w:r>
    </w:p>
    <w:p>
      <w:pPr>
        <w:pStyle w:val="4"/>
        <w:tabs>
          <w:tab w:val="left" w:pos="895"/>
          <w:tab w:val="left" w:pos="4671"/>
          <w:tab w:val="left" w:pos="6421"/>
          <w:tab w:val="left" w:pos="8113"/>
        </w:tabs>
        <w:spacing w:before="100"/>
      </w:pPr>
      <w:r>
        <w:rPr>
          <w:u w:val="single"/>
        </w:rPr>
        <w:t xml:space="preserve"> </w:t>
      </w:r>
      <w:r>
        <w:rPr>
          <w:u w:val="single"/>
        </w:rPr>
        <w:tab/>
      </w:r>
      <w:r>
        <w:rPr>
          <w:spacing w:val="4"/>
        </w:rPr>
        <w:t xml:space="preserve"> </w:t>
      </w:r>
      <w:r>
        <w:t>dinner my</w:t>
      </w:r>
      <w:r>
        <w:rPr>
          <w:spacing w:val="-7"/>
        </w:rPr>
        <w:t xml:space="preserve"> </w:t>
      </w:r>
      <w:r>
        <w:t>mother often</w:t>
      </w:r>
      <w:r>
        <w:rPr>
          <w:u w:val="single"/>
        </w:rPr>
        <w:t xml:space="preserve"> </w:t>
      </w:r>
      <w:r>
        <w:rPr>
          <w:u w:val="single"/>
        </w:rPr>
        <w:tab/>
      </w:r>
      <w:r>
        <w:t>English</w:t>
      </w:r>
      <w:r>
        <w:rPr>
          <w:u w:val="single"/>
        </w:rPr>
        <w:t xml:space="preserve"> </w:t>
      </w:r>
      <w:r>
        <w:rPr>
          <w:u w:val="single"/>
        </w:rPr>
        <w:tab/>
      </w:r>
      <w:r>
        <w:t>to</w:t>
      </w:r>
      <w:r>
        <w:rPr>
          <w:u w:val="single"/>
        </w:rPr>
        <w:t xml:space="preserve"> </w:t>
      </w:r>
      <w:r>
        <w:rPr>
          <w:u w:val="single"/>
        </w:rPr>
        <w:tab/>
      </w:r>
      <w:r>
        <w:t>.</w:t>
      </w:r>
    </w:p>
    <w:p>
      <w:pPr>
        <w:pStyle w:val="8"/>
        <w:numPr>
          <w:ilvl w:val="0"/>
          <w:numId w:val="6"/>
        </w:numPr>
        <w:tabs>
          <w:tab w:val="left" w:pos="421"/>
        </w:tabs>
        <w:spacing w:before="97" w:after="0" w:line="240" w:lineRule="auto"/>
        <w:ind w:left="420" w:right="0" w:hanging="301"/>
        <w:jc w:val="left"/>
        <w:rPr>
          <w:rFonts w:hint="eastAsia" w:ascii="宋体" w:eastAsia="宋体"/>
          <w:sz w:val="24"/>
        </w:rPr>
      </w:pPr>
      <w:r>
        <w:rPr>
          <w:rFonts w:hint="eastAsia" w:ascii="宋体" w:eastAsia="宋体"/>
          <w:sz w:val="24"/>
        </w:rPr>
        <w:t>你想告诉小妹妹二月是一年中的第二个月，你可以这样说：</w:t>
      </w:r>
    </w:p>
    <w:p>
      <w:pPr>
        <w:pStyle w:val="4"/>
        <w:tabs>
          <w:tab w:val="left" w:pos="1615"/>
          <w:tab w:val="left" w:pos="3809"/>
          <w:tab w:val="left" w:pos="5249"/>
          <w:tab w:val="left" w:pos="7429"/>
        </w:tabs>
        <w:spacing w:before="99" w:line="324" w:lineRule="auto"/>
        <w:ind w:right="1455"/>
        <w:rPr>
          <w:rFonts w:hint="eastAsia" w:ascii="宋体" w:eastAsia="宋体"/>
        </w:rPr>
      </w:pPr>
      <w:r>
        <w:rPr>
          <w:u w:val="single"/>
        </w:rPr>
        <w:t xml:space="preserve"> </w:t>
      </w:r>
      <w:r>
        <w:rPr>
          <w:u w:val="single"/>
        </w:rPr>
        <w:tab/>
      </w:r>
      <w:r>
        <w:rPr>
          <w:spacing w:val="4"/>
        </w:rPr>
        <w:t xml:space="preserve"> </w:t>
      </w:r>
      <w:r>
        <w:t>is the</w:t>
      </w:r>
      <w:r>
        <w:rPr>
          <w:u w:val="single"/>
        </w:rPr>
        <w:t xml:space="preserve"> </w:t>
      </w:r>
      <w:r>
        <w:rPr>
          <w:u w:val="single"/>
        </w:rPr>
        <w:tab/>
      </w:r>
      <w:r>
        <w:rPr>
          <w:u w:val="single"/>
        </w:rPr>
        <w:t xml:space="preserve"> </w:t>
      </w:r>
      <w:r>
        <w:rPr>
          <w:u w:val="single"/>
        </w:rPr>
        <w:tab/>
      </w:r>
      <w:r>
        <w:t>of the</w:t>
      </w:r>
      <w:r>
        <w:rPr>
          <w:u w:val="single"/>
        </w:rPr>
        <w:t xml:space="preserve"> </w:t>
      </w:r>
      <w:r>
        <w:rPr>
          <w:u w:val="single"/>
        </w:rPr>
        <w:tab/>
      </w:r>
      <w:r>
        <w:rPr>
          <w:spacing w:val="-18"/>
          <w:u w:val="single"/>
        </w:rPr>
        <w:t>.</w:t>
      </w:r>
      <w:r>
        <w:rPr>
          <w:spacing w:val="-18"/>
        </w:rPr>
        <w:t xml:space="preserve"> </w:t>
      </w:r>
      <w:r>
        <w:t>3</w:t>
      </w:r>
      <w:r>
        <w:rPr>
          <w:rFonts w:hint="eastAsia" w:ascii="宋体" w:eastAsia="宋体"/>
        </w:rPr>
        <w:t>．你想告诉外国朋友冬天很冷，而且经常下雪，你可以这样说：</w:t>
      </w:r>
    </w:p>
    <w:p>
      <w:pPr>
        <w:pStyle w:val="4"/>
        <w:tabs>
          <w:tab w:val="left" w:pos="2172"/>
          <w:tab w:val="left" w:pos="3670"/>
          <w:tab w:val="left" w:pos="5929"/>
          <w:tab w:val="left" w:pos="7936"/>
        </w:tabs>
        <w:spacing w:before="0" w:line="268" w:lineRule="exact"/>
        <w:ind w:left="360"/>
        <w:rPr>
          <w:i/>
        </w:rPr>
      </w:pPr>
      <w:r>
        <w:t>In</w:t>
      </w:r>
      <w:r>
        <w:rPr>
          <w:u w:val="single"/>
        </w:rPr>
        <w:t xml:space="preserve"> </w:t>
      </w:r>
      <w:r>
        <w:rPr>
          <w:u w:val="single"/>
        </w:rPr>
        <w:tab/>
      </w:r>
      <w:r>
        <w:t>, the</w:t>
      </w:r>
      <w:r>
        <w:rPr>
          <w:u w:val="single"/>
        </w:rPr>
        <w:t xml:space="preserve"> </w:t>
      </w:r>
      <w:r>
        <w:rPr>
          <w:u w:val="single"/>
        </w:rPr>
        <w:tab/>
      </w:r>
      <w:r>
        <w:t>is cold</w:t>
      </w:r>
      <w:r>
        <w:rPr>
          <w:u w:val="single"/>
        </w:rPr>
        <w:t xml:space="preserve"> </w:t>
      </w:r>
      <w:r>
        <w:rPr>
          <w:u w:val="single"/>
        </w:rPr>
        <w:tab/>
      </w:r>
      <w:r>
        <w:t>it</w:t>
      </w:r>
      <w:r>
        <w:rPr>
          <w:spacing w:val="-1"/>
        </w:rPr>
        <w:t xml:space="preserve"> </w:t>
      </w:r>
      <w:r>
        <w:t>often</w:t>
      </w:r>
      <w:r>
        <w:rPr>
          <w:u w:val="single"/>
        </w:rPr>
        <w:t xml:space="preserve"> </w:t>
      </w:r>
      <w:r>
        <w:rPr>
          <w:u w:val="single"/>
        </w:rPr>
        <w:tab/>
      </w:r>
      <w:r>
        <w:rPr>
          <w:i/>
        </w:rPr>
        <w:t>.</w:t>
      </w:r>
    </w:p>
    <w:p>
      <w:pPr>
        <w:pStyle w:val="8"/>
        <w:numPr>
          <w:ilvl w:val="0"/>
          <w:numId w:val="7"/>
        </w:numPr>
        <w:tabs>
          <w:tab w:val="left" w:pos="421"/>
        </w:tabs>
        <w:spacing w:before="98" w:after="0" w:line="240" w:lineRule="auto"/>
        <w:ind w:left="420" w:right="0" w:hanging="301"/>
        <w:jc w:val="left"/>
        <w:rPr>
          <w:rFonts w:hint="eastAsia" w:ascii="宋体" w:eastAsia="宋体"/>
          <w:sz w:val="24"/>
        </w:rPr>
      </w:pPr>
      <w:r>
        <w:rPr>
          <w:rFonts w:hint="eastAsia" w:ascii="宋体" w:eastAsia="宋体"/>
          <w:sz w:val="24"/>
        </w:rPr>
        <w:t>你想告诉妈妈小婴儿饿了，她在哭，你可以这样说：</w:t>
      </w:r>
    </w:p>
    <w:p>
      <w:pPr>
        <w:pStyle w:val="4"/>
        <w:tabs>
          <w:tab w:val="left" w:pos="2107"/>
          <w:tab w:val="left" w:pos="4013"/>
          <w:tab w:val="left" w:pos="6109"/>
          <w:tab w:val="left" w:pos="8094"/>
        </w:tabs>
        <w:spacing w:before="100"/>
        <w:ind w:left="360"/>
      </w:pPr>
      <w:r>
        <w:t>The</w:t>
      </w:r>
      <w:r>
        <w:rPr>
          <w:u w:val="single"/>
        </w:rPr>
        <w:t xml:space="preserve"> </w:t>
      </w:r>
      <w:r>
        <w:rPr>
          <w:u w:val="single"/>
        </w:rPr>
        <w:tab/>
      </w:r>
      <w:r>
        <w:t>is</w:t>
      </w:r>
      <w:r>
        <w:rPr>
          <w:u w:val="single"/>
        </w:rPr>
        <w:t xml:space="preserve"> </w:t>
      </w:r>
      <w:r>
        <w:rPr>
          <w:u w:val="single"/>
        </w:rPr>
        <w:tab/>
      </w:r>
      <w:r>
        <w:t>. She</w:t>
      </w:r>
      <w:r>
        <w:rPr>
          <w:u w:val="single"/>
        </w:rPr>
        <w:t xml:space="preserve"> </w:t>
      </w:r>
      <w:r>
        <w:rPr>
          <w:u w:val="single"/>
        </w:rPr>
        <w:tab/>
      </w:r>
      <w:r>
        <w:rPr>
          <w:u w:val="single"/>
        </w:rPr>
        <w:t xml:space="preserve"> </w:t>
      </w:r>
      <w:r>
        <w:rPr>
          <w:u w:val="single"/>
        </w:rPr>
        <w:tab/>
      </w:r>
      <w:r>
        <w:t>.</w:t>
      </w:r>
    </w:p>
    <w:p>
      <w:pPr>
        <w:pStyle w:val="8"/>
        <w:numPr>
          <w:ilvl w:val="0"/>
          <w:numId w:val="7"/>
        </w:numPr>
        <w:tabs>
          <w:tab w:val="left" w:pos="482"/>
        </w:tabs>
        <w:spacing w:before="96" w:after="0" w:line="240" w:lineRule="auto"/>
        <w:ind w:left="481" w:right="0" w:hanging="362"/>
        <w:jc w:val="left"/>
        <w:rPr>
          <w:rFonts w:hint="eastAsia" w:ascii="宋体" w:eastAsia="宋体"/>
          <w:sz w:val="24"/>
        </w:rPr>
      </w:pPr>
      <w:r>
        <w:rPr>
          <w:rFonts w:hint="eastAsia" w:ascii="宋体" w:eastAsia="宋体"/>
          <w:sz w:val="24"/>
        </w:rPr>
        <w:t>你想对爸爸说弹钢琴很难，你可以这样说：</w:t>
      </w:r>
    </w:p>
    <w:p>
      <w:pPr>
        <w:pStyle w:val="4"/>
        <w:tabs>
          <w:tab w:val="left" w:pos="2316"/>
          <w:tab w:val="left" w:pos="4306"/>
          <w:tab w:val="left" w:pos="5986"/>
          <w:tab w:val="left" w:pos="7732"/>
        </w:tabs>
        <w:spacing w:before="100"/>
        <w:ind w:left="360"/>
      </w:pPr>
      <w:r>
        <w:t>It</w:t>
      </w:r>
      <w:r>
        <w:rPr>
          <w:spacing w:val="-1"/>
        </w:rPr>
        <w:t xml:space="preserve"> </w:t>
      </w:r>
      <w:r>
        <w:t>'s</w:t>
      </w:r>
      <w:r>
        <w:rPr>
          <w:u w:val="single"/>
        </w:rPr>
        <w:t xml:space="preserve"> </w:t>
      </w:r>
      <w:r>
        <w:rPr>
          <w:u w:val="single"/>
        </w:rPr>
        <w:tab/>
      </w:r>
      <w:r>
        <w:t>to</w:t>
      </w:r>
      <w:r>
        <w:rPr>
          <w:u w:val="single"/>
        </w:rPr>
        <w:t xml:space="preserve"> </w:t>
      </w:r>
      <w:r>
        <w:rPr>
          <w:u w:val="single"/>
        </w:rPr>
        <w:tab/>
      </w:r>
      <w:r>
        <w:rPr>
          <w:u w:val="single"/>
        </w:rPr>
        <w:t xml:space="preserve"> </w:t>
      </w:r>
      <w:r>
        <w:rPr>
          <w:u w:val="single"/>
        </w:rPr>
        <w:tab/>
      </w:r>
      <w:r>
        <w:rPr>
          <w:u w:val="single"/>
        </w:rPr>
        <w:t xml:space="preserve"> </w:t>
      </w:r>
      <w:r>
        <w:rPr>
          <w:u w:val="single"/>
        </w:rPr>
        <w:tab/>
      </w:r>
      <w:r>
        <w:t>.</w:t>
      </w:r>
    </w:p>
    <w:p>
      <w:pPr>
        <w:pStyle w:val="4"/>
        <w:ind w:left="360"/>
        <w:rPr>
          <w:rFonts w:hint="eastAsia" w:ascii="宋体" w:eastAsia="宋体"/>
        </w:rPr>
      </w:pPr>
      <w:r>
        <w:rPr>
          <w:rFonts w:hint="eastAsia" w:ascii="宋体" w:eastAsia="宋体"/>
        </w:rPr>
        <w:t xml:space="preserve">七、完型填空，将正确答案的序号填入题前的括号内 </w:t>
      </w:r>
      <w:r>
        <w:t>10</w:t>
      </w:r>
      <w:r>
        <w:rPr>
          <w:rFonts w:hint="eastAsia" w:ascii="宋体" w:eastAsia="宋体"/>
        </w:rPr>
        <w:t>％</w:t>
      </w:r>
    </w:p>
    <w:p>
      <w:pPr>
        <w:pStyle w:val="4"/>
        <w:tabs>
          <w:tab w:val="left" w:pos="2775"/>
          <w:tab w:val="left" w:leader="dot" w:pos="3956"/>
          <w:tab w:val="left" w:pos="4316"/>
          <w:tab w:val="left" w:pos="4925"/>
        </w:tabs>
        <w:spacing w:before="100" w:line="338" w:lineRule="auto"/>
        <w:ind w:left="360" w:right="979"/>
      </w:pPr>
      <w:r>
        <w:t>A hobby can be almost anything a</w:t>
      </w:r>
      <w:r>
        <w:rPr>
          <w:spacing w:val="-22"/>
        </w:rPr>
        <w:t xml:space="preserve"> </w:t>
      </w:r>
      <w:r>
        <w:t>person</w:t>
      </w:r>
      <w:r>
        <w:rPr>
          <w:u w:val="single"/>
        </w:rPr>
        <w:t xml:space="preserve">   </w:t>
      </w:r>
      <w:r>
        <w:rPr>
          <w:spacing w:val="1"/>
          <w:u w:val="single"/>
        </w:rPr>
        <w:t xml:space="preserve"> </w:t>
      </w:r>
      <w:r>
        <w:rPr>
          <w:u w:val="single"/>
        </w:rPr>
        <w:t>1</w:t>
      </w:r>
      <w:r>
        <w:rPr>
          <w:u w:val="single"/>
        </w:rPr>
        <w:tab/>
      </w:r>
      <w:r>
        <w:t>to do in his spare time. Different</w:t>
      </w:r>
      <w:r>
        <w:rPr>
          <w:spacing w:val="-2"/>
        </w:rPr>
        <w:t xml:space="preserve"> </w:t>
      </w:r>
      <w:r>
        <w:t xml:space="preserve">people </w:t>
      </w:r>
      <w:r>
        <w:rPr>
          <w:u w:val="single"/>
        </w:rPr>
        <w:t xml:space="preserve">   </w:t>
      </w:r>
      <w:r>
        <w:rPr>
          <w:spacing w:val="53"/>
          <w:u w:val="single"/>
        </w:rPr>
        <w:t xml:space="preserve"> </w:t>
      </w:r>
      <w:r>
        <w:rPr>
          <w:u w:val="single"/>
        </w:rPr>
        <w:t>2</w:t>
      </w:r>
      <w:r>
        <w:rPr>
          <w:u w:val="single"/>
        </w:rPr>
        <w:tab/>
      </w:r>
      <w:r>
        <w:t>different</w:t>
      </w:r>
      <w:r>
        <w:tab/>
      </w:r>
      <w:r>
        <w:rPr>
          <w:u w:val="single"/>
        </w:rPr>
        <w:t>3</w:t>
      </w:r>
      <w:r>
        <w:rPr>
          <w:u w:val="single"/>
        </w:rPr>
        <w:tab/>
      </w:r>
      <w:r>
        <w:t>. For example, someone likes</w:t>
      </w:r>
      <w:r>
        <w:rPr>
          <w:spacing w:val="-11"/>
        </w:rPr>
        <w:t xml:space="preserve"> </w:t>
      </w:r>
      <w:r>
        <w:t>reading,</w:t>
      </w:r>
    </w:p>
    <w:p>
      <w:pPr>
        <w:pStyle w:val="4"/>
        <w:tabs>
          <w:tab w:val="left" w:pos="4858"/>
        </w:tabs>
        <w:spacing w:before="1"/>
      </w:pPr>
      <w:r>
        <w:t>someone likes dancing and someone</w:t>
      </w:r>
      <w:r>
        <w:rPr>
          <w:spacing w:val="-11"/>
        </w:rPr>
        <w:t xml:space="preserve"> </w:t>
      </w:r>
      <w:r>
        <w:t xml:space="preserve">likes </w:t>
      </w:r>
      <w:r>
        <w:rPr>
          <w:u w:val="single"/>
        </w:rPr>
        <w:t xml:space="preserve">   </w:t>
      </w:r>
      <w:r>
        <w:rPr>
          <w:spacing w:val="57"/>
          <w:u w:val="single"/>
        </w:rPr>
        <w:t xml:space="preserve"> </w:t>
      </w:r>
      <w:r>
        <w:rPr>
          <w:u w:val="single"/>
        </w:rPr>
        <w:t>4</w:t>
      </w:r>
      <w:r>
        <w:rPr>
          <w:u w:val="single"/>
        </w:rPr>
        <w:tab/>
      </w:r>
      <w:r>
        <w:t>and so</w:t>
      </w:r>
      <w:r>
        <w:rPr>
          <w:spacing w:val="-1"/>
        </w:rPr>
        <w:t xml:space="preserve"> </w:t>
      </w:r>
      <w:r>
        <w:t>on.</w:t>
      </w:r>
    </w:p>
    <w:p>
      <w:pPr>
        <w:pStyle w:val="4"/>
        <w:tabs>
          <w:tab w:val="left" w:pos="2379"/>
        </w:tabs>
        <w:spacing w:before="113"/>
        <w:ind w:left="360"/>
      </w:pPr>
      <w:r>
        <w:t>Then, what</w:t>
      </w:r>
      <w:r>
        <w:rPr>
          <w:spacing w:val="-2"/>
        </w:rPr>
        <w:t xml:space="preserve"> </w:t>
      </w:r>
      <w:r>
        <w:t xml:space="preserve">is </w:t>
      </w:r>
      <w:r>
        <w:rPr>
          <w:u w:val="single"/>
        </w:rPr>
        <w:t xml:space="preserve">   </w:t>
      </w:r>
      <w:r>
        <w:rPr>
          <w:spacing w:val="56"/>
          <w:u w:val="single"/>
        </w:rPr>
        <w:t xml:space="preserve"> </w:t>
      </w:r>
      <w:r>
        <w:rPr>
          <w:u w:val="single"/>
        </w:rPr>
        <w:t>5</w:t>
      </w:r>
      <w:r>
        <w:rPr>
          <w:u w:val="single"/>
        </w:rPr>
        <w:tab/>
      </w:r>
      <w:r>
        <w:t xml:space="preserve">hobby? </w:t>
      </w:r>
      <w:r>
        <w:rPr>
          <w:spacing w:val="-4"/>
        </w:rPr>
        <w:t xml:space="preserve">Well, </w:t>
      </w:r>
      <w:r>
        <w:t>what I like most is reading and drawing, I</w:t>
      </w:r>
      <w:r>
        <w:rPr>
          <w:spacing w:val="-10"/>
        </w:rPr>
        <w:t xml:space="preserve"> </w:t>
      </w:r>
      <w:r>
        <w:t>often</w:t>
      </w:r>
    </w:p>
    <w:p>
      <w:pPr>
        <w:pStyle w:val="4"/>
        <w:tabs>
          <w:tab w:val="left" w:pos="600"/>
          <w:tab w:val="left" w:pos="840"/>
        </w:tabs>
        <w:spacing w:before="116"/>
      </w:pPr>
      <w:r>
        <w:rPr>
          <w:spacing w:val="-60"/>
          <w:u w:val="single"/>
        </w:rPr>
        <w:t xml:space="preserve"> </w:t>
      </w:r>
      <w:r>
        <w:rPr>
          <w:u w:val="single"/>
        </w:rPr>
        <w:t>6</w:t>
      </w:r>
      <w:r>
        <w:rPr>
          <w:u w:val="single"/>
        </w:rPr>
        <w:tab/>
      </w:r>
      <w:r>
        <w:tab/>
      </w:r>
      <w:r>
        <w:t>books and draw pictures. By</w:t>
      </w:r>
      <w:r>
        <w:rPr>
          <w:u w:val="single"/>
        </w:rPr>
        <w:t xml:space="preserve"> 7 </w:t>
      </w:r>
      <w:r>
        <w:t>books I can learn many funny</w:t>
      </w:r>
      <w:r>
        <w:rPr>
          <w:spacing w:val="-14"/>
        </w:rPr>
        <w:t xml:space="preserve"> </w:t>
      </w:r>
      <w:r>
        <w:t>things.</w:t>
      </w:r>
    </w:p>
    <w:p>
      <w:pPr>
        <w:pStyle w:val="4"/>
        <w:tabs>
          <w:tab w:val="left" w:leader="dot" w:pos="2561"/>
          <w:tab w:val="left" w:pos="3043"/>
          <w:tab w:val="left" w:pos="3343"/>
        </w:tabs>
        <w:spacing w:before="113"/>
        <w:ind w:left="360"/>
      </w:pPr>
      <w:r>
        <w:t>I have</w:t>
      </w:r>
      <w:r>
        <w:rPr>
          <w:spacing w:val="-7"/>
        </w:rPr>
        <w:t xml:space="preserve"> </w:t>
      </w:r>
      <w:r>
        <w:t>many</w:t>
      </w:r>
      <w:r>
        <w:rPr>
          <w:spacing w:val="-4"/>
        </w:rPr>
        <w:t xml:space="preserve"> </w:t>
      </w:r>
      <w:r>
        <w:t>good</w:t>
      </w:r>
      <w:r>
        <w:tab/>
      </w:r>
      <w:r>
        <w:rPr>
          <w:u w:val="single"/>
        </w:rPr>
        <w:t>8</w:t>
      </w:r>
      <w:r>
        <w:rPr>
          <w:u w:val="single"/>
        </w:rPr>
        <w:tab/>
      </w:r>
      <w:r>
        <w:t>.</w:t>
      </w:r>
      <w:r>
        <w:tab/>
      </w:r>
      <w:r>
        <w:rPr>
          <w:spacing w:val="-4"/>
        </w:rPr>
        <w:t xml:space="preserve">Tony's </w:t>
      </w:r>
      <w:r>
        <w:t>hobby is gardening. He usually plants</w:t>
      </w:r>
      <w:r>
        <w:rPr>
          <w:spacing w:val="-13"/>
        </w:rPr>
        <w:t xml:space="preserve"> </w:t>
      </w:r>
      <w:r>
        <w:t>flowers</w:t>
      </w:r>
    </w:p>
    <w:p>
      <w:pPr>
        <w:pStyle w:val="4"/>
        <w:tabs>
          <w:tab w:val="left" w:pos="3202"/>
          <w:tab w:val="left" w:pos="5732"/>
        </w:tabs>
        <w:spacing w:before="115"/>
      </w:pPr>
      <w:r>
        <w:t>and trees in his yard.</w:t>
      </w:r>
      <w:r>
        <w:rPr>
          <w:spacing w:val="-5"/>
        </w:rPr>
        <w:t xml:space="preserve"> </w:t>
      </w:r>
      <w:r>
        <w:rPr>
          <w:spacing w:val="-9"/>
        </w:rPr>
        <w:t>We</w:t>
      </w:r>
      <w:r>
        <w:rPr>
          <w:spacing w:val="-9"/>
          <w:u w:val="single"/>
        </w:rPr>
        <w:t xml:space="preserve">   </w:t>
      </w:r>
      <w:r>
        <w:rPr>
          <w:spacing w:val="24"/>
          <w:u w:val="single"/>
        </w:rPr>
        <w:t xml:space="preserve"> </w:t>
      </w:r>
      <w:r>
        <w:rPr>
          <w:u w:val="single"/>
        </w:rPr>
        <w:t>9</w:t>
      </w:r>
      <w:r>
        <w:rPr>
          <w:u w:val="single"/>
        </w:rPr>
        <w:tab/>
      </w:r>
      <w:r>
        <w:t>different</w:t>
      </w:r>
      <w:r>
        <w:rPr>
          <w:spacing w:val="-2"/>
        </w:rPr>
        <w:t xml:space="preserve"> </w:t>
      </w:r>
      <w:r>
        <w:t>hobbies,</w:t>
      </w:r>
      <w:r>
        <w:rPr>
          <w:u w:val="single"/>
        </w:rPr>
        <w:t xml:space="preserve">  </w:t>
      </w:r>
      <w:r>
        <w:rPr>
          <w:spacing w:val="56"/>
          <w:u w:val="single"/>
        </w:rPr>
        <w:t xml:space="preserve"> </w:t>
      </w:r>
      <w:r>
        <w:rPr>
          <w:u w:val="single"/>
        </w:rPr>
        <w:t>10</w:t>
      </w:r>
      <w:r>
        <w:rPr>
          <w:u w:val="single"/>
        </w:rPr>
        <w:tab/>
      </w:r>
      <w:r>
        <w:t>we are good</w:t>
      </w:r>
      <w:r>
        <w:rPr>
          <w:spacing w:val="-2"/>
        </w:rPr>
        <w:t xml:space="preserve"> </w:t>
      </w:r>
      <w:r>
        <w:t>friends.</w:t>
      </w:r>
    </w:p>
    <w:p>
      <w:pPr>
        <w:pStyle w:val="4"/>
        <w:spacing w:before="8"/>
        <w:ind w:left="0"/>
        <w:rPr>
          <w:sz w:val="10"/>
        </w:rPr>
      </w:pPr>
    </w:p>
    <w:tbl>
      <w:tblPr>
        <w:tblStyle w:val="5"/>
        <w:tblW w:w="7135"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17"/>
        <w:gridCol w:w="1796"/>
        <w:gridCol w:w="1574"/>
        <w:gridCol w:w="1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8" w:hRule="atLeast"/>
        </w:trPr>
        <w:tc>
          <w:tcPr>
            <w:tcW w:w="2017" w:type="dxa"/>
          </w:tcPr>
          <w:p>
            <w:pPr>
              <w:pStyle w:val="9"/>
              <w:tabs>
                <w:tab w:val="left" w:pos="517"/>
              </w:tabs>
              <w:spacing w:before="0" w:line="266" w:lineRule="exact"/>
              <w:ind w:left="78"/>
              <w:rPr>
                <w:sz w:val="24"/>
              </w:rPr>
            </w:pPr>
            <w:r>
              <w:rPr>
                <w:sz w:val="24"/>
              </w:rPr>
              <w:t>(</w:t>
            </w:r>
            <w:r>
              <w:rPr>
                <w:sz w:val="24"/>
              </w:rPr>
              <w:tab/>
            </w:r>
            <w:r>
              <w:rPr>
                <w:sz w:val="24"/>
              </w:rPr>
              <w:t>)1.A.like</w:t>
            </w:r>
          </w:p>
          <w:p>
            <w:pPr>
              <w:pStyle w:val="9"/>
              <w:tabs>
                <w:tab w:val="left" w:pos="517"/>
              </w:tabs>
              <w:spacing w:before="115"/>
              <w:ind w:left="78"/>
              <w:rPr>
                <w:sz w:val="24"/>
              </w:rPr>
            </w:pPr>
            <w:r>
              <w:rPr>
                <w:sz w:val="24"/>
              </w:rPr>
              <w:t>(</w:t>
            </w:r>
            <w:r>
              <w:rPr>
                <w:sz w:val="24"/>
              </w:rPr>
              <w:tab/>
            </w:r>
            <w:r>
              <w:rPr>
                <w:sz w:val="24"/>
              </w:rPr>
              <w:t>)2.A</w:t>
            </w:r>
            <w:r>
              <w:rPr>
                <w:spacing w:val="-16"/>
                <w:sz w:val="24"/>
              </w:rPr>
              <w:t xml:space="preserve"> </w:t>
            </w:r>
            <w:r>
              <w:rPr>
                <w:sz w:val="24"/>
              </w:rPr>
              <w:t>have</w:t>
            </w:r>
          </w:p>
          <w:p>
            <w:pPr>
              <w:pStyle w:val="9"/>
              <w:tabs>
                <w:tab w:val="left" w:pos="517"/>
              </w:tabs>
              <w:spacing w:before="113"/>
              <w:ind w:left="78"/>
              <w:rPr>
                <w:sz w:val="24"/>
              </w:rPr>
            </w:pPr>
            <w:r>
              <w:rPr>
                <w:sz w:val="24"/>
              </w:rPr>
              <w:t>(</w:t>
            </w:r>
            <w:r>
              <w:rPr>
                <w:sz w:val="24"/>
              </w:rPr>
              <w:tab/>
            </w:r>
            <w:r>
              <w:rPr>
                <w:sz w:val="24"/>
              </w:rPr>
              <w:t>)3.A</w:t>
            </w:r>
            <w:r>
              <w:rPr>
                <w:spacing w:val="-12"/>
                <w:sz w:val="24"/>
              </w:rPr>
              <w:t xml:space="preserve"> </w:t>
            </w:r>
            <w:r>
              <w:rPr>
                <w:sz w:val="24"/>
              </w:rPr>
              <w:t>hobby</w:t>
            </w:r>
          </w:p>
          <w:p>
            <w:pPr>
              <w:pStyle w:val="9"/>
              <w:tabs>
                <w:tab w:val="left" w:pos="517"/>
              </w:tabs>
              <w:spacing w:before="115"/>
              <w:ind w:left="78"/>
              <w:rPr>
                <w:sz w:val="24"/>
              </w:rPr>
            </w:pPr>
            <w:r>
              <w:rPr>
                <w:sz w:val="24"/>
              </w:rPr>
              <w:t>(</w:t>
            </w:r>
            <w:r>
              <w:rPr>
                <w:sz w:val="24"/>
              </w:rPr>
              <w:tab/>
            </w:r>
            <w:r>
              <w:rPr>
                <w:sz w:val="24"/>
              </w:rPr>
              <w:t>)4.A</w:t>
            </w:r>
            <w:r>
              <w:rPr>
                <w:spacing w:val="-17"/>
                <w:sz w:val="24"/>
              </w:rPr>
              <w:t xml:space="preserve"> </w:t>
            </w:r>
            <w:r>
              <w:rPr>
                <w:sz w:val="24"/>
              </w:rPr>
              <w:t>collect</w:t>
            </w:r>
          </w:p>
        </w:tc>
        <w:tc>
          <w:tcPr>
            <w:tcW w:w="1796" w:type="dxa"/>
          </w:tcPr>
          <w:p>
            <w:pPr>
              <w:pStyle w:val="9"/>
              <w:spacing w:before="0" w:line="266" w:lineRule="exact"/>
              <w:ind w:left="342"/>
              <w:rPr>
                <w:sz w:val="24"/>
              </w:rPr>
            </w:pPr>
            <w:r>
              <w:rPr>
                <w:sz w:val="24"/>
              </w:rPr>
              <w:t>B. likes</w:t>
            </w:r>
          </w:p>
          <w:p>
            <w:pPr>
              <w:pStyle w:val="9"/>
              <w:spacing w:before="115"/>
              <w:ind w:left="342"/>
              <w:rPr>
                <w:sz w:val="24"/>
              </w:rPr>
            </w:pPr>
            <w:r>
              <w:rPr>
                <w:sz w:val="24"/>
              </w:rPr>
              <w:t>B. has</w:t>
            </w:r>
          </w:p>
          <w:p>
            <w:pPr>
              <w:pStyle w:val="9"/>
              <w:spacing w:before="113"/>
              <w:ind w:left="342"/>
              <w:rPr>
                <w:sz w:val="24"/>
              </w:rPr>
            </w:pPr>
            <w:r>
              <w:rPr>
                <w:sz w:val="24"/>
              </w:rPr>
              <w:t>B. hobbys</w:t>
            </w:r>
          </w:p>
          <w:p>
            <w:pPr>
              <w:pStyle w:val="9"/>
              <w:spacing w:before="115"/>
              <w:ind w:left="342"/>
              <w:rPr>
                <w:sz w:val="24"/>
              </w:rPr>
            </w:pPr>
            <w:r>
              <w:rPr>
                <w:sz w:val="24"/>
              </w:rPr>
              <w:t>B. collecting</w:t>
            </w:r>
          </w:p>
        </w:tc>
        <w:tc>
          <w:tcPr>
            <w:tcW w:w="1574" w:type="dxa"/>
          </w:tcPr>
          <w:p>
            <w:pPr>
              <w:pStyle w:val="9"/>
              <w:spacing w:before="0" w:line="266" w:lineRule="exact"/>
              <w:ind w:left="226"/>
              <w:rPr>
                <w:sz w:val="24"/>
              </w:rPr>
            </w:pPr>
            <w:r>
              <w:rPr>
                <w:sz w:val="24"/>
              </w:rPr>
              <w:t>C go</w:t>
            </w:r>
          </w:p>
          <w:p>
            <w:pPr>
              <w:pStyle w:val="9"/>
              <w:spacing w:before="115" w:line="338" w:lineRule="auto"/>
              <w:ind w:left="226" w:right="334"/>
              <w:rPr>
                <w:sz w:val="24"/>
              </w:rPr>
            </w:pPr>
            <w:r>
              <w:rPr>
                <w:sz w:val="24"/>
              </w:rPr>
              <w:t>C having C</w:t>
            </w:r>
            <w:r>
              <w:rPr>
                <w:spacing w:val="4"/>
                <w:sz w:val="24"/>
              </w:rPr>
              <w:t xml:space="preserve"> </w:t>
            </w:r>
            <w:r>
              <w:rPr>
                <w:spacing w:val="-3"/>
                <w:sz w:val="24"/>
              </w:rPr>
              <w:t>hobbies</w:t>
            </w:r>
          </w:p>
          <w:p>
            <w:pPr>
              <w:pStyle w:val="9"/>
              <w:spacing w:before="2"/>
              <w:ind w:left="226"/>
              <w:rPr>
                <w:sz w:val="24"/>
              </w:rPr>
            </w:pPr>
            <w:r>
              <w:rPr>
                <w:sz w:val="24"/>
              </w:rPr>
              <w:t>C.</w:t>
            </w:r>
            <w:r>
              <w:rPr>
                <w:spacing w:val="-3"/>
                <w:sz w:val="24"/>
              </w:rPr>
              <w:t xml:space="preserve"> </w:t>
            </w:r>
            <w:r>
              <w:rPr>
                <w:sz w:val="24"/>
              </w:rPr>
              <w:t>collects</w:t>
            </w:r>
          </w:p>
        </w:tc>
        <w:tc>
          <w:tcPr>
            <w:tcW w:w="1748" w:type="dxa"/>
          </w:tcPr>
          <w:p>
            <w:pPr>
              <w:pStyle w:val="9"/>
              <w:spacing w:before="0" w:line="266" w:lineRule="exact"/>
              <w:ind w:left="332"/>
              <w:rPr>
                <w:sz w:val="24"/>
              </w:rPr>
            </w:pPr>
            <w:r>
              <w:rPr>
                <w:sz w:val="24"/>
              </w:rPr>
              <w:t>D. goes</w:t>
            </w:r>
          </w:p>
          <w:p>
            <w:pPr>
              <w:pStyle w:val="9"/>
              <w:spacing w:before="115"/>
              <w:ind w:left="332"/>
              <w:rPr>
                <w:sz w:val="24"/>
              </w:rPr>
            </w:pPr>
            <w:r>
              <w:rPr>
                <w:sz w:val="24"/>
              </w:rPr>
              <w:t>D. to</w:t>
            </w:r>
            <w:r>
              <w:rPr>
                <w:spacing w:val="-3"/>
                <w:sz w:val="24"/>
              </w:rPr>
              <w:t xml:space="preserve"> </w:t>
            </w:r>
            <w:r>
              <w:rPr>
                <w:sz w:val="24"/>
              </w:rPr>
              <w:t>have</w:t>
            </w:r>
          </w:p>
          <w:p>
            <w:pPr>
              <w:pStyle w:val="9"/>
              <w:spacing w:before="113"/>
              <w:ind w:left="332"/>
              <w:rPr>
                <w:sz w:val="24"/>
              </w:rPr>
            </w:pPr>
            <w:r>
              <w:rPr>
                <w:sz w:val="24"/>
              </w:rPr>
              <w:t>D.</w:t>
            </w:r>
            <w:r>
              <w:rPr>
                <w:spacing w:val="-4"/>
                <w:sz w:val="24"/>
              </w:rPr>
              <w:t xml:space="preserve"> </w:t>
            </w:r>
            <w:r>
              <w:rPr>
                <w:sz w:val="24"/>
              </w:rPr>
              <w:t>hobbes</w:t>
            </w:r>
          </w:p>
          <w:p>
            <w:pPr>
              <w:pStyle w:val="9"/>
              <w:spacing w:before="115"/>
              <w:ind w:left="332"/>
              <w:rPr>
                <w:sz w:val="24"/>
              </w:rPr>
            </w:pPr>
            <w:r>
              <w:rPr>
                <w:sz w:val="24"/>
              </w:rPr>
              <w:t>D. to collect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2017" w:type="dxa"/>
          </w:tcPr>
          <w:p>
            <w:pPr>
              <w:pStyle w:val="9"/>
              <w:tabs>
                <w:tab w:val="left" w:pos="517"/>
              </w:tabs>
              <w:ind w:left="78"/>
              <w:rPr>
                <w:sz w:val="24"/>
              </w:rPr>
            </w:pPr>
            <w:r>
              <w:rPr>
                <w:sz w:val="24"/>
              </w:rPr>
              <w:t>(</w:t>
            </w:r>
            <w:r>
              <w:rPr>
                <w:sz w:val="24"/>
              </w:rPr>
              <w:tab/>
            </w:r>
            <w:r>
              <w:rPr>
                <w:sz w:val="24"/>
              </w:rPr>
              <w:t>)5.A.my</w:t>
            </w:r>
          </w:p>
        </w:tc>
        <w:tc>
          <w:tcPr>
            <w:tcW w:w="1796" w:type="dxa"/>
          </w:tcPr>
          <w:p>
            <w:pPr>
              <w:pStyle w:val="9"/>
              <w:ind w:left="342"/>
              <w:rPr>
                <w:sz w:val="24"/>
              </w:rPr>
            </w:pPr>
            <w:r>
              <w:rPr>
                <w:sz w:val="24"/>
              </w:rPr>
              <w:t>B. mine</w:t>
            </w:r>
          </w:p>
        </w:tc>
        <w:tc>
          <w:tcPr>
            <w:tcW w:w="1574" w:type="dxa"/>
          </w:tcPr>
          <w:p>
            <w:pPr>
              <w:pStyle w:val="9"/>
              <w:ind w:left="226"/>
              <w:rPr>
                <w:sz w:val="24"/>
              </w:rPr>
            </w:pPr>
            <w:r>
              <w:rPr>
                <w:sz w:val="24"/>
              </w:rPr>
              <w:t>C your</w:t>
            </w:r>
          </w:p>
        </w:tc>
        <w:tc>
          <w:tcPr>
            <w:tcW w:w="1748" w:type="dxa"/>
          </w:tcPr>
          <w:p>
            <w:pPr>
              <w:pStyle w:val="9"/>
              <w:ind w:left="332"/>
              <w:rPr>
                <w:sz w:val="24"/>
              </w:rPr>
            </w:pPr>
            <w:r>
              <w:rPr>
                <w:sz w:val="24"/>
              </w:rPr>
              <w:t>D.his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2017" w:type="dxa"/>
          </w:tcPr>
          <w:p>
            <w:pPr>
              <w:pStyle w:val="9"/>
              <w:tabs>
                <w:tab w:val="left" w:pos="488"/>
              </w:tabs>
              <w:spacing w:before="52"/>
              <w:ind w:left="50"/>
              <w:rPr>
                <w:sz w:val="24"/>
              </w:rPr>
            </w:pPr>
            <w:r>
              <w:rPr>
                <w:sz w:val="24"/>
              </w:rPr>
              <w:t>(</w:t>
            </w:r>
            <w:r>
              <w:rPr>
                <w:sz w:val="24"/>
              </w:rPr>
              <w:tab/>
            </w:r>
            <w:r>
              <w:rPr>
                <w:sz w:val="24"/>
              </w:rPr>
              <w:t>)6. A</w:t>
            </w:r>
            <w:r>
              <w:rPr>
                <w:spacing w:val="-29"/>
                <w:sz w:val="24"/>
              </w:rPr>
              <w:t xml:space="preserve"> </w:t>
            </w:r>
            <w:r>
              <w:rPr>
                <w:sz w:val="24"/>
              </w:rPr>
              <w:t>reads</w:t>
            </w:r>
          </w:p>
        </w:tc>
        <w:tc>
          <w:tcPr>
            <w:tcW w:w="1796" w:type="dxa"/>
          </w:tcPr>
          <w:p>
            <w:pPr>
              <w:pStyle w:val="9"/>
              <w:spacing w:before="52"/>
              <w:ind w:left="342"/>
              <w:rPr>
                <w:sz w:val="24"/>
              </w:rPr>
            </w:pPr>
            <w:r>
              <w:rPr>
                <w:sz w:val="24"/>
              </w:rPr>
              <w:t>B reading</w:t>
            </w:r>
          </w:p>
        </w:tc>
        <w:tc>
          <w:tcPr>
            <w:tcW w:w="1574" w:type="dxa"/>
          </w:tcPr>
          <w:p>
            <w:pPr>
              <w:pStyle w:val="9"/>
              <w:spacing w:before="52"/>
              <w:ind w:left="226"/>
              <w:rPr>
                <w:sz w:val="24"/>
              </w:rPr>
            </w:pPr>
            <w:r>
              <w:rPr>
                <w:sz w:val="24"/>
              </w:rPr>
              <w:t>C. to read</w:t>
            </w:r>
          </w:p>
        </w:tc>
        <w:tc>
          <w:tcPr>
            <w:tcW w:w="1748" w:type="dxa"/>
          </w:tcPr>
          <w:p>
            <w:pPr>
              <w:pStyle w:val="9"/>
              <w:spacing w:before="52"/>
              <w:ind w:left="332"/>
              <w:rPr>
                <w:sz w:val="24"/>
              </w:rPr>
            </w:pPr>
            <w:r>
              <w:rPr>
                <w:sz w:val="24"/>
              </w:rPr>
              <w:t>D. read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2017" w:type="dxa"/>
          </w:tcPr>
          <w:p>
            <w:pPr>
              <w:pStyle w:val="9"/>
              <w:tabs>
                <w:tab w:val="left" w:pos="488"/>
              </w:tabs>
              <w:ind w:left="50"/>
              <w:rPr>
                <w:sz w:val="24"/>
              </w:rPr>
            </w:pPr>
            <w:r>
              <w:rPr>
                <w:sz w:val="24"/>
              </w:rPr>
              <w:t>(</w:t>
            </w:r>
            <w:r>
              <w:rPr>
                <w:sz w:val="24"/>
              </w:rPr>
              <w:tab/>
            </w:r>
            <w:r>
              <w:rPr>
                <w:sz w:val="24"/>
              </w:rPr>
              <w:t>)7. A to</w:t>
            </w:r>
            <w:r>
              <w:rPr>
                <w:spacing w:val="-29"/>
                <w:sz w:val="24"/>
              </w:rPr>
              <w:t xml:space="preserve"> </w:t>
            </w:r>
            <w:r>
              <w:rPr>
                <w:sz w:val="24"/>
              </w:rPr>
              <w:t>read</w:t>
            </w:r>
          </w:p>
        </w:tc>
        <w:tc>
          <w:tcPr>
            <w:tcW w:w="1796" w:type="dxa"/>
          </w:tcPr>
          <w:p>
            <w:pPr>
              <w:pStyle w:val="9"/>
              <w:ind w:left="342"/>
              <w:rPr>
                <w:sz w:val="24"/>
              </w:rPr>
            </w:pPr>
            <w:r>
              <w:rPr>
                <w:sz w:val="24"/>
              </w:rPr>
              <w:t>B. reads</w:t>
            </w:r>
          </w:p>
        </w:tc>
        <w:tc>
          <w:tcPr>
            <w:tcW w:w="1574" w:type="dxa"/>
          </w:tcPr>
          <w:p>
            <w:pPr>
              <w:pStyle w:val="9"/>
              <w:ind w:left="226"/>
              <w:rPr>
                <w:sz w:val="24"/>
              </w:rPr>
            </w:pPr>
            <w:r>
              <w:rPr>
                <w:sz w:val="24"/>
              </w:rPr>
              <w:t>C reading</w:t>
            </w:r>
          </w:p>
        </w:tc>
        <w:tc>
          <w:tcPr>
            <w:tcW w:w="1748" w:type="dxa"/>
          </w:tcPr>
          <w:p>
            <w:pPr>
              <w:pStyle w:val="9"/>
              <w:ind w:left="332"/>
              <w:rPr>
                <w:sz w:val="24"/>
              </w:rPr>
            </w:pPr>
            <w:r>
              <w:rPr>
                <w:sz w:val="24"/>
              </w:rPr>
              <w:t>D. read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2017" w:type="dxa"/>
          </w:tcPr>
          <w:p>
            <w:pPr>
              <w:pStyle w:val="9"/>
              <w:tabs>
                <w:tab w:val="left" w:pos="488"/>
              </w:tabs>
              <w:spacing w:before="53"/>
              <w:ind w:left="50"/>
              <w:rPr>
                <w:sz w:val="24"/>
              </w:rPr>
            </w:pPr>
            <w:r>
              <w:rPr>
                <w:sz w:val="24"/>
              </w:rPr>
              <w:t>(</w:t>
            </w:r>
            <w:r>
              <w:rPr>
                <w:sz w:val="24"/>
              </w:rPr>
              <w:tab/>
            </w:r>
            <w:r>
              <w:rPr>
                <w:sz w:val="24"/>
              </w:rPr>
              <w:t>)8.A.friend</w:t>
            </w:r>
          </w:p>
        </w:tc>
        <w:tc>
          <w:tcPr>
            <w:tcW w:w="1796" w:type="dxa"/>
          </w:tcPr>
          <w:p>
            <w:pPr>
              <w:pStyle w:val="9"/>
              <w:spacing w:before="53"/>
              <w:ind w:left="342"/>
              <w:rPr>
                <w:sz w:val="24"/>
              </w:rPr>
            </w:pPr>
            <w:r>
              <w:rPr>
                <w:sz w:val="24"/>
              </w:rPr>
              <w:t>B. a friend</w:t>
            </w:r>
          </w:p>
        </w:tc>
        <w:tc>
          <w:tcPr>
            <w:tcW w:w="1574" w:type="dxa"/>
          </w:tcPr>
          <w:p>
            <w:pPr>
              <w:pStyle w:val="9"/>
              <w:spacing w:before="53"/>
              <w:ind w:left="226"/>
              <w:rPr>
                <w:sz w:val="24"/>
              </w:rPr>
            </w:pPr>
            <w:r>
              <w:rPr>
                <w:sz w:val="24"/>
              </w:rPr>
              <w:t>C. friends</w:t>
            </w:r>
          </w:p>
        </w:tc>
        <w:tc>
          <w:tcPr>
            <w:tcW w:w="1748" w:type="dxa"/>
          </w:tcPr>
          <w:p>
            <w:pPr>
              <w:pStyle w:val="9"/>
              <w:spacing w:before="53"/>
              <w:ind w:left="332"/>
              <w:rPr>
                <w:sz w:val="24"/>
              </w:rPr>
            </w:pPr>
            <w:r>
              <w:rPr>
                <w:sz w:val="24"/>
              </w:rPr>
              <w:t>D. any friends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0" w:hRule="atLeast"/>
        </w:trPr>
        <w:tc>
          <w:tcPr>
            <w:tcW w:w="2017" w:type="dxa"/>
          </w:tcPr>
          <w:p>
            <w:pPr>
              <w:pStyle w:val="9"/>
              <w:tabs>
                <w:tab w:val="left" w:pos="488"/>
              </w:tabs>
              <w:ind w:left="50"/>
              <w:rPr>
                <w:sz w:val="24"/>
              </w:rPr>
            </w:pPr>
            <w:r>
              <w:rPr>
                <w:sz w:val="24"/>
              </w:rPr>
              <w:t>(</w:t>
            </w:r>
            <w:r>
              <w:rPr>
                <w:sz w:val="24"/>
              </w:rPr>
              <w:tab/>
            </w:r>
            <w:r>
              <w:rPr>
                <w:sz w:val="24"/>
              </w:rPr>
              <w:t>)9.A</w:t>
            </w:r>
            <w:r>
              <w:rPr>
                <w:spacing w:val="-15"/>
                <w:sz w:val="24"/>
              </w:rPr>
              <w:t xml:space="preserve"> </w:t>
            </w:r>
            <w:r>
              <w:rPr>
                <w:sz w:val="24"/>
              </w:rPr>
              <w:t>eat</w:t>
            </w:r>
          </w:p>
        </w:tc>
        <w:tc>
          <w:tcPr>
            <w:tcW w:w="1796" w:type="dxa"/>
          </w:tcPr>
          <w:p>
            <w:pPr>
              <w:pStyle w:val="9"/>
              <w:ind w:left="342"/>
              <w:rPr>
                <w:sz w:val="24"/>
              </w:rPr>
            </w:pPr>
            <w:r>
              <w:rPr>
                <w:sz w:val="24"/>
              </w:rPr>
              <w:t>B have</w:t>
            </w:r>
          </w:p>
        </w:tc>
        <w:tc>
          <w:tcPr>
            <w:tcW w:w="1574" w:type="dxa"/>
          </w:tcPr>
          <w:p>
            <w:pPr>
              <w:pStyle w:val="9"/>
              <w:ind w:left="226"/>
              <w:rPr>
                <w:sz w:val="24"/>
              </w:rPr>
            </w:pPr>
            <w:r>
              <w:rPr>
                <w:sz w:val="24"/>
              </w:rPr>
              <w:t>C. has</w:t>
            </w:r>
          </w:p>
        </w:tc>
        <w:tc>
          <w:tcPr>
            <w:tcW w:w="1748" w:type="dxa"/>
          </w:tcPr>
          <w:p>
            <w:pPr>
              <w:pStyle w:val="9"/>
              <w:ind w:left="332"/>
              <w:rPr>
                <w:sz w:val="24"/>
              </w:rPr>
            </w:pPr>
            <w:r>
              <w:rPr>
                <w:sz w:val="24"/>
              </w:rPr>
              <w:t>D. eats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2017" w:type="dxa"/>
          </w:tcPr>
          <w:p>
            <w:pPr>
              <w:pStyle w:val="9"/>
              <w:tabs>
                <w:tab w:val="left" w:pos="488"/>
              </w:tabs>
              <w:spacing w:before="52" w:line="256" w:lineRule="exact"/>
              <w:ind w:left="50"/>
              <w:rPr>
                <w:sz w:val="24"/>
              </w:rPr>
            </w:pPr>
            <w:r>
              <w:rPr>
                <w:sz w:val="24"/>
              </w:rPr>
              <w:t>(</w:t>
            </w:r>
            <w:r>
              <w:rPr>
                <w:sz w:val="24"/>
              </w:rPr>
              <w:tab/>
            </w:r>
            <w:r>
              <w:rPr>
                <w:sz w:val="24"/>
              </w:rPr>
              <w:t>)10.A.and</w:t>
            </w:r>
          </w:p>
        </w:tc>
        <w:tc>
          <w:tcPr>
            <w:tcW w:w="1796" w:type="dxa"/>
          </w:tcPr>
          <w:p>
            <w:pPr>
              <w:pStyle w:val="9"/>
              <w:spacing w:before="52" w:line="256" w:lineRule="exact"/>
              <w:ind w:left="342"/>
              <w:rPr>
                <w:sz w:val="24"/>
              </w:rPr>
            </w:pPr>
            <w:r>
              <w:rPr>
                <w:sz w:val="24"/>
              </w:rPr>
              <w:t>B. so</w:t>
            </w:r>
          </w:p>
        </w:tc>
        <w:tc>
          <w:tcPr>
            <w:tcW w:w="1574" w:type="dxa"/>
          </w:tcPr>
          <w:p>
            <w:pPr>
              <w:pStyle w:val="9"/>
              <w:spacing w:before="52" w:line="256" w:lineRule="exact"/>
              <w:ind w:left="226"/>
              <w:rPr>
                <w:sz w:val="24"/>
              </w:rPr>
            </w:pPr>
            <w:r>
              <w:rPr>
                <w:sz w:val="24"/>
              </w:rPr>
              <w:t>C. or</w:t>
            </w:r>
          </w:p>
        </w:tc>
        <w:tc>
          <w:tcPr>
            <w:tcW w:w="1748" w:type="dxa"/>
          </w:tcPr>
          <w:p>
            <w:pPr>
              <w:pStyle w:val="9"/>
              <w:spacing w:before="52" w:line="256" w:lineRule="exact"/>
              <w:ind w:left="332"/>
              <w:rPr>
                <w:sz w:val="24"/>
              </w:rPr>
            </w:pPr>
            <w:r>
              <w:rPr>
                <w:sz w:val="24"/>
              </w:rPr>
              <w:t>D. but</w:t>
            </w:r>
          </w:p>
        </w:tc>
      </w:tr>
    </w:tbl>
    <w:p>
      <w:pPr>
        <w:pStyle w:val="4"/>
        <w:spacing w:before="58"/>
      </w:pPr>
      <w:r>
        <w:rPr>
          <w:rFonts w:hint="eastAsia" w:ascii="宋体" w:eastAsia="宋体"/>
        </w:rPr>
        <w:t xml:space="preserve">八、阅读理解 </w:t>
      </w:r>
      <w:r>
        <w:t>10%</w:t>
      </w:r>
    </w:p>
    <w:p>
      <w:pPr>
        <w:pStyle w:val="4"/>
        <w:spacing w:before="43"/>
        <w:rPr>
          <w:rFonts w:hint="eastAsia" w:ascii="宋体" w:hAnsi="宋体" w:eastAsia="宋体"/>
        </w:rPr>
      </w:pPr>
      <w:r>
        <w:rPr>
          <w:rFonts w:hint="eastAsia" w:ascii="宋体" w:hAnsi="宋体" w:eastAsia="宋体"/>
        </w:rPr>
        <w:t>（一）阅读短文，判断正误（正确用“</w:t>
      </w:r>
      <w:r>
        <w:t>T</w:t>
      </w:r>
      <w:r>
        <w:rPr>
          <w:rFonts w:hint="eastAsia" w:ascii="宋体" w:hAnsi="宋体" w:eastAsia="宋体"/>
        </w:rPr>
        <w:t>”表示，错误用“</w:t>
      </w:r>
      <w:r>
        <w:t>F</w:t>
      </w:r>
      <w:r>
        <w:rPr>
          <w:rFonts w:hint="eastAsia" w:ascii="宋体" w:hAnsi="宋体" w:eastAsia="宋体"/>
        </w:rPr>
        <w:t>”表示）</w:t>
      </w:r>
    </w:p>
    <w:p>
      <w:pPr>
        <w:pStyle w:val="4"/>
        <w:spacing w:before="100"/>
        <w:ind w:left="600"/>
      </w:pPr>
      <w:r>
        <w:t>Mr Brown is on his way home from his workplace. It is very late and he is alone</w:t>
      </w:r>
    </w:p>
    <w:p>
      <w:pPr>
        <w:spacing w:after="0"/>
        <w:sectPr>
          <w:pgSz w:w="11910" w:h="16840"/>
          <w:pgMar w:top="1400" w:right="1280" w:bottom="1380" w:left="1680" w:header="1082" w:footer="1193" w:gutter="0"/>
          <w:cols w:space="720" w:num="1"/>
        </w:sectPr>
      </w:pPr>
    </w:p>
    <w:p>
      <w:pPr>
        <w:pStyle w:val="4"/>
        <w:spacing w:before="80" w:line="338" w:lineRule="auto"/>
        <w:ind w:right="651"/>
      </w:pPr>
      <w:r>
        <w:t>on the dark road. Suddenly he hears someone behind him. He begins to walk faster. The man behind him walks faster, too. He walks slowly, and the man moves more slowly, too. He begins to run, and the man runs after him. Now he is sure the man is following him and is really frightened.</w:t>
      </w:r>
    </w:p>
    <w:p>
      <w:pPr>
        <w:pStyle w:val="4"/>
        <w:spacing w:before="3" w:line="338" w:lineRule="auto"/>
        <w:ind w:right="651" w:firstLine="479"/>
      </w:pPr>
      <w:r>
        <w:t>There is a wall on one side of the road, and he quickly climbs up it and jumps down on the other side. “If he passes and doesn’t stop, everything will be all right.” Mr Brown thinks. But the man doesn’t pass. Mr Brown thinks “I’m in great danger!” He stands up and shouts, “What do you want? Why are you following me?”</w:t>
      </w:r>
    </w:p>
    <w:p>
      <w:pPr>
        <w:pStyle w:val="4"/>
        <w:spacing w:before="4" w:line="338" w:lineRule="auto"/>
        <w:ind w:right="457" w:firstLine="479"/>
      </w:pPr>
      <w:r>
        <w:t>The man is so tired that at first it is difficult for him to speak. “I don’t know that you are a good runner.” he says at last, “I have to go to Mr Green’s house, but I don’t know the way. A man tells me that you live next to Mr Green’s, and he tells me to follow you. I’m too tired to go any farther.”</w:t>
      </w:r>
    </w:p>
    <w:p>
      <w:pPr>
        <w:pStyle w:val="4"/>
        <w:tabs>
          <w:tab w:val="left" w:pos="558"/>
        </w:tabs>
        <w:spacing w:before="4" w:line="338" w:lineRule="auto"/>
        <w:ind w:right="810"/>
      </w:pPr>
      <w:r>
        <w:t>(</w:t>
      </w:r>
      <w:r>
        <w:tab/>
      </w:r>
      <w:r>
        <w:t>) 1. The man follows Mr Brown because he wants to get some money from Mr Brown.</w:t>
      </w:r>
    </w:p>
    <w:p>
      <w:pPr>
        <w:pStyle w:val="4"/>
        <w:tabs>
          <w:tab w:val="left" w:pos="558"/>
        </w:tabs>
        <w:spacing w:before="2"/>
      </w:pPr>
      <w:r>
        <w:t>(</w:t>
      </w:r>
      <w:r>
        <w:tab/>
      </w:r>
      <w:r>
        <w:t>) 2. There are few people on the</w:t>
      </w:r>
      <w:r>
        <w:rPr>
          <w:spacing w:val="-39"/>
        </w:rPr>
        <w:t xml:space="preserve"> </w:t>
      </w:r>
      <w:r>
        <w:t>road.</w:t>
      </w:r>
    </w:p>
    <w:p>
      <w:pPr>
        <w:pStyle w:val="4"/>
        <w:tabs>
          <w:tab w:val="left" w:pos="558"/>
        </w:tabs>
        <w:spacing w:before="113"/>
      </w:pPr>
      <w:r>
        <w:t>(</w:t>
      </w:r>
      <w:r>
        <w:tab/>
      </w:r>
      <w:r>
        <w:t>) 3. Mr Brown doesn’t know where Mr Green</w:t>
      </w:r>
      <w:r>
        <w:rPr>
          <w:spacing w:val="-42"/>
        </w:rPr>
        <w:t xml:space="preserve"> </w:t>
      </w:r>
      <w:r>
        <w:t>lives.</w:t>
      </w:r>
    </w:p>
    <w:p>
      <w:pPr>
        <w:pStyle w:val="4"/>
        <w:tabs>
          <w:tab w:val="left" w:pos="558"/>
        </w:tabs>
        <w:spacing w:before="115" w:line="338" w:lineRule="auto"/>
        <w:ind w:right="1079"/>
      </w:pPr>
      <w:r>
        <w:t>(</w:t>
      </w:r>
      <w:r>
        <w:tab/>
      </w:r>
      <w:r>
        <w:t>) 4. The man can’t catch up with Mr Brown because Mr Brown runs so fast. (</w:t>
      </w:r>
      <w:r>
        <w:tab/>
      </w:r>
      <w:r>
        <w:t>) 5. The story happens in the</w:t>
      </w:r>
      <w:r>
        <w:rPr>
          <w:spacing w:val="16"/>
        </w:rPr>
        <w:t xml:space="preserve"> </w:t>
      </w:r>
      <w:r>
        <w:t>afternoon.</w:t>
      </w:r>
    </w:p>
    <w:p>
      <w:pPr>
        <w:pStyle w:val="4"/>
        <w:spacing w:before="0" w:line="293" w:lineRule="exact"/>
        <w:rPr>
          <w:rFonts w:hint="eastAsia" w:ascii="宋体" w:eastAsia="宋体"/>
        </w:rPr>
      </w:pPr>
      <w:r>
        <w:rPr>
          <w:rFonts w:hint="eastAsia" w:ascii="宋体" w:eastAsia="宋体"/>
        </w:rPr>
        <w:t>（二）根据所给信息选择正确答案，将其序号填入题前括号内</w:t>
      </w:r>
    </w:p>
    <w:p>
      <w:pPr>
        <w:pStyle w:val="4"/>
        <w:ind w:left="74"/>
        <w:jc w:val="center"/>
      </w:pPr>
      <w:r>
        <w:drawing>
          <wp:anchor distT="0" distB="0" distL="0" distR="0" simplePos="0" relativeHeight="251659264" behindDoc="0" locked="0" layoutInCell="1" allowOverlap="1">
            <wp:simplePos x="0" y="0"/>
            <wp:positionH relativeFrom="page">
              <wp:posOffset>1432560</wp:posOffset>
            </wp:positionH>
            <wp:positionV relativeFrom="paragraph">
              <wp:posOffset>286385</wp:posOffset>
            </wp:positionV>
            <wp:extent cx="5235575" cy="309372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9" cstate="print"/>
                    <a:stretch>
                      <a:fillRect/>
                    </a:stretch>
                  </pic:blipFill>
                  <pic:spPr>
                    <a:xfrm>
                      <a:off x="0" y="0"/>
                      <a:ext cx="5235447" cy="3093720"/>
                    </a:xfrm>
                    <a:prstGeom prst="rect">
                      <a:avLst/>
                    </a:prstGeom>
                  </pic:spPr>
                </pic:pic>
              </a:graphicData>
            </a:graphic>
          </wp:anchor>
        </w:drawing>
      </w:r>
      <w:r>
        <w:t>What Does the Sign Say?</w:t>
      </w:r>
    </w:p>
    <w:p>
      <w:pPr>
        <w:pStyle w:val="4"/>
        <w:tabs>
          <w:tab w:val="left" w:pos="439"/>
        </w:tabs>
        <w:spacing w:before="113"/>
        <w:ind w:left="0" w:right="2383"/>
        <w:jc w:val="center"/>
      </w:pPr>
      <w:r>
        <w:t>(</w:t>
      </w:r>
      <w:r>
        <w:tab/>
      </w:r>
      <w:r>
        <w:rPr>
          <w:spacing w:val="-6"/>
        </w:rPr>
        <w:t xml:space="preserve">) </w:t>
      </w:r>
      <w:r>
        <w:t>1.What</w:t>
      </w:r>
      <w:r>
        <w:rPr>
          <w:spacing w:val="-1"/>
        </w:rPr>
        <w:t xml:space="preserve"> </w:t>
      </w:r>
      <w:r>
        <w:t>time</w:t>
      </w:r>
      <w:r>
        <w:rPr>
          <w:spacing w:val="-2"/>
        </w:rPr>
        <w:t xml:space="preserve"> </w:t>
      </w:r>
      <w:r>
        <w:t>does</w:t>
      </w:r>
      <w:r>
        <w:rPr>
          <w:spacing w:val="-2"/>
        </w:rPr>
        <w:t xml:space="preserve"> </w:t>
      </w:r>
      <w:r>
        <w:t>the university(</w:t>
      </w:r>
      <w:r>
        <w:rPr>
          <w:rFonts w:hint="eastAsia" w:ascii="宋体" w:eastAsia="宋体"/>
        </w:rPr>
        <w:t>大学</w:t>
      </w:r>
      <w:r>
        <w:rPr>
          <w:spacing w:val="-1"/>
        </w:rPr>
        <w:t xml:space="preserve">) </w:t>
      </w:r>
      <w:r>
        <w:t>park</w:t>
      </w:r>
      <w:r>
        <w:rPr>
          <w:spacing w:val="-1"/>
        </w:rPr>
        <w:t xml:space="preserve"> </w:t>
      </w:r>
      <w:r>
        <w:t>open</w:t>
      </w:r>
      <w:r>
        <w:rPr>
          <w:spacing w:val="-1"/>
        </w:rPr>
        <w:t xml:space="preserve"> </w:t>
      </w:r>
      <w:r>
        <w:t>in</w:t>
      </w:r>
      <w:r>
        <w:rPr>
          <w:spacing w:val="-1"/>
        </w:rPr>
        <w:t xml:space="preserve"> </w:t>
      </w:r>
      <w:r>
        <w:t>March?</w:t>
      </w:r>
    </w:p>
    <w:p>
      <w:pPr>
        <w:pStyle w:val="4"/>
        <w:tabs>
          <w:tab w:val="left" w:pos="2014"/>
          <w:tab w:val="left" w:pos="3694"/>
          <w:tab w:val="left" w:pos="5374"/>
        </w:tabs>
        <w:ind w:left="273"/>
        <w:jc w:val="center"/>
      </w:pPr>
      <w:r>
        <w:t>A.At</w:t>
      </w:r>
      <w:r>
        <w:rPr>
          <w:spacing w:val="-1"/>
        </w:rPr>
        <w:t xml:space="preserve"> </w:t>
      </w:r>
      <w:r>
        <w:t>6:00</w:t>
      </w:r>
      <w:r>
        <w:rPr>
          <w:spacing w:val="-1"/>
        </w:rPr>
        <w:t xml:space="preserve"> </w:t>
      </w:r>
      <w:r>
        <w:t>a.m.</w:t>
      </w:r>
      <w:r>
        <w:tab/>
      </w:r>
      <w:r>
        <w:t>B. At</w:t>
      </w:r>
      <w:r>
        <w:rPr>
          <w:spacing w:val="-17"/>
        </w:rPr>
        <w:t xml:space="preserve"> </w:t>
      </w:r>
      <w:r>
        <w:t>6:30</w:t>
      </w:r>
      <w:r>
        <w:rPr>
          <w:spacing w:val="-1"/>
        </w:rPr>
        <w:t xml:space="preserve"> </w:t>
      </w:r>
      <w:r>
        <w:t>a.m.</w:t>
      </w:r>
      <w:r>
        <w:tab/>
      </w:r>
      <w:r>
        <w:t>C. At</w:t>
      </w:r>
      <w:r>
        <w:rPr>
          <w:spacing w:val="-16"/>
        </w:rPr>
        <w:t xml:space="preserve"> </w:t>
      </w:r>
      <w:r>
        <w:t>8:00</w:t>
      </w:r>
      <w:r>
        <w:rPr>
          <w:spacing w:val="-1"/>
        </w:rPr>
        <w:t xml:space="preserve"> </w:t>
      </w:r>
      <w:r>
        <w:t>a.m.</w:t>
      </w:r>
      <w:r>
        <w:tab/>
      </w:r>
      <w:r>
        <w:t>D. At 8:30</w:t>
      </w:r>
      <w:r>
        <w:rPr>
          <w:spacing w:val="-16"/>
        </w:rPr>
        <w:t xml:space="preserve"> </w:t>
      </w:r>
      <w:r>
        <w:t>a.m.</w:t>
      </w:r>
    </w:p>
    <w:p>
      <w:pPr>
        <w:pStyle w:val="4"/>
        <w:tabs>
          <w:tab w:val="left" w:pos="438"/>
        </w:tabs>
        <w:spacing w:before="115"/>
        <w:ind w:left="0" w:right="4571"/>
        <w:jc w:val="center"/>
      </w:pPr>
      <w:r>
        <w:t>(</w:t>
      </w:r>
      <w:r>
        <w:tab/>
      </w:r>
      <w:r>
        <w:t>) 2.Which sign tells you not to</w:t>
      </w:r>
      <w:r>
        <w:rPr>
          <w:spacing w:val="-18"/>
        </w:rPr>
        <w:t xml:space="preserve"> </w:t>
      </w:r>
      <w:r>
        <w:t>smoke?</w:t>
      </w:r>
    </w:p>
    <w:p>
      <w:pPr>
        <w:spacing w:after="0"/>
        <w:jc w:val="center"/>
        <w:sectPr>
          <w:pgSz w:w="11910" w:h="16840"/>
          <w:pgMar w:top="1400" w:right="1280" w:bottom="1380" w:left="1680" w:header="1082" w:footer="1193" w:gutter="0"/>
          <w:cols w:space="720" w:num="1"/>
        </w:sectPr>
      </w:pPr>
    </w:p>
    <w:p>
      <w:pPr>
        <w:pStyle w:val="4"/>
        <w:tabs>
          <w:tab w:val="left" w:pos="3060"/>
          <w:tab w:val="left" w:pos="4740"/>
          <w:tab w:val="left" w:pos="6421"/>
        </w:tabs>
        <w:spacing w:before="80"/>
        <w:ind w:left="1200"/>
      </w:pPr>
      <w:r>
        <w:t>A.sign</w:t>
      </w:r>
      <w:r>
        <w:rPr>
          <w:spacing w:val="-3"/>
        </w:rPr>
        <w:t xml:space="preserve"> </w:t>
      </w:r>
      <w:r>
        <w:t>2</w:t>
      </w:r>
      <w:r>
        <w:tab/>
      </w:r>
      <w:r>
        <w:t>B.</w:t>
      </w:r>
      <w:r>
        <w:rPr>
          <w:spacing w:val="-1"/>
        </w:rPr>
        <w:t xml:space="preserve"> </w:t>
      </w:r>
      <w:r>
        <w:t>sign</w:t>
      </w:r>
      <w:r>
        <w:rPr>
          <w:spacing w:val="-1"/>
        </w:rPr>
        <w:t xml:space="preserve"> </w:t>
      </w:r>
      <w:r>
        <w:t>4</w:t>
      </w:r>
      <w:r>
        <w:tab/>
      </w:r>
      <w:r>
        <w:t>C.</w:t>
      </w:r>
      <w:r>
        <w:rPr>
          <w:spacing w:val="-1"/>
        </w:rPr>
        <w:t xml:space="preserve"> </w:t>
      </w:r>
      <w:r>
        <w:t>sign</w:t>
      </w:r>
      <w:r>
        <w:rPr>
          <w:spacing w:val="-1"/>
        </w:rPr>
        <w:t xml:space="preserve"> </w:t>
      </w:r>
      <w:r>
        <w:t>6</w:t>
      </w:r>
      <w:r>
        <w:tab/>
      </w:r>
      <w:r>
        <w:t>D. sign</w:t>
      </w:r>
      <w:r>
        <w:rPr>
          <w:spacing w:val="-2"/>
        </w:rPr>
        <w:t xml:space="preserve"> </w:t>
      </w:r>
      <w:r>
        <w:t>8</w:t>
      </w:r>
    </w:p>
    <w:p>
      <w:pPr>
        <w:pStyle w:val="4"/>
        <w:tabs>
          <w:tab w:val="left" w:pos="582"/>
        </w:tabs>
        <w:spacing w:line="316" w:lineRule="auto"/>
        <w:ind w:left="144" w:right="979"/>
      </w:pPr>
      <w:r>
        <w:t>(</w:t>
      </w:r>
      <w:r>
        <w:tab/>
      </w:r>
      <w:r>
        <w:rPr>
          <w:spacing w:val="-18"/>
        </w:rPr>
        <w:t xml:space="preserve">) </w:t>
      </w:r>
      <w:r>
        <w:t>3.How</w:t>
      </w:r>
      <w:r>
        <w:rPr>
          <w:spacing w:val="-2"/>
        </w:rPr>
        <w:t xml:space="preserve"> </w:t>
      </w:r>
      <w:r>
        <w:t>much</w:t>
      </w:r>
      <w:r>
        <w:rPr>
          <w:spacing w:val="-1"/>
        </w:rPr>
        <w:t xml:space="preserve"> </w:t>
      </w:r>
      <w:r>
        <w:t>will</w:t>
      </w:r>
      <w:r>
        <w:rPr>
          <w:spacing w:val="1"/>
        </w:rPr>
        <w:t xml:space="preserve"> </w:t>
      </w:r>
      <w:r>
        <w:t>you</w:t>
      </w:r>
      <w:r>
        <w:rPr>
          <w:spacing w:val="1"/>
        </w:rPr>
        <w:t xml:space="preserve"> </w:t>
      </w:r>
      <w:r>
        <w:t>at</w:t>
      </w:r>
      <w:r>
        <w:rPr>
          <w:spacing w:val="-1"/>
        </w:rPr>
        <w:t xml:space="preserve"> </w:t>
      </w:r>
      <w:r>
        <w:t>least(</w:t>
      </w:r>
      <w:r>
        <w:rPr>
          <w:rFonts w:hint="eastAsia" w:ascii="宋体" w:eastAsia="宋体"/>
        </w:rPr>
        <w:t>至少</w:t>
      </w:r>
      <w:r>
        <w:rPr>
          <w:spacing w:val="-2"/>
        </w:rPr>
        <w:t xml:space="preserve">) </w:t>
      </w:r>
      <w:r>
        <w:t>pay</w:t>
      </w:r>
      <w:r>
        <w:rPr>
          <w:spacing w:val="-4"/>
        </w:rPr>
        <w:t xml:space="preserve"> </w:t>
      </w:r>
      <w:r>
        <w:t>for</w:t>
      </w:r>
      <w:r>
        <w:rPr>
          <w:spacing w:val="-3"/>
        </w:rPr>
        <w:t xml:space="preserve"> </w:t>
      </w:r>
      <w:r>
        <w:t>renting</w:t>
      </w:r>
      <w:r>
        <w:rPr>
          <w:spacing w:val="-4"/>
        </w:rPr>
        <w:t xml:space="preserve"> </w:t>
      </w:r>
      <w:r>
        <w:t>tents</w:t>
      </w:r>
      <w:r>
        <w:rPr>
          <w:spacing w:val="-1"/>
        </w:rPr>
        <w:t xml:space="preserve"> </w:t>
      </w:r>
      <w:r>
        <w:t>if</w:t>
      </w:r>
      <w:r>
        <w:rPr>
          <w:spacing w:val="2"/>
        </w:rPr>
        <w:t xml:space="preserve"> </w:t>
      </w:r>
      <w:r>
        <w:t>you</w:t>
      </w:r>
      <w:r>
        <w:rPr>
          <w:spacing w:val="1"/>
        </w:rPr>
        <w:t xml:space="preserve"> </w:t>
      </w:r>
      <w:r>
        <w:t>go</w:t>
      </w:r>
      <w:r>
        <w:rPr>
          <w:spacing w:val="-1"/>
        </w:rPr>
        <w:t xml:space="preserve"> </w:t>
      </w:r>
      <w:r>
        <w:t>camping with three</w:t>
      </w:r>
      <w:r>
        <w:rPr>
          <w:spacing w:val="-3"/>
        </w:rPr>
        <w:t xml:space="preserve"> </w:t>
      </w:r>
      <w:r>
        <w:t>children?</w:t>
      </w:r>
    </w:p>
    <w:p>
      <w:pPr>
        <w:pStyle w:val="4"/>
        <w:tabs>
          <w:tab w:val="left" w:pos="1800"/>
          <w:tab w:val="left" w:pos="3060"/>
          <w:tab w:val="left" w:pos="4740"/>
          <w:tab w:val="left" w:pos="6421"/>
        </w:tabs>
        <w:spacing w:before="26"/>
        <w:ind w:left="1169"/>
      </w:pPr>
      <w:r>
        <w:t>A.</w:t>
      </w:r>
      <w:r>
        <w:tab/>
      </w:r>
      <w:r>
        <w:t>$10.</w:t>
      </w:r>
      <w:r>
        <w:tab/>
      </w:r>
      <w:r>
        <w:t>B.$15.</w:t>
      </w:r>
      <w:r>
        <w:tab/>
      </w:r>
      <w:r>
        <w:t>C.$20.</w:t>
      </w:r>
      <w:r>
        <w:tab/>
      </w:r>
      <w:r>
        <w:t>D.$30.</w:t>
      </w:r>
    </w:p>
    <w:p>
      <w:pPr>
        <w:pStyle w:val="4"/>
        <w:tabs>
          <w:tab w:val="left" w:pos="558"/>
        </w:tabs>
        <w:spacing w:before="115"/>
      </w:pPr>
      <w:r>
        <w:t>(</w:t>
      </w:r>
      <w:r>
        <w:tab/>
      </w:r>
      <w:r>
        <w:t>) 4.Where can you see Sign</w:t>
      </w:r>
      <w:r>
        <w:rPr>
          <w:spacing w:val="-10"/>
        </w:rPr>
        <w:t xml:space="preserve"> </w:t>
      </w:r>
      <w:r>
        <w:t>5?</w:t>
      </w:r>
    </w:p>
    <w:p>
      <w:pPr>
        <w:pStyle w:val="4"/>
        <w:tabs>
          <w:tab w:val="left" w:pos="4740"/>
        </w:tabs>
        <w:spacing w:before="113"/>
        <w:ind w:left="1169"/>
      </w:pPr>
      <w:r>
        <w:t>A. Near</w:t>
      </w:r>
      <w:r>
        <w:rPr>
          <w:spacing w:val="-3"/>
        </w:rPr>
        <w:t xml:space="preserve"> </w:t>
      </w:r>
      <w:r>
        <w:t>the</w:t>
      </w:r>
      <w:r>
        <w:rPr>
          <w:spacing w:val="-2"/>
        </w:rPr>
        <w:t xml:space="preserve"> </w:t>
      </w:r>
      <w:r>
        <w:t>hospital.</w:t>
      </w:r>
      <w:r>
        <w:tab/>
      </w:r>
      <w:r>
        <w:t>B.In front of the</w:t>
      </w:r>
      <w:r>
        <w:rPr>
          <w:spacing w:val="-2"/>
        </w:rPr>
        <w:t xml:space="preserve"> </w:t>
      </w:r>
      <w:r>
        <w:t>cinema.</w:t>
      </w:r>
    </w:p>
    <w:p>
      <w:pPr>
        <w:pStyle w:val="4"/>
        <w:tabs>
          <w:tab w:val="left" w:pos="558"/>
          <w:tab w:val="left" w:pos="4740"/>
        </w:tabs>
        <w:spacing w:before="115" w:line="338" w:lineRule="auto"/>
        <w:ind w:right="3057" w:firstLine="1048"/>
      </w:pPr>
      <w:r>
        <w:t>C.In front of</w:t>
      </w:r>
      <w:r>
        <w:rPr>
          <w:spacing w:val="-4"/>
        </w:rPr>
        <w:t xml:space="preserve"> </w:t>
      </w:r>
      <w:r>
        <w:t>the</w:t>
      </w:r>
      <w:r>
        <w:rPr>
          <w:spacing w:val="-1"/>
        </w:rPr>
        <w:t xml:space="preserve"> </w:t>
      </w:r>
      <w:r>
        <w:t>school.</w:t>
      </w:r>
      <w:r>
        <w:tab/>
      </w:r>
      <w:r>
        <w:t xml:space="preserve">D.In a </w:t>
      </w:r>
      <w:r>
        <w:rPr>
          <w:spacing w:val="-3"/>
        </w:rPr>
        <w:t xml:space="preserve">park. </w:t>
      </w:r>
      <w:r>
        <w:t>(</w:t>
      </w:r>
      <w:r>
        <w:tab/>
      </w:r>
      <w:r>
        <w:t>) 5.What can you do in the place of Sign</w:t>
      </w:r>
      <w:r>
        <w:rPr>
          <w:spacing w:val="-11"/>
        </w:rPr>
        <w:t xml:space="preserve"> </w:t>
      </w:r>
      <w:r>
        <w:t>9?</w:t>
      </w:r>
    </w:p>
    <w:p>
      <w:pPr>
        <w:pStyle w:val="4"/>
        <w:tabs>
          <w:tab w:val="left" w:pos="2830"/>
          <w:tab w:val="left" w:pos="5161"/>
        </w:tabs>
        <w:spacing w:before="0" w:line="293" w:lineRule="exact"/>
        <w:ind w:left="1080"/>
      </w:pPr>
      <w:r>
        <w:rPr>
          <w:rFonts w:ascii="宋体" w:hAnsi="宋体"/>
        </w:rPr>
        <w:t>①</w:t>
      </w:r>
      <w:r>
        <w:rPr>
          <w:rFonts w:ascii="宋体" w:hAnsi="宋体"/>
          <w:spacing w:val="-2"/>
        </w:rPr>
        <w:t xml:space="preserve"> </w:t>
      </w:r>
      <w:r>
        <w:t>Keep</w:t>
      </w:r>
      <w:r>
        <w:rPr>
          <w:spacing w:val="-1"/>
        </w:rPr>
        <w:t xml:space="preserve"> </w:t>
      </w:r>
      <w:r>
        <w:t>clean!</w:t>
      </w:r>
      <w:r>
        <w:tab/>
      </w:r>
      <w:r>
        <w:rPr>
          <w:rFonts w:ascii="宋体" w:hAnsi="宋体"/>
        </w:rPr>
        <w:t>②</w:t>
      </w:r>
      <w:r>
        <w:t>Don’t throw</w:t>
      </w:r>
      <w:r>
        <w:rPr>
          <w:spacing w:val="-1"/>
        </w:rPr>
        <w:t xml:space="preserve"> </w:t>
      </w:r>
      <w:r>
        <w:rPr>
          <w:spacing w:val="-3"/>
        </w:rPr>
        <w:t>litter.</w:t>
      </w:r>
      <w:r>
        <w:rPr>
          <w:spacing w:val="-3"/>
        </w:rPr>
        <w:tab/>
      </w:r>
      <w:r>
        <w:rPr>
          <w:rFonts w:ascii="宋体" w:hAnsi="宋体"/>
          <w:spacing w:val="-4"/>
        </w:rPr>
        <w:t>③</w:t>
      </w:r>
      <w:r>
        <w:rPr>
          <w:spacing w:val="-4"/>
        </w:rPr>
        <w:t xml:space="preserve">Talk </w:t>
      </w:r>
      <w:r>
        <w:t>too much with</w:t>
      </w:r>
      <w:r>
        <w:rPr>
          <w:spacing w:val="4"/>
        </w:rPr>
        <w:t xml:space="preserve"> </w:t>
      </w:r>
      <w:r>
        <w:t>patients.</w:t>
      </w:r>
    </w:p>
    <w:p>
      <w:pPr>
        <w:pStyle w:val="4"/>
        <w:tabs>
          <w:tab w:val="left" w:pos="3399"/>
          <w:tab w:val="left" w:pos="6001"/>
        </w:tabs>
        <w:spacing w:before="81"/>
        <w:ind w:left="1080"/>
      </w:pPr>
      <w:r>
        <w:rPr>
          <w:rFonts w:ascii="宋体" w:hAnsi="宋体"/>
        </w:rPr>
        <w:t>④</w:t>
      </w:r>
      <w:r>
        <w:t>Make a</w:t>
      </w:r>
      <w:r>
        <w:rPr>
          <w:spacing w:val="-2"/>
        </w:rPr>
        <w:t xml:space="preserve"> </w:t>
      </w:r>
      <w:r>
        <w:t>call</w:t>
      </w:r>
      <w:r>
        <w:rPr>
          <w:spacing w:val="1"/>
        </w:rPr>
        <w:t xml:space="preserve"> </w:t>
      </w:r>
      <w:r>
        <w:rPr>
          <w:spacing w:val="-3"/>
        </w:rPr>
        <w:t>loudly.</w:t>
      </w:r>
      <w:r>
        <w:rPr>
          <w:spacing w:val="-3"/>
        </w:rPr>
        <w:tab/>
      </w:r>
      <w:r>
        <w:rPr>
          <w:rFonts w:ascii="宋体" w:hAnsi="宋体"/>
          <w:spacing w:val="-4"/>
        </w:rPr>
        <w:t>⑤</w:t>
      </w:r>
      <w:r>
        <w:rPr>
          <w:spacing w:val="-4"/>
        </w:rPr>
        <w:t xml:space="preserve">Take </w:t>
      </w:r>
      <w:r>
        <w:t>care</w:t>
      </w:r>
      <w:r>
        <w:rPr>
          <w:spacing w:val="1"/>
        </w:rPr>
        <w:t xml:space="preserve"> </w:t>
      </w:r>
      <w:r>
        <w:t>of patients.</w:t>
      </w:r>
      <w:r>
        <w:tab/>
      </w:r>
      <w:r>
        <w:rPr>
          <w:rFonts w:ascii="宋体" w:hAnsi="宋体"/>
        </w:rPr>
        <w:t>⑥</w:t>
      </w:r>
      <w:r>
        <w:t>Spit on the</w:t>
      </w:r>
      <w:r>
        <w:rPr>
          <w:spacing w:val="-1"/>
        </w:rPr>
        <w:t xml:space="preserve"> </w:t>
      </w:r>
      <w:r>
        <w:t>ground.</w:t>
      </w:r>
    </w:p>
    <w:p>
      <w:pPr>
        <w:pStyle w:val="4"/>
        <w:spacing w:before="84"/>
        <w:ind w:left="960"/>
        <w:jc w:val="both"/>
        <w:rPr>
          <w:rFonts w:ascii="宋体" w:hAnsi="宋体"/>
        </w:rPr>
      </w:pPr>
      <w:r>
        <w:t>A.</w:t>
      </w:r>
      <w:r>
        <w:rPr>
          <w:rFonts w:ascii="宋体" w:hAnsi="宋体"/>
        </w:rPr>
        <w:t xml:space="preserve">①②③ </w:t>
      </w:r>
      <w:r>
        <w:t>B.</w:t>
      </w:r>
      <w:r>
        <w:rPr>
          <w:rFonts w:ascii="宋体" w:hAnsi="宋体"/>
        </w:rPr>
        <w:t xml:space="preserve">④⑤⑥ </w:t>
      </w:r>
      <w:r>
        <w:t>C.</w:t>
      </w:r>
      <w:r>
        <w:rPr>
          <w:rFonts w:ascii="宋体" w:hAnsi="宋体"/>
        </w:rPr>
        <w:t>①②⑤</w:t>
      </w:r>
      <w:r>
        <w:rPr>
          <w:rFonts w:ascii="宋体" w:hAnsi="宋体"/>
          <w:spacing w:val="104"/>
        </w:rPr>
        <w:t xml:space="preserve"> </w:t>
      </w:r>
      <w:r>
        <w:t>D.</w:t>
      </w:r>
      <w:r>
        <w:rPr>
          <w:rFonts w:ascii="宋体" w:hAnsi="宋体"/>
        </w:rPr>
        <w:t>③④⑥</w:t>
      </w:r>
    </w:p>
    <w:p>
      <w:pPr>
        <w:pStyle w:val="4"/>
        <w:spacing w:before="9"/>
        <w:ind w:left="0"/>
        <w:rPr>
          <w:rFonts w:ascii="宋体"/>
          <w:sz w:val="30"/>
        </w:rPr>
      </w:pPr>
    </w:p>
    <w:p>
      <w:pPr>
        <w:pStyle w:val="4"/>
        <w:spacing w:before="0" w:line="304" w:lineRule="auto"/>
        <w:ind w:left="331" w:right="520" w:firstLine="480"/>
        <w:jc w:val="both"/>
        <w:rPr>
          <w:rFonts w:hint="eastAsia" w:ascii="宋体" w:eastAsia="宋体"/>
        </w:rPr>
      </w:pPr>
      <w:r>
        <w:rPr>
          <w:rFonts w:hint="eastAsia" w:ascii="宋体" w:eastAsia="宋体"/>
        </w:rPr>
        <w:t>九、根据短文内容补全单词</w:t>
      </w:r>
      <w:r>
        <w:rPr>
          <w:rFonts w:hint="eastAsia" w:ascii="宋体" w:eastAsia="宋体"/>
          <w:spacing w:val="2"/>
        </w:rPr>
        <w:t>（</w:t>
      </w:r>
      <w:r>
        <w:rPr>
          <w:rFonts w:hint="eastAsia" w:ascii="宋体" w:eastAsia="宋体"/>
          <w:spacing w:val="1"/>
        </w:rPr>
        <w:t>首字母已给出</w:t>
      </w:r>
      <w:r>
        <w:rPr>
          <w:rFonts w:hint="eastAsia" w:ascii="宋体" w:eastAsia="宋体"/>
          <w:spacing w:val="-120"/>
        </w:rPr>
        <w:t>）</w:t>
      </w:r>
      <w:r>
        <w:rPr>
          <w:rFonts w:hint="eastAsia" w:ascii="宋体" w:eastAsia="宋体"/>
          <w:spacing w:val="-2"/>
        </w:rPr>
        <w:t>，将答案填写在短文下面的</w:t>
      </w:r>
      <w:r>
        <w:rPr>
          <w:rFonts w:hint="eastAsia" w:ascii="宋体" w:eastAsia="宋体"/>
          <w:spacing w:val="-15"/>
        </w:rPr>
        <w:t xml:space="preserve">答题处 </w:t>
      </w:r>
      <w:r>
        <w:t>10</w:t>
      </w:r>
      <w:r>
        <w:rPr>
          <w:rFonts w:hint="eastAsia" w:ascii="宋体" w:eastAsia="宋体"/>
        </w:rPr>
        <w:t>％</w:t>
      </w:r>
    </w:p>
    <w:p>
      <w:pPr>
        <w:pStyle w:val="4"/>
        <w:spacing w:before="15" w:line="340" w:lineRule="auto"/>
        <w:ind w:left="331" w:right="517" w:firstLine="600"/>
        <w:jc w:val="both"/>
      </w:pPr>
      <w:r>
        <w:t>Dear mum, Happy Mother’s Day! On this special day, I have an English letter for you to show my love.</w:t>
      </w:r>
    </w:p>
    <w:p>
      <w:pPr>
        <w:pStyle w:val="4"/>
        <w:spacing w:before="0" w:line="338" w:lineRule="auto"/>
        <w:ind w:left="331" w:right="515" w:firstLine="602"/>
        <w:jc w:val="both"/>
      </w:pPr>
      <w:r>
        <w:rPr>
          <w:spacing w:val="-3"/>
        </w:rPr>
        <w:t xml:space="preserve">In </w:t>
      </w:r>
      <w:r>
        <w:rPr>
          <w:spacing w:val="2"/>
        </w:rPr>
        <w:t xml:space="preserve">my </w:t>
      </w:r>
      <w:r>
        <w:t xml:space="preserve">heart you are one of the greatest women in the world. </w:t>
      </w:r>
      <w:r>
        <w:rPr>
          <w:spacing w:val="-9"/>
        </w:rPr>
        <w:t xml:space="preserve">You </w:t>
      </w:r>
      <w:r>
        <w:t xml:space="preserve">often </w:t>
      </w:r>
      <w:r>
        <w:rPr>
          <w:spacing w:val="-5"/>
        </w:rPr>
        <w:t xml:space="preserve">say, </w:t>
      </w:r>
      <w:r>
        <w:t>“Almost all parents want their</w:t>
      </w:r>
      <w:r>
        <w:rPr>
          <w:u w:val="single"/>
        </w:rPr>
        <w:t xml:space="preserve"> k    1     </w:t>
      </w:r>
      <w:r>
        <w:t xml:space="preserve">  to have a happy life. </w:t>
      </w:r>
      <w:r>
        <w:rPr>
          <w:spacing w:val="-7"/>
        </w:rPr>
        <w:t xml:space="preserve">"You </w:t>
      </w:r>
      <w:r>
        <w:t>do everything you can to</w:t>
      </w:r>
      <w:r>
        <w:rPr>
          <w:u w:val="single"/>
        </w:rPr>
        <w:t xml:space="preserve"> m  2 </w:t>
      </w:r>
      <w:r>
        <w:rPr>
          <w:spacing w:val="13"/>
          <w:u w:val="single"/>
        </w:rPr>
        <w:t xml:space="preserve"> </w:t>
      </w:r>
      <w:r>
        <w:t xml:space="preserve">my life bright and </w:t>
      </w:r>
      <w:r>
        <w:rPr>
          <w:spacing w:val="-3"/>
        </w:rPr>
        <w:t xml:space="preserve">happy. </w:t>
      </w:r>
      <w:r>
        <w:rPr>
          <w:spacing w:val="-9"/>
        </w:rPr>
        <w:t xml:space="preserve">You </w:t>
      </w:r>
      <w:r>
        <w:t>always tell me to learn to help people in</w:t>
      </w:r>
      <w:r>
        <w:rPr>
          <w:u w:val="single"/>
        </w:rPr>
        <w:t xml:space="preserve"> n 3 </w:t>
      </w:r>
      <w:r>
        <w:t>. And I’ll see the brightest smile on your face when I do</w:t>
      </w:r>
      <w:r>
        <w:rPr>
          <w:spacing w:val="-29"/>
        </w:rPr>
        <w:t xml:space="preserve"> </w:t>
      </w:r>
      <w:r>
        <w:t>so.</w:t>
      </w:r>
    </w:p>
    <w:p>
      <w:pPr>
        <w:pStyle w:val="4"/>
        <w:spacing w:before="0" w:line="295" w:lineRule="exact"/>
        <w:ind w:left="931"/>
        <w:jc w:val="both"/>
      </w:pPr>
      <w:r>
        <w:rPr>
          <w:spacing w:val="-9"/>
        </w:rPr>
        <w:t xml:space="preserve">You  </w:t>
      </w:r>
      <w:r>
        <w:t xml:space="preserve">often encourage( </w:t>
      </w:r>
      <w:r>
        <w:rPr>
          <w:rFonts w:hint="eastAsia" w:ascii="宋体" w:eastAsia="宋体"/>
        </w:rPr>
        <w:t xml:space="preserve">鼓 励 </w:t>
      </w:r>
      <w:r>
        <w:t xml:space="preserve">) me to overcome difficulties. As you </w:t>
      </w:r>
      <w:r>
        <w:rPr>
          <w:spacing w:val="-3"/>
        </w:rPr>
        <w:t>know</w:t>
      </w:r>
      <w:r>
        <w:rPr>
          <w:spacing w:val="-2"/>
        </w:rPr>
        <w:t xml:space="preserve">, </w:t>
      </w:r>
      <w:r>
        <w:t>my</w:t>
      </w:r>
    </w:p>
    <w:p>
      <w:pPr>
        <w:pStyle w:val="4"/>
        <w:tabs>
          <w:tab w:val="left" w:pos="7621"/>
        </w:tabs>
        <w:spacing w:before="96"/>
        <w:ind w:left="331"/>
      </w:pPr>
      <w:r>
        <w:t xml:space="preserve">English is </w:t>
      </w:r>
      <w:r>
        <w:rPr>
          <w:spacing w:val="-4"/>
        </w:rPr>
        <w:t xml:space="preserve">poor.  </w:t>
      </w:r>
      <w:r>
        <w:t xml:space="preserve">I always hide my head under </w:t>
      </w:r>
      <w:r>
        <w:rPr>
          <w:spacing w:val="2"/>
        </w:rPr>
        <w:t xml:space="preserve">my </w:t>
      </w:r>
      <w:r>
        <w:t>desk</w:t>
      </w:r>
      <w:r>
        <w:rPr>
          <w:spacing w:val="56"/>
        </w:rPr>
        <w:t xml:space="preserve"> </w:t>
      </w:r>
      <w:r>
        <w:t xml:space="preserve">and  </w:t>
      </w:r>
      <w:r>
        <w:rPr>
          <w:spacing w:val="-3"/>
        </w:rPr>
        <w:t>I'm</w:t>
      </w:r>
      <w:r>
        <w:rPr>
          <w:spacing w:val="19"/>
        </w:rPr>
        <w:t xml:space="preserve"> </w:t>
      </w:r>
      <w:r>
        <w:rPr>
          <w:spacing w:val="-107"/>
          <w:u w:val="single"/>
        </w:rPr>
        <w:t>a</w:t>
      </w:r>
      <w:r>
        <w:rPr>
          <w:spacing w:val="-107"/>
        </w:rPr>
        <w:tab/>
      </w:r>
      <w:r>
        <w:t>to</w:t>
      </w:r>
      <w:r>
        <w:rPr>
          <w:spacing w:val="10"/>
        </w:rPr>
        <w:t xml:space="preserve"> </w:t>
      </w:r>
      <w:r>
        <w:t>speak</w:t>
      </w:r>
    </w:p>
    <w:p>
      <w:pPr>
        <w:pStyle w:val="4"/>
        <w:tabs>
          <w:tab w:val="left" w:pos="2156"/>
          <w:tab w:val="left" w:pos="2758"/>
          <w:tab w:val="left" w:pos="8322"/>
        </w:tabs>
        <w:spacing w:before="113" w:line="340" w:lineRule="auto"/>
        <w:ind w:left="331" w:right="516"/>
      </w:pPr>
      <w:r>
        <w:t>English</w:t>
      </w:r>
      <w:r>
        <w:rPr>
          <w:spacing w:val="-14"/>
        </w:rPr>
        <w:t xml:space="preserve"> </w:t>
      </w:r>
      <w:r>
        <w:t>in</w:t>
      </w:r>
      <w:r>
        <w:rPr>
          <w:spacing w:val="-14"/>
        </w:rPr>
        <w:t xml:space="preserve"> </w:t>
      </w:r>
      <w:r>
        <w:t>class.</w:t>
      </w:r>
      <w:r>
        <w:rPr>
          <w:spacing w:val="-18"/>
        </w:rPr>
        <w:t xml:space="preserve"> </w:t>
      </w:r>
      <w:r>
        <w:t>When</w:t>
      </w:r>
      <w:r>
        <w:rPr>
          <w:spacing w:val="-10"/>
        </w:rPr>
        <w:t xml:space="preserve"> </w:t>
      </w:r>
      <w:r>
        <w:t>I'm</w:t>
      </w:r>
      <w:r>
        <w:rPr>
          <w:spacing w:val="-13"/>
        </w:rPr>
        <w:t xml:space="preserve"> </w:t>
      </w:r>
      <w:r>
        <w:t>worried</w:t>
      </w:r>
      <w:r>
        <w:rPr>
          <w:spacing w:val="-14"/>
        </w:rPr>
        <w:t xml:space="preserve"> </w:t>
      </w:r>
      <w:r>
        <w:t>about</w:t>
      </w:r>
      <w:r>
        <w:rPr>
          <w:spacing w:val="-13"/>
        </w:rPr>
        <w:t xml:space="preserve"> </w:t>
      </w:r>
      <w:r>
        <w:rPr>
          <w:spacing w:val="2"/>
        </w:rPr>
        <w:t>my</w:t>
      </w:r>
      <w:r>
        <w:rPr>
          <w:spacing w:val="-18"/>
        </w:rPr>
        <w:t xml:space="preserve"> </w:t>
      </w:r>
      <w:r>
        <w:t>English,</w:t>
      </w:r>
      <w:r>
        <w:rPr>
          <w:spacing w:val="-11"/>
        </w:rPr>
        <w:t xml:space="preserve"> </w:t>
      </w:r>
      <w:r>
        <w:t>you</w:t>
      </w:r>
      <w:r>
        <w:rPr>
          <w:spacing w:val="-14"/>
        </w:rPr>
        <w:t xml:space="preserve"> </w:t>
      </w:r>
      <w:r>
        <w:t>often</w:t>
      </w:r>
      <w:r>
        <w:rPr>
          <w:spacing w:val="-13"/>
        </w:rPr>
        <w:t xml:space="preserve"> </w:t>
      </w:r>
      <w:r>
        <w:t>talk</w:t>
      </w:r>
      <w:r>
        <w:rPr>
          <w:spacing w:val="-14"/>
        </w:rPr>
        <w:t xml:space="preserve"> </w:t>
      </w:r>
      <w:r>
        <w:t>to</w:t>
      </w:r>
      <w:r>
        <w:rPr>
          <w:spacing w:val="-13"/>
        </w:rPr>
        <w:t xml:space="preserve"> </w:t>
      </w:r>
      <w:r>
        <w:t>me,</w:t>
      </w:r>
      <w:r>
        <w:rPr>
          <w:spacing w:val="-15"/>
        </w:rPr>
        <w:t xml:space="preserve"> </w:t>
      </w:r>
      <w:r>
        <w:t>"Learning something</w:t>
      </w:r>
      <w:r>
        <w:rPr>
          <w:spacing w:val="-5"/>
        </w:rPr>
        <w:t xml:space="preserve"> </w:t>
      </w:r>
      <w:r>
        <w:t>is</w:t>
      </w:r>
      <w:r>
        <w:rPr>
          <w:spacing w:val="-1"/>
          <w:u w:val="single"/>
        </w:rPr>
        <w:t xml:space="preserve"> </w:t>
      </w:r>
      <w:r>
        <w:rPr>
          <w:u w:val="single"/>
        </w:rPr>
        <w:t>l</w:t>
      </w:r>
      <w:r>
        <w:rPr>
          <w:u w:val="single"/>
        </w:rPr>
        <w:tab/>
      </w:r>
      <w:r>
        <w:rPr>
          <w:u w:val="single"/>
        </w:rPr>
        <w:t>5</w:t>
      </w:r>
      <w:r>
        <w:rPr>
          <w:u w:val="single"/>
        </w:rPr>
        <w:tab/>
      </w:r>
      <w:r>
        <w:t xml:space="preserve">climbing a mountain. </w:t>
      </w:r>
      <w:r>
        <w:rPr>
          <w:spacing w:val="-3"/>
        </w:rPr>
        <w:t xml:space="preserve">It </w:t>
      </w:r>
      <w:r>
        <w:t>is hard work. But one</w:t>
      </w:r>
      <w:r>
        <w:rPr>
          <w:spacing w:val="-10"/>
        </w:rPr>
        <w:t xml:space="preserve"> </w:t>
      </w:r>
      <w:r>
        <w:t>step after</w:t>
      </w:r>
      <w:r>
        <w:tab/>
      </w:r>
      <w:r>
        <w:rPr>
          <w:u w:val="single"/>
        </w:rPr>
        <w:t xml:space="preserve"> </w:t>
      </w:r>
      <w:r>
        <w:rPr>
          <w:spacing w:val="-19"/>
          <w:u w:val="single"/>
        </w:rPr>
        <w:t>a</w:t>
      </w:r>
    </w:p>
    <w:p>
      <w:pPr>
        <w:pStyle w:val="4"/>
        <w:tabs>
          <w:tab w:val="left" w:pos="811"/>
        </w:tabs>
        <w:spacing w:before="0" w:line="288" w:lineRule="exact"/>
        <w:ind w:left="331"/>
        <w:rPr>
          <w:rFonts w:hint="eastAsia" w:ascii="宋体" w:eastAsia="宋体"/>
        </w:rPr>
      </w:pPr>
      <w:r>
        <w:rPr>
          <w:spacing w:val="-60"/>
          <w:u w:val="single"/>
        </w:rPr>
        <w:t xml:space="preserve"> </w:t>
      </w:r>
      <w:r>
        <w:rPr>
          <w:u w:val="single"/>
        </w:rPr>
        <w:t>6</w:t>
      </w:r>
      <w:r>
        <w:rPr>
          <w:u w:val="single"/>
        </w:rPr>
        <w:tab/>
      </w:r>
      <w:r>
        <w:t>finally</w:t>
      </w:r>
      <w:r>
        <w:rPr>
          <w:spacing w:val="-13"/>
        </w:rPr>
        <w:t xml:space="preserve"> </w:t>
      </w:r>
      <w:r>
        <w:t>brings</w:t>
      </w:r>
      <w:r>
        <w:rPr>
          <w:spacing w:val="-4"/>
        </w:rPr>
        <w:t xml:space="preserve"> </w:t>
      </w:r>
      <w:r>
        <w:t>you</w:t>
      </w:r>
      <w:r>
        <w:rPr>
          <w:spacing w:val="-9"/>
        </w:rPr>
        <w:t xml:space="preserve"> </w:t>
      </w:r>
      <w:r>
        <w:t>to</w:t>
      </w:r>
      <w:r>
        <w:rPr>
          <w:spacing w:val="-9"/>
        </w:rPr>
        <w:t xml:space="preserve"> </w:t>
      </w:r>
      <w:r>
        <w:t>the</w:t>
      </w:r>
      <w:r>
        <w:rPr>
          <w:spacing w:val="-9"/>
        </w:rPr>
        <w:t xml:space="preserve"> </w:t>
      </w:r>
      <w:r>
        <w:t>top.</w:t>
      </w:r>
      <w:r>
        <w:rPr>
          <w:spacing w:val="-13"/>
        </w:rPr>
        <w:t xml:space="preserve"> </w:t>
      </w:r>
      <w:r>
        <w:t>The</w:t>
      </w:r>
      <w:r>
        <w:rPr>
          <w:spacing w:val="-10"/>
        </w:rPr>
        <w:t xml:space="preserve"> </w:t>
      </w:r>
      <w:r>
        <w:t>higher</w:t>
      </w:r>
      <w:r>
        <w:rPr>
          <w:spacing w:val="-5"/>
        </w:rPr>
        <w:t xml:space="preserve"> </w:t>
      </w:r>
      <w:r>
        <w:t>you</w:t>
      </w:r>
      <w:r>
        <w:rPr>
          <w:spacing w:val="-4"/>
        </w:rPr>
        <w:t xml:space="preserve"> </w:t>
      </w:r>
      <w:r>
        <w:t>climb,</w:t>
      </w:r>
      <w:r>
        <w:rPr>
          <w:spacing w:val="-9"/>
        </w:rPr>
        <w:t xml:space="preserve"> </w:t>
      </w:r>
      <w:r>
        <w:t>the</w:t>
      </w:r>
      <w:r>
        <w:rPr>
          <w:spacing w:val="-8"/>
        </w:rPr>
        <w:t xml:space="preserve"> </w:t>
      </w:r>
      <w:r>
        <w:t>more</w:t>
      </w:r>
      <w:r>
        <w:rPr>
          <w:spacing w:val="-10"/>
        </w:rPr>
        <w:t xml:space="preserve"> </w:t>
      </w:r>
      <w:r>
        <w:t>beautiful</w:t>
      </w:r>
      <w:r>
        <w:rPr>
          <w:spacing w:val="-7"/>
        </w:rPr>
        <w:t xml:space="preserve"> </w:t>
      </w:r>
      <w:r>
        <w:t>view(</w:t>
      </w:r>
      <w:r>
        <w:rPr>
          <w:rFonts w:hint="eastAsia" w:ascii="宋体" w:eastAsia="宋体"/>
        </w:rPr>
        <w:t>风</w:t>
      </w:r>
    </w:p>
    <w:p>
      <w:pPr>
        <w:pStyle w:val="4"/>
        <w:tabs>
          <w:tab w:val="left" w:pos="2178"/>
          <w:tab w:val="left" w:pos="2799"/>
          <w:tab w:val="left" w:pos="2899"/>
        </w:tabs>
        <w:spacing w:before="84" w:line="316" w:lineRule="auto"/>
        <w:ind w:left="331" w:right="651"/>
      </w:pPr>
      <w:r>
        <mc:AlternateContent>
          <mc:Choice Requires="wps">
            <w:drawing>
              <wp:anchor distT="0" distB="0" distL="114300" distR="114300" simplePos="0" relativeHeight="251663360" behindDoc="1" locked="0" layoutInCell="1" allowOverlap="1">
                <wp:simplePos x="0" y="0"/>
                <wp:positionH relativeFrom="page">
                  <wp:posOffset>2134870</wp:posOffset>
                </wp:positionH>
                <wp:positionV relativeFrom="paragraph">
                  <wp:posOffset>473075</wp:posOffset>
                </wp:positionV>
                <wp:extent cx="632460" cy="0"/>
                <wp:effectExtent l="0" t="0" r="0" b="0"/>
                <wp:wrapNone/>
                <wp:docPr id="4" name="直线 6"/>
                <wp:cNvGraphicFramePr/>
                <a:graphic xmlns:a="http://schemas.openxmlformats.org/drawingml/2006/main">
                  <a:graphicData uri="http://schemas.microsoft.com/office/word/2010/wordprocessingShape">
                    <wps:wsp>
                      <wps:cNvSpPr/>
                      <wps:spPr>
                        <a:xfrm>
                          <a:off x="0" y="0"/>
                          <a:ext cx="63246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68.1pt;margin-top:37.25pt;height:0pt;width:49.8pt;mso-position-horizontal-relative:page;z-index:-251653120;mso-width-relative:page;mso-height-relative:page;" filled="f" stroked="t" coordsize="21600,21600" o:gfxdata="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slrYW1wAA&#10;AAkBAAAPAAAAAAAAAAEAIAAAACIAAABkcnMvZG93bnJldi54bWxQSwECFAAUAAAACACHTuJAE2z6&#10;RuYBAADaAwAADgAAAAAAAAABACAAAAAmAQAAZHJzL2Uyb0RvYy54bWxQSwUGAAAAAAYABgBZAQAA&#10;fgUAAAAA&#10;">
                <v:fill on="f" focussize="0,0"/>
                <v:stroke weight="0.6pt" color="#000000" joinstyle="round"/>
                <v:imagedata o:title=""/>
                <o:lock v:ext="edit" aspectratio="f"/>
              </v:line>
            </w:pict>
          </mc:Fallback>
        </mc:AlternateContent>
      </w:r>
      <w:r>
        <w:rPr>
          <w:rFonts w:hint="eastAsia" w:ascii="宋体" w:eastAsia="宋体"/>
        </w:rPr>
        <w:t>景</w:t>
      </w:r>
      <w:r>
        <w:t>)</w:t>
      </w:r>
      <w:r>
        <w:rPr>
          <w:spacing w:val="23"/>
        </w:rPr>
        <w:t xml:space="preserve"> </w:t>
      </w:r>
      <w:r>
        <w:t>you</w:t>
      </w:r>
      <w:r>
        <w:rPr>
          <w:spacing w:val="25"/>
        </w:rPr>
        <w:t xml:space="preserve"> </w:t>
      </w:r>
      <w:r>
        <w:t>can</w:t>
      </w:r>
      <w:r>
        <w:rPr>
          <w:spacing w:val="22"/>
          <w:u w:val="single"/>
        </w:rPr>
        <w:t xml:space="preserve"> </w:t>
      </w:r>
      <w:r>
        <w:rPr>
          <w:u w:val="single"/>
        </w:rPr>
        <w:t>e</w:t>
      </w:r>
      <w:r>
        <w:rPr>
          <w:u w:val="single"/>
        </w:rPr>
        <w:tab/>
      </w:r>
      <w:r>
        <w:rPr>
          <w:u w:val="single"/>
        </w:rPr>
        <w:t>7</w:t>
      </w:r>
      <w:r>
        <w:rPr>
          <w:u w:val="single"/>
        </w:rPr>
        <w:tab/>
      </w:r>
      <w:r>
        <w:rPr>
          <w:u w:val="single"/>
        </w:rPr>
        <w:tab/>
      </w:r>
      <w:r>
        <w:rPr>
          <w:u w:val="single"/>
        </w:rPr>
        <w:t>.</w:t>
      </w:r>
      <w:r>
        <w:t>If you learn to do something again and again for many times, you are</w:t>
      </w:r>
      <w:r>
        <w:rPr>
          <w:spacing w:val="-2"/>
        </w:rPr>
        <w:t xml:space="preserve"> </w:t>
      </w:r>
      <w:r>
        <w:t>s</w:t>
      </w:r>
      <w:r>
        <w:tab/>
      </w:r>
      <w:r>
        <w:t>8</w:t>
      </w:r>
      <w:r>
        <w:tab/>
      </w:r>
      <w:r>
        <w:t>to be</w:t>
      </w:r>
      <w:r>
        <w:rPr>
          <w:spacing w:val="-1"/>
        </w:rPr>
        <w:t xml:space="preserve"> </w:t>
      </w:r>
      <w:r>
        <w:t>successful.</w:t>
      </w:r>
    </w:p>
    <w:p>
      <w:pPr>
        <w:pStyle w:val="4"/>
        <w:spacing w:before="25" w:line="338" w:lineRule="auto"/>
        <w:ind w:left="331" w:right="517" w:firstLine="602"/>
        <w:jc w:val="both"/>
      </w:pPr>
      <w:r>
        <mc:AlternateContent>
          <mc:Choice Requires="wps">
            <w:drawing>
              <wp:anchor distT="0" distB="0" distL="114300" distR="114300" simplePos="0" relativeHeight="251664384" behindDoc="1" locked="0" layoutInCell="1" allowOverlap="1">
                <wp:simplePos x="0" y="0"/>
                <wp:positionH relativeFrom="page">
                  <wp:posOffset>3644265</wp:posOffset>
                </wp:positionH>
                <wp:positionV relativeFrom="paragraph">
                  <wp:posOffset>673735</wp:posOffset>
                </wp:positionV>
                <wp:extent cx="673735" cy="0"/>
                <wp:effectExtent l="0" t="0" r="0" b="0"/>
                <wp:wrapNone/>
                <wp:docPr id="5" name="直线 7"/>
                <wp:cNvGraphicFramePr/>
                <a:graphic xmlns:a="http://schemas.openxmlformats.org/drawingml/2006/main">
                  <a:graphicData uri="http://schemas.microsoft.com/office/word/2010/wordprocessingShape">
                    <wps:wsp>
                      <wps:cNvSpPr/>
                      <wps:spPr>
                        <a:xfrm>
                          <a:off x="0" y="0"/>
                          <a:ext cx="673735"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286.95pt;margin-top:53.05pt;height:0pt;width:53.05pt;mso-position-horizontal-relative:page;z-index:-251652096;mso-width-relative:page;mso-height-relative:page;" filled="f" stroked="t" coordsize="21600,21600" o:gfxdata="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BJH1wAA&#10;AAsBAAAPAAAAAAAAAAEAIAAAACIAAABkcnMvZG93bnJldi54bWxQSwECFAAUAAAACACHTuJAxgqo&#10;3+YBAADaAwAADgAAAAAAAAABACAAAAAmAQAAZHJzL2Uyb0RvYy54bWxQSwUGAAAAAAYABgBZAQAA&#10;fgUAAAAA&#10;">
                <v:fill on="f" focussize="0,0"/>
                <v:stroke weight="0.6pt" color="#000000" joinstyle="round"/>
                <v:imagedata o:title=""/>
                <o:lock v:ext="edit" aspectratio="f"/>
              </v:line>
            </w:pict>
          </mc:Fallback>
        </mc:AlternateContent>
      </w:r>
      <w:r>
        <w:t>I still remember your words. It's not easy for me at first, but I'll try my best to be a good English</w:t>
      </w:r>
      <w:r>
        <w:rPr>
          <w:u w:val="single"/>
        </w:rPr>
        <w:t xml:space="preserve"> l 9 .</w:t>
      </w:r>
      <w:r>
        <w:t xml:space="preserve"> I'll spend hours listening, speaking, reading and writing every </w:t>
      </w:r>
      <w:r>
        <w:rPr>
          <w:spacing w:val="-5"/>
        </w:rPr>
        <w:t xml:space="preserve">day. </w:t>
      </w:r>
      <w:r>
        <w:t xml:space="preserve">I'll keep using English by  t  10  with  others  loudly and  </w:t>
      </w:r>
      <w:r>
        <w:rPr>
          <w:spacing w:val="-3"/>
        </w:rPr>
        <w:t xml:space="preserve">actively. </w:t>
      </w:r>
      <w:r>
        <w:t>Practice makes perfect I'll keep trying. Thank you,</w:t>
      </w:r>
      <w:r>
        <w:rPr>
          <w:spacing w:val="-1"/>
        </w:rPr>
        <w:t xml:space="preserve"> </w:t>
      </w:r>
      <w:r>
        <w:t>mum.</w:t>
      </w:r>
    </w:p>
    <w:p>
      <w:pPr>
        <w:pStyle w:val="4"/>
        <w:spacing w:before="0"/>
        <w:ind w:left="0"/>
        <w:rPr>
          <w:sz w:val="20"/>
        </w:rPr>
      </w:pPr>
    </w:p>
    <w:p>
      <w:pPr>
        <w:pStyle w:val="4"/>
        <w:spacing w:before="1"/>
        <w:ind w:left="0"/>
        <w:rPr>
          <w:sz w:val="15"/>
        </w:rPr>
      </w:pPr>
    </w:p>
    <w:tbl>
      <w:tblPr>
        <w:tblStyle w:val="5"/>
        <w:tblW w:w="7242" w:type="dxa"/>
        <w:tblInd w:w="7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59"/>
        <w:gridCol w:w="1654"/>
        <w:gridCol w:w="1586"/>
        <w:gridCol w:w="1617"/>
        <w:gridCol w:w="12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1159" w:type="dxa"/>
          </w:tcPr>
          <w:p>
            <w:pPr>
              <w:pStyle w:val="9"/>
              <w:tabs>
                <w:tab w:val="left" w:pos="974"/>
              </w:tabs>
              <w:spacing w:before="0" w:line="266" w:lineRule="exact"/>
              <w:ind w:right="-29"/>
              <w:jc w:val="right"/>
              <w:rPr>
                <w:sz w:val="24"/>
              </w:rPr>
            </w:pPr>
            <w:r>
              <w:rPr>
                <w:sz w:val="24"/>
              </w:rPr>
              <w:t>1.k</w:t>
            </w:r>
            <w:r>
              <w:rPr>
                <w:sz w:val="24"/>
                <w:u w:val="single"/>
              </w:rPr>
              <w:t xml:space="preserve"> </w:t>
            </w:r>
            <w:r>
              <w:rPr>
                <w:sz w:val="24"/>
                <w:u w:val="single"/>
              </w:rPr>
              <w:tab/>
            </w:r>
          </w:p>
        </w:tc>
        <w:tc>
          <w:tcPr>
            <w:tcW w:w="1654" w:type="dxa"/>
          </w:tcPr>
          <w:p>
            <w:pPr>
              <w:pStyle w:val="9"/>
              <w:tabs>
                <w:tab w:val="left" w:pos="983"/>
              </w:tabs>
              <w:spacing w:before="0" w:line="266" w:lineRule="exact"/>
              <w:ind w:right="10"/>
              <w:jc w:val="right"/>
              <w:rPr>
                <w:sz w:val="24"/>
              </w:rPr>
            </w:pPr>
            <w:r>
              <w:rPr>
                <w:sz w:val="24"/>
              </w:rPr>
              <w:t>2.m</w:t>
            </w:r>
            <w:r>
              <w:rPr>
                <w:sz w:val="24"/>
                <w:u w:val="single"/>
              </w:rPr>
              <w:t xml:space="preserve"> </w:t>
            </w:r>
            <w:r>
              <w:rPr>
                <w:sz w:val="24"/>
                <w:u w:val="single"/>
              </w:rPr>
              <w:tab/>
            </w:r>
          </w:p>
        </w:tc>
        <w:tc>
          <w:tcPr>
            <w:tcW w:w="1586" w:type="dxa"/>
          </w:tcPr>
          <w:p>
            <w:pPr>
              <w:pStyle w:val="9"/>
              <w:tabs>
                <w:tab w:val="left" w:pos="974"/>
              </w:tabs>
              <w:spacing w:before="0" w:line="266" w:lineRule="exact"/>
              <w:ind w:right="-29"/>
              <w:jc w:val="right"/>
              <w:rPr>
                <w:sz w:val="24"/>
              </w:rPr>
            </w:pPr>
            <w:r>
              <w:rPr>
                <w:sz w:val="24"/>
              </w:rPr>
              <w:t>3.n</w:t>
            </w:r>
            <w:r>
              <w:rPr>
                <w:sz w:val="24"/>
                <w:u w:val="single"/>
              </w:rPr>
              <w:t xml:space="preserve"> </w:t>
            </w:r>
            <w:r>
              <w:rPr>
                <w:sz w:val="24"/>
                <w:u w:val="single"/>
              </w:rPr>
              <w:tab/>
            </w:r>
          </w:p>
        </w:tc>
        <w:tc>
          <w:tcPr>
            <w:tcW w:w="1617" w:type="dxa"/>
          </w:tcPr>
          <w:p>
            <w:pPr>
              <w:pStyle w:val="9"/>
              <w:tabs>
                <w:tab w:val="left" w:pos="974"/>
              </w:tabs>
              <w:spacing w:before="0" w:line="266" w:lineRule="exact"/>
              <w:ind w:right="-29"/>
              <w:jc w:val="right"/>
              <w:rPr>
                <w:sz w:val="24"/>
              </w:rPr>
            </w:pPr>
            <w:r>
              <w:rPr>
                <w:sz w:val="24"/>
              </w:rPr>
              <w:t>4.a</w:t>
            </w:r>
            <w:r>
              <w:rPr>
                <w:sz w:val="24"/>
                <w:u w:val="single"/>
              </w:rPr>
              <w:t xml:space="preserve"> </w:t>
            </w:r>
            <w:r>
              <w:rPr>
                <w:sz w:val="24"/>
                <w:u w:val="single"/>
              </w:rPr>
              <w:tab/>
            </w:r>
          </w:p>
        </w:tc>
        <w:tc>
          <w:tcPr>
            <w:tcW w:w="1226" w:type="dxa"/>
          </w:tcPr>
          <w:p>
            <w:pPr>
              <w:pStyle w:val="9"/>
              <w:tabs>
                <w:tab w:val="left" w:pos="984"/>
              </w:tabs>
              <w:spacing w:before="0" w:line="266" w:lineRule="exact"/>
              <w:ind w:right="-418"/>
              <w:jc w:val="right"/>
              <w:rPr>
                <w:sz w:val="24"/>
              </w:rPr>
            </w:pPr>
            <w:r>
              <w:rPr>
                <w:sz w:val="24"/>
              </w:rPr>
              <w:t>5.l</w:t>
            </w:r>
            <w:r>
              <w:rPr>
                <w:sz w:val="24"/>
                <w:u w:val="single"/>
              </w:rPr>
              <w:t xml:space="preserve"> </w:t>
            </w:r>
            <w:r>
              <w:rPr>
                <w:sz w:val="24"/>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1159" w:type="dxa"/>
          </w:tcPr>
          <w:p>
            <w:pPr>
              <w:pStyle w:val="9"/>
              <w:tabs>
                <w:tab w:val="left" w:pos="974"/>
              </w:tabs>
              <w:spacing w:before="52" w:line="256" w:lineRule="exact"/>
              <w:ind w:right="-29"/>
              <w:jc w:val="right"/>
              <w:rPr>
                <w:sz w:val="24"/>
              </w:rPr>
            </w:pPr>
            <w:r>
              <w:rPr>
                <w:sz w:val="24"/>
              </w:rPr>
              <w:t>6.a</w:t>
            </w:r>
            <w:r>
              <w:rPr>
                <w:sz w:val="24"/>
                <w:u w:val="single"/>
              </w:rPr>
              <w:t xml:space="preserve"> </w:t>
            </w:r>
            <w:r>
              <w:rPr>
                <w:sz w:val="24"/>
                <w:u w:val="single"/>
              </w:rPr>
              <w:tab/>
            </w:r>
          </w:p>
        </w:tc>
        <w:tc>
          <w:tcPr>
            <w:tcW w:w="1654" w:type="dxa"/>
          </w:tcPr>
          <w:p>
            <w:pPr>
              <w:pStyle w:val="9"/>
              <w:tabs>
                <w:tab w:val="left" w:pos="983"/>
              </w:tabs>
              <w:spacing w:before="52" w:line="256" w:lineRule="exact"/>
              <w:ind w:right="10"/>
              <w:jc w:val="right"/>
              <w:rPr>
                <w:sz w:val="24"/>
              </w:rPr>
            </w:pPr>
            <w:r>
              <w:rPr>
                <w:sz w:val="24"/>
              </w:rPr>
              <w:t>7.e</w:t>
            </w:r>
            <w:r>
              <w:rPr>
                <w:sz w:val="24"/>
                <w:u w:val="single"/>
              </w:rPr>
              <w:t xml:space="preserve"> </w:t>
            </w:r>
            <w:r>
              <w:rPr>
                <w:sz w:val="24"/>
                <w:u w:val="single"/>
              </w:rPr>
              <w:tab/>
            </w:r>
          </w:p>
        </w:tc>
        <w:tc>
          <w:tcPr>
            <w:tcW w:w="1586" w:type="dxa"/>
          </w:tcPr>
          <w:p>
            <w:pPr>
              <w:pStyle w:val="9"/>
              <w:tabs>
                <w:tab w:val="left" w:pos="974"/>
              </w:tabs>
              <w:spacing w:before="52" w:line="256" w:lineRule="exact"/>
              <w:ind w:right="-29"/>
              <w:jc w:val="right"/>
              <w:rPr>
                <w:sz w:val="24"/>
              </w:rPr>
            </w:pPr>
            <w:r>
              <w:rPr>
                <w:sz w:val="24"/>
              </w:rPr>
              <w:t>8.s</w:t>
            </w:r>
            <w:r>
              <w:rPr>
                <w:sz w:val="24"/>
                <w:u w:val="single"/>
              </w:rPr>
              <w:t xml:space="preserve"> </w:t>
            </w:r>
            <w:r>
              <w:rPr>
                <w:sz w:val="24"/>
                <w:u w:val="single"/>
              </w:rPr>
              <w:tab/>
            </w:r>
          </w:p>
        </w:tc>
        <w:tc>
          <w:tcPr>
            <w:tcW w:w="1617" w:type="dxa"/>
          </w:tcPr>
          <w:p>
            <w:pPr>
              <w:pStyle w:val="9"/>
              <w:tabs>
                <w:tab w:val="left" w:pos="974"/>
              </w:tabs>
              <w:spacing w:before="52" w:line="256" w:lineRule="exact"/>
              <w:ind w:right="-29"/>
              <w:jc w:val="right"/>
              <w:rPr>
                <w:sz w:val="24"/>
              </w:rPr>
            </w:pPr>
            <w:r>
              <w:rPr>
                <w:sz w:val="24"/>
              </w:rPr>
              <w:t>9.1</w:t>
            </w:r>
            <w:r>
              <w:rPr>
                <w:sz w:val="24"/>
                <w:u w:val="single"/>
              </w:rPr>
              <w:t xml:space="preserve"> </w:t>
            </w:r>
            <w:r>
              <w:rPr>
                <w:sz w:val="24"/>
                <w:u w:val="single"/>
              </w:rPr>
              <w:tab/>
            </w:r>
          </w:p>
        </w:tc>
        <w:tc>
          <w:tcPr>
            <w:tcW w:w="1226" w:type="dxa"/>
          </w:tcPr>
          <w:p>
            <w:pPr>
              <w:pStyle w:val="9"/>
              <w:tabs>
                <w:tab w:val="left" w:pos="984"/>
              </w:tabs>
              <w:spacing w:before="52" w:line="256" w:lineRule="exact"/>
              <w:ind w:right="-418"/>
              <w:jc w:val="right"/>
              <w:rPr>
                <w:sz w:val="24"/>
              </w:rPr>
            </w:pPr>
            <w:r>
              <w:rPr>
                <w:sz w:val="24"/>
              </w:rPr>
              <w:t>10.t</w:t>
            </w:r>
            <w:r>
              <w:rPr>
                <w:sz w:val="24"/>
                <w:u w:val="single"/>
              </w:rPr>
              <w:t xml:space="preserve"> </w:t>
            </w:r>
            <w:r>
              <w:rPr>
                <w:sz w:val="24"/>
                <w:u w:val="single"/>
              </w:rPr>
              <w:tab/>
            </w:r>
          </w:p>
        </w:tc>
      </w:tr>
    </w:tbl>
    <w:p>
      <w:pPr>
        <w:spacing w:after="0" w:line="256" w:lineRule="exact"/>
        <w:jc w:val="right"/>
        <w:rPr>
          <w:sz w:val="24"/>
        </w:rPr>
        <w:sectPr>
          <w:pgSz w:w="11910" w:h="16840"/>
          <w:pgMar w:top="1400" w:right="1280" w:bottom="1380" w:left="1680" w:header="1082" w:footer="1193" w:gutter="0"/>
          <w:cols w:space="720" w:num="1"/>
        </w:sectPr>
      </w:pPr>
    </w:p>
    <w:p>
      <w:pPr>
        <w:spacing w:before="156"/>
        <w:ind w:left="273" w:right="666" w:firstLine="0"/>
        <w:jc w:val="center"/>
        <w:rPr>
          <w:rFonts w:hint="eastAsia" w:ascii="黑体" w:eastAsia="黑体"/>
          <w:b/>
          <w:sz w:val="28"/>
        </w:rPr>
      </w:pPr>
      <w:r>
        <w:rPr>
          <w:rFonts w:hint="eastAsia" w:ascii="黑体" w:eastAsia="黑体"/>
          <w:b/>
          <w:sz w:val="28"/>
        </w:rPr>
        <w:t>参考答案</w:t>
      </w:r>
    </w:p>
    <w:p>
      <w:pPr>
        <w:pStyle w:val="4"/>
        <w:spacing w:before="173"/>
        <w:rPr>
          <w:rFonts w:hint="eastAsia" w:ascii="宋体" w:eastAsia="宋体"/>
        </w:rPr>
      </w:pPr>
      <w:r>
        <w:rPr>
          <w:rFonts w:hint="eastAsia" w:ascii="宋体" w:eastAsia="宋体"/>
        </w:rPr>
        <w:t>一、语音</w:t>
      </w:r>
    </w:p>
    <w:p>
      <w:pPr>
        <w:pStyle w:val="4"/>
        <w:tabs>
          <w:tab w:val="left" w:pos="880"/>
          <w:tab w:val="left" w:pos="1821"/>
          <w:tab w:val="left" w:pos="2895"/>
          <w:tab w:val="left" w:pos="3958"/>
        </w:tabs>
        <w:spacing w:before="82"/>
      </w:pPr>
      <w:r>
        <mc:AlternateContent>
          <mc:Choice Requires="wps">
            <w:drawing>
              <wp:anchor distT="0" distB="0" distL="114300" distR="114300" simplePos="0" relativeHeight="251665408" behindDoc="1" locked="0" layoutInCell="1" allowOverlap="1">
                <wp:simplePos x="0" y="0"/>
                <wp:positionH relativeFrom="page">
                  <wp:posOffset>3647440</wp:posOffset>
                </wp:positionH>
                <wp:positionV relativeFrom="paragraph">
                  <wp:posOffset>220980</wp:posOffset>
                </wp:positionV>
                <wp:extent cx="66675" cy="7620"/>
                <wp:effectExtent l="0" t="0" r="0" b="0"/>
                <wp:wrapNone/>
                <wp:docPr id="6" name="矩形 8"/>
                <wp:cNvGraphicFramePr/>
                <a:graphic xmlns:a="http://schemas.openxmlformats.org/drawingml/2006/main">
                  <a:graphicData uri="http://schemas.microsoft.com/office/word/2010/wordprocessingShape">
                    <wps:wsp>
                      <wps:cNvSpPr/>
                      <wps:spPr>
                        <a:xfrm>
                          <a:off x="0" y="0"/>
                          <a:ext cx="66675" cy="7620"/>
                        </a:xfrm>
                        <a:prstGeom prst="rect">
                          <a:avLst/>
                        </a:prstGeom>
                        <a:solidFill>
                          <a:srgbClr val="000000"/>
                        </a:solidFill>
                        <a:ln>
                          <a:noFill/>
                        </a:ln>
                      </wps:spPr>
                      <wps:bodyPr upright="1"/>
                    </wps:wsp>
                  </a:graphicData>
                </a:graphic>
              </wp:anchor>
            </w:drawing>
          </mc:Choice>
          <mc:Fallback>
            <w:pict>
              <v:rect id="矩形 8" o:spid="_x0000_s1026" o:spt="1" style="position:absolute;left:0pt;margin-left:287.2pt;margin-top:17.4pt;height:0.6pt;width:5.25pt;mso-position-horizontal-relative:page;z-index:-251651072;mso-width-relative:page;mso-height-relative:page;" fillcolor="#000000" filled="t" stroked="f" coordsize="21600,21600" o:gfxdata="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CVimY&#10;2QAAAAkBAAAPAAAAAAAAAAEAIAAAACIAAABkcnMvZG93bnJldi54bWxQSwECFAAUAAAACACHTuJA&#10;VoqPS64BAABbAwAADgAAAAAAAAABACAAAAAoAQAAZHJzL2Uyb0RvYy54bWxQSwUGAAAAAAYABgBZ&#10;AQAASAUAAAAA&#10;">
                <v:fill on="t" focussize="0,0"/>
                <v:stroke on="f"/>
                <v:imagedata o:title=""/>
                <o:lock v:ext="edit" aspectratio="f"/>
              </v:rect>
            </w:pict>
          </mc:Fallback>
        </mc:AlternateContent>
      </w:r>
      <w:r>
        <w:t>1</w:t>
      </w:r>
      <w:r>
        <w:rPr>
          <w:rFonts w:hint="eastAsia" w:ascii="宋体" w:hAnsi="宋体" w:eastAsia="宋体"/>
          <w:spacing w:val="-1"/>
        </w:rPr>
        <w:t>、</w:t>
      </w:r>
      <w:r>
        <w:t>C</w:t>
      </w:r>
      <w:r>
        <w:tab/>
      </w:r>
      <w:r>
        <w:t>d</w:t>
      </w:r>
      <w:r>
        <w:rPr>
          <w:spacing w:val="-107"/>
          <w:u w:val="single"/>
        </w:rPr>
        <w:t>a</w:t>
      </w:r>
      <w:r>
        <w:rPr>
          <w:u w:val="single"/>
        </w:rPr>
        <w:t xml:space="preserve"> </w:t>
      </w:r>
      <w:r>
        <w:rPr>
          <w:spacing w:val="-10"/>
        </w:rPr>
        <w:t xml:space="preserve"> </w:t>
      </w:r>
      <w:r>
        <w:t>d /</w:t>
      </w:r>
      <w:r>
        <w:rPr>
          <w:spacing w:val="1"/>
        </w:rPr>
        <w:t>æ</w:t>
      </w:r>
      <w:r>
        <w:t>/</w:t>
      </w:r>
      <w:r>
        <w:tab/>
      </w:r>
      <w:r>
        <w:t>b</w:t>
      </w:r>
      <w:r>
        <w:rPr>
          <w:spacing w:val="-107"/>
          <w:u w:val="single"/>
        </w:rPr>
        <w:t>a</w:t>
      </w:r>
      <w:r>
        <w:rPr>
          <w:u w:val="single"/>
        </w:rPr>
        <w:t xml:space="preserve"> </w:t>
      </w:r>
      <w:r>
        <w:rPr>
          <w:spacing w:val="-10"/>
        </w:rPr>
        <w:t xml:space="preserve"> </w:t>
      </w:r>
      <w:r>
        <w:rPr>
          <w:spacing w:val="2"/>
        </w:rPr>
        <w:t>b</w:t>
      </w:r>
      <w:r>
        <w:t>y</w:t>
      </w:r>
      <w:r>
        <w:rPr>
          <w:spacing w:val="-5"/>
        </w:rPr>
        <w:t xml:space="preserve"> </w:t>
      </w:r>
      <w:r>
        <w:rPr>
          <w:spacing w:val="1"/>
        </w:rPr>
        <w:t>/e</w:t>
      </w:r>
      <w:r>
        <w:t>ɪ/</w:t>
      </w:r>
      <w:r>
        <w:tab/>
      </w:r>
      <w:r>
        <w:rPr>
          <w:spacing w:val="-60"/>
          <w:u w:val="single"/>
        </w:rPr>
        <w:t xml:space="preserve"> </w:t>
      </w:r>
      <w:r>
        <w:rPr>
          <w:spacing w:val="-1"/>
          <w:u w:val="single"/>
        </w:rPr>
        <w:t>a</w:t>
      </w:r>
      <w:r>
        <w:t>ft</w:t>
      </w:r>
      <w:r>
        <w:rPr>
          <w:spacing w:val="-2"/>
        </w:rPr>
        <w:t>e</w:t>
      </w:r>
      <w:r>
        <w:t xml:space="preserve">r </w:t>
      </w:r>
      <w:r>
        <w:rPr>
          <w:spacing w:val="-1"/>
        </w:rPr>
        <w:t>/ɑ</w:t>
      </w:r>
      <w:r>
        <w:t>ː/</w:t>
      </w:r>
      <w:r>
        <w:tab/>
      </w:r>
      <w:r>
        <w:rPr>
          <w:spacing w:val="-1"/>
        </w:rPr>
        <w:t>ca</w:t>
      </w:r>
      <w:r>
        <w:t>n</w:t>
      </w:r>
      <w:r>
        <w:rPr>
          <w:spacing w:val="4"/>
        </w:rPr>
        <w:t>d</w:t>
      </w:r>
      <w:r>
        <w:t>y</w:t>
      </w:r>
      <w:r>
        <w:rPr>
          <w:spacing w:val="-5"/>
        </w:rPr>
        <w:t xml:space="preserve"> </w:t>
      </w:r>
      <w:r>
        <w:t>/</w:t>
      </w:r>
      <w:r>
        <w:rPr>
          <w:spacing w:val="1"/>
        </w:rPr>
        <w:t>æ</w:t>
      </w:r>
      <w:r>
        <w:t>/</w:t>
      </w:r>
    </w:p>
    <w:p>
      <w:pPr>
        <w:pStyle w:val="4"/>
        <w:tabs>
          <w:tab w:val="left" w:pos="878"/>
          <w:tab w:val="left" w:pos="1951"/>
          <w:tab w:val="left" w:pos="3277"/>
          <w:tab w:val="left" w:pos="4502"/>
        </w:tabs>
        <w:spacing w:before="83"/>
      </w:pPr>
      <w:r>
        <w:t>2</w:t>
      </w:r>
      <w:r>
        <w:rPr>
          <w:rFonts w:hint="eastAsia" w:ascii="宋体" w:eastAsia="宋体"/>
        </w:rPr>
        <w:t>、</w:t>
      </w:r>
      <w:r>
        <w:t>B</w:t>
      </w:r>
      <w:r>
        <w:tab/>
      </w:r>
      <w:r>
        <w:rPr>
          <w:u w:val="single"/>
        </w:rPr>
        <w:t xml:space="preserve"> e</w:t>
      </w:r>
      <w:r>
        <w:t>very</w:t>
      </w:r>
      <w:r>
        <w:rPr>
          <w:spacing w:val="-5"/>
        </w:rPr>
        <w:t xml:space="preserve"> </w:t>
      </w:r>
      <w:r>
        <w:t>/e/</w:t>
      </w:r>
      <w:r>
        <w:tab/>
      </w:r>
      <w:r>
        <w:rPr>
          <w:spacing w:val="-107"/>
          <w:u w:val="single"/>
        </w:rPr>
        <w:t>e</w:t>
      </w:r>
      <w:r>
        <w:rPr>
          <w:spacing w:val="51"/>
        </w:rPr>
        <w:t xml:space="preserve"> </w:t>
      </w:r>
      <w:r>
        <w:t>vening</w:t>
      </w:r>
      <w:r>
        <w:rPr>
          <w:spacing w:val="-2"/>
        </w:rPr>
        <w:t xml:space="preserve"> </w:t>
      </w:r>
      <w:r>
        <w:t>/i:/</w:t>
      </w:r>
      <w:r>
        <w:tab/>
      </w:r>
      <w:r>
        <w:t>el</w:t>
      </w:r>
      <w:r>
        <w:rPr>
          <w:u w:val="single"/>
        </w:rPr>
        <w:t>e</w:t>
      </w:r>
      <w:r>
        <w:t>ven /e /</w:t>
      </w:r>
      <w:r>
        <w:tab/>
      </w:r>
      <w:r>
        <w:t>m</w:t>
      </w:r>
      <w:r>
        <w:rPr>
          <w:u w:val="single"/>
        </w:rPr>
        <w:t>e</w:t>
      </w:r>
      <w:r>
        <w:t xml:space="preserve"> /i:/</w:t>
      </w:r>
    </w:p>
    <w:p>
      <w:pPr>
        <w:pStyle w:val="4"/>
        <w:tabs>
          <w:tab w:val="left" w:pos="997"/>
          <w:tab w:val="left" w:pos="2138"/>
          <w:tab w:val="left" w:pos="3432"/>
          <w:tab w:val="left" w:pos="4519"/>
        </w:tabs>
        <w:spacing w:before="82"/>
      </w:pPr>
      <w:r>
        <mc:AlternateContent>
          <mc:Choice Requires="wps">
            <w:drawing>
              <wp:anchor distT="0" distB="0" distL="114300" distR="114300" simplePos="0" relativeHeight="251666432" behindDoc="1" locked="0" layoutInCell="1" allowOverlap="1">
                <wp:simplePos x="0" y="0"/>
                <wp:positionH relativeFrom="page">
                  <wp:posOffset>1886585</wp:posOffset>
                </wp:positionH>
                <wp:positionV relativeFrom="paragraph">
                  <wp:posOffset>220980</wp:posOffset>
                </wp:positionV>
                <wp:extent cx="42545" cy="7620"/>
                <wp:effectExtent l="0" t="0" r="0" b="0"/>
                <wp:wrapNone/>
                <wp:docPr id="7" name="矩形 9"/>
                <wp:cNvGraphicFramePr/>
                <a:graphic xmlns:a="http://schemas.openxmlformats.org/drawingml/2006/main">
                  <a:graphicData uri="http://schemas.microsoft.com/office/word/2010/wordprocessingShape">
                    <wps:wsp>
                      <wps:cNvSpPr/>
                      <wps:spPr>
                        <a:xfrm>
                          <a:off x="0" y="0"/>
                          <a:ext cx="42545" cy="7620"/>
                        </a:xfrm>
                        <a:prstGeom prst="rect">
                          <a:avLst/>
                        </a:prstGeom>
                        <a:solidFill>
                          <a:srgbClr val="000000"/>
                        </a:solidFill>
                        <a:ln>
                          <a:noFill/>
                        </a:ln>
                      </wps:spPr>
                      <wps:bodyPr upright="1"/>
                    </wps:wsp>
                  </a:graphicData>
                </a:graphic>
              </wp:anchor>
            </w:drawing>
          </mc:Choice>
          <mc:Fallback>
            <w:pict>
              <v:rect id="矩形 9" o:spid="_x0000_s1026" o:spt="1" style="position:absolute;left:0pt;margin-left:148.55pt;margin-top:17.4pt;height:0.6pt;width:3.35pt;mso-position-horizontal-relative:page;z-index:-251650048;mso-width-relative:page;mso-height-relative:page;" fillcolor="#000000" filled="t" stroked="f" coordsize="21600,21600" o:gfxdata="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2LwU+&#10;2AAAAAkBAAAPAAAAAAAAAAEAIAAAACIAAABkcnMvZG93bnJldi54bWxQSwECFAAUAAAACACHTuJA&#10;LVg9k68BAABbAwAADgAAAAAAAAABACAAAAAnAQAAZHJzL2Uyb0RvYy54bWxQSwUGAAAAAAYABgBZ&#10;AQAASAUAAAAA&#10;">
                <v:fill on="t" focussize="0,0"/>
                <v:stroke on="f"/>
                <v:imagedata o:title=""/>
                <o:lock v:ext="edit" aspectratio="f"/>
              </v:rect>
            </w:pict>
          </mc:Fallback>
        </mc:AlternateContent>
      </w:r>
      <w:r>
        <mc:AlternateContent>
          <mc:Choice Requires="wps">
            <w:drawing>
              <wp:anchor distT="0" distB="0" distL="114300" distR="114300" simplePos="0" relativeHeight="251667456" behindDoc="1" locked="0" layoutInCell="1" allowOverlap="1">
                <wp:simplePos x="0" y="0"/>
                <wp:positionH relativeFrom="page">
                  <wp:posOffset>2534285</wp:posOffset>
                </wp:positionH>
                <wp:positionV relativeFrom="paragraph">
                  <wp:posOffset>220980</wp:posOffset>
                </wp:positionV>
                <wp:extent cx="42545" cy="7620"/>
                <wp:effectExtent l="0" t="0" r="0" b="0"/>
                <wp:wrapNone/>
                <wp:docPr id="8" name="矩形 10"/>
                <wp:cNvGraphicFramePr/>
                <a:graphic xmlns:a="http://schemas.openxmlformats.org/drawingml/2006/main">
                  <a:graphicData uri="http://schemas.microsoft.com/office/word/2010/wordprocessingShape">
                    <wps:wsp>
                      <wps:cNvSpPr/>
                      <wps:spPr>
                        <a:xfrm>
                          <a:off x="0" y="0"/>
                          <a:ext cx="42545" cy="7620"/>
                        </a:xfrm>
                        <a:prstGeom prst="rect">
                          <a:avLst/>
                        </a:prstGeom>
                        <a:solidFill>
                          <a:srgbClr val="000000"/>
                        </a:solidFill>
                        <a:ln>
                          <a:noFill/>
                        </a:ln>
                      </wps:spPr>
                      <wps:bodyPr upright="1"/>
                    </wps:wsp>
                  </a:graphicData>
                </a:graphic>
              </wp:anchor>
            </w:drawing>
          </mc:Choice>
          <mc:Fallback>
            <w:pict>
              <v:rect id="矩形 10" o:spid="_x0000_s1026" o:spt="1" style="position:absolute;left:0pt;margin-left:199.55pt;margin-top:17.4pt;height:0.6pt;width:3.35pt;mso-position-horizontal-relative:page;z-index:-251649024;mso-width-relative:page;mso-height-relative:page;" fillcolor="#000000" filled="t" stroked="f" coordsize="21600,21600" o:gfxdata="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gvkoTX&#10;AAAACQEAAA8AAAAAAAAAAQAgAAAAIgAAAGRycy9kb3ducmV2LnhtbFBLAQIUABQAAAAIAIdO4kDD&#10;q5HWrwEAAFwDAAAOAAAAAAAAAAEAIAAAACYBAABkcnMvZTJvRG9jLnhtbFBLBQYAAAAABgAGAFkB&#10;AABHBQAAAAA=&#10;">
                <v:fill on="t" focussize="0,0"/>
                <v:stroke on="f"/>
                <v:imagedata o:title=""/>
                <o:lock v:ext="edit" aspectratio="f"/>
              </v:rect>
            </w:pict>
          </mc:Fallback>
        </mc:AlternateContent>
      </w:r>
      <w:r>
        <mc:AlternateContent>
          <mc:Choice Requires="wps">
            <w:drawing>
              <wp:anchor distT="0" distB="0" distL="114300" distR="114300" simplePos="0" relativeHeight="251668480" behindDoc="1" locked="0" layoutInCell="1" allowOverlap="1">
                <wp:simplePos x="0" y="0"/>
                <wp:positionH relativeFrom="page">
                  <wp:posOffset>3289300</wp:posOffset>
                </wp:positionH>
                <wp:positionV relativeFrom="paragraph">
                  <wp:posOffset>220980</wp:posOffset>
                </wp:positionV>
                <wp:extent cx="42545" cy="7620"/>
                <wp:effectExtent l="0" t="0" r="0" b="0"/>
                <wp:wrapNone/>
                <wp:docPr id="9" name="矩形 11"/>
                <wp:cNvGraphicFramePr/>
                <a:graphic xmlns:a="http://schemas.openxmlformats.org/drawingml/2006/main">
                  <a:graphicData uri="http://schemas.microsoft.com/office/word/2010/wordprocessingShape">
                    <wps:wsp>
                      <wps:cNvSpPr/>
                      <wps:spPr>
                        <a:xfrm>
                          <a:off x="0" y="0"/>
                          <a:ext cx="42545" cy="7620"/>
                        </a:xfrm>
                        <a:prstGeom prst="rect">
                          <a:avLst/>
                        </a:prstGeom>
                        <a:solidFill>
                          <a:srgbClr val="000000"/>
                        </a:solidFill>
                        <a:ln>
                          <a:noFill/>
                        </a:ln>
                      </wps:spPr>
                      <wps:bodyPr upright="1"/>
                    </wps:wsp>
                  </a:graphicData>
                </a:graphic>
              </wp:anchor>
            </w:drawing>
          </mc:Choice>
          <mc:Fallback>
            <w:pict>
              <v:rect id="矩形 11" o:spid="_x0000_s1026" o:spt="1" style="position:absolute;left:0pt;margin-left:259pt;margin-top:17.4pt;height:0.6pt;width:3.35pt;mso-position-horizontal-relative:page;z-index:-251648000;mso-width-relative:page;mso-height-relative:page;" fillcolor="#000000" filled="t" stroked="f" coordsize="21600,21600" o:gfxdata="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0u5o&#10;AtgAAAAJAQAADwAAAAAAAAABACAAAAAiAAAAZHJzL2Rvd25yZXYueG1sUEsBAhQAFAAAAAgAh07i&#10;QLbUSW+wAQAAXAMAAA4AAAAAAAAAAQAgAAAAJwEAAGRycy9lMm9Eb2MueG1sUEsFBgAAAAAGAAYA&#10;WQEAAEkFAAAAAA==&#10;">
                <v:fill on="t" focussize="0,0"/>
                <v:stroke on="f"/>
                <v:imagedata o:title=""/>
                <o:lock v:ext="edit" aspectratio="f"/>
              </v:rect>
            </w:pict>
          </mc:Fallback>
        </mc:AlternateContent>
      </w:r>
      <w:r>
        <mc:AlternateContent>
          <mc:Choice Requires="wps">
            <w:drawing>
              <wp:anchor distT="0" distB="0" distL="114300" distR="114300" simplePos="0" relativeHeight="251669504" behindDoc="1" locked="0" layoutInCell="1" allowOverlap="1">
                <wp:simplePos x="0" y="0"/>
                <wp:positionH relativeFrom="page">
                  <wp:posOffset>4122420</wp:posOffset>
                </wp:positionH>
                <wp:positionV relativeFrom="paragraph">
                  <wp:posOffset>220980</wp:posOffset>
                </wp:positionV>
                <wp:extent cx="42545" cy="7620"/>
                <wp:effectExtent l="0" t="0" r="0" b="0"/>
                <wp:wrapNone/>
                <wp:docPr id="10" name="矩形 12"/>
                <wp:cNvGraphicFramePr/>
                <a:graphic xmlns:a="http://schemas.openxmlformats.org/drawingml/2006/main">
                  <a:graphicData uri="http://schemas.microsoft.com/office/word/2010/wordprocessingShape">
                    <wps:wsp>
                      <wps:cNvSpPr/>
                      <wps:spPr>
                        <a:xfrm>
                          <a:off x="0" y="0"/>
                          <a:ext cx="42545" cy="7620"/>
                        </a:xfrm>
                        <a:prstGeom prst="rect">
                          <a:avLst/>
                        </a:prstGeom>
                        <a:solidFill>
                          <a:srgbClr val="000000"/>
                        </a:solidFill>
                        <a:ln>
                          <a:noFill/>
                        </a:ln>
                      </wps:spPr>
                      <wps:bodyPr upright="1"/>
                    </wps:wsp>
                  </a:graphicData>
                </a:graphic>
              </wp:anchor>
            </w:drawing>
          </mc:Choice>
          <mc:Fallback>
            <w:pict>
              <v:rect id="矩形 12" o:spid="_x0000_s1026" o:spt="1" style="position:absolute;left:0pt;margin-left:324.6pt;margin-top:17.4pt;height:0.6pt;width:3.35pt;mso-position-horizontal-relative:page;z-index:-251646976;mso-width-relative:page;mso-height-relative:page;" fillcolor="#000000" filled="t" stroked="f" coordsize="21600,21600" o:gfxdata="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ngIS&#10;3NgAAAAJAQAADwAAAAAAAAABACAAAAAiAAAAZHJzL2Rvd25yZXYueG1sUEsBAhQAFAAAAAgAh07i&#10;QHaquiqwAQAAXQMAAA4AAAAAAAAAAQAgAAAAJwEAAGRycy9lMm9Eb2MueG1sUEsFBgAAAAAGAAYA&#10;WQEAAEkFAAAAAA==&#10;">
                <v:fill on="t" focussize="0,0"/>
                <v:stroke on="f"/>
                <v:imagedata o:title=""/>
                <o:lock v:ext="edit" aspectratio="f"/>
              </v:rect>
            </w:pict>
          </mc:Fallback>
        </mc:AlternateContent>
      </w:r>
      <w:r>
        <w:t>3</w:t>
      </w:r>
      <w:r>
        <w:rPr>
          <w:rFonts w:hint="eastAsia" w:ascii="宋体" w:hAnsi="宋体" w:eastAsia="宋体"/>
        </w:rPr>
        <w:t>、</w:t>
      </w:r>
      <w:r>
        <w:t>B</w:t>
      </w:r>
      <w:r>
        <w:tab/>
      </w:r>
      <w:r>
        <w:t>white</w:t>
      </w:r>
      <w:r>
        <w:rPr>
          <w:spacing w:val="-1"/>
        </w:rPr>
        <w:t xml:space="preserve"> </w:t>
      </w:r>
      <w:r>
        <w:t>/ai/</w:t>
      </w:r>
      <w:r>
        <w:tab/>
      </w:r>
      <w:r>
        <w:t>winter</w:t>
      </w:r>
      <w:r>
        <w:rPr>
          <w:spacing w:val="-2"/>
        </w:rPr>
        <w:t xml:space="preserve"> </w:t>
      </w:r>
      <w:r>
        <w:t>/ ɪ/</w:t>
      </w:r>
      <w:r>
        <w:tab/>
      </w:r>
      <w:r>
        <w:t>like</w:t>
      </w:r>
      <w:r>
        <w:rPr>
          <w:spacing w:val="-1"/>
        </w:rPr>
        <w:t xml:space="preserve"> </w:t>
      </w:r>
      <w:r>
        <w:t>/ai/</w:t>
      </w:r>
      <w:r>
        <w:tab/>
      </w:r>
      <w:r>
        <w:t>spring /</w:t>
      </w:r>
      <w:r>
        <w:rPr>
          <w:spacing w:val="-3"/>
        </w:rPr>
        <w:t xml:space="preserve"> </w:t>
      </w:r>
      <w:r>
        <w:t>ɪ/</w:t>
      </w:r>
    </w:p>
    <w:p>
      <w:pPr>
        <w:pStyle w:val="4"/>
        <w:tabs>
          <w:tab w:val="left" w:pos="997"/>
          <w:tab w:val="left" w:pos="1121"/>
          <w:tab w:val="left" w:pos="2191"/>
          <w:tab w:val="left" w:pos="2318"/>
          <w:tab w:val="left" w:pos="3476"/>
          <w:tab w:val="left" w:pos="3521"/>
          <w:tab w:val="left" w:pos="4776"/>
          <w:tab w:val="left" w:pos="4900"/>
        </w:tabs>
        <w:spacing w:before="83" w:line="304" w:lineRule="auto"/>
        <w:ind w:right="3188"/>
        <w:rPr>
          <w:rFonts w:hint="eastAsia" w:ascii="宋体" w:hAnsi="宋体" w:eastAsia="宋体"/>
        </w:rPr>
      </w:pPr>
      <w:r>
        <mc:AlternateContent>
          <mc:Choice Requires="wps">
            <w:drawing>
              <wp:anchor distT="0" distB="0" distL="114300" distR="114300" simplePos="0" relativeHeight="251670528" behindDoc="1" locked="0" layoutInCell="1" allowOverlap="1">
                <wp:simplePos x="0" y="0"/>
                <wp:positionH relativeFrom="page">
                  <wp:posOffset>3340735</wp:posOffset>
                </wp:positionH>
                <wp:positionV relativeFrom="paragraph">
                  <wp:posOffset>221615</wp:posOffset>
                </wp:positionV>
                <wp:extent cx="76200" cy="7620"/>
                <wp:effectExtent l="0" t="0" r="0" b="0"/>
                <wp:wrapNone/>
                <wp:docPr id="11" name="矩形 13"/>
                <wp:cNvGraphicFramePr/>
                <a:graphic xmlns:a="http://schemas.openxmlformats.org/drawingml/2006/main">
                  <a:graphicData uri="http://schemas.microsoft.com/office/word/2010/wordprocessingShape">
                    <wps:wsp>
                      <wps:cNvSpPr/>
                      <wps:spPr>
                        <a:xfrm>
                          <a:off x="0" y="0"/>
                          <a:ext cx="76200" cy="7620"/>
                        </a:xfrm>
                        <a:prstGeom prst="rect">
                          <a:avLst/>
                        </a:prstGeom>
                        <a:solidFill>
                          <a:srgbClr val="000000"/>
                        </a:solidFill>
                        <a:ln>
                          <a:noFill/>
                        </a:ln>
                      </wps:spPr>
                      <wps:bodyPr upright="1"/>
                    </wps:wsp>
                  </a:graphicData>
                </a:graphic>
              </wp:anchor>
            </w:drawing>
          </mc:Choice>
          <mc:Fallback>
            <w:pict>
              <v:rect id="矩形 13" o:spid="_x0000_s1026" o:spt="1" style="position:absolute;left:0pt;margin-left:263.05pt;margin-top:17.45pt;height:0.6pt;width:6pt;mso-position-horizontal-relative:page;z-index:-251645952;mso-width-relative:page;mso-height-relative:page;" fillcolor="#000000" filled="t" stroked="f" coordsize="21600,21600" o:gfxdata="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Doa3l3YAAAA&#10;CQEAAA8AAAAAAAAAAQAgAAAAIgAAAGRycy9kb3ducmV2LnhtbFBLAQIUABQAAAAIAIdO4kCQ9/6P&#10;qwEAAF0DAAAOAAAAAAAAAAEAIAAAACcBAABkcnMvZTJvRG9jLnhtbFBLBQYAAAAABgAGAFkBAABE&#10;BQAAAAA=&#10;">
                <v:fill on="t" focussize="0,0"/>
                <v:stroke on="f"/>
                <v:imagedata o:title=""/>
                <o:lock v:ext="edit" aspectratio="f"/>
              </v:rect>
            </w:pict>
          </mc:Fallback>
        </mc:AlternateContent>
      </w:r>
      <w:r>
        <w:t>4</w:t>
      </w:r>
      <w:r>
        <w:rPr>
          <w:rFonts w:hint="eastAsia" w:ascii="宋体" w:hAnsi="宋体" w:eastAsia="宋体"/>
        </w:rPr>
        <w:t>、</w:t>
      </w:r>
      <w:r>
        <w:t>C</w:t>
      </w:r>
      <w:r>
        <w:tab/>
      </w:r>
      <w:r>
        <w:tab/>
      </w:r>
      <w:r>
        <w:rPr>
          <w:u w:val="single"/>
        </w:rPr>
        <w:t xml:space="preserve"> o</w:t>
      </w:r>
      <w:r>
        <w:t>pen/əʊ/</w:t>
      </w:r>
      <w:r>
        <w:tab/>
      </w:r>
      <w:r>
        <w:tab/>
      </w:r>
      <w:r>
        <w:t>h</w:t>
      </w:r>
      <w:r>
        <w:rPr>
          <w:u w:val="single"/>
        </w:rPr>
        <w:t>o</w:t>
      </w:r>
      <w:r>
        <w:t>bby</w:t>
      </w:r>
      <w:r>
        <w:rPr>
          <w:spacing w:val="-5"/>
        </w:rPr>
        <w:t xml:space="preserve"> </w:t>
      </w:r>
      <w:r>
        <w:t>/ɒ/</w:t>
      </w:r>
      <w:r>
        <w:tab/>
      </w:r>
      <w:r>
        <w:t>collect</w:t>
      </w:r>
      <w:r>
        <w:rPr>
          <w:spacing w:val="-1"/>
        </w:rPr>
        <w:t xml:space="preserve"> </w:t>
      </w:r>
      <w:r>
        <w:t>/ə/</w:t>
      </w:r>
      <w:r>
        <w:tab/>
      </w:r>
      <w:r>
        <w:t>ph</w:t>
      </w:r>
      <w:r>
        <w:rPr>
          <w:u w:val="single"/>
        </w:rPr>
        <w:t>o</w:t>
      </w:r>
      <w:r>
        <w:t>to</w:t>
      </w:r>
      <w:r>
        <w:rPr>
          <w:spacing w:val="3"/>
        </w:rPr>
        <w:t xml:space="preserve"> </w:t>
      </w:r>
      <w:r>
        <w:rPr>
          <w:spacing w:val="-5"/>
        </w:rPr>
        <w:t xml:space="preserve">/əʊ/ </w:t>
      </w:r>
      <w:r>
        <w:t>5</w:t>
      </w:r>
      <w:r>
        <w:rPr>
          <w:rFonts w:hint="eastAsia" w:ascii="宋体" w:hAnsi="宋体" w:eastAsia="宋体"/>
        </w:rPr>
        <w:t>、</w:t>
      </w:r>
      <w:r>
        <w:t>A</w:t>
      </w:r>
      <w:r>
        <w:tab/>
      </w:r>
      <w:r>
        <w:t>uncle</w:t>
      </w:r>
      <w:r>
        <w:rPr>
          <w:spacing w:val="-1"/>
        </w:rPr>
        <w:t xml:space="preserve"> </w:t>
      </w:r>
      <w:r>
        <w:t>/ʌ/</w:t>
      </w:r>
      <w:r>
        <w:tab/>
      </w:r>
      <w:r>
        <w:t>summer /ʌ/</w:t>
      </w:r>
      <w:r>
        <w:tab/>
      </w:r>
      <w:r>
        <w:tab/>
      </w:r>
      <w:r>
        <w:t>student</w:t>
      </w:r>
      <w:r>
        <w:rPr>
          <w:spacing w:val="-3"/>
        </w:rPr>
        <w:t xml:space="preserve"> </w:t>
      </w:r>
      <w:r>
        <w:t>/ju:/</w:t>
      </w:r>
      <w:r>
        <w:tab/>
      </w:r>
      <w:r>
        <w:tab/>
      </w:r>
      <w:r>
        <w:t xml:space="preserve">put /u/ </w:t>
      </w:r>
      <w:r>
        <w:rPr>
          <w:rFonts w:hint="eastAsia" w:ascii="宋体" w:hAnsi="宋体" w:eastAsia="宋体"/>
        </w:rPr>
        <w:t>二、词汇</w:t>
      </w:r>
    </w:p>
    <w:p>
      <w:pPr>
        <w:pStyle w:val="3"/>
        <w:spacing w:line="305" w:lineRule="exact"/>
        <w:rPr>
          <w:rFonts w:hint="eastAsia" w:ascii="宋体" w:eastAsia="宋体"/>
        </w:rPr>
      </w:pPr>
      <w:r>
        <w:t>A</w:t>
      </w:r>
      <w:r>
        <w:rPr>
          <w:rFonts w:hint="eastAsia" w:ascii="宋体" w:eastAsia="宋体"/>
        </w:rPr>
        <w:t>、</w:t>
      </w:r>
    </w:p>
    <w:p>
      <w:pPr>
        <w:pStyle w:val="4"/>
        <w:tabs>
          <w:tab w:val="left" w:pos="892"/>
          <w:tab w:val="left" w:pos="1772"/>
          <w:tab w:val="left" w:pos="2651"/>
          <w:tab w:val="left" w:pos="3413"/>
        </w:tabs>
        <w:spacing w:before="84"/>
      </w:pPr>
      <w:r>
        <w:t>1</w:t>
      </w:r>
      <w:r>
        <w:rPr>
          <w:rFonts w:hint="eastAsia" w:ascii="宋体" w:eastAsia="宋体"/>
        </w:rPr>
        <w:t>、</w:t>
      </w:r>
      <w:r>
        <w:t>D</w:t>
      </w:r>
      <w:r>
        <w:tab/>
      </w:r>
      <w:r>
        <w:t>2</w:t>
      </w:r>
      <w:r>
        <w:rPr>
          <w:rFonts w:hint="eastAsia" w:ascii="宋体" w:eastAsia="宋体"/>
        </w:rPr>
        <w:t>、</w:t>
      </w:r>
      <w:r>
        <w:t>C</w:t>
      </w:r>
      <w:r>
        <w:tab/>
      </w:r>
      <w:r>
        <w:t>3</w:t>
      </w:r>
      <w:r>
        <w:rPr>
          <w:rFonts w:hint="eastAsia" w:ascii="宋体" w:eastAsia="宋体"/>
        </w:rPr>
        <w:t>、</w:t>
      </w:r>
      <w:r>
        <w:t>A</w:t>
      </w:r>
      <w:r>
        <w:tab/>
      </w:r>
      <w:r>
        <w:rPr>
          <w:spacing w:val="3"/>
        </w:rPr>
        <w:t>4</w:t>
      </w:r>
      <w:r>
        <w:rPr>
          <w:rFonts w:hint="eastAsia" w:ascii="宋体" w:eastAsia="宋体"/>
        </w:rPr>
        <w:t>、</w:t>
      </w:r>
      <w:r>
        <w:t>B</w:t>
      </w:r>
      <w:r>
        <w:tab/>
      </w:r>
      <w:r>
        <w:t>5</w:t>
      </w:r>
      <w:r>
        <w:rPr>
          <w:rFonts w:hint="eastAsia" w:ascii="宋体" w:eastAsia="宋体"/>
        </w:rPr>
        <w:t>、</w:t>
      </w:r>
      <w:r>
        <w:t>E</w:t>
      </w:r>
    </w:p>
    <w:p>
      <w:pPr>
        <w:pStyle w:val="3"/>
        <w:spacing w:before="82"/>
        <w:rPr>
          <w:rFonts w:hint="eastAsia" w:ascii="宋体" w:eastAsia="宋体"/>
        </w:rPr>
      </w:pPr>
      <w:r>
        <w:t>B</w:t>
      </w:r>
      <w:r>
        <w:rPr>
          <w:rFonts w:hint="eastAsia" w:ascii="宋体" w:eastAsia="宋体"/>
        </w:rPr>
        <w:t>、</w:t>
      </w:r>
    </w:p>
    <w:p>
      <w:pPr>
        <w:pStyle w:val="4"/>
        <w:tabs>
          <w:tab w:val="left" w:pos="1599"/>
          <w:tab w:val="left" w:pos="1639"/>
        </w:tabs>
        <w:spacing w:before="84" w:line="302" w:lineRule="auto"/>
        <w:ind w:right="1848"/>
      </w:pPr>
      <w:r>
        <w:t>1</w:t>
      </w:r>
      <w:r>
        <w:rPr>
          <w:rFonts w:hint="eastAsia" w:ascii="宋体" w:eastAsia="宋体"/>
        </w:rPr>
        <w:t>、</w:t>
      </w:r>
      <w:r>
        <w:t>photos</w:t>
      </w:r>
      <w:r>
        <w:tab/>
      </w:r>
      <w:r>
        <w:t>are</w:t>
      </w:r>
      <w:r>
        <w:rPr>
          <w:spacing w:val="-1"/>
        </w:rPr>
        <w:t xml:space="preserve"> </w:t>
      </w:r>
      <w:r>
        <w:rPr>
          <w:rFonts w:hint="eastAsia" w:ascii="宋体" w:eastAsia="宋体"/>
        </w:rPr>
        <w:t>是谓复，所以主语为复数，</w:t>
      </w:r>
      <w:r>
        <w:t xml:space="preserve">photo </w:t>
      </w:r>
      <w:r>
        <w:rPr>
          <w:rFonts w:hint="eastAsia" w:ascii="宋体" w:eastAsia="宋体"/>
        </w:rPr>
        <w:t>变复数直接加</w:t>
      </w:r>
      <w:r>
        <w:rPr>
          <w:rFonts w:hint="eastAsia" w:ascii="宋体" w:eastAsia="宋体"/>
          <w:spacing w:val="-59"/>
        </w:rPr>
        <w:t xml:space="preserve"> </w:t>
      </w:r>
      <w:r>
        <w:rPr>
          <w:spacing w:val="-7"/>
        </w:rPr>
        <w:t xml:space="preserve">s. </w:t>
      </w:r>
      <w:r>
        <w:t>2</w:t>
      </w:r>
      <w:r>
        <w:rPr>
          <w:rFonts w:hint="eastAsia" w:ascii="宋体" w:eastAsia="宋体"/>
        </w:rPr>
        <w:t>、</w:t>
      </w:r>
      <w:r>
        <w:t>twelfth</w:t>
      </w:r>
      <w:r>
        <w:tab/>
      </w:r>
      <w:r>
        <w:tab/>
      </w:r>
      <w:r>
        <w:rPr>
          <w:rFonts w:hint="eastAsia" w:ascii="宋体" w:eastAsia="宋体"/>
        </w:rPr>
        <w:t>基数词变序数词，</w:t>
      </w:r>
      <w:r>
        <w:t>twelve</w:t>
      </w:r>
      <w:r>
        <w:rPr>
          <w:spacing w:val="-1"/>
        </w:rPr>
        <w:t xml:space="preserve"> </w:t>
      </w:r>
      <w:r>
        <w:rPr>
          <w:rFonts w:hint="eastAsia" w:ascii="宋体" w:eastAsia="宋体"/>
        </w:rPr>
        <w:t xml:space="preserve">变为第十二 </w:t>
      </w:r>
      <w:r>
        <w:t>ve</w:t>
      </w:r>
      <w:r>
        <w:rPr>
          <w:spacing w:val="59"/>
        </w:rPr>
        <w:t xml:space="preserve"> </w:t>
      </w:r>
      <w:r>
        <w:rPr>
          <w:rFonts w:hint="eastAsia" w:ascii="宋体" w:eastAsia="宋体"/>
        </w:rPr>
        <w:t>变</w:t>
      </w:r>
      <w:r>
        <w:rPr>
          <w:rFonts w:hint="eastAsia" w:ascii="宋体" w:eastAsia="宋体"/>
          <w:spacing w:val="-60"/>
        </w:rPr>
        <w:t xml:space="preserve"> </w:t>
      </w:r>
      <w:r>
        <w:t>fth</w:t>
      </w:r>
    </w:p>
    <w:p>
      <w:pPr>
        <w:pStyle w:val="4"/>
        <w:tabs>
          <w:tab w:val="left" w:pos="1680"/>
        </w:tabs>
        <w:spacing w:before="5"/>
      </w:pPr>
      <w:r>
        <w:t>3</w:t>
      </w:r>
      <w:r>
        <w:rPr>
          <w:rFonts w:hint="eastAsia" w:ascii="宋体" w:eastAsia="宋体"/>
        </w:rPr>
        <w:t>、</w:t>
      </w:r>
      <w:r>
        <w:t>itself</w:t>
      </w:r>
      <w:r>
        <w:tab/>
      </w:r>
      <w:r>
        <w:rPr>
          <w:rFonts w:hint="eastAsia" w:ascii="宋体" w:eastAsia="宋体"/>
        </w:rPr>
        <w:t>考察反身代词，根据句意可知，小猫在自己洗脸，它自己</w:t>
      </w:r>
      <w:r>
        <w:rPr>
          <w:rFonts w:hint="eastAsia" w:ascii="宋体" w:eastAsia="宋体"/>
          <w:spacing w:val="-60"/>
        </w:rPr>
        <w:t xml:space="preserve"> </w:t>
      </w:r>
      <w:r>
        <w:t>itself</w:t>
      </w:r>
    </w:p>
    <w:p>
      <w:pPr>
        <w:pStyle w:val="4"/>
        <w:tabs>
          <w:tab w:val="left" w:pos="1601"/>
        </w:tabs>
        <w:spacing w:before="81" w:line="304" w:lineRule="auto"/>
        <w:ind w:right="397"/>
      </w:pPr>
      <w:r>
        <w:t>4</w:t>
      </w:r>
      <w:r>
        <w:rPr>
          <w:rFonts w:hint="eastAsia" w:ascii="宋体" w:eastAsia="宋体"/>
        </w:rPr>
        <w:t>、</w:t>
      </w:r>
      <w:r>
        <w:t>hottest</w:t>
      </w:r>
      <w:r>
        <w:tab/>
      </w:r>
      <w:r>
        <w:rPr>
          <w:rFonts w:hint="eastAsia" w:ascii="宋体" w:eastAsia="宋体"/>
        </w:rPr>
        <w:t>夏天是一年中最热的季节。前有</w:t>
      </w:r>
      <w:r>
        <w:rPr>
          <w:rFonts w:hint="eastAsia" w:ascii="宋体" w:eastAsia="宋体"/>
          <w:spacing w:val="2"/>
        </w:rPr>
        <w:t xml:space="preserve"> </w:t>
      </w:r>
      <w:r>
        <w:t>the</w:t>
      </w:r>
      <w:r>
        <w:rPr>
          <w:spacing w:val="1"/>
        </w:rPr>
        <w:t xml:space="preserve"> </w:t>
      </w:r>
      <w:r>
        <w:rPr>
          <w:rFonts w:hint="eastAsia" w:ascii="宋体" w:eastAsia="宋体"/>
        </w:rPr>
        <w:t>想到形容词最高级前加</w:t>
      </w:r>
      <w:r>
        <w:rPr>
          <w:rFonts w:hint="eastAsia" w:ascii="宋体" w:eastAsia="宋体"/>
          <w:spacing w:val="2"/>
        </w:rPr>
        <w:t xml:space="preserve"> </w:t>
      </w:r>
      <w:r>
        <w:rPr>
          <w:spacing w:val="-6"/>
        </w:rPr>
        <w:t>the</w:t>
      </w:r>
      <w:r>
        <w:rPr>
          <w:rFonts w:hint="eastAsia" w:ascii="宋体" w:eastAsia="宋体"/>
          <w:spacing w:val="-6"/>
        </w:rPr>
        <w:t xml:space="preserve">， </w:t>
      </w:r>
      <w:r>
        <w:t>hot</w:t>
      </w:r>
      <w:r>
        <w:rPr>
          <w:spacing w:val="-1"/>
        </w:rPr>
        <w:t xml:space="preserve"> </w:t>
      </w:r>
      <w:r>
        <w:rPr>
          <w:rFonts w:hint="eastAsia" w:ascii="宋体" w:eastAsia="宋体"/>
        </w:rPr>
        <w:t>变最高级双写</w:t>
      </w:r>
      <w:r>
        <w:rPr>
          <w:rFonts w:hint="eastAsia" w:ascii="宋体" w:eastAsia="宋体"/>
          <w:spacing w:val="-60"/>
        </w:rPr>
        <w:t xml:space="preserve"> </w:t>
      </w:r>
      <w:r>
        <w:t xml:space="preserve">t </w:t>
      </w:r>
      <w:r>
        <w:rPr>
          <w:rFonts w:hint="eastAsia" w:ascii="宋体" w:eastAsia="宋体"/>
        </w:rPr>
        <w:t>加</w:t>
      </w:r>
      <w:r>
        <w:rPr>
          <w:rFonts w:hint="eastAsia" w:ascii="宋体" w:eastAsia="宋体"/>
          <w:spacing w:val="-60"/>
        </w:rPr>
        <w:t xml:space="preserve"> </w:t>
      </w:r>
      <w:r>
        <w:t>est</w:t>
      </w:r>
    </w:p>
    <w:p>
      <w:pPr>
        <w:pStyle w:val="4"/>
        <w:tabs>
          <w:tab w:val="left" w:pos="1800"/>
        </w:tabs>
        <w:spacing w:before="0" w:line="306" w:lineRule="exact"/>
        <w:rPr>
          <w:rFonts w:hint="eastAsia" w:ascii="宋体" w:eastAsia="宋体"/>
        </w:rPr>
      </w:pPr>
      <w:r>
        <w:t>5</w:t>
      </w:r>
      <w:r>
        <w:rPr>
          <w:rFonts w:hint="eastAsia" w:ascii="宋体" w:eastAsia="宋体"/>
        </w:rPr>
        <w:t>、</w:t>
      </w:r>
      <w:r>
        <w:t>mine</w:t>
      </w:r>
      <w:r>
        <w:tab/>
      </w:r>
      <w:r>
        <w:rPr>
          <w:rFonts w:hint="eastAsia" w:ascii="宋体" w:eastAsia="宋体"/>
        </w:rPr>
        <w:t>句意</w:t>
      </w:r>
      <w:r>
        <w:t>:</w:t>
      </w:r>
      <w:r>
        <w:rPr>
          <w:rFonts w:hint="eastAsia" w:ascii="宋体" w:eastAsia="宋体"/>
        </w:rPr>
        <w:t>我的一个好习惯，这里用到了名词性物主代词</w:t>
      </w:r>
    </w:p>
    <w:p>
      <w:pPr>
        <w:pStyle w:val="3"/>
        <w:spacing w:before="84"/>
        <w:rPr>
          <w:rFonts w:hint="eastAsia" w:ascii="宋体" w:eastAsia="宋体"/>
        </w:rPr>
      </w:pPr>
      <w:r>
        <w:t>C</w:t>
      </w:r>
      <w:r>
        <w:rPr>
          <w:rFonts w:hint="eastAsia" w:ascii="宋体" w:eastAsia="宋体"/>
        </w:rPr>
        <w:t>、</w:t>
      </w:r>
    </w:p>
    <w:p>
      <w:pPr>
        <w:pStyle w:val="4"/>
        <w:tabs>
          <w:tab w:val="left" w:pos="1755"/>
        </w:tabs>
        <w:spacing w:before="81"/>
        <w:rPr>
          <w:rFonts w:hint="eastAsia" w:ascii="宋体" w:eastAsia="宋体"/>
        </w:rPr>
      </w:pPr>
      <w:r>
        <w:t>1</w:t>
      </w:r>
      <w:r>
        <w:rPr>
          <w:rFonts w:hint="eastAsia" w:ascii="宋体" w:eastAsia="宋体"/>
        </w:rPr>
        <w:t>、</w:t>
      </w:r>
      <w:r>
        <w:t>washing</w:t>
      </w:r>
      <w:r>
        <w:tab/>
      </w:r>
      <w:r>
        <w:t>be</w:t>
      </w:r>
      <w:r>
        <w:rPr>
          <w:spacing w:val="-1"/>
        </w:rPr>
        <w:t xml:space="preserve"> </w:t>
      </w:r>
      <w:r>
        <w:t>busy</w:t>
      </w:r>
      <w:r>
        <w:rPr>
          <w:spacing w:val="-5"/>
        </w:rPr>
        <w:t xml:space="preserve"> </w:t>
      </w:r>
      <w:r>
        <w:t xml:space="preserve">doing </w:t>
      </w:r>
      <w:r>
        <w:rPr>
          <w:rFonts w:hint="eastAsia" w:ascii="宋体" w:eastAsia="宋体"/>
        </w:rPr>
        <w:t>忙于做某事</w:t>
      </w:r>
    </w:p>
    <w:p>
      <w:pPr>
        <w:pStyle w:val="4"/>
        <w:tabs>
          <w:tab w:val="left" w:pos="1753"/>
        </w:tabs>
        <w:spacing w:before="84"/>
        <w:rPr>
          <w:rFonts w:hint="eastAsia" w:ascii="宋体" w:eastAsia="宋体"/>
        </w:rPr>
      </w:pPr>
      <w:r>
        <w:t>2</w:t>
      </w:r>
      <w:r>
        <w:rPr>
          <w:rFonts w:hint="eastAsia" w:ascii="宋体" w:eastAsia="宋体"/>
        </w:rPr>
        <w:t>、</w:t>
      </w:r>
      <w:r>
        <w:t>to</w:t>
      </w:r>
      <w:r>
        <w:rPr>
          <w:spacing w:val="-1"/>
        </w:rPr>
        <w:t xml:space="preserve"> </w:t>
      </w:r>
      <w:r>
        <w:t>invite</w:t>
      </w:r>
      <w:r>
        <w:tab/>
      </w:r>
      <w:r>
        <w:t>would</w:t>
      </w:r>
      <w:r>
        <w:rPr>
          <w:spacing w:val="-1"/>
        </w:rPr>
        <w:t xml:space="preserve"> </w:t>
      </w:r>
      <w:r>
        <w:t>like</w:t>
      </w:r>
      <w:r>
        <w:rPr>
          <w:spacing w:val="-1"/>
        </w:rPr>
        <w:t xml:space="preserve"> </w:t>
      </w:r>
      <w:r>
        <w:t>to do sth.</w:t>
      </w:r>
      <w:r>
        <w:rPr>
          <w:spacing w:val="2"/>
        </w:rPr>
        <w:t xml:space="preserve"> </w:t>
      </w:r>
      <w:r>
        <w:rPr>
          <w:rFonts w:hint="eastAsia" w:ascii="宋体" w:eastAsia="宋体"/>
        </w:rPr>
        <w:t>愿意做某事，句意：愿意邀请</w:t>
      </w:r>
    </w:p>
    <w:p>
      <w:pPr>
        <w:pStyle w:val="4"/>
        <w:tabs>
          <w:tab w:val="left" w:pos="1746"/>
        </w:tabs>
        <w:spacing w:before="81"/>
        <w:rPr>
          <w:rFonts w:hint="eastAsia" w:ascii="宋体" w:eastAsia="宋体"/>
        </w:rPr>
      </w:pPr>
      <w:r>
        <w:t>3</w:t>
      </w:r>
      <w:r>
        <w:rPr>
          <w:rFonts w:hint="eastAsia" w:ascii="宋体" w:eastAsia="宋体"/>
        </w:rPr>
        <w:t>、</w:t>
      </w:r>
      <w:r>
        <w:t>lasts</w:t>
      </w:r>
      <w:r>
        <w:tab/>
      </w:r>
      <w:r>
        <w:t>summer</w:t>
      </w:r>
      <w:r>
        <w:rPr>
          <w:spacing w:val="-1"/>
        </w:rPr>
        <w:t xml:space="preserve"> </w:t>
      </w:r>
      <w:r>
        <w:t>in China</w:t>
      </w:r>
      <w:r>
        <w:rPr>
          <w:spacing w:val="1"/>
        </w:rPr>
        <w:t xml:space="preserve"> </w:t>
      </w:r>
      <w:r>
        <w:rPr>
          <w:rFonts w:hint="eastAsia" w:ascii="宋体" w:eastAsia="宋体"/>
        </w:rPr>
        <w:t>做主语看做单数</w:t>
      </w:r>
      <w:r>
        <w:t>,</w:t>
      </w:r>
      <w:r>
        <w:rPr>
          <w:rFonts w:hint="eastAsia" w:ascii="宋体" w:eastAsia="宋体"/>
        </w:rPr>
        <w:t>用动词三单</w:t>
      </w:r>
    </w:p>
    <w:p>
      <w:pPr>
        <w:pStyle w:val="4"/>
        <w:tabs>
          <w:tab w:val="left" w:pos="1719"/>
        </w:tabs>
        <w:spacing w:before="84"/>
        <w:rPr>
          <w:rFonts w:hint="eastAsia" w:ascii="宋体" w:eastAsia="宋体"/>
        </w:rPr>
      </w:pPr>
      <w:r>
        <w:t>4</w:t>
      </w:r>
      <w:r>
        <w:rPr>
          <w:rFonts w:hint="eastAsia" w:ascii="宋体" w:eastAsia="宋体"/>
        </w:rPr>
        <w:t>、</w:t>
      </w:r>
      <w:r>
        <w:t>is</w:t>
      </w:r>
      <w:r>
        <w:tab/>
      </w:r>
      <w:r>
        <w:t>summer</w:t>
      </w:r>
      <w:r>
        <w:rPr>
          <w:spacing w:val="1"/>
        </w:rPr>
        <w:t xml:space="preserve"> </w:t>
      </w:r>
      <w:r>
        <w:rPr>
          <w:rFonts w:hint="eastAsia" w:ascii="宋体" w:eastAsia="宋体"/>
        </w:rPr>
        <w:t>单数，</w:t>
      </w:r>
      <w:r>
        <w:t>be</w:t>
      </w:r>
      <w:r>
        <w:rPr>
          <w:spacing w:val="59"/>
        </w:rPr>
        <w:t xml:space="preserve"> </w:t>
      </w:r>
      <w:r>
        <w:rPr>
          <w:rFonts w:hint="eastAsia" w:ascii="宋体" w:eastAsia="宋体"/>
        </w:rPr>
        <w:t>动词用</w:t>
      </w:r>
      <w:r>
        <w:rPr>
          <w:rFonts w:hint="eastAsia" w:ascii="宋体" w:eastAsia="宋体"/>
          <w:spacing w:val="-60"/>
        </w:rPr>
        <w:t xml:space="preserve"> </w:t>
      </w:r>
      <w:r>
        <w:t xml:space="preserve">is  </w:t>
      </w:r>
      <w:r>
        <w:rPr>
          <w:rFonts w:hint="eastAsia" w:ascii="宋体" w:eastAsia="宋体"/>
        </w:rPr>
        <w:t>，句意</w:t>
      </w:r>
      <w:r>
        <w:t xml:space="preserve">:  </w:t>
      </w:r>
      <w:r>
        <w:rPr>
          <w:rFonts w:hint="eastAsia" w:ascii="宋体" w:eastAsia="宋体"/>
        </w:rPr>
        <w:t>夏天是怎样的？</w:t>
      </w:r>
    </w:p>
    <w:p>
      <w:pPr>
        <w:pStyle w:val="4"/>
        <w:tabs>
          <w:tab w:val="left" w:pos="1658"/>
        </w:tabs>
        <w:spacing w:before="81" w:line="304" w:lineRule="auto"/>
        <w:ind w:right="3923"/>
        <w:rPr>
          <w:rFonts w:hint="eastAsia" w:ascii="宋体" w:eastAsia="宋体"/>
        </w:rPr>
      </w:pPr>
      <w:r>
        <w:t>5</w:t>
      </w:r>
      <w:r>
        <w:rPr>
          <w:rFonts w:hint="eastAsia" w:ascii="宋体" w:eastAsia="宋体"/>
        </w:rPr>
        <w:t>、</w:t>
      </w:r>
      <w:r>
        <w:t>to</w:t>
      </w:r>
      <w:r>
        <w:rPr>
          <w:spacing w:val="-1"/>
        </w:rPr>
        <w:t xml:space="preserve"> </w:t>
      </w:r>
      <w:r>
        <w:t>keep</w:t>
      </w:r>
      <w:r>
        <w:tab/>
      </w:r>
      <w:r>
        <w:rPr>
          <w:rFonts w:hint="eastAsia" w:ascii="宋体" w:eastAsia="宋体"/>
        </w:rPr>
        <w:t>在这里表示目的，为了保持健</w:t>
      </w:r>
      <w:r>
        <w:rPr>
          <w:rFonts w:hint="eastAsia" w:ascii="宋体" w:eastAsia="宋体"/>
          <w:spacing w:val="-17"/>
        </w:rPr>
        <w:t>康</w:t>
      </w:r>
      <w:r>
        <w:rPr>
          <w:rFonts w:hint="eastAsia" w:ascii="宋体" w:eastAsia="宋体"/>
        </w:rPr>
        <w:t>三、单项选择</w:t>
      </w:r>
    </w:p>
    <w:p>
      <w:pPr>
        <w:pStyle w:val="4"/>
        <w:tabs>
          <w:tab w:val="left" w:pos="1080"/>
        </w:tabs>
        <w:spacing w:before="0" w:line="306" w:lineRule="exact"/>
        <w:rPr>
          <w:rFonts w:hint="eastAsia" w:ascii="宋体" w:eastAsia="宋体"/>
        </w:rPr>
      </w:pPr>
      <w:r>
        <w:t>1</w:t>
      </w:r>
      <w:r>
        <w:rPr>
          <w:rFonts w:hint="eastAsia" w:ascii="宋体" w:eastAsia="宋体"/>
        </w:rPr>
        <w:t>、</w:t>
      </w:r>
      <w:r>
        <w:rPr>
          <w:rFonts w:hint="eastAsia" w:ascii="宋体" w:eastAsia="宋体"/>
          <w:spacing w:val="-53"/>
        </w:rPr>
        <w:t xml:space="preserve"> </w:t>
      </w:r>
      <w:r>
        <w:t>D</w:t>
      </w:r>
      <w:r>
        <w:tab/>
      </w:r>
      <w:r>
        <w:rPr>
          <w:rFonts w:hint="eastAsia" w:ascii="宋体" w:eastAsia="宋体"/>
        </w:rPr>
        <w:t>我的妈妈忙于工作，所以偶尔去购物。</w:t>
      </w:r>
      <w:r>
        <w:rPr>
          <w:rFonts w:hint="eastAsia" w:ascii="宋体" w:eastAsia="宋体"/>
          <w:spacing w:val="1"/>
        </w:rPr>
        <w:t xml:space="preserve"> </w:t>
      </w:r>
      <w:r>
        <w:rPr>
          <w:rFonts w:hint="eastAsia" w:ascii="宋体" w:eastAsia="宋体"/>
        </w:rPr>
        <w:t>考察频率副词</w:t>
      </w:r>
    </w:p>
    <w:p>
      <w:pPr>
        <w:pStyle w:val="4"/>
        <w:tabs>
          <w:tab w:val="left" w:pos="1080"/>
          <w:tab w:val="left" w:pos="1380"/>
        </w:tabs>
        <w:spacing w:before="84" w:line="302" w:lineRule="auto"/>
        <w:ind w:right="517"/>
      </w:pPr>
      <w:r>
        <w:t>2</w:t>
      </w:r>
      <w:r>
        <w:rPr>
          <w:rFonts w:hint="eastAsia" w:ascii="宋体" w:hAnsi="宋体" w:eastAsia="宋体"/>
        </w:rPr>
        <w:t>、</w:t>
      </w:r>
      <w:r>
        <w:rPr>
          <w:rFonts w:hint="eastAsia" w:ascii="宋体" w:hAnsi="宋体" w:eastAsia="宋体"/>
          <w:spacing w:val="-53"/>
        </w:rPr>
        <w:t xml:space="preserve"> </w:t>
      </w:r>
      <w:r>
        <w:t>D</w:t>
      </w:r>
      <w:r>
        <w:tab/>
      </w:r>
      <w:r>
        <w:rPr>
          <w:rFonts w:hint="eastAsia" w:ascii="宋体" w:hAnsi="宋体" w:eastAsia="宋体"/>
        </w:rPr>
        <w:t>我无法回答这个问题</w:t>
      </w:r>
      <w:r>
        <w:rPr>
          <w:rFonts w:hint="eastAsia" w:ascii="宋体" w:hAnsi="宋体" w:eastAsia="宋体"/>
          <w:spacing w:val="-22"/>
        </w:rPr>
        <w:t>，</w:t>
      </w:r>
      <w:r>
        <w:rPr>
          <w:rFonts w:hint="eastAsia" w:ascii="宋体" w:hAnsi="宋体" w:eastAsia="宋体"/>
        </w:rPr>
        <w:t>所以这个问题是</w:t>
      </w:r>
      <w:r>
        <w:t>“</w:t>
      </w:r>
      <w:r>
        <w:rPr>
          <w:rFonts w:hint="eastAsia" w:ascii="宋体" w:hAnsi="宋体" w:eastAsia="宋体"/>
        </w:rPr>
        <w:t>困难</w:t>
      </w:r>
      <w:r>
        <w:t>”</w:t>
      </w:r>
      <w:r>
        <w:rPr>
          <w:rFonts w:hint="eastAsia" w:ascii="宋体" w:hAnsi="宋体" w:eastAsia="宋体"/>
        </w:rPr>
        <w:t>的</w:t>
      </w:r>
      <w:r>
        <w:rPr>
          <w:rFonts w:hint="eastAsia" w:ascii="宋体" w:hAnsi="宋体" w:eastAsia="宋体"/>
          <w:spacing w:val="-22"/>
        </w:rPr>
        <w:t>。</w:t>
      </w:r>
      <w:r>
        <w:t>That</w:t>
      </w:r>
      <w:r>
        <w:rPr>
          <w:spacing w:val="-16"/>
        </w:rPr>
        <w:t xml:space="preserve"> </w:t>
      </w:r>
      <w:r>
        <w:t>question</w:t>
      </w:r>
      <w:r>
        <w:rPr>
          <w:spacing w:val="56"/>
        </w:rPr>
        <w:t xml:space="preserve"> </w:t>
      </w:r>
      <w:r>
        <w:rPr>
          <w:rFonts w:hint="eastAsia" w:ascii="宋体" w:hAnsi="宋体" w:eastAsia="宋体"/>
        </w:rPr>
        <w:t>主语</w:t>
      </w:r>
      <w:r>
        <w:rPr>
          <w:rFonts w:hint="eastAsia" w:ascii="宋体" w:hAnsi="宋体" w:eastAsia="宋体"/>
          <w:spacing w:val="-12"/>
        </w:rPr>
        <w:t>是</w:t>
      </w:r>
      <w:r>
        <w:rPr>
          <w:rFonts w:hint="eastAsia" w:ascii="宋体" w:hAnsi="宋体" w:eastAsia="宋体"/>
        </w:rPr>
        <w:t>单数，</w:t>
      </w:r>
      <w:r>
        <w:rPr>
          <w:rFonts w:hint="eastAsia" w:ascii="宋体" w:hAnsi="宋体" w:eastAsia="宋体"/>
        </w:rPr>
        <w:tab/>
      </w:r>
      <w:r>
        <w:rPr>
          <w:rFonts w:hint="eastAsia" w:ascii="宋体" w:hAnsi="宋体" w:eastAsia="宋体"/>
        </w:rPr>
        <w:tab/>
      </w:r>
      <w:r>
        <w:t>be</w:t>
      </w:r>
      <w:r>
        <w:rPr>
          <w:spacing w:val="-1"/>
        </w:rPr>
        <w:t xml:space="preserve"> </w:t>
      </w:r>
      <w:r>
        <w:rPr>
          <w:rFonts w:hint="eastAsia" w:ascii="宋体" w:hAnsi="宋体" w:eastAsia="宋体"/>
        </w:rPr>
        <w:t>动词用</w:t>
      </w:r>
      <w:r>
        <w:rPr>
          <w:rFonts w:hint="eastAsia" w:ascii="宋体" w:hAnsi="宋体" w:eastAsia="宋体"/>
          <w:spacing w:val="-60"/>
        </w:rPr>
        <w:t xml:space="preserve"> </w:t>
      </w:r>
      <w:r>
        <w:t>is</w:t>
      </w:r>
    </w:p>
    <w:p>
      <w:pPr>
        <w:pStyle w:val="4"/>
        <w:tabs>
          <w:tab w:val="left" w:pos="1065"/>
        </w:tabs>
        <w:spacing w:before="5"/>
        <w:rPr>
          <w:rFonts w:hint="eastAsia" w:ascii="宋体" w:eastAsia="宋体"/>
        </w:rPr>
      </w:pPr>
      <w:r>
        <w:t>3</w:t>
      </w:r>
      <w:r>
        <w:rPr>
          <w:rFonts w:hint="eastAsia" w:ascii="宋体" w:eastAsia="宋体"/>
        </w:rPr>
        <w:t>、</w:t>
      </w:r>
      <w:r>
        <w:rPr>
          <w:rFonts w:hint="eastAsia" w:ascii="宋体" w:eastAsia="宋体"/>
          <w:spacing w:val="-53"/>
        </w:rPr>
        <w:t xml:space="preserve"> </w:t>
      </w:r>
      <w:r>
        <w:t>B</w:t>
      </w:r>
      <w:r>
        <w:tab/>
      </w:r>
      <w:r>
        <w:rPr>
          <w:rFonts w:hint="eastAsia" w:ascii="宋体" w:eastAsia="宋体"/>
        </w:rPr>
        <w:t>尽管现在在下雨，但是他仍然想要等待他。</w:t>
      </w:r>
      <w:r>
        <w:t>Still</w:t>
      </w:r>
      <w:r>
        <w:rPr>
          <w:spacing w:val="1"/>
        </w:rPr>
        <w:t xml:space="preserve"> </w:t>
      </w:r>
      <w:r>
        <w:rPr>
          <w:rFonts w:hint="eastAsia" w:ascii="宋体" w:eastAsia="宋体"/>
        </w:rPr>
        <w:t>仍然</w:t>
      </w:r>
    </w:p>
    <w:p>
      <w:pPr>
        <w:pStyle w:val="4"/>
        <w:tabs>
          <w:tab w:val="left" w:pos="1065"/>
        </w:tabs>
        <w:spacing w:before="81"/>
      </w:pPr>
      <w:r>
        <w:t>4</w:t>
      </w:r>
      <w:r>
        <w:rPr>
          <w:rFonts w:hint="eastAsia" w:ascii="宋体" w:hAnsi="宋体" w:eastAsia="宋体"/>
        </w:rPr>
        <w:t>、</w:t>
      </w:r>
      <w:r>
        <w:rPr>
          <w:rFonts w:hint="eastAsia" w:ascii="宋体" w:hAnsi="宋体" w:eastAsia="宋体"/>
          <w:spacing w:val="-53"/>
        </w:rPr>
        <w:t xml:space="preserve"> </w:t>
      </w:r>
      <w:r>
        <w:t>A</w:t>
      </w:r>
      <w:r>
        <w:tab/>
      </w:r>
      <w:r>
        <w:t>each</w:t>
      </w:r>
      <w:r>
        <w:rPr>
          <w:spacing w:val="59"/>
        </w:rPr>
        <w:t xml:space="preserve"> </w:t>
      </w:r>
      <w:r>
        <w:rPr>
          <w:rFonts w:hint="eastAsia" w:ascii="宋体" w:hAnsi="宋体" w:eastAsia="宋体"/>
        </w:rPr>
        <w:t>做主语，看做单数。</w:t>
      </w:r>
      <w:r>
        <w:t>“</w:t>
      </w:r>
      <w:r>
        <w:rPr>
          <w:rFonts w:hint="eastAsia" w:ascii="宋体" w:hAnsi="宋体" w:eastAsia="宋体"/>
        </w:rPr>
        <w:t>拥有</w:t>
      </w:r>
      <w:r>
        <w:t>”</w:t>
      </w:r>
      <w:r>
        <w:rPr>
          <w:rFonts w:hint="eastAsia" w:ascii="宋体" w:hAnsi="宋体" w:eastAsia="宋体"/>
        </w:rPr>
        <w:t>单数是</w:t>
      </w:r>
      <w:r>
        <w:rPr>
          <w:rFonts w:hint="eastAsia" w:ascii="宋体" w:hAnsi="宋体" w:eastAsia="宋体"/>
          <w:spacing w:val="-58"/>
        </w:rPr>
        <w:t xml:space="preserve"> </w:t>
      </w:r>
      <w:r>
        <w:t>has</w:t>
      </w:r>
    </w:p>
    <w:p>
      <w:pPr>
        <w:pStyle w:val="4"/>
        <w:tabs>
          <w:tab w:val="left" w:pos="1067"/>
        </w:tabs>
        <w:spacing w:before="85" w:line="316" w:lineRule="auto"/>
        <w:ind w:right="516"/>
      </w:pPr>
      <w:r>
        <w:t>5</w:t>
      </w:r>
      <w:r>
        <w:rPr>
          <w:rFonts w:hint="eastAsia" w:ascii="宋体" w:eastAsia="宋体"/>
        </w:rPr>
        <w:t>、</w:t>
      </w:r>
      <w:r>
        <w:rPr>
          <w:rFonts w:hint="eastAsia" w:ascii="宋体" w:eastAsia="宋体"/>
          <w:spacing w:val="-53"/>
        </w:rPr>
        <w:t xml:space="preserve"> </w:t>
      </w:r>
      <w:r>
        <w:t>C</w:t>
      </w:r>
      <w:r>
        <w:tab/>
      </w:r>
      <w:r>
        <w:t>kind</w:t>
      </w:r>
      <w:r>
        <w:rPr>
          <w:spacing w:val="58"/>
        </w:rPr>
        <w:t xml:space="preserve"> </w:t>
      </w:r>
      <w:r>
        <w:rPr>
          <w:rFonts w:hint="eastAsia" w:ascii="宋体" w:eastAsia="宋体"/>
        </w:rPr>
        <w:t>种类</w:t>
      </w:r>
      <w:r>
        <w:rPr>
          <w:rFonts w:hint="eastAsia" w:ascii="宋体" w:eastAsia="宋体"/>
          <w:spacing w:val="-65"/>
        </w:rPr>
        <w:t>，</w:t>
      </w:r>
      <w:r>
        <w:rPr>
          <w:rFonts w:hint="eastAsia" w:ascii="宋体" w:eastAsia="宋体"/>
        </w:rPr>
        <w:t>做名</w:t>
      </w:r>
      <w:r>
        <w:rPr>
          <w:rFonts w:hint="eastAsia" w:ascii="宋体" w:eastAsia="宋体"/>
          <w:spacing w:val="-3"/>
        </w:rPr>
        <w:t>词</w:t>
      </w:r>
      <w:r>
        <w:rPr>
          <w:rFonts w:hint="eastAsia" w:ascii="宋体" w:eastAsia="宋体"/>
          <w:spacing w:val="-65"/>
        </w:rPr>
        <w:t>。</w:t>
      </w:r>
      <w:r>
        <w:rPr>
          <w:rFonts w:hint="eastAsia" w:ascii="宋体" w:eastAsia="宋体"/>
        </w:rPr>
        <w:t>若使用</w:t>
      </w:r>
      <w:r>
        <w:rPr>
          <w:rFonts w:hint="eastAsia" w:ascii="宋体" w:eastAsia="宋体"/>
          <w:spacing w:val="-61"/>
        </w:rPr>
        <w:t xml:space="preserve"> </w:t>
      </w:r>
      <w:r>
        <w:t>ABD</w:t>
      </w:r>
      <w:r>
        <w:rPr>
          <w:spacing w:val="57"/>
        </w:rPr>
        <w:t xml:space="preserve"> </w:t>
      </w:r>
      <w:r>
        <w:rPr>
          <w:rFonts w:hint="eastAsia" w:ascii="宋体" w:eastAsia="宋体"/>
          <w:spacing w:val="-65"/>
        </w:rPr>
        <w:t>，</w:t>
      </w:r>
      <w:r>
        <w:rPr>
          <w:rFonts w:hint="eastAsia" w:ascii="宋体" w:eastAsia="宋体"/>
        </w:rPr>
        <w:t>需要为</w:t>
      </w:r>
      <w:r>
        <w:rPr>
          <w:rFonts w:hint="eastAsia" w:ascii="宋体" w:eastAsia="宋体"/>
          <w:spacing w:val="-2"/>
        </w:rPr>
        <w:t xml:space="preserve"> </w:t>
      </w:r>
      <w:r>
        <w:t>what</w:t>
      </w:r>
      <w:r>
        <w:rPr>
          <w:spacing w:val="-15"/>
        </w:rPr>
        <w:t xml:space="preserve"> </w:t>
      </w:r>
      <w:r>
        <w:t>is</w:t>
      </w:r>
      <w:r>
        <w:rPr>
          <w:spacing w:val="-15"/>
        </w:rPr>
        <w:t xml:space="preserve"> </w:t>
      </w:r>
      <w:r>
        <w:t>the*</w:t>
      </w:r>
      <w:r>
        <w:rPr>
          <w:spacing w:val="-16"/>
        </w:rPr>
        <w:t xml:space="preserve"> </w:t>
      </w:r>
      <w:r>
        <w:t>of</w:t>
      </w:r>
      <w:r>
        <w:rPr>
          <w:spacing w:val="-16"/>
        </w:rPr>
        <w:t xml:space="preserve"> </w:t>
      </w:r>
      <w:r>
        <w:t>the</w:t>
      </w:r>
      <w:r>
        <w:rPr>
          <w:spacing w:val="-16"/>
        </w:rPr>
        <w:t xml:space="preserve"> </w:t>
      </w:r>
      <w:r>
        <w:t>cake</w:t>
      </w:r>
      <w:r>
        <w:rPr>
          <w:spacing w:val="-17"/>
        </w:rPr>
        <w:t xml:space="preserve"> </w:t>
      </w:r>
      <w:r>
        <w:t>would you</w:t>
      </w:r>
      <w:r>
        <w:rPr>
          <w:spacing w:val="-1"/>
        </w:rPr>
        <w:t xml:space="preserve"> </w:t>
      </w:r>
      <w:r>
        <w:t>like?</w:t>
      </w:r>
    </w:p>
    <w:p>
      <w:pPr>
        <w:pStyle w:val="4"/>
        <w:tabs>
          <w:tab w:val="left" w:pos="1065"/>
        </w:tabs>
        <w:spacing w:before="10"/>
        <w:rPr>
          <w:rFonts w:hint="eastAsia" w:ascii="宋体" w:eastAsia="宋体"/>
        </w:rPr>
      </w:pPr>
      <w:r>
        <w:t>6</w:t>
      </w:r>
      <w:r>
        <w:rPr>
          <w:rFonts w:hint="eastAsia" w:ascii="宋体" w:eastAsia="宋体"/>
        </w:rPr>
        <w:t>、</w:t>
      </w:r>
      <w:r>
        <w:rPr>
          <w:rFonts w:hint="eastAsia" w:ascii="宋体" w:eastAsia="宋体"/>
          <w:spacing w:val="-53"/>
        </w:rPr>
        <w:t xml:space="preserve"> </w:t>
      </w:r>
      <w:r>
        <w:t>B</w:t>
      </w:r>
      <w:r>
        <w:tab/>
      </w:r>
      <w:r>
        <w:rPr>
          <w:rFonts w:hint="eastAsia" w:ascii="宋体" w:eastAsia="宋体"/>
        </w:rPr>
        <w:t>考察 物主代词，人称代词的主宾格。</w:t>
      </w:r>
      <w:r>
        <w:rPr>
          <w:rFonts w:hint="eastAsia" w:ascii="宋体" w:eastAsia="宋体"/>
          <w:spacing w:val="1"/>
        </w:rPr>
        <w:t xml:space="preserve"> </w:t>
      </w:r>
      <w:r>
        <w:rPr>
          <w:rFonts w:hint="eastAsia" w:ascii="宋体" w:eastAsia="宋体"/>
        </w:rPr>
        <w:t>口诀：有名则形，无名则名。</w:t>
      </w:r>
    </w:p>
    <w:p>
      <w:pPr>
        <w:pStyle w:val="4"/>
        <w:tabs>
          <w:tab w:val="left" w:pos="1067"/>
        </w:tabs>
        <w:spacing w:before="81"/>
        <w:rPr>
          <w:rFonts w:hint="eastAsia" w:ascii="宋体" w:eastAsia="宋体"/>
        </w:rPr>
      </w:pPr>
      <w:r>
        <w:t>7</w:t>
      </w:r>
      <w:r>
        <w:rPr>
          <w:rFonts w:hint="eastAsia" w:ascii="宋体" w:eastAsia="宋体"/>
        </w:rPr>
        <w:t>、</w:t>
      </w:r>
      <w:r>
        <w:rPr>
          <w:rFonts w:hint="eastAsia" w:ascii="宋体" w:eastAsia="宋体"/>
          <w:spacing w:val="-53"/>
        </w:rPr>
        <w:t xml:space="preserve"> </w:t>
      </w:r>
      <w:r>
        <w:t>C</w:t>
      </w:r>
      <w:r>
        <w:tab/>
      </w:r>
      <w:r>
        <w:t>what</w:t>
      </w:r>
      <w:r>
        <w:rPr>
          <w:spacing w:val="-1"/>
        </w:rPr>
        <w:t xml:space="preserve"> </w:t>
      </w:r>
      <w:r>
        <w:t>about</w:t>
      </w:r>
      <w:r>
        <w:rPr>
          <w:spacing w:val="2"/>
        </w:rPr>
        <w:t xml:space="preserve"> </w:t>
      </w:r>
      <w:r>
        <w:t>you ?</w:t>
      </w:r>
      <w:r>
        <w:rPr>
          <w:spacing w:val="5"/>
        </w:rPr>
        <w:t xml:space="preserve"> </w:t>
      </w:r>
      <w:r>
        <w:rPr>
          <w:rFonts w:hint="eastAsia" w:ascii="宋体" w:eastAsia="宋体"/>
        </w:rPr>
        <w:t>你呢？</w:t>
      </w:r>
    </w:p>
    <w:p>
      <w:pPr>
        <w:pStyle w:val="4"/>
        <w:tabs>
          <w:tab w:val="left" w:pos="1065"/>
        </w:tabs>
        <w:spacing w:before="84"/>
        <w:rPr>
          <w:rFonts w:hint="eastAsia" w:ascii="宋体" w:hAnsi="宋体" w:eastAsia="宋体"/>
        </w:rPr>
      </w:pPr>
      <w:r>
        <w:t>8</w:t>
      </w:r>
      <w:r>
        <w:rPr>
          <w:rFonts w:hint="eastAsia" w:ascii="宋体" w:hAnsi="宋体" w:eastAsia="宋体"/>
        </w:rPr>
        <w:t>、</w:t>
      </w:r>
      <w:r>
        <w:rPr>
          <w:rFonts w:hint="eastAsia" w:ascii="宋体" w:hAnsi="宋体" w:eastAsia="宋体"/>
          <w:spacing w:val="-53"/>
        </w:rPr>
        <w:t xml:space="preserve"> </w:t>
      </w:r>
      <w:r>
        <w:t>A</w:t>
      </w:r>
      <w:r>
        <w:tab/>
      </w:r>
      <w:r>
        <w:rPr>
          <w:rFonts w:hint="eastAsia" w:ascii="宋体" w:hAnsi="宋体" w:eastAsia="宋体"/>
        </w:rPr>
        <w:t>司机应该遵守</w:t>
      </w:r>
      <w:r>
        <w:t>“</w:t>
      </w:r>
      <w:r>
        <w:rPr>
          <w:rFonts w:hint="eastAsia" w:ascii="宋体" w:hAnsi="宋体" w:eastAsia="宋体"/>
        </w:rPr>
        <w:t>交通</w:t>
      </w:r>
      <w:r>
        <w:t>”</w:t>
      </w:r>
      <w:r>
        <w:rPr>
          <w:rFonts w:hint="eastAsia" w:ascii="宋体" w:hAnsi="宋体" w:eastAsia="宋体"/>
        </w:rPr>
        <w:t>规则</w:t>
      </w:r>
    </w:p>
    <w:p>
      <w:pPr>
        <w:pStyle w:val="4"/>
        <w:tabs>
          <w:tab w:val="left" w:pos="1065"/>
        </w:tabs>
        <w:spacing w:before="81"/>
        <w:rPr>
          <w:rFonts w:hint="eastAsia" w:ascii="宋体" w:eastAsia="宋体"/>
        </w:rPr>
      </w:pPr>
      <w:r>
        <w:t>9</w:t>
      </w:r>
      <w:r>
        <w:rPr>
          <w:rFonts w:hint="eastAsia" w:ascii="宋体" w:eastAsia="宋体"/>
        </w:rPr>
        <w:t>、</w:t>
      </w:r>
      <w:r>
        <w:rPr>
          <w:rFonts w:hint="eastAsia" w:ascii="宋体" w:eastAsia="宋体"/>
          <w:spacing w:val="-53"/>
        </w:rPr>
        <w:t xml:space="preserve"> </w:t>
      </w:r>
      <w:r>
        <w:t>A</w:t>
      </w:r>
      <w:r>
        <w:tab/>
      </w:r>
      <w:r>
        <w:rPr>
          <w:rFonts w:hint="eastAsia" w:ascii="宋体" w:eastAsia="宋体"/>
        </w:rPr>
        <w:t>当你横穿马路之前，需要仔细观察。</w:t>
      </w:r>
    </w:p>
    <w:p>
      <w:pPr>
        <w:spacing w:after="0"/>
        <w:rPr>
          <w:rFonts w:hint="eastAsia" w:ascii="宋体" w:eastAsia="宋体"/>
        </w:rPr>
        <w:sectPr>
          <w:pgSz w:w="11910" w:h="16840"/>
          <w:pgMar w:top="1400" w:right="1280" w:bottom="1380" w:left="1680" w:header="1082" w:footer="1193" w:gutter="0"/>
          <w:cols w:space="720" w:num="1"/>
        </w:sectPr>
      </w:pPr>
    </w:p>
    <w:p>
      <w:pPr>
        <w:pStyle w:val="4"/>
        <w:tabs>
          <w:tab w:val="left" w:pos="1080"/>
        </w:tabs>
        <w:spacing w:before="64"/>
        <w:rPr>
          <w:rFonts w:hint="eastAsia" w:ascii="宋体" w:eastAsia="宋体"/>
        </w:rPr>
      </w:pPr>
      <w:r>
        <w:t>10</w:t>
      </w:r>
      <w:r>
        <w:rPr>
          <w:rFonts w:hint="eastAsia" w:ascii="宋体" w:eastAsia="宋体"/>
        </w:rPr>
        <w:t>、</w:t>
      </w:r>
      <w:r>
        <w:rPr>
          <w:rFonts w:hint="eastAsia" w:ascii="宋体" w:eastAsia="宋体"/>
          <w:spacing w:val="-54"/>
        </w:rPr>
        <w:t xml:space="preserve"> </w:t>
      </w:r>
      <w:r>
        <w:t>D</w:t>
      </w:r>
      <w:r>
        <w:tab/>
      </w:r>
      <w:r>
        <w:rPr>
          <w:rFonts w:hint="eastAsia" w:ascii="宋体" w:eastAsia="宋体"/>
        </w:rPr>
        <w:t>从冬天到春天，天气越来越暖和。</w:t>
      </w:r>
    </w:p>
    <w:p>
      <w:pPr>
        <w:pStyle w:val="4"/>
        <w:tabs>
          <w:tab w:val="left" w:pos="1065"/>
        </w:tabs>
        <w:spacing w:before="81" w:line="304" w:lineRule="auto"/>
        <w:ind w:right="5583"/>
        <w:rPr>
          <w:rFonts w:hint="eastAsia" w:ascii="宋体" w:eastAsia="宋体"/>
        </w:rPr>
      </w:pPr>
      <w:r>
        <w:t>11</w:t>
      </w:r>
      <w:r>
        <w:rPr>
          <w:rFonts w:hint="eastAsia" w:ascii="宋体" w:eastAsia="宋体"/>
        </w:rPr>
        <w:t>、</w:t>
      </w:r>
      <w:r>
        <w:rPr>
          <w:rFonts w:hint="eastAsia" w:ascii="宋体" w:eastAsia="宋体"/>
          <w:spacing w:val="-54"/>
        </w:rPr>
        <w:t xml:space="preserve"> </w:t>
      </w:r>
      <w:r>
        <w:t>B</w:t>
      </w:r>
      <w:r>
        <w:tab/>
      </w:r>
      <w:r>
        <w:rPr>
          <w:rFonts w:hint="eastAsia" w:ascii="宋体" w:eastAsia="宋体"/>
        </w:rPr>
        <w:t>形容时间更长</w:t>
      </w:r>
      <w:r>
        <w:rPr>
          <w:rFonts w:hint="eastAsia" w:ascii="宋体" w:eastAsia="宋体"/>
          <w:spacing w:val="-3"/>
        </w:rPr>
        <w:t>，</w:t>
      </w:r>
      <w:r>
        <w:rPr>
          <w:spacing w:val="-3"/>
        </w:rPr>
        <w:t xml:space="preserve">longer </w:t>
      </w:r>
      <w:r>
        <w:t>12</w:t>
      </w:r>
      <w:r>
        <w:rPr>
          <w:rFonts w:hint="eastAsia" w:ascii="宋体" w:eastAsia="宋体"/>
        </w:rPr>
        <w:t>、</w:t>
      </w:r>
      <w:r>
        <w:rPr>
          <w:rFonts w:hint="eastAsia" w:ascii="宋体" w:eastAsia="宋体"/>
          <w:spacing w:val="-54"/>
        </w:rPr>
        <w:t xml:space="preserve"> </w:t>
      </w:r>
      <w:r>
        <w:t>A</w:t>
      </w:r>
      <w:r>
        <w:tab/>
      </w:r>
      <w:r>
        <w:rPr>
          <w:rFonts w:hint="eastAsia" w:ascii="宋体" w:eastAsia="宋体"/>
        </w:rPr>
        <w:t>中秋节人们才吃月饼</w:t>
      </w:r>
    </w:p>
    <w:p>
      <w:pPr>
        <w:pStyle w:val="4"/>
        <w:tabs>
          <w:tab w:val="left" w:pos="1067"/>
        </w:tabs>
        <w:spacing w:before="0" w:line="304" w:lineRule="auto"/>
        <w:ind w:right="516"/>
        <w:rPr>
          <w:rFonts w:hint="eastAsia" w:ascii="宋体" w:eastAsia="宋体"/>
        </w:rPr>
      </w:pPr>
      <w:r>
        <w:t>1</w:t>
      </w:r>
      <w:r>
        <w:rPr>
          <w:spacing w:val="-1"/>
        </w:rPr>
        <w:t>3</w:t>
      </w:r>
      <w:r>
        <w:rPr>
          <w:rFonts w:hint="eastAsia" w:ascii="宋体" w:eastAsia="宋体"/>
        </w:rPr>
        <w:t>、</w:t>
      </w:r>
      <w:r>
        <w:rPr>
          <w:rFonts w:hint="eastAsia" w:ascii="宋体" w:eastAsia="宋体"/>
          <w:spacing w:val="-53"/>
        </w:rPr>
        <w:t xml:space="preserve"> </w:t>
      </w:r>
      <w:r>
        <w:t>C</w:t>
      </w:r>
      <w:r>
        <w:tab/>
      </w:r>
      <w:r>
        <w:t>P</w:t>
      </w:r>
      <w:r>
        <w:rPr>
          <w:spacing w:val="-3"/>
        </w:rPr>
        <w:t>L</w:t>
      </w:r>
      <w:r>
        <w:t xml:space="preserve">A </w:t>
      </w:r>
      <w:r>
        <w:rPr>
          <w:rFonts w:hint="eastAsia" w:ascii="宋体" w:eastAsia="宋体"/>
        </w:rPr>
        <w:t>代表中国人</w:t>
      </w:r>
      <w:r>
        <w:rPr>
          <w:rFonts w:hint="eastAsia" w:ascii="宋体" w:eastAsia="宋体"/>
          <w:spacing w:val="2"/>
        </w:rPr>
        <w:t>民</w:t>
      </w:r>
      <w:r>
        <w:rPr>
          <w:rFonts w:hint="eastAsia" w:ascii="宋体" w:eastAsia="宋体"/>
        </w:rPr>
        <w:t>解放军（</w:t>
      </w:r>
      <w:r>
        <w:t>Chinese</w:t>
      </w:r>
      <w:r>
        <w:rPr>
          <w:spacing w:val="24"/>
        </w:rPr>
        <w:t xml:space="preserve"> </w:t>
      </w:r>
      <w:r>
        <w:t>P</w:t>
      </w:r>
      <w:r>
        <w:rPr>
          <w:spacing w:val="-1"/>
        </w:rPr>
        <w:t>e</w:t>
      </w:r>
      <w:r>
        <w:t>ople</w:t>
      </w:r>
      <w:r>
        <w:rPr>
          <w:spacing w:val="-3"/>
        </w:rPr>
        <w:t>'</w:t>
      </w:r>
      <w:r>
        <w:t xml:space="preserve">s </w:t>
      </w:r>
      <w:r>
        <w:rPr>
          <w:spacing w:val="-30"/>
        </w:rPr>
        <w:t xml:space="preserve"> </w:t>
      </w:r>
      <w:r>
        <w:rPr>
          <w:spacing w:val="-3"/>
        </w:rPr>
        <w:t>L</w:t>
      </w:r>
      <w:r>
        <w:t>ibe</w:t>
      </w:r>
      <w:r>
        <w:rPr>
          <w:spacing w:val="1"/>
        </w:rPr>
        <w:t>r</w:t>
      </w:r>
      <w:r>
        <w:rPr>
          <w:spacing w:val="-1"/>
        </w:rPr>
        <w:t>a</w:t>
      </w:r>
      <w:r>
        <w:t>tion</w:t>
      </w:r>
      <w:r>
        <w:rPr>
          <w:spacing w:val="6"/>
        </w:rPr>
        <w:t xml:space="preserve"> </w:t>
      </w:r>
      <w:r>
        <w:rPr>
          <w:spacing w:val="-1"/>
        </w:rPr>
        <w:t>A</w:t>
      </w:r>
      <w:r>
        <w:rPr>
          <w:spacing w:val="-2"/>
        </w:rPr>
        <w:t>r</w:t>
      </w:r>
      <w:r>
        <w:rPr>
          <w:spacing w:val="5"/>
        </w:rPr>
        <w:t>m</w:t>
      </w:r>
      <w:r>
        <w:rPr>
          <w:spacing w:val="-3"/>
        </w:rPr>
        <w:t>y</w:t>
      </w:r>
      <w:r>
        <w:rPr>
          <w:rFonts w:hint="eastAsia" w:ascii="宋体" w:eastAsia="宋体"/>
          <w:spacing w:val="-120"/>
        </w:rPr>
        <w:t>）</w:t>
      </w:r>
      <w:r>
        <w:rPr>
          <w:rFonts w:hint="eastAsia" w:ascii="宋体" w:eastAsia="宋体"/>
          <w:spacing w:val="2"/>
        </w:rPr>
        <w:t>，</w:t>
      </w:r>
      <w:r>
        <w:rPr>
          <w:rFonts w:hint="eastAsia" w:ascii="宋体" w:eastAsia="宋体"/>
        </w:rPr>
        <w:t>八月一日建军节</w:t>
      </w:r>
    </w:p>
    <w:p>
      <w:pPr>
        <w:pStyle w:val="4"/>
        <w:tabs>
          <w:tab w:val="left" w:pos="1065"/>
        </w:tabs>
        <w:spacing w:before="0" w:line="306" w:lineRule="exact"/>
        <w:rPr>
          <w:rFonts w:hint="eastAsia" w:ascii="宋体" w:eastAsia="宋体"/>
        </w:rPr>
      </w:pPr>
      <w:r>
        <w:t>14</w:t>
      </w:r>
      <w:r>
        <w:rPr>
          <w:rFonts w:hint="eastAsia" w:ascii="宋体" w:eastAsia="宋体"/>
        </w:rPr>
        <w:t>、</w:t>
      </w:r>
      <w:r>
        <w:rPr>
          <w:rFonts w:hint="eastAsia" w:ascii="宋体" w:eastAsia="宋体"/>
          <w:spacing w:val="-54"/>
        </w:rPr>
        <w:t xml:space="preserve"> </w:t>
      </w:r>
      <w:r>
        <w:t>B</w:t>
      </w:r>
      <w:r>
        <w:tab/>
      </w:r>
      <w:r>
        <w:rPr>
          <w:rFonts w:hint="eastAsia" w:ascii="宋体" w:eastAsia="宋体"/>
        </w:rPr>
        <w:t>国庆节在十月</w:t>
      </w:r>
    </w:p>
    <w:p>
      <w:pPr>
        <w:pStyle w:val="4"/>
        <w:tabs>
          <w:tab w:val="left" w:pos="1065"/>
        </w:tabs>
        <w:spacing w:before="83"/>
        <w:rPr>
          <w:rFonts w:hint="eastAsia" w:ascii="宋体" w:eastAsia="宋体"/>
        </w:rPr>
      </w:pPr>
      <w:r>
        <w:t>15</w:t>
      </w:r>
      <w:r>
        <w:rPr>
          <w:rFonts w:hint="eastAsia" w:ascii="宋体" w:eastAsia="宋体"/>
        </w:rPr>
        <w:t>、</w:t>
      </w:r>
      <w:r>
        <w:rPr>
          <w:rFonts w:hint="eastAsia" w:ascii="宋体" w:eastAsia="宋体"/>
          <w:spacing w:val="-54"/>
        </w:rPr>
        <w:t xml:space="preserve"> </w:t>
      </w:r>
      <w:r>
        <w:t>A</w:t>
      </w:r>
      <w:r>
        <w:tab/>
      </w:r>
      <w:r>
        <w:rPr>
          <w:rFonts w:hint="eastAsia" w:ascii="宋体" w:eastAsia="宋体"/>
        </w:rPr>
        <w:t>暑假在七月和八月</w:t>
      </w:r>
    </w:p>
    <w:p>
      <w:pPr>
        <w:pStyle w:val="4"/>
        <w:tabs>
          <w:tab w:val="left" w:pos="1080"/>
        </w:tabs>
        <w:spacing w:before="81"/>
        <w:rPr>
          <w:rFonts w:hint="eastAsia" w:ascii="宋体" w:eastAsia="宋体"/>
        </w:rPr>
      </w:pPr>
      <w:r>
        <w:t>16</w:t>
      </w:r>
      <w:r>
        <w:rPr>
          <w:rFonts w:hint="eastAsia" w:ascii="宋体" w:eastAsia="宋体"/>
        </w:rPr>
        <w:t>、</w:t>
      </w:r>
      <w:r>
        <w:rPr>
          <w:rFonts w:hint="eastAsia" w:ascii="宋体" w:eastAsia="宋体"/>
          <w:spacing w:val="-54"/>
        </w:rPr>
        <w:t xml:space="preserve"> </w:t>
      </w:r>
      <w:r>
        <w:t>D</w:t>
      </w:r>
      <w:r>
        <w:tab/>
      </w:r>
      <w:r>
        <w:rPr>
          <w:rFonts w:hint="eastAsia" w:ascii="宋体" w:eastAsia="宋体"/>
        </w:rPr>
        <w:t>秋天对于农民来说是收获的季节，十月末差不多是秋季</w:t>
      </w:r>
    </w:p>
    <w:p>
      <w:pPr>
        <w:pStyle w:val="4"/>
        <w:tabs>
          <w:tab w:val="left" w:pos="1068"/>
        </w:tabs>
        <w:spacing w:before="84"/>
        <w:rPr>
          <w:rFonts w:hint="eastAsia" w:ascii="宋体" w:eastAsia="宋体"/>
        </w:rPr>
      </w:pPr>
      <w:r>
        <w:t>17</w:t>
      </w:r>
      <w:r>
        <w:rPr>
          <w:rFonts w:hint="eastAsia" w:ascii="宋体" w:eastAsia="宋体"/>
        </w:rPr>
        <w:t>、</w:t>
      </w:r>
      <w:r>
        <w:rPr>
          <w:rFonts w:hint="eastAsia" w:ascii="宋体" w:eastAsia="宋体"/>
          <w:spacing w:val="-54"/>
        </w:rPr>
        <w:t xml:space="preserve"> </w:t>
      </w:r>
      <w:r>
        <w:t>C</w:t>
      </w:r>
      <w:r>
        <w:tab/>
      </w:r>
      <w:r>
        <w:rPr>
          <w:rFonts w:hint="eastAsia" w:ascii="宋体" w:eastAsia="宋体"/>
        </w:rPr>
        <w:t>对于别人的问候，要表达感谢。</w:t>
      </w:r>
    </w:p>
    <w:p>
      <w:pPr>
        <w:pStyle w:val="4"/>
        <w:tabs>
          <w:tab w:val="left" w:pos="1065"/>
        </w:tabs>
        <w:spacing w:before="81" w:line="304" w:lineRule="auto"/>
        <w:ind w:right="509"/>
        <w:rPr>
          <w:rFonts w:hint="eastAsia" w:ascii="宋体" w:hAnsi="宋体" w:eastAsia="宋体"/>
        </w:rPr>
      </w:pPr>
      <w:r>
        <w:t>18</w:t>
      </w:r>
      <w:r>
        <w:rPr>
          <w:rFonts w:hint="eastAsia" w:ascii="宋体" w:hAnsi="宋体" w:eastAsia="宋体"/>
        </w:rPr>
        <w:t>、</w:t>
      </w:r>
      <w:r>
        <w:rPr>
          <w:rFonts w:hint="eastAsia" w:ascii="宋体" w:hAnsi="宋体" w:eastAsia="宋体"/>
          <w:spacing w:val="-54"/>
        </w:rPr>
        <w:t xml:space="preserve"> </w:t>
      </w:r>
      <w:r>
        <w:t>B</w:t>
      </w:r>
      <w:r>
        <w:tab/>
      </w:r>
      <w:r>
        <w:t>mustn’t</w:t>
      </w:r>
      <w:r>
        <w:rPr>
          <w:spacing w:val="4"/>
        </w:rPr>
        <w:t xml:space="preserve"> </w:t>
      </w:r>
      <w:r>
        <w:rPr>
          <w:rFonts w:hint="eastAsia" w:ascii="宋体" w:hAnsi="宋体" w:eastAsia="宋体"/>
        </w:rPr>
        <w:t>表示强烈禁止</w:t>
      </w:r>
      <w:r>
        <w:rPr>
          <w:rFonts w:hint="eastAsia" w:ascii="宋体" w:hAnsi="宋体" w:eastAsia="宋体"/>
          <w:spacing w:val="-48"/>
        </w:rPr>
        <w:t>，</w:t>
      </w:r>
      <w:r>
        <w:rPr>
          <w:rFonts w:hint="eastAsia" w:ascii="宋体" w:hAnsi="宋体" w:eastAsia="宋体"/>
        </w:rPr>
        <w:t>不可以做伤害人身安全的事情</w:t>
      </w:r>
      <w:r>
        <w:rPr>
          <w:rFonts w:hint="eastAsia" w:ascii="宋体" w:hAnsi="宋体" w:eastAsia="宋体"/>
          <w:spacing w:val="-48"/>
        </w:rPr>
        <w:t>，</w:t>
      </w:r>
      <w:r>
        <w:rPr>
          <w:rFonts w:hint="eastAsia" w:ascii="宋体" w:hAnsi="宋体" w:eastAsia="宋体"/>
        </w:rPr>
        <w:t>都用禁止</w:t>
      </w:r>
      <w:r>
        <w:rPr>
          <w:rFonts w:hint="eastAsia" w:ascii="宋体" w:hAnsi="宋体" w:eastAsia="宋体"/>
          <w:spacing w:val="-48"/>
        </w:rPr>
        <w:t>。</w:t>
      </w:r>
      <w:r>
        <w:rPr>
          <w:spacing w:val="-5"/>
        </w:rPr>
        <w:t xml:space="preserve">may </w:t>
      </w:r>
      <w:r>
        <w:rPr>
          <w:rFonts w:hint="eastAsia" w:ascii="宋体" w:hAnsi="宋体" w:eastAsia="宋体"/>
        </w:rPr>
        <w:t>表示也许，可能</w:t>
      </w:r>
      <w:r>
        <w:t>,</w:t>
      </w:r>
      <w:r>
        <w:rPr>
          <w:rFonts w:hint="eastAsia" w:ascii="宋体" w:hAnsi="宋体" w:eastAsia="宋体"/>
        </w:rPr>
        <w:t>情态动词。</w:t>
      </w:r>
    </w:p>
    <w:p>
      <w:pPr>
        <w:pStyle w:val="4"/>
        <w:tabs>
          <w:tab w:val="left" w:pos="1065"/>
        </w:tabs>
        <w:spacing w:before="0" w:line="304" w:lineRule="auto"/>
        <w:ind w:right="516"/>
        <w:rPr>
          <w:rFonts w:hint="eastAsia" w:ascii="宋体" w:eastAsia="宋体"/>
        </w:rPr>
      </w:pPr>
      <w:r>
        <w:t>19</w:t>
      </w:r>
      <w:r>
        <w:rPr>
          <w:rFonts w:hint="eastAsia" w:ascii="宋体" w:eastAsia="宋体"/>
        </w:rPr>
        <w:t>、</w:t>
      </w:r>
      <w:r>
        <w:rPr>
          <w:rFonts w:hint="eastAsia" w:ascii="宋体" w:eastAsia="宋体"/>
          <w:spacing w:val="-54"/>
        </w:rPr>
        <w:t xml:space="preserve"> </w:t>
      </w:r>
      <w:r>
        <w:t>B</w:t>
      </w:r>
      <w:r>
        <w:tab/>
      </w:r>
      <w:r>
        <w:rPr>
          <w:rFonts w:hint="eastAsia" w:ascii="宋体" w:eastAsia="宋体"/>
        </w:rPr>
        <w:t>问</w:t>
      </w:r>
      <w:r>
        <w:rPr>
          <w:rFonts w:hint="eastAsia" w:ascii="宋体" w:eastAsia="宋体"/>
          <w:spacing w:val="-17"/>
        </w:rPr>
        <w:t>：</w:t>
      </w:r>
      <w:r>
        <w:rPr>
          <w:rFonts w:hint="eastAsia" w:ascii="宋体" w:eastAsia="宋体"/>
        </w:rPr>
        <w:t>你的新老师怎么样？</w:t>
      </w:r>
      <w:r>
        <w:rPr>
          <w:rFonts w:hint="eastAsia" w:ascii="宋体" w:eastAsia="宋体"/>
          <w:spacing w:val="2"/>
        </w:rPr>
        <w:t xml:space="preserve"> </w:t>
      </w:r>
      <w:r>
        <w:rPr>
          <w:rFonts w:hint="eastAsia" w:ascii="宋体" w:eastAsia="宋体"/>
        </w:rPr>
        <w:t>回答</w:t>
      </w:r>
      <w:r>
        <w:rPr>
          <w:rFonts w:hint="eastAsia" w:ascii="宋体" w:eastAsia="宋体"/>
          <w:spacing w:val="-17"/>
        </w:rPr>
        <w:t>：</w:t>
      </w:r>
      <w:r>
        <w:rPr>
          <w:rFonts w:hint="eastAsia" w:ascii="宋体" w:eastAsia="宋体"/>
        </w:rPr>
        <w:t>他和善又严格</w:t>
      </w:r>
      <w:r>
        <w:rPr>
          <w:rFonts w:hint="eastAsia" w:ascii="宋体" w:eastAsia="宋体"/>
          <w:spacing w:val="-17"/>
        </w:rPr>
        <w:t>。</w:t>
      </w:r>
      <w:r>
        <w:rPr>
          <w:spacing w:val="-5"/>
        </w:rPr>
        <w:t>Well</w:t>
      </w:r>
      <w:r>
        <w:rPr>
          <w:spacing w:val="7"/>
        </w:rPr>
        <w:t xml:space="preserve"> </w:t>
      </w:r>
      <w:r>
        <w:rPr>
          <w:rFonts w:hint="eastAsia" w:ascii="宋体" w:eastAsia="宋体"/>
        </w:rPr>
        <w:t>做形容词强调</w:t>
      </w:r>
      <w:r>
        <w:rPr>
          <w:rFonts w:hint="eastAsia" w:ascii="宋体" w:eastAsia="宋体"/>
          <w:spacing w:val="-14"/>
        </w:rPr>
        <w:t>身</w:t>
      </w:r>
      <w:r>
        <w:rPr>
          <w:rFonts w:hint="eastAsia" w:ascii="宋体" w:eastAsia="宋体"/>
        </w:rPr>
        <w:t>体好，不符题意。</w:t>
      </w:r>
    </w:p>
    <w:p>
      <w:pPr>
        <w:pStyle w:val="4"/>
        <w:tabs>
          <w:tab w:val="left" w:pos="1067"/>
        </w:tabs>
        <w:spacing w:before="0" w:line="304" w:lineRule="auto"/>
        <w:ind w:right="5324"/>
        <w:rPr>
          <w:rFonts w:hint="eastAsia" w:ascii="宋体" w:eastAsia="宋体"/>
        </w:rPr>
      </w:pPr>
      <w:r>
        <w:t>20</w:t>
      </w:r>
      <w:r>
        <w:rPr>
          <w:rFonts w:hint="eastAsia" w:ascii="宋体" w:eastAsia="宋体"/>
        </w:rPr>
        <w:t>、</w:t>
      </w:r>
      <w:r>
        <w:rPr>
          <w:rFonts w:hint="eastAsia" w:ascii="宋体" w:eastAsia="宋体"/>
          <w:spacing w:val="-54"/>
        </w:rPr>
        <w:t xml:space="preserve"> </w:t>
      </w:r>
      <w:r>
        <w:t>C</w:t>
      </w:r>
      <w:r>
        <w:tab/>
      </w:r>
      <w:r>
        <w:t>tennis</w:t>
      </w:r>
      <w:r>
        <w:rPr>
          <w:spacing w:val="-1"/>
        </w:rPr>
        <w:t xml:space="preserve"> </w:t>
      </w:r>
      <w:r>
        <w:t>player</w:t>
      </w:r>
      <w:r>
        <w:rPr>
          <w:spacing w:val="59"/>
        </w:rPr>
        <w:t xml:space="preserve"> </w:t>
      </w:r>
      <w:r>
        <w:rPr>
          <w:rFonts w:hint="eastAsia" w:ascii="宋体" w:eastAsia="宋体"/>
        </w:rPr>
        <w:t>网球运动</w:t>
      </w:r>
      <w:r>
        <w:rPr>
          <w:rFonts w:hint="eastAsia" w:ascii="宋体" w:eastAsia="宋体"/>
          <w:spacing w:val="-15"/>
        </w:rPr>
        <w:t>员</w:t>
      </w:r>
      <w:r>
        <w:rPr>
          <w:rFonts w:hint="eastAsia" w:ascii="宋体" w:eastAsia="宋体"/>
        </w:rPr>
        <w:t>四、</w:t>
      </w:r>
    </w:p>
    <w:p>
      <w:pPr>
        <w:pStyle w:val="4"/>
        <w:tabs>
          <w:tab w:val="left" w:pos="1790"/>
        </w:tabs>
        <w:spacing w:before="0" w:line="306" w:lineRule="exact"/>
        <w:rPr>
          <w:rFonts w:hint="eastAsia" w:ascii="宋体" w:hAnsi="宋体" w:eastAsia="宋体"/>
        </w:rPr>
      </w:pPr>
      <w:r>
        <w:t>1</w:t>
      </w:r>
      <w:r>
        <w:rPr>
          <w:rFonts w:hint="eastAsia" w:ascii="宋体" w:hAnsi="宋体" w:eastAsia="宋体"/>
        </w:rPr>
        <w:t>、</w:t>
      </w:r>
      <w:r>
        <w:rPr>
          <w:rFonts w:hint="eastAsia" w:ascii="宋体" w:hAnsi="宋体" w:eastAsia="宋体"/>
          <w:spacing w:val="-55"/>
        </w:rPr>
        <w:t xml:space="preserve"> </w:t>
      </w:r>
      <w:r>
        <w:t>doesn’t</w:t>
      </w:r>
      <w:r>
        <w:rPr>
          <w:spacing w:val="-1"/>
        </w:rPr>
        <w:t xml:space="preserve"> </w:t>
      </w:r>
      <w:r>
        <w:t>go</w:t>
      </w:r>
      <w:r>
        <w:tab/>
      </w:r>
      <w:r>
        <w:rPr>
          <w:rFonts w:hint="eastAsia" w:ascii="宋体" w:hAnsi="宋体" w:eastAsia="宋体"/>
        </w:rPr>
        <w:t>助动词变否定需借助 助动词的帮忙</w:t>
      </w:r>
    </w:p>
    <w:p>
      <w:pPr>
        <w:pStyle w:val="4"/>
        <w:spacing w:before="92"/>
      </w:pPr>
      <w:r>
        <w:t>2</w:t>
      </w:r>
      <w:r>
        <w:rPr>
          <w:rFonts w:hint="eastAsia" w:ascii="宋体" w:eastAsia="宋体"/>
        </w:rPr>
        <w:t xml:space="preserve">、 </w:t>
      </w:r>
      <w:r>
        <w:t>is ;child</w:t>
      </w:r>
    </w:p>
    <w:p>
      <w:pPr>
        <w:pStyle w:val="4"/>
        <w:tabs>
          <w:tab w:val="left" w:pos="1897"/>
        </w:tabs>
        <w:spacing w:before="72" w:line="304" w:lineRule="auto"/>
        <w:ind w:right="517"/>
      </w:pPr>
      <w:r>
        <w:t>3</w:t>
      </w:r>
      <w:r>
        <w:rPr>
          <w:rFonts w:hint="eastAsia" w:ascii="宋体" w:eastAsia="宋体"/>
        </w:rPr>
        <w:t>、</w:t>
      </w:r>
      <w:r>
        <w:rPr>
          <w:rFonts w:hint="eastAsia" w:ascii="宋体" w:eastAsia="宋体"/>
          <w:spacing w:val="-54"/>
        </w:rPr>
        <w:t xml:space="preserve"> </w:t>
      </w:r>
      <w:r>
        <w:t>is</w:t>
      </w:r>
      <w:r>
        <w:rPr>
          <w:spacing w:val="-14"/>
        </w:rPr>
        <w:t xml:space="preserve"> </w:t>
      </w:r>
      <w:r>
        <w:t>cutting</w:t>
      </w:r>
      <w:r>
        <w:tab/>
      </w:r>
      <w:r>
        <w:t>now</w:t>
      </w:r>
      <w:r>
        <w:rPr>
          <w:spacing w:val="2"/>
        </w:rPr>
        <w:t xml:space="preserve"> </w:t>
      </w:r>
      <w:r>
        <w:rPr>
          <w:rFonts w:hint="eastAsia" w:ascii="宋体" w:eastAsia="宋体"/>
        </w:rPr>
        <w:t>是现在进行时的标志词</w:t>
      </w:r>
      <w:r>
        <w:rPr>
          <w:rFonts w:hint="eastAsia" w:ascii="宋体" w:eastAsia="宋体"/>
          <w:spacing w:val="-48"/>
        </w:rPr>
        <w:t>，</w:t>
      </w:r>
      <w:r>
        <w:rPr>
          <w:rFonts w:hint="eastAsia" w:ascii="宋体" w:eastAsia="宋体"/>
        </w:rPr>
        <w:t>结构</w:t>
      </w:r>
      <w:r>
        <w:rPr>
          <w:rFonts w:hint="eastAsia" w:ascii="宋体" w:eastAsia="宋体"/>
          <w:spacing w:val="1"/>
        </w:rPr>
        <w:t xml:space="preserve"> </w:t>
      </w:r>
      <w:r>
        <w:t>be</w:t>
      </w:r>
      <w:r>
        <w:rPr>
          <w:spacing w:val="-15"/>
        </w:rPr>
        <w:t xml:space="preserve"> </w:t>
      </w:r>
      <w:r>
        <w:t>doing</w:t>
      </w:r>
      <w:r>
        <w:rPr>
          <w:spacing w:val="59"/>
        </w:rPr>
        <w:t xml:space="preserve"> </w:t>
      </w:r>
      <w:r>
        <w:rPr>
          <w:rFonts w:hint="eastAsia" w:ascii="宋体" w:eastAsia="宋体"/>
          <w:spacing w:val="-13"/>
        </w:rPr>
        <w:t>，</w:t>
      </w:r>
      <w:r>
        <w:rPr>
          <w:spacing w:val="-13"/>
        </w:rPr>
        <w:t>cut</w:t>
      </w:r>
      <w:r>
        <w:t xml:space="preserve"> </w:t>
      </w:r>
      <w:r>
        <w:rPr>
          <w:rFonts w:hint="eastAsia" w:ascii="宋体" w:eastAsia="宋体"/>
        </w:rPr>
        <w:t>变动名词</w:t>
      </w:r>
      <w:r>
        <w:rPr>
          <w:rFonts w:hint="eastAsia" w:ascii="宋体" w:eastAsia="宋体"/>
          <w:spacing w:val="2"/>
        </w:rPr>
        <w:t xml:space="preserve"> </w:t>
      </w:r>
      <w:r>
        <w:rPr>
          <w:rFonts w:hint="eastAsia" w:ascii="宋体" w:eastAsia="宋体"/>
          <w:spacing w:val="-16"/>
        </w:rPr>
        <w:t>需</w:t>
      </w:r>
      <w:r>
        <w:rPr>
          <w:rFonts w:hint="eastAsia" w:ascii="宋体" w:eastAsia="宋体"/>
        </w:rPr>
        <w:t>要双写</w:t>
      </w:r>
      <w:r>
        <w:rPr>
          <w:rFonts w:hint="eastAsia" w:ascii="宋体" w:eastAsia="宋体"/>
          <w:spacing w:val="-61"/>
        </w:rPr>
        <w:t xml:space="preserve"> </w:t>
      </w:r>
      <w:r>
        <w:t>t</w:t>
      </w:r>
    </w:p>
    <w:p>
      <w:pPr>
        <w:pStyle w:val="4"/>
        <w:tabs>
          <w:tab w:val="left" w:pos="3560"/>
        </w:tabs>
        <w:spacing w:before="0" w:line="312" w:lineRule="auto"/>
        <w:ind w:right="1616"/>
      </w:pPr>
      <w:r>
        <w:t>4</w:t>
      </w:r>
      <w:r>
        <w:rPr>
          <w:rFonts w:hint="eastAsia" w:ascii="宋体" w:eastAsia="宋体"/>
        </w:rPr>
        <w:t>、</w:t>
      </w:r>
      <w:r>
        <w:rPr>
          <w:rFonts w:hint="eastAsia" w:ascii="宋体" w:eastAsia="宋体"/>
          <w:spacing w:val="-54"/>
        </w:rPr>
        <w:t xml:space="preserve"> </w:t>
      </w:r>
      <w:r>
        <w:t>Where</w:t>
      </w:r>
      <w:r>
        <w:rPr>
          <w:spacing w:val="-2"/>
        </w:rPr>
        <w:t xml:space="preserve"> </w:t>
      </w:r>
      <w:r>
        <w:t xml:space="preserve">does  </w:t>
      </w:r>
      <w:r>
        <w:rPr>
          <w:rFonts w:hint="eastAsia" w:ascii="宋体" w:eastAsia="宋体"/>
        </w:rPr>
        <w:t>；</w:t>
      </w:r>
      <w:r>
        <w:t>have</w:t>
      </w:r>
      <w:r>
        <w:rPr>
          <w:spacing w:val="-1"/>
        </w:rPr>
        <w:t xml:space="preserve"> </w:t>
      </w:r>
      <w:r>
        <w:t>supper</w:t>
      </w:r>
      <w:r>
        <w:tab/>
      </w:r>
      <w:r>
        <w:rPr>
          <w:rFonts w:hint="eastAsia" w:ascii="宋体" w:eastAsia="宋体"/>
        </w:rPr>
        <w:t>对地点提问需要的疑问副词是</w:t>
      </w:r>
      <w:r>
        <w:rPr>
          <w:rFonts w:hint="eastAsia" w:ascii="宋体" w:eastAsia="宋体"/>
          <w:spacing w:val="-57"/>
        </w:rPr>
        <w:t xml:space="preserve"> </w:t>
      </w:r>
      <w:r>
        <w:rPr>
          <w:spacing w:val="-4"/>
        </w:rPr>
        <w:t xml:space="preserve">where </w:t>
      </w:r>
      <w:r>
        <w:t>5</w:t>
      </w:r>
      <w:r>
        <w:rPr>
          <w:rFonts w:hint="eastAsia" w:ascii="宋体" w:eastAsia="宋体"/>
        </w:rPr>
        <w:t>、</w:t>
      </w:r>
      <w:r>
        <w:rPr>
          <w:rFonts w:hint="eastAsia" w:ascii="宋体" w:eastAsia="宋体"/>
          <w:spacing w:val="-53"/>
        </w:rPr>
        <w:t xml:space="preserve"> </w:t>
      </w:r>
      <w:r>
        <w:t>hobby</w:t>
      </w:r>
      <w:r>
        <w:rPr>
          <w:spacing w:val="-5"/>
        </w:rPr>
        <w:t xml:space="preserve"> </w:t>
      </w:r>
      <w:r>
        <w:t>is</w:t>
      </w:r>
    </w:p>
    <w:p>
      <w:pPr>
        <w:pStyle w:val="4"/>
        <w:spacing w:before="0" w:line="288" w:lineRule="exact"/>
        <w:rPr>
          <w:rFonts w:hint="eastAsia" w:ascii="宋体" w:eastAsia="宋体"/>
        </w:rPr>
      </w:pPr>
      <w:r>
        <w:rPr>
          <w:rFonts w:hint="eastAsia" w:ascii="宋体" w:eastAsia="宋体"/>
        </w:rPr>
        <w:t>五、</w:t>
      </w:r>
    </w:p>
    <w:p>
      <w:pPr>
        <w:pStyle w:val="4"/>
        <w:tabs>
          <w:tab w:val="left" w:pos="2279"/>
        </w:tabs>
        <w:spacing w:before="82"/>
      </w:pPr>
      <w:r>
        <w:t>birthday</w:t>
      </w:r>
      <w:r>
        <w:rPr>
          <w:rFonts w:hint="eastAsia" w:ascii="宋体" w:eastAsia="宋体"/>
        </w:rPr>
        <w:t>；</w:t>
      </w:r>
      <w:r>
        <w:rPr>
          <w:rFonts w:hint="eastAsia" w:ascii="宋体" w:eastAsia="宋体"/>
          <w:spacing w:val="-1"/>
        </w:rPr>
        <w:t xml:space="preserve"> </w:t>
      </w:r>
      <w:r>
        <w:rPr>
          <w:spacing w:val="-4"/>
        </w:rPr>
        <w:t>Would</w:t>
      </w:r>
      <w:r>
        <w:rPr>
          <w:spacing w:val="-1"/>
        </w:rPr>
        <w:t xml:space="preserve"> </w:t>
      </w:r>
      <w:r>
        <w:t>;</w:t>
      </w:r>
      <w:r>
        <w:tab/>
      </w:r>
      <w:r>
        <w:t>love ; time ; about ; then ; Me ; celebrate ; Thanks ;</w:t>
      </w:r>
      <w:r>
        <w:rPr>
          <w:spacing w:val="-7"/>
        </w:rPr>
        <w:t xml:space="preserve"> </w:t>
      </w:r>
      <w:r>
        <w:t>invitations</w:t>
      </w:r>
    </w:p>
    <w:p>
      <w:pPr>
        <w:pStyle w:val="4"/>
        <w:spacing w:before="82"/>
        <w:rPr>
          <w:rFonts w:hint="eastAsia" w:ascii="宋体" w:eastAsia="宋体"/>
        </w:rPr>
      </w:pPr>
      <w:r>
        <w:rPr>
          <w:rFonts w:hint="eastAsia" w:ascii="宋体" w:eastAsia="宋体"/>
        </w:rPr>
        <w:t>六、</w:t>
      </w:r>
    </w:p>
    <w:p>
      <w:pPr>
        <w:pStyle w:val="4"/>
        <w:spacing w:before="93"/>
      </w:pPr>
      <w:r>
        <w:t>1</w:t>
      </w:r>
      <w:r>
        <w:rPr>
          <w:rFonts w:hint="eastAsia" w:ascii="宋体" w:eastAsia="宋体"/>
        </w:rPr>
        <w:t>、</w:t>
      </w:r>
      <w:r>
        <w:t>After ; reads ;stories; me</w:t>
      </w:r>
    </w:p>
    <w:p>
      <w:pPr>
        <w:pStyle w:val="4"/>
        <w:tabs>
          <w:tab w:val="left" w:pos="3951"/>
        </w:tabs>
        <w:spacing w:before="72"/>
      </w:pPr>
      <w:r>
        <w:t>2</w:t>
      </w:r>
      <w:r>
        <w:rPr>
          <w:rFonts w:hint="eastAsia" w:ascii="宋体" w:eastAsia="宋体"/>
        </w:rPr>
        <w:t>、</w:t>
      </w:r>
      <w:r>
        <w:t>February</w:t>
      </w:r>
      <w:r>
        <w:rPr>
          <w:spacing w:val="-6"/>
        </w:rPr>
        <w:t xml:space="preserve"> </w:t>
      </w:r>
      <w:r>
        <w:t>;second</w:t>
      </w:r>
      <w:r>
        <w:rPr>
          <w:spacing w:val="-1"/>
        </w:rPr>
        <w:t xml:space="preserve"> </w:t>
      </w:r>
      <w:r>
        <w:t>month ;year</w:t>
      </w:r>
      <w:r>
        <w:tab/>
      </w:r>
      <w:r>
        <w:rPr>
          <w:rFonts w:hint="eastAsia" w:ascii="宋体" w:eastAsia="宋体"/>
        </w:rPr>
        <w:t>注意：第二</w:t>
      </w:r>
      <w:r>
        <w:rPr>
          <w:rFonts w:hint="eastAsia" w:ascii="宋体" w:eastAsia="宋体"/>
          <w:spacing w:val="2"/>
        </w:rPr>
        <w:t xml:space="preserve"> </w:t>
      </w:r>
      <w:r>
        <w:t>second</w:t>
      </w:r>
    </w:p>
    <w:p>
      <w:pPr>
        <w:pStyle w:val="4"/>
        <w:tabs>
          <w:tab w:val="left" w:pos="4239"/>
        </w:tabs>
        <w:spacing w:before="83"/>
        <w:rPr>
          <w:rFonts w:hint="eastAsia" w:ascii="宋体" w:eastAsia="宋体"/>
        </w:rPr>
      </w:pPr>
      <w:r>
        <w:t>3</w:t>
      </w:r>
      <w:r>
        <w:rPr>
          <w:rFonts w:hint="eastAsia" w:ascii="宋体" w:eastAsia="宋体"/>
        </w:rPr>
        <w:t>、</w:t>
      </w:r>
      <w:r>
        <w:t>winter</w:t>
      </w:r>
      <w:r>
        <w:rPr>
          <w:spacing w:val="56"/>
        </w:rPr>
        <w:t xml:space="preserve"> </w:t>
      </w:r>
      <w:r>
        <w:rPr>
          <w:rFonts w:hint="eastAsia" w:ascii="宋体" w:eastAsia="宋体"/>
        </w:rPr>
        <w:t>；</w:t>
      </w:r>
      <w:r>
        <w:t>weather</w:t>
      </w:r>
      <w:r>
        <w:rPr>
          <w:spacing w:val="57"/>
        </w:rPr>
        <w:t xml:space="preserve"> </w:t>
      </w:r>
      <w:r>
        <w:rPr>
          <w:rFonts w:hint="eastAsia" w:ascii="宋体" w:eastAsia="宋体"/>
        </w:rPr>
        <w:t>；</w:t>
      </w:r>
      <w:r>
        <w:t xml:space="preserve">and  </w:t>
      </w:r>
      <w:r>
        <w:rPr>
          <w:rFonts w:hint="eastAsia" w:ascii="宋体" w:eastAsia="宋体"/>
        </w:rPr>
        <w:t>；</w:t>
      </w:r>
      <w:r>
        <w:rPr>
          <w:rFonts w:hint="eastAsia" w:ascii="宋体" w:eastAsia="宋体"/>
          <w:spacing w:val="-3"/>
        </w:rPr>
        <w:t xml:space="preserve"> </w:t>
      </w:r>
      <w:r>
        <w:t>snows</w:t>
      </w:r>
      <w:r>
        <w:tab/>
      </w:r>
      <w:r>
        <w:rPr>
          <w:rFonts w:hint="eastAsia" w:ascii="宋体" w:eastAsia="宋体"/>
        </w:rPr>
        <w:t>注意：</w:t>
      </w:r>
      <w:r>
        <w:t xml:space="preserve">it </w:t>
      </w:r>
      <w:r>
        <w:rPr>
          <w:rFonts w:hint="eastAsia" w:ascii="宋体" w:eastAsia="宋体"/>
        </w:rPr>
        <w:t>做主语，是单数</w:t>
      </w:r>
    </w:p>
    <w:p>
      <w:pPr>
        <w:pStyle w:val="4"/>
        <w:spacing w:before="82"/>
      </w:pPr>
      <w:r>
        <w:t>4</w:t>
      </w:r>
      <w:r>
        <w:rPr>
          <w:rFonts w:hint="eastAsia" w:ascii="宋体" w:eastAsia="宋体"/>
        </w:rPr>
        <w:t>、</w:t>
      </w:r>
      <w:r>
        <w:t>baby</w:t>
      </w:r>
      <w:r>
        <w:rPr>
          <w:spacing w:val="55"/>
        </w:rPr>
        <w:t xml:space="preserve"> </w:t>
      </w:r>
      <w:r>
        <w:rPr>
          <w:rFonts w:hint="eastAsia" w:ascii="宋体" w:eastAsia="宋体"/>
        </w:rPr>
        <w:t>；</w:t>
      </w:r>
      <w:r>
        <w:t>hungry</w:t>
      </w:r>
      <w:r>
        <w:rPr>
          <w:spacing w:val="-2"/>
        </w:rPr>
        <w:t xml:space="preserve"> ; </w:t>
      </w:r>
      <w:r>
        <w:t>is</w:t>
      </w:r>
      <w:r>
        <w:rPr>
          <w:spacing w:val="-1"/>
        </w:rPr>
        <w:t xml:space="preserve"> ;</w:t>
      </w:r>
      <w:r>
        <w:t>crying</w:t>
      </w:r>
    </w:p>
    <w:p>
      <w:pPr>
        <w:pStyle w:val="4"/>
        <w:tabs>
          <w:tab w:val="left" w:pos="3036"/>
        </w:tabs>
        <w:spacing w:before="83"/>
      </w:pPr>
      <w:r>
        <w:t>5</w:t>
      </w:r>
      <w:r>
        <w:rPr>
          <w:rFonts w:hint="eastAsia" w:ascii="宋体" w:eastAsia="宋体"/>
        </w:rPr>
        <w:t>、</w:t>
      </w:r>
      <w:r>
        <w:t>difficult</w:t>
      </w:r>
      <w:r>
        <w:rPr>
          <w:spacing w:val="-2"/>
        </w:rPr>
        <w:t xml:space="preserve"> </w:t>
      </w:r>
      <w:r>
        <w:t>;</w:t>
      </w:r>
      <w:r>
        <w:rPr>
          <w:spacing w:val="-1"/>
        </w:rPr>
        <w:t xml:space="preserve"> </w:t>
      </w:r>
      <w:r>
        <w:t>play</w:t>
      </w:r>
      <w:r>
        <w:rPr>
          <w:spacing w:val="-6"/>
        </w:rPr>
        <w:t xml:space="preserve"> </w:t>
      </w:r>
      <w:r>
        <w:t>the</w:t>
      </w:r>
      <w:r>
        <w:rPr>
          <w:spacing w:val="-1"/>
        </w:rPr>
        <w:t xml:space="preserve"> </w:t>
      </w:r>
      <w:r>
        <w:t>piano</w:t>
      </w:r>
      <w:r>
        <w:tab/>
      </w:r>
      <w:r>
        <w:rPr>
          <w:rFonts w:hint="eastAsia" w:ascii="宋体" w:eastAsia="宋体"/>
        </w:rPr>
        <w:t>注意：弹奏西洋乐器前加</w:t>
      </w:r>
      <w:r>
        <w:rPr>
          <w:rFonts w:hint="eastAsia" w:ascii="宋体" w:eastAsia="宋体"/>
          <w:spacing w:val="-60"/>
        </w:rPr>
        <w:t xml:space="preserve"> </w:t>
      </w:r>
      <w:r>
        <w:t>the</w:t>
      </w:r>
    </w:p>
    <w:p>
      <w:pPr>
        <w:pStyle w:val="4"/>
        <w:spacing w:before="82"/>
        <w:rPr>
          <w:rFonts w:hint="eastAsia" w:ascii="宋体" w:eastAsia="宋体"/>
        </w:rPr>
      </w:pPr>
      <w:r>
        <w:rPr>
          <w:rFonts w:hint="eastAsia" w:ascii="宋体" w:eastAsia="宋体"/>
        </w:rPr>
        <w:t>七、</w:t>
      </w:r>
    </w:p>
    <w:p>
      <w:pPr>
        <w:pStyle w:val="4"/>
        <w:tabs>
          <w:tab w:val="left" w:pos="878"/>
        </w:tabs>
        <w:spacing w:before="84"/>
        <w:rPr>
          <w:rFonts w:hint="eastAsia" w:ascii="宋体" w:eastAsia="宋体"/>
        </w:rPr>
      </w:pPr>
      <w:r>
        <w:t>1</w:t>
      </w:r>
      <w:r>
        <w:rPr>
          <w:rFonts w:hint="eastAsia" w:ascii="宋体" w:eastAsia="宋体"/>
        </w:rPr>
        <w:t>、</w:t>
      </w:r>
      <w:r>
        <w:t>B</w:t>
      </w:r>
      <w:r>
        <w:tab/>
      </w:r>
      <w:r>
        <w:rPr>
          <w:rFonts w:hint="eastAsia" w:ascii="宋体" w:eastAsia="宋体"/>
        </w:rPr>
        <w:t>爱好几乎可以是一个人在业余时间</w:t>
      </w:r>
      <w:r>
        <w:rPr>
          <w:rFonts w:hint="eastAsia" w:ascii="宋体" w:eastAsia="宋体"/>
          <w:b/>
        </w:rPr>
        <w:t>喜欢</w:t>
      </w:r>
      <w:r>
        <w:rPr>
          <w:rFonts w:hint="eastAsia" w:ascii="宋体" w:eastAsia="宋体"/>
          <w:spacing w:val="-3"/>
        </w:rPr>
        <w:t>做</w:t>
      </w:r>
      <w:r>
        <w:rPr>
          <w:rFonts w:hint="eastAsia" w:ascii="宋体" w:eastAsia="宋体"/>
        </w:rPr>
        <w:t>的任何事情</w:t>
      </w:r>
    </w:p>
    <w:p>
      <w:pPr>
        <w:pStyle w:val="4"/>
        <w:tabs>
          <w:tab w:val="left" w:pos="878"/>
        </w:tabs>
        <w:spacing w:before="81"/>
        <w:rPr>
          <w:rFonts w:hint="eastAsia" w:ascii="宋体" w:eastAsia="宋体"/>
        </w:rPr>
      </w:pPr>
      <w:r>
        <w:t>2</w:t>
      </w:r>
      <w:r>
        <w:rPr>
          <w:rFonts w:hint="eastAsia" w:ascii="宋体" w:eastAsia="宋体"/>
        </w:rPr>
        <w:t>、</w:t>
      </w:r>
      <w:r>
        <w:t>A</w:t>
      </w:r>
      <w:r>
        <w:tab/>
      </w:r>
      <w:r>
        <w:t xml:space="preserve">people </w:t>
      </w:r>
      <w:r>
        <w:rPr>
          <w:rFonts w:hint="eastAsia" w:ascii="宋体" w:eastAsia="宋体"/>
        </w:rPr>
        <w:t>为复数</w:t>
      </w:r>
    </w:p>
    <w:p>
      <w:pPr>
        <w:pStyle w:val="4"/>
        <w:tabs>
          <w:tab w:val="left" w:pos="878"/>
          <w:tab w:val="left" w:pos="2083"/>
          <w:tab w:val="left" w:pos="3308"/>
        </w:tabs>
        <w:spacing w:before="84" w:line="302" w:lineRule="auto"/>
        <w:ind w:right="2325"/>
        <w:rPr>
          <w:rFonts w:hint="eastAsia" w:ascii="宋体" w:eastAsia="宋体"/>
        </w:rPr>
      </w:pPr>
      <w:r>
        <w:t>3</w:t>
      </w:r>
      <w:r>
        <w:rPr>
          <w:rFonts w:hint="eastAsia" w:ascii="宋体" w:eastAsia="宋体"/>
        </w:rPr>
        <w:t>、</w:t>
      </w:r>
      <w:r>
        <w:t>C</w:t>
      </w:r>
      <w:r>
        <w:tab/>
      </w:r>
      <w:r>
        <w:t>hobby</w:t>
      </w:r>
      <w:r>
        <w:rPr>
          <w:spacing w:val="-4"/>
        </w:rPr>
        <w:t xml:space="preserve"> </w:t>
      </w:r>
      <w:r>
        <w:rPr>
          <w:rFonts w:hint="eastAsia" w:ascii="宋体" w:eastAsia="宋体"/>
        </w:rPr>
        <w:t>变复数</w:t>
      </w:r>
      <w:r>
        <w:rPr>
          <w:rFonts w:hint="eastAsia" w:ascii="宋体" w:eastAsia="宋体"/>
          <w:spacing w:val="-59"/>
        </w:rPr>
        <w:t xml:space="preserve"> </w:t>
      </w:r>
      <w:r>
        <w:t>hobbies</w:t>
      </w:r>
      <w:r>
        <w:tab/>
      </w:r>
      <w:r>
        <w:rPr>
          <w:rFonts w:hint="eastAsia" w:ascii="宋体" w:eastAsia="宋体"/>
        </w:rPr>
        <w:t>注意：辅音字母加</w:t>
      </w:r>
      <w:r>
        <w:rPr>
          <w:rFonts w:hint="eastAsia" w:ascii="宋体" w:eastAsia="宋体"/>
          <w:spacing w:val="-60"/>
        </w:rPr>
        <w:t xml:space="preserve"> </w:t>
      </w:r>
      <w:r>
        <w:t>Y</w:t>
      </w:r>
      <w:r>
        <w:rPr>
          <w:spacing w:val="-11"/>
        </w:rPr>
        <w:t xml:space="preserve"> </w:t>
      </w:r>
      <w:r>
        <w:t>,</w:t>
      </w:r>
      <w:r>
        <w:rPr>
          <w:rFonts w:hint="eastAsia" w:ascii="宋体" w:eastAsia="宋体"/>
        </w:rPr>
        <w:t>吧</w:t>
      </w:r>
      <w:r>
        <w:rPr>
          <w:rFonts w:hint="eastAsia" w:ascii="宋体" w:eastAsia="宋体"/>
          <w:spacing w:val="-56"/>
        </w:rPr>
        <w:t xml:space="preserve"> </w:t>
      </w:r>
      <w:r>
        <w:t>y</w:t>
      </w:r>
      <w:r>
        <w:rPr>
          <w:spacing w:val="-5"/>
        </w:rPr>
        <w:t xml:space="preserve"> </w:t>
      </w:r>
      <w:r>
        <w:rPr>
          <w:rFonts w:hint="eastAsia" w:ascii="宋体" w:eastAsia="宋体"/>
        </w:rPr>
        <w:t>变</w:t>
      </w:r>
      <w:r>
        <w:rPr>
          <w:rFonts w:hint="eastAsia" w:ascii="宋体" w:eastAsia="宋体"/>
          <w:spacing w:val="-60"/>
        </w:rPr>
        <w:t xml:space="preserve"> </w:t>
      </w:r>
      <w:r>
        <w:rPr>
          <w:spacing w:val="-5"/>
        </w:rPr>
        <w:t xml:space="preserve">ies </w:t>
      </w:r>
      <w:r>
        <w:t>4</w:t>
      </w:r>
      <w:r>
        <w:rPr>
          <w:rFonts w:hint="eastAsia" w:ascii="宋体" w:eastAsia="宋体"/>
        </w:rPr>
        <w:t>、</w:t>
      </w:r>
      <w:r>
        <w:t>B</w:t>
      </w:r>
      <w:r>
        <w:tab/>
      </w:r>
      <w:r>
        <w:t>like</w:t>
      </w:r>
      <w:r>
        <w:rPr>
          <w:spacing w:val="-1"/>
        </w:rPr>
        <w:t xml:space="preserve"> </w:t>
      </w:r>
      <w:r>
        <w:t>doing</w:t>
      </w:r>
      <w:r>
        <w:tab/>
      </w:r>
      <w:r>
        <w:rPr>
          <w:rFonts w:hint="eastAsia" w:ascii="宋体" w:eastAsia="宋体"/>
        </w:rPr>
        <w:t>（长期）喜欢做的事情</w:t>
      </w:r>
    </w:p>
    <w:p>
      <w:pPr>
        <w:pStyle w:val="4"/>
        <w:tabs>
          <w:tab w:val="left" w:pos="878"/>
        </w:tabs>
        <w:spacing w:before="5"/>
        <w:rPr>
          <w:rFonts w:hint="eastAsia" w:ascii="宋体" w:hAnsi="宋体" w:eastAsia="宋体"/>
        </w:rPr>
      </w:pPr>
      <w:r>
        <w:t>5</w:t>
      </w:r>
      <w:r>
        <w:rPr>
          <w:rFonts w:hint="eastAsia" w:ascii="宋体" w:hAnsi="宋体" w:eastAsia="宋体"/>
        </w:rPr>
        <w:t>、</w:t>
      </w:r>
      <w:r>
        <w:t>A</w:t>
      </w:r>
      <w:r>
        <w:tab/>
      </w:r>
      <w:r>
        <w:rPr>
          <w:rFonts w:hint="eastAsia" w:ascii="宋体" w:hAnsi="宋体" w:eastAsia="宋体"/>
        </w:rPr>
        <w:t>看后句，可推断出是提问我的爱好，</w:t>
      </w:r>
      <w:r>
        <w:t>“</w:t>
      </w:r>
      <w:r>
        <w:rPr>
          <w:rFonts w:hint="eastAsia" w:ascii="宋体" w:hAnsi="宋体" w:eastAsia="宋体"/>
        </w:rPr>
        <w:t>我的</w:t>
      </w:r>
      <w:r>
        <w:t>”</w:t>
      </w:r>
      <w:r>
        <w:rPr>
          <w:rFonts w:hint="eastAsia" w:ascii="宋体" w:hAnsi="宋体" w:eastAsia="宋体"/>
        </w:rPr>
        <w:t>用形物代</w:t>
      </w:r>
    </w:p>
    <w:p>
      <w:pPr>
        <w:spacing w:after="0"/>
        <w:rPr>
          <w:rFonts w:hint="eastAsia" w:ascii="宋体" w:hAnsi="宋体" w:eastAsia="宋体"/>
        </w:rPr>
        <w:sectPr>
          <w:pgSz w:w="11910" w:h="16840"/>
          <w:pgMar w:top="1400" w:right="1280" w:bottom="1380" w:left="1680" w:header="1082" w:footer="1193" w:gutter="0"/>
          <w:cols w:space="720" w:num="1"/>
        </w:sectPr>
      </w:pPr>
    </w:p>
    <w:p>
      <w:pPr>
        <w:pStyle w:val="4"/>
        <w:spacing w:before="73"/>
      </w:pPr>
      <w:r>
        <w:t>6</w:t>
      </w:r>
      <w:r>
        <w:rPr>
          <w:rFonts w:hint="eastAsia" w:ascii="宋体" w:eastAsia="宋体"/>
        </w:rPr>
        <w:t>、</w:t>
      </w:r>
      <w:r>
        <w:t>D</w:t>
      </w:r>
    </w:p>
    <w:p>
      <w:pPr>
        <w:pStyle w:val="4"/>
        <w:tabs>
          <w:tab w:val="left" w:pos="880"/>
          <w:tab w:val="left" w:pos="2306"/>
        </w:tabs>
        <w:spacing w:before="72"/>
        <w:rPr>
          <w:rFonts w:hint="eastAsia" w:ascii="宋体" w:eastAsia="宋体"/>
        </w:rPr>
      </w:pPr>
      <w:r>
        <w:t>7</w:t>
      </w:r>
      <w:r>
        <w:rPr>
          <w:rFonts w:hint="eastAsia" w:ascii="宋体" w:eastAsia="宋体"/>
        </w:rPr>
        <w:t>、</w:t>
      </w:r>
      <w:r>
        <w:t>C</w:t>
      </w:r>
      <w:r>
        <w:tab/>
      </w:r>
      <w:r>
        <w:t>by</w:t>
      </w:r>
      <w:r>
        <w:rPr>
          <w:spacing w:val="-5"/>
        </w:rPr>
        <w:t xml:space="preserve"> </w:t>
      </w:r>
      <w:r>
        <w:t>doing</w:t>
      </w:r>
      <w:r>
        <w:rPr>
          <w:spacing w:val="-3"/>
        </w:rPr>
        <w:t xml:space="preserve"> </w:t>
      </w:r>
      <w:r>
        <w:t>sth</w:t>
      </w:r>
      <w:r>
        <w:tab/>
      </w:r>
      <w:r>
        <w:rPr>
          <w:rFonts w:hint="eastAsia" w:ascii="宋体" w:eastAsia="宋体"/>
        </w:rPr>
        <w:t>通过做某事</w:t>
      </w:r>
    </w:p>
    <w:p>
      <w:pPr>
        <w:pStyle w:val="4"/>
        <w:tabs>
          <w:tab w:val="left" w:pos="881"/>
        </w:tabs>
        <w:spacing w:before="84"/>
        <w:rPr>
          <w:rFonts w:hint="eastAsia" w:ascii="宋体" w:eastAsia="宋体"/>
        </w:rPr>
      </w:pPr>
      <w:r>
        <w:t>8</w:t>
      </w:r>
      <w:r>
        <w:rPr>
          <w:rFonts w:hint="eastAsia" w:ascii="宋体" w:eastAsia="宋体"/>
        </w:rPr>
        <w:t>、</w:t>
      </w:r>
      <w:r>
        <w:t>C</w:t>
      </w:r>
      <w:r>
        <w:tab/>
      </w:r>
      <w:r>
        <w:t>many</w:t>
      </w:r>
      <w:r>
        <w:rPr>
          <w:spacing w:val="-5"/>
        </w:rPr>
        <w:t xml:space="preserve"> </w:t>
      </w:r>
      <w:r>
        <w:rPr>
          <w:rFonts w:hint="eastAsia" w:ascii="宋体" w:eastAsia="宋体"/>
        </w:rPr>
        <w:t>修饰可数名词复数</w:t>
      </w:r>
    </w:p>
    <w:p>
      <w:pPr>
        <w:pStyle w:val="4"/>
        <w:spacing w:before="91"/>
      </w:pPr>
      <w:r>
        <w:rPr>
          <w:spacing w:val="-1"/>
        </w:rPr>
        <w:t>9</w:t>
      </w:r>
      <w:r>
        <w:rPr>
          <w:rFonts w:hint="eastAsia" w:ascii="宋体" w:eastAsia="宋体"/>
        </w:rPr>
        <w:t>、</w:t>
      </w:r>
      <w:r>
        <w:t>B</w:t>
      </w:r>
    </w:p>
    <w:p>
      <w:pPr>
        <w:pStyle w:val="4"/>
        <w:spacing w:before="90"/>
      </w:pPr>
      <w:r>
        <w:t>10\</w:t>
      </w:r>
      <w:r>
        <w:rPr>
          <w:spacing w:val="-3"/>
        </w:rPr>
        <w:t xml:space="preserve"> </w:t>
      </w:r>
      <w:r>
        <w:t>D</w:t>
      </w:r>
    </w:p>
    <w:p>
      <w:pPr>
        <w:pStyle w:val="4"/>
        <w:rPr>
          <w:rFonts w:hint="eastAsia" w:ascii="宋体" w:eastAsia="宋体"/>
        </w:rPr>
      </w:pPr>
      <w:r>
        <w:rPr>
          <w:rFonts w:hint="eastAsia" w:ascii="宋体" w:eastAsia="宋体"/>
        </w:rPr>
        <w:t>八、</w:t>
      </w:r>
    </w:p>
    <w:p>
      <w:pPr>
        <w:pStyle w:val="4"/>
        <w:spacing w:before="83"/>
        <w:rPr>
          <w:rFonts w:hint="eastAsia" w:ascii="宋体" w:eastAsia="宋体"/>
        </w:rPr>
      </w:pPr>
      <w:r>
        <w:rPr>
          <w:rFonts w:hint="eastAsia" w:ascii="宋体" w:eastAsia="宋体"/>
        </w:rPr>
        <w:t>（一）、</w:t>
      </w:r>
    </w:p>
    <w:p>
      <w:pPr>
        <w:pStyle w:val="4"/>
        <w:spacing w:before="82" w:line="304" w:lineRule="auto"/>
        <w:ind w:right="519"/>
        <w:rPr>
          <w:rFonts w:hint="eastAsia" w:ascii="宋体" w:eastAsia="宋体"/>
        </w:rPr>
      </w:pPr>
      <w:r>
        <w:t>1</w:t>
      </w:r>
      <w:r>
        <w:rPr>
          <w:rFonts w:hint="eastAsia" w:ascii="宋体" w:eastAsia="宋体"/>
        </w:rPr>
        <w:t>、</w:t>
      </w:r>
      <w:r>
        <w:t xml:space="preserve">F </w:t>
      </w:r>
      <w:r>
        <w:rPr>
          <w:rFonts w:hint="eastAsia" w:ascii="宋体" w:eastAsia="宋体"/>
        </w:rPr>
        <w:t>最后一段提到：男人不知道去往格林先生家的路，别人告诉他布朗先生家就在格林先生旁边，需要跟着布朗先生走。</w:t>
      </w:r>
    </w:p>
    <w:p>
      <w:pPr>
        <w:pStyle w:val="4"/>
        <w:tabs>
          <w:tab w:val="left" w:pos="861"/>
          <w:tab w:val="left" w:pos="1458"/>
        </w:tabs>
        <w:spacing w:before="0" w:line="304" w:lineRule="auto"/>
        <w:ind w:right="516"/>
        <w:rPr>
          <w:rFonts w:hint="eastAsia" w:ascii="宋体" w:eastAsia="宋体"/>
        </w:rPr>
      </w:pPr>
      <w:r>
        <w:t>2</w:t>
      </w:r>
      <w:r>
        <w:rPr>
          <w:rFonts w:hint="eastAsia" w:ascii="宋体" w:eastAsia="宋体"/>
        </w:rPr>
        <w:t>、</w:t>
      </w:r>
      <w:r>
        <w:t>T</w:t>
      </w:r>
      <w:r>
        <w:tab/>
      </w:r>
      <w:r>
        <w:t>few</w:t>
      </w:r>
      <w:r>
        <w:tab/>
      </w:r>
      <w:r>
        <w:t>people</w:t>
      </w:r>
      <w:r>
        <w:rPr>
          <w:spacing w:val="59"/>
        </w:rPr>
        <w:t xml:space="preserve"> </w:t>
      </w:r>
      <w:r>
        <w:rPr>
          <w:rFonts w:hint="eastAsia" w:ascii="宋体" w:eastAsia="宋体"/>
        </w:rPr>
        <w:t>表示几乎没有人，文章中写道</w:t>
      </w:r>
      <w:r>
        <w:rPr>
          <w:rFonts w:hint="eastAsia" w:ascii="宋体" w:eastAsia="宋体"/>
          <w:spacing w:val="1"/>
        </w:rPr>
        <w:t xml:space="preserve"> </w:t>
      </w:r>
      <w:r>
        <w:t>he</w:t>
      </w:r>
      <w:r>
        <w:rPr>
          <w:spacing w:val="-9"/>
        </w:rPr>
        <w:t xml:space="preserve"> </w:t>
      </w:r>
      <w:r>
        <w:t>is</w:t>
      </w:r>
      <w:r>
        <w:rPr>
          <w:spacing w:val="-7"/>
        </w:rPr>
        <w:t xml:space="preserve"> </w:t>
      </w:r>
      <w:r>
        <w:t>alone</w:t>
      </w:r>
      <w:r>
        <w:rPr>
          <w:spacing w:val="-8"/>
        </w:rPr>
        <w:t xml:space="preserve"> </w:t>
      </w:r>
      <w:r>
        <w:t>on</w:t>
      </w:r>
      <w:r>
        <w:rPr>
          <w:spacing w:val="-8"/>
        </w:rPr>
        <w:t xml:space="preserve"> </w:t>
      </w:r>
      <w:r>
        <w:t>the</w:t>
      </w:r>
      <w:r>
        <w:rPr>
          <w:spacing w:val="-8"/>
        </w:rPr>
        <w:t xml:space="preserve"> </w:t>
      </w:r>
      <w:r>
        <w:t>dark</w:t>
      </w:r>
      <w:r>
        <w:rPr>
          <w:spacing w:val="-8"/>
        </w:rPr>
        <w:t xml:space="preserve"> </w:t>
      </w:r>
      <w:r>
        <w:t xml:space="preserve">road  </w:t>
      </w:r>
      <w:r>
        <w:rPr>
          <w:rFonts w:hint="eastAsia" w:ascii="宋体" w:eastAsia="宋体"/>
          <w:spacing w:val="-12"/>
        </w:rPr>
        <w:t>表</w:t>
      </w:r>
      <w:r>
        <w:rPr>
          <w:rFonts w:hint="eastAsia" w:ascii="宋体" w:eastAsia="宋体"/>
        </w:rPr>
        <w:t>明他独自一人在马上上，与题干相符</w:t>
      </w:r>
    </w:p>
    <w:p>
      <w:pPr>
        <w:pStyle w:val="4"/>
        <w:tabs>
          <w:tab w:val="left" w:pos="861"/>
        </w:tabs>
        <w:spacing w:before="0" w:line="307" w:lineRule="exact"/>
        <w:rPr>
          <w:rFonts w:hint="eastAsia" w:ascii="宋体" w:eastAsia="宋体"/>
        </w:rPr>
      </w:pPr>
      <w:r>
        <w:t>3</w:t>
      </w:r>
      <w:r>
        <w:rPr>
          <w:rFonts w:hint="eastAsia" w:ascii="宋体" w:eastAsia="宋体"/>
        </w:rPr>
        <w:t>、</w:t>
      </w:r>
      <w:r>
        <w:t>T</w:t>
      </w:r>
      <w:r>
        <w:tab/>
      </w:r>
      <w:r>
        <w:rPr>
          <w:rFonts w:hint="eastAsia" w:ascii="宋体" w:eastAsia="宋体"/>
        </w:rPr>
        <w:t>他们两个是邻居，所以知道住在哪里</w:t>
      </w:r>
    </w:p>
    <w:p>
      <w:pPr>
        <w:pStyle w:val="4"/>
        <w:spacing w:before="92"/>
      </w:pPr>
      <w:r>
        <w:t>4</w:t>
      </w:r>
      <w:r>
        <w:rPr>
          <w:rFonts w:hint="eastAsia" w:ascii="宋体" w:eastAsia="宋体"/>
        </w:rPr>
        <w:t>、</w:t>
      </w:r>
      <w:r>
        <w:t>T</w:t>
      </w:r>
    </w:p>
    <w:p>
      <w:pPr>
        <w:pStyle w:val="4"/>
        <w:tabs>
          <w:tab w:val="left" w:pos="971"/>
        </w:tabs>
        <w:spacing w:before="72"/>
        <w:rPr>
          <w:rFonts w:hint="eastAsia" w:ascii="宋体" w:eastAsia="宋体"/>
        </w:rPr>
      </w:pPr>
      <w:r>
        <w:t>5</w:t>
      </w:r>
      <w:r>
        <w:rPr>
          <w:rFonts w:hint="eastAsia" w:ascii="宋体" w:eastAsia="宋体"/>
        </w:rPr>
        <w:t>、</w:t>
      </w:r>
      <w:r>
        <w:t>F</w:t>
      </w:r>
      <w:r>
        <w:tab/>
      </w:r>
      <w:r>
        <w:t>dark road</w:t>
      </w:r>
      <w:r>
        <w:rPr>
          <w:spacing w:val="1"/>
        </w:rPr>
        <w:t xml:space="preserve"> </w:t>
      </w:r>
      <w:r>
        <w:rPr>
          <w:rFonts w:hint="eastAsia" w:ascii="宋体" w:eastAsia="宋体"/>
        </w:rPr>
        <w:t>暗示到</w:t>
      </w:r>
      <w:r>
        <w:rPr>
          <w:rFonts w:hint="eastAsia" w:ascii="宋体" w:eastAsia="宋体"/>
          <w:spacing w:val="3"/>
        </w:rPr>
        <w:t xml:space="preserve"> </w:t>
      </w:r>
      <w:r>
        <w:rPr>
          <w:rFonts w:hint="eastAsia" w:ascii="宋体" w:eastAsia="宋体"/>
        </w:rPr>
        <w:t>这个故事发生在夜晚</w:t>
      </w:r>
    </w:p>
    <w:p>
      <w:pPr>
        <w:pStyle w:val="4"/>
        <w:spacing w:before="83"/>
        <w:rPr>
          <w:rFonts w:hint="eastAsia" w:ascii="宋体" w:eastAsia="宋体"/>
        </w:rPr>
      </w:pPr>
      <w:r>
        <w:rPr>
          <w:rFonts w:hint="eastAsia" w:ascii="宋体" w:eastAsia="宋体"/>
        </w:rPr>
        <w:t>（二）、</w:t>
      </w:r>
    </w:p>
    <w:p>
      <w:pPr>
        <w:pStyle w:val="4"/>
        <w:tabs>
          <w:tab w:val="left" w:pos="1133"/>
        </w:tabs>
        <w:spacing w:before="82"/>
        <w:rPr>
          <w:rFonts w:hint="eastAsia" w:ascii="宋体" w:eastAsia="宋体"/>
        </w:rPr>
      </w:pPr>
      <w:r>
        <w:t>1</w:t>
      </w:r>
      <w:r>
        <w:rPr>
          <w:rFonts w:hint="eastAsia" w:ascii="宋体" w:eastAsia="宋体"/>
        </w:rPr>
        <w:t>、</w:t>
      </w:r>
      <w:r>
        <w:t>D</w:t>
      </w:r>
      <w:r>
        <w:tab/>
      </w:r>
      <w:r>
        <w:rPr>
          <w:rFonts w:hint="eastAsia" w:ascii="宋体" w:eastAsia="宋体"/>
        </w:rPr>
        <w:t>根据第三幅图可知</w:t>
      </w:r>
    </w:p>
    <w:p>
      <w:pPr>
        <w:pStyle w:val="4"/>
        <w:tabs>
          <w:tab w:val="left" w:pos="1118"/>
          <w:tab w:val="left" w:pos="3860"/>
        </w:tabs>
        <w:spacing w:before="83"/>
        <w:rPr>
          <w:rFonts w:hint="eastAsia" w:ascii="宋体" w:eastAsia="宋体"/>
        </w:rPr>
      </w:pPr>
      <w:r>
        <w:t>2</w:t>
      </w:r>
      <w:r>
        <w:rPr>
          <w:rFonts w:hint="eastAsia" w:ascii="宋体" w:eastAsia="宋体"/>
        </w:rPr>
        <w:t>、</w:t>
      </w:r>
      <w:r>
        <w:t>B</w:t>
      </w:r>
      <w:r>
        <w:tab/>
      </w:r>
      <w:r>
        <w:rPr>
          <w:rFonts w:hint="eastAsia" w:ascii="宋体" w:eastAsia="宋体"/>
        </w:rPr>
        <w:t xml:space="preserve">图四上写道 </w:t>
      </w:r>
      <w:r>
        <w:t>No</w:t>
      </w:r>
      <w:r>
        <w:rPr>
          <w:spacing w:val="-1"/>
        </w:rPr>
        <w:t xml:space="preserve"> </w:t>
      </w:r>
      <w:r>
        <w:t>smoking</w:t>
      </w:r>
      <w:r>
        <w:tab/>
      </w:r>
      <w:r>
        <w:rPr>
          <w:rFonts w:hint="eastAsia" w:ascii="宋体" w:eastAsia="宋体"/>
        </w:rPr>
        <w:t>禁止吸烟</w:t>
      </w:r>
    </w:p>
    <w:p>
      <w:pPr>
        <w:pStyle w:val="4"/>
        <w:tabs>
          <w:tab w:val="left" w:pos="1121"/>
        </w:tabs>
        <w:spacing w:before="82" w:line="304" w:lineRule="auto"/>
        <w:ind w:right="517"/>
        <w:rPr>
          <w:rFonts w:hint="eastAsia" w:ascii="宋体" w:eastAsia="宋体"/>
        </w:rPr>
      </w:pPr>
      <w:r>
        <w:t>3</w:t>
      </w:r>
      <w:r>
        <w:rPr>
          <w:rFonts w:hint="eastAsia" w:ascii="宋体" w:eastAsia="宋体"/>
        </w:rPr>
        <w:t>、</w:t>
      </w:r>
      <w:r>
        <w:t>C</w:t>
      </w:r>
      <w:r>
        <w:tab/>
      </w:r>
      <w:r>
        <w:rPr>
          <w:rFonts w:hint="eastAsia" w:ascii="宋体" w:eastAsia="宋体"/>
        </w:rPr>
        <w:t>图七</w:t>
      </w:r>
      <w:r>
        <w:rPr>
          <w:rFonts w:hint="eastAsia" w:ascii="宋体" w:eastAsia="宋体"/>
          <w:spacing w:val="-3"/>
        </w:rPr>
        <w:t>：</w:t>
      </w:r>
      <w:r>
        <w:rPr>
          <w:rFonts w:hint="eastAsia" w:ascii="宋体" w:eastAsia="宋体"/>
        </w:rPr>
        <w:t>两人间</w:t>
      </w:r>
      <w:r>
        <w:rPr>
          <w:rFonts w:hint="eastAsia" w:ascii="宋体" w:eastAsia="宋体"/>
          <w:spacing w:val="-60"/>
        </w:rPr>
        <w:t xml:space="preserve"> </w:t>
      </w:r>
      <w:r>
        <w:t>10</w:t>
      </w:r>
      <w:r>
        <w:rPr>
          <w:spacing w:val="-3"/>
        </w:rPr>
        <w:t xml:space="preserve"> </w:t>
      </w:r>
      <w:r>
        <w:rPr>
          <w:rFonts w:hint="eastAsia" w:ascii="宋体" w:eastAsia="宋体"/>
        </w:rPr>
        <w:t>美金</w:t>
      </w:r>
      <w:r>
        <w:rPr>
          <w:rFonts w:hint="eastAsia" w:ascii="宋体" w:eastAsia="宋体"/>
          <w:spacing w:val="-3"/>
        </w:rPr>
        <w:t>，</w:t>
      </w:r>
      <w:r>
        <w:rPr>
          <w:rFonts w:hint="eastAsia" w:ascii="宋体" w:eastAsia="宋体"/>
        </w:rPr>
        <w:t>我和三个朋友一起去</w:t>
      </w:r>
      <w:r>
        <w:rPr>
          <w:rFonts w:hint="eastAsia" w:ascii="宋体" w:eastAsia="宋体"/>
          <w:spacing w:val="-3"/>
        </w:rPr>
        <w:t>，</w:t>
      </w:r>
      <w:r>
        <w:rPr>
          <w:rFonts w:hint="eastAsia" w:ascii="宋体" w:eastAsia="宋体"/>
        </w:rPr>
        <w:t>是四个人</w:t>
      </w:r>
      <w:r>
        <w:rPr>
          <w:rFonts w:hint="eastAsia" w:ascii="宋体" w:eastAsia="宋体"/>
          <w:spacing w:val="-3"/>
        </w:rPr>
        <w:t>，</w:t>
      </w:r>
      <w:r>
        <w:rPr>
          <w:rFonts w:hint="eastAsia" w:ascii="宋体" w:eastAsia="宋体"/>
        </w:rPr>
        <w:t>需</w:t>
      </w:r>
      <w:r>
        <w:rPr>
          <w:rFonts w:hint="eastAsia" w:ascii="宋体" w:eastAsia="宋体"/>
          <w:spacing w:val="-3"/>
        </w:rPr>
        <w:t>要</w:t>
      </w:r>
      <w:r>
        <w:rPr>
          <w:rFonts w:hint="eastAsia" w:ascii="宋体" w:eastAsia="宋体"/>
        </w:rPr>
        <w:t>两间</w:t>
      </w:r>
      <w:r>
        <w:rPr>
          <w:rFonts w:hint="eastAsia" w:ascii="宋体" w:eastAsia="宋体"/>
          <w:spacing w:val="-14"/>
        </w:rPr>
        <w:t>帐</w:t>
      </w:r>
      <w:r>
        <w:rPr>
          <w:rFonts w:hint="eastAsia" w:ascii="宋体" w:eastAsia="宋体"/>
        </w:rPr>
        <w:t>篷，则为</w:t>
      </w:r>
      <w:r>
        <w:rPr>
          <w:rFonts w:hint="eastAsia" w:ascii="宋体" w:eastAsia="宋体"/>
          <w:spacing w:val="-61"/>
        </w:rPr>
        <w:t xml:space="preserve"> </w:t>
      </w:r>
      <w:r>
        <w:t xml:space="preserve">20 </w:t>
      </w:r>
      <w:r>
        <w:rPr>
          <w:rFonts w:hint="eastAsia" w:ascii="宋体" w:eastAsia="宋体"/>
        </w:rPr>
        <w:t>美金</w:t>
      </w:r>
    </w:p>
    <w:p>
      <w:pPr>
        <w:pStyle w:val="4"/>
        <w:tabs>
          <w:tab w:val="left" w:pos="1121"/>
        </w:tabs>
        <w:spacing w:before="0" w:line="306" w:lineRule="exact"/>
        <w:rPr>
          <w:rFonts w:hint="eastAsia" w:ascii="宋体" w:eastAsia="宋体"/>
        </w:rPr>
      </w:pPr>
      <w:r>
        <w:t>4</w:t>
      </w:r>
      <w:r>
        <w:rPr>
          <w:rFonts w:hint="eastAsia" w:ascii="宋体" w:eastAsia="宋体"/>
        </w:rPr>
        <w:t>、</w:t>
      </w:r>
      <w:r>
        <w:t>C</w:t>
      </w:r>
      <w:r>
        <w:tab/>
      </w:r>
      <w:r>
        <w:rPr>
          <w:rFonts w:hint="eastAsia" w:ascii="宋体" w:eastAsia="宋体"/>
        </w:rPr>
        <w:t>孩子们同行，请减速。 可知旁边有学校</w:t>
      </w:r>
    </w:p>
    <w:p>
      <w:pPr>
        <w:pStyle w:val="4"/>
        <w:tabs>
          <w:tab w:val="left" w:pos="1121"/>
        </w:tabs>
        <w:spacing w:before="84" w:line="302" w:lineRule="auto"/>
        <w:ind w:right="517"/>
        <w:rPr>
          <w:rFonts w:hint="eastAsia" w:ascii="宋体" w:eastAsia="宋体"/>
        </w:rPr>
      </w:pPr>
      <w:r>
        <w:t>5</w:t>
      </w:r>
      <w:r>
        <w:rPr>
          <w:rFonts w:hint="eastAsia" w:ascii="宋体" w:eastAsia="宋体"/>
        </w:rPr>
        <w:t>、</w:t>
      </w:r>
      <w:r>
        <w:t>C</w:t>
      </w:r>
      <w:r>
        <w:tab/>
      </w:r>
      <w:r>
        <w:rPr>
          <w:rFonts w:hint="eastAsia" w:ascii="宋体" w:eastAsia="宋体"/>
        </w:rPr>
        <w:t>图九暗示是医院里的告示牌</w:t>
      </w:r>
      <w:r>
        <w:rPr>
          <w:rFonts w:hint="eastAsia" w:ascii="宋体" w:eastAsia="宋体"/>
          <w:spacing w:val="-46"/>
        </w:rPr>
        <w:t>，</w:t>
      </w:r>
      <w:r>
        <w:rPr>
          <w:rFonts w:hint="eastAsia" w:ascii="宋体" w:eastAsia="宋体"/>
        </w:rPr>
        <w:t>我们要保持干净</w:t>
      </w:r>
      <w:r>
        <w:rPr>
          <w:rFonts w:hint="eastAsia" w:ascii="宋体" w:eastAsia="宋体"/>
          <w:spacing w:val="-46"/>
        </w:rPr>
        <w:t>，</w:t>
      </w:r>
      <w:r>
        <w:rPr>
          <w:rFonts w:hint="eastAsia" w:ascii="宋体" w:eastAsia="宋体"/>
        </w:rPr>
        <w:t>不乱扔垃圾</w:t>
      </w:r>
      <w:r>
        <w:rPr>
          <w:rFonts w:hint="eastAsia" w:ascii="宋体" w:eastAsia="宋体"/>
          <w:spacing w:val="-44"/>
        </w:rPr>
        <w:t>，</w:t>
      </w:r>
      <w:r>
        <w:rPr>
          <w:rFonts w:hint="eastAsia" w:ascii="宋体" w:eastAsia="宋体"/>
        </w:rPr>
        <w:t>照顾好</w:t>
      </w:r>
      <w:r>
        <w:rPr>
          <w:rFonts w:hint="eastAsia" w:ascii="宋体" w:eastAsia="宋体"/>
          <w:spacing w:val="-16"/>
        </w:rPr>
        <w:t>病</w:t>
      </w:r>
      <w:r>
        <w:rPr>
          <w:rFonts w:hint="eastAsia" w:ascii="宋体" w:eastAsia="宋体"/>
        </w:rPr>
        <w:t>人</w:t>
      </w:r>
    </w:p>
    <w:p>
      <w:pPr>
        <w:pStyle w:val="4"/>
        <w:spacing w:before="5"/>
        <w:rPr>
          <w:rFonts w:hint="eastAsia" w:ascii="宋体" w:eastAsia="宋体"/>
        </w:rPr>
      </w:pPr>
      <w:r>
        <w:rPr>
          <w:rFonts w:hint="eastAsia" w:ascii="宋体" w:eastAsia="宋体"/>
        </w:rPr>
        <w:t>九、</w:t>
      </w:r>
    </w:p>
    <w:p>
      <w:pPr>
        <w:pStyle w:val="4"/>
        <w:spacing w:before="91"/>
      </w:pPr>
      <w:r>
        <w:t>1</w:t>
      </w:r>
      <w:r>
        <w:rPr>
          <w:rFonts w:hint="eastAsia" w:ascii="宋体" w:eastAsia="宋体"/>
        </w:rPr>
        <w:t>、</w:t>
      </w:r>
      <w:r>
        <w:t>kids</w:t>
      </w:r>
    </w:p>
    <w:p>
      <w:pPr>
        <w:pStyle w:val="4"/>
        <w:tabs>
          <w:tab w:val="left" w:pos="1358"/>
          <w:tab w:val="left" w:pos="3154"/>
        </w:tabs>
        <w:spacing w:before="74"/>
        <w:rPr>
          <w:rFonts w:hint="eastAsia" w:ascii="宋体" w:eastAsia="宋体"/>
        </w:rPr>
      </w:pPr>
      <w:r>
        <w:t>2</w:t>
      </w:r>
      <w:r>
        <w:rPr>
          <w:rFonts w:hint="eastAsia" w:ascii="宋体" w:eastAsia="宋体"/>
        </w:rPr>
        <w:t>、</w:t>
      </w:r>
      <w:r>
        <w:t>make</w:t>
      </w:r>
      <w:r>
        <w:tab/>
      </w:r>
      <w:r>
        <w:t>make</w:t>
      </w:r>
      <w:r>
        <w:rPr>
          <w:spacing w:val="-3"/>
        </w:rPr>
        <w:t xml:space="preserve"> </w:t>
      </w:r>
      <w:r>
        <w:t>sb/sth</w:t>
      </w:r>
      <w:r>
        <w:rPr>
          <w:spacing w:val="-2"/>
        </w:rPr>
        <w:t xml:space="preserve"> </w:t>
      </w:r>
      <w:r>
        <w:t>adj.</w:t>
      </w:r>
      <w:r>
        <w:tab/>
      </w:r>
      <w:r>
        <w:rPr>
          <w:rFonts w:hint="eastAsia" w:ascii="宋体" w:eastAsia="宋体"/>
        </w:rPr>
        <w:t>使某人、某物保持</w:t>
      </w:r>
      <w:r>
        <w:rPr>
          <w:rFonts w:hint="eastAsia" w:ascii="宋体" w:eastAsia="宋体"/>
          <w:spacing w:val="-120"/>
        </w:rPr>
        <w:t>。。。</w:t>
      </w:r>
      <w:r>
        <w:rPr>
          <w:rFonts w:hint="eastAsia" w:ascii="宋体" w:eastAsia="宋体"/>
        </w:rPr>
        <w:t>。样</w:t>
      </w:r>
    </w:p>
    <w:p>
      <w:pPr>
        <w:pStyle w:val="4"/>
        <w:tabs>
          <w:tab w:val="left" w:pos="1290"/>
        </w:tabs>
        <w:spacing w:before="81"/>
        <w:rPr>
          <w:rFonts w:hint="eastAsia" w:ascii="宋体" w:eastAsia="宋体"/>
        </w:rPr>
      </w:pPr>
      <w:r>
        <w:t>3</w:t>
      </w:r>
      <w:r>
        <w:rPr>
          <w:rFonts w:hint="eastAsia" w:ascii="宋体" w:eastAsia="宋体"/>
        </w:rPr>
        <w:t>、</w:t>
      </w:r>
      <w:r>
        <w:t>need</w:t>
      </w:r>
      <w:r>
        <w:tab/>
      </w:r>
      <w:r>
        <w:t>need</w:t>
      </w:r>
      <w:r>
        <w:rPr>
          <w:spacing w:val="1"/>
        </w:rPr>
        <w:t xml:space="preserve"> </w:t>
      </w:r>
      <w:r>
        <w:rPr>
          <w:rFonts w:hint="eastAsia" w:ascii="宋体" w:eastAsia="宋体"/>
        </w:rPr>
        <w:t>做需要讲时，是不可数名词</w:t>
      </w:r>
    </w:p>
    <w:p>
      <w:pPr>
        <w:pStyle w:val="4"/>
        <w:tabs>
          <w:tab w:val="left" w:pos="1277"/>
          <w:tab w:val="left" w:pos="1320"/>
          <w:tab w:val="left" w:pos="1677"/>
        </w:tabs>
        <w:spacing w:before="84" w:line="304" w:lineRule="auto"/>
        <w:ind w:right="4457"/>
        <w:rPr>
          <w:rFonts w:hint="eastAsia" w:ascii="宋体" w:eastAsia="宋体"/>
        </w:rPr>
      </w:pPr>
      <w:r>
        <w:t>4</w:t>
      </w:r>
      <w:r>
        <w:rPr>
          <w:rFonts w:hint="eastAsia" w:ascii="宋体" w:eastAsia="宋体"/>
        </w:rPr>
        <w:t>、</w:t>
      </w:r>
      <w:r>
        <w:t>afraid</w:t>
      </w:r>
      <w:r>
        <w:tab/>
      </w:r>
      <w:r>
        <w:rPr>
          <w:rFonts w:hint="eastAsia" w:ascii="宋体" w:eastAsia="宋体"/>
        </w:rPr>
        <w:t>害怕做某事</w:t>
      </w:r>
      <w:r>
        <w:rPr>
          <w:rFonts w:hint="eastAsia" w:ascii="宋体" w:eastAsia="宋体"/>
          <w:spacing w:val="-1"/>
        </w:rPr>
        <w:t xml:space="preserve"> </w:t>
      </w:r>
      <w:r>
        <w:t>be afraid to do</w:t>
      </w:r>
      <w:r>
        <w:rPr>
          <w:spacing w:val="-1"/>
        </w:rPr>
        <w:t xml:space="preserve"> </w:t>
      </w:r>
      <w:r>
        <w:t>sth. 5</w:t>
      </w:r>
      <w:r>
        <w:rPr>
          <w:rFonts w:hint="eastAsia" w:ascii="宋体" w:eastAsia="宋体"/>
        </w:rPr>
        <w:t>、</w:t>
      </w:r>
      <w:r>
        <w:t>like</w:t>
      </w:r>
      <w:r>
        <w:tab/>
      </w:r>
      <w:r>
        <w:tab/>
      </w:r>
      <w:r>
        <w:rPr>
          <w:rFonts w:hint="eastAsia" w:ascii="宋体" w:eastAsia="宋体"/>
        </w:rPr>
        <w:t>在这里是介词，</w:t>
      </w:r>
      <w:r>
        <w:t>be</w:t>
      </w:r>
      <w:r>
        <w:rPr>
          <w:spacing w:val="-1"/>
        </w:rPr>
        <w:t xml:space="preserve"> </w:t>
      </w:r>
      <w:r>
        <w:t>like</w:t>
      </w:r>
      <w:r>
        <w:rPr>
          <w:spacing w:val="59"/>
        </w:rPr>
        <w:t xml:space="preserve"> </w:t>
      </w:r>
      <w:r>
        <w:rPr>
          <w:rFonts w:hint="eastAsia" w:ascii="宋体" w:eastAsia="宋体"/>
        </w:rPr>
        <w:t>像</w:t>
      </w:r>
      <w:r>
        <w:rPr>
          <w:rFonts w:hint="eastAsia" w:ascii="宋体" w:eastAsia="宋体"/>
          <w:spacing w:val="-120"/>
        </w:rPr>
        <w:t>。。</w:t>
      </w:r>
      <w:r>
        <w:rPr>
          <w:rFonts w:hint="eastAsia" w:ascii="宋体" w:eastAsia="宋体"/>
          <w:spacing w:val="-15"/>
        </w:rPr>
        <w:t>。</w:t>
      </w:r>
      <w:r>
        <w:t>6</w:t>
      </w:r>
      <w:r>
        <w:rPr>
          <w:rFonts w:hint="eastAsia" w:ascii="宋体" w:eastAsia="宋体"/>
        </w:rPr>
        <w:t>、</w:t>
      </w:r>
      <w:r>
        <w:t>another</w:t>
      </w:r>
      <w:r>
        <w:tab/>
      </w:r>
      <w:r>
        <w:tab/>
      </w:r>
      <w:r>
        <w:tab/>
      </w:r>
      <w:r>
        <w:rPr>
          <w:rFonts w:hint="eastAsia" w:ascii="宋体" w:eastAsia="宋体"/>
        </w:rPr>
        <w:t>一步一步之后</w:t>
      </w:r>
    </w:p>
    <w:p>
      <w:pPr>
        <w:pStyle w:val="4"/>
        <w:spacing w:before="7"/>
      </w:pPr>
      <w:r>
        <w:t>7</w:t>
      </w:r>
      <w:r>
        <w:rPr>
          <w:rFonts w:hint="eastAsia" w:ascii="宋体" w:eastAsia="宋体"/>
        </w:rPr>
        <w:t>、</w:t>
      </w:r>
      <w:r>
        <w:t>enjoy</w:t>
      </w:r>
    </w:p>
    <w:p>
      <w:pPr>
        <w:pStyle w:val="4"/>
        <w:tabs>
          <w:tab w:val="left" w:pos="1413"/>
        </w:tabs>
        <w:spacing w:before="74"/>
        <w:rPr>
          <w:rFonts w:hint="eastAsia" w:ascii="宋体" w:eastAsia="宋体"/>
        </w:rPr>
      </w:pPr>
      <w:r>
        <w:t>8</w:t>
      </w:r>
      <w:r>
        <w:rPr>
          <w:rFonts w:hint="eastAsia" w:ascii="宋体" w:eastAsia="宋体"/>
        </w:rPr>
        <w:t>、</w:t>
      </w:r>
      <w:r>
        <w:t>soon</w:t>
      </w:r>
      <w:r>
        <w:tab/>
      </w:r>
      <w:r>
        <w:rPr>
          <w:rFonts w:hint="eastAsia" w:ascii="宋体" w:eastAsia="宋体"/>
        </w:rPr>
        <w:t>不久之后</w:t>
      </w:r>
    </w:p>
    <w:p>
      <w:pPr>
        <w:pStyle w:val="4"/>
        <w:spacing w:before="91"/>
      </w:pPr>
      <w:r>
        <w:t>9</w:t>
      </w:r>
      <w:r>
        <w:rPr>
          <w:rFonts w:hint="eastAsia" w:ascii="宋体" w:eastAsia="宋体"/>
        </w:rPr>
        <w:t>、</w:t>
      </w:r>
      <w:r>
        <w:t>learner</w:t>
      </w:r>
    </w:p>
    <w:p>
      <w:pPr>
        <w:pStyle w:val="4"/>
        <w:tabs>
          <w:tab w:val="left" w:pos="1624"/>
          <w:tab w:val="left" w:pos="2712"/>
        </w:tabs>
        <w:spacing w:before="74"/>
        <w:rPr>
          <w:rFonts w:hint="eastAsia" w:ascii="宋体" w:eastAsia="宋体"/>
        </w:rPr>
      </w:pPr>
      <w:r>
        <w:t>10</w:t>
      </w:r>
      <w:r>
        <w:rPr>
          <w:rFonts w:hint="eastAsia" w:ascii="宋体" w:eastAsia="宋体"/>
        </w:rPr>
        <w:t>、</w:t>
      </w:r>
      <w:r>
        <w:t>talking</w:t>
      </w:r>
      <w:r>
        <w:tab/>
      </w:r>
      <w:r>
        <w:t>talk</w:t>
      </w:r>
      <w:r>
        <w:rPr>
          <w:spacing w:val="-1"/>
        </w:rPr>
        <w:t xml:space="preserve"> </w:t>
      </w:r>
      <w:r>
        <w:t>with</w:t>
      </w:r>
      <w:r>
        <w:tab/>
      </w:r>
      <w:r>
        <w:rPr>
          <w:rFonts w:hint="eastAsia" w:ascii="宋体" w:eastAsia="宋体"/>
        </w:rPr>
        <w:t>与谁交流</w:t>
      </w:r>
    </w:p>
    <w:sectPr>
      <w:pgSz w:w="11910" w:h="16840"/>
      <w:pgMar w:top="1400" w:right="1280" w:bottom="1380" w:left="1680" w:header="1082" w:footer="119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661312" behindDoc="1" locked="0" layoutInCell="1" allowOverlap="1">
              <wp:simplePos x="0" y="0"/>
              <wp:positionH relativeFrom="page">
                <wp:posOffset>3725545</wp:posOffset>
              </wp:positionH>
              <wp:positionV relativeFrom="page">
                <wp:posOffset>9794875</wp:posOffset>
              </wp:positionV>
              <wp:extent cx="109220" cy="139700"/>
              <wp:effectExtent l="0" t="0" r="0" b="0"/>
              <wp:wrapNone/>
              <wp:docPr id="16" name="文本框 2"/>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2" o:spid="_x0000_s1026" o:spt="202" type="#_x0000_t202" style="position:absolute;left:0pt;margin-left:293.35pt;margin-top:771.25pt;height:11pt;width:8.6pt;mso-position-horizontal-relative:page;mso-position-vertical-relative:page;z-index:-251655168;mso-width-relative:page;mso-height-relative:page;" filled="f" stroked="f" coordsize="21600,21600" o:gfxdata="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VOvfzbAAAADQEAAA8AAAAAAAAAAQAgAAAAIgAAAGRycy9kb3ducmV2LnhtbFBL&#10;AQIUABQAAAAIAIdO4kAUZAdyugEAAHIDAAAOAAAAAAAAAAEAIAAAACoBAABkcnMvZTJvRG9jLnht&#10;bFBLBQYAAAAABgAGAFkBAABWBQ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660288" behindDoc="1" locked="0" layoutInCell="1" allowOverlap="1">
              <wp:simplePos x="0" y="0"/>
              <wp:positionH relativeFrom="page">
                <wp:posOffset>1124585</wp:posOffset>
              </wp:positionH>
              <wp:positionV relativeFrom="page">
                <wp:posOffset>808990</wp:posOffset>
              </wp:positionV>
              <wp:extent cx="5311775" cy="0"/>
              <wp:effectExtent l="0" t="0" r="0" b="0"/>
              <wp:wrapNone/>
              <wp:docPr id="15" name="直线 1"/>
              <wp:cNvGraphicFramePr/>
              <a:graphic xmlns:a="http://schemas.openxmlformats.org/drawingml/2006/main">
                <a:graphicData uri="http://schemas.microsoft.com/office/word/2010/wordprocessingShape">
                  <wps:wsp>
                    <wps:cNvSp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1" o:spid="_x0000_s1026" o:spt="20" style="position:absolute;left:0pt;margin-left:88.55pt;margin-top:63.7pt;height:0pt;width:418.25pt;mso-position-horizontal-relative:page;mso-position-vertical-relative:page;z-index:-251656192;mso-width-relative:page;mso-height-relative:page;" filled="f" stroked="t" coordsize="21600,21600" o:gfxdata="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pT5fX&#10;AAAADAEAAA8AAAAAAAAAAQAgAAAAIgAAAGRycy9kb3ducmV2LnhtbFBLAQIUABQAAAAIAIdO4kCJ&#10;aZNz6AEAANwDAAAOAAAAAAAAAAEAIAAAACYBAABkcnMvZTJvRG9jLnhtbFBLBQYAAAAABgAGAFkB&#10;AACABQAAAAA=&#10;">
              <v:fill on="f" focussize="0,0"/>
              <v:stroke weight="0.72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799" w:hanging="480"/>
        <w:jc w:val="left"/>
      </w:pPr>
      <w:rPr>
        <w:rFonts w:hint="default" w:ascii="Times New Roman" w:hAnsi="Times New Roman" w:eastAsia="Times New Roman" w:cs="Times New Roman"/>
        <w:spacing w:val="-120"/>
        <w:w w:val="100"/>
        <w:sz w:val="24"/>
        <w:szCs w:val="24"/>
        <w:lang w:val="zh-CN" w:eastAsia="zh-CN" w:bidi="zh-CN"/>
      </w:rPr>
    </w:lvl>
    <w:lvl w:ilvl="1" w:tentative="0">
      <w:start w:val="0"/>
      <w:numFmt w:val="bullet"/>
      <w:lvlText w:val="•"/>
      <w:lvlJc w:val="left"/>
      <w:pPr>
        <w:ind w:left="1614" w:hanging="480"/>
      </w:pPr>
      <w:rPr>
        <w:rFonts w:hint="default"/>
        <w:lang w:val="zh-CN" w:eastAsia="zh-CN" w:bidi="zh-CN"/>
      </w:rPr>
    </w:lvl>
    <w:lvl w:ilvl="2" w:tentative="0">
      <w:start w:val="0"/>
      <w:numFmt w:val="bullet"/>
      <w:lvlText w:val="•"/>
      <w:lvlJc w:val="left"/>
      <w:pPr>
        <w:ind w:left="2429" w:hanging="480"/>
      </w:pPr>
      <w:rPr>
        <w:rFonts w:hint="default"/>
        <w:lang w:val="zh-CN" w:eastAsia="zh-CN" w:bidi="zh-CN"/>
      </w:rPr>
    </w:lvl>
    <w:lvl w:ilvl="3" w:tentative="0">
      <w:start w:val="0"/>
      <w:numFmt w:val="bullet"/>
      <w:lvlText w:val="•"/>
      <w:lvlJc w:val="left"/>
      <w:pPr>
        <w:ind w:left="3243" w:hanging="480"/>
      </w:pPr>
      <w:rPr>
        <w:rFonts w:hint="default"/>
        <w:lang w:val="zh-CN" w:eastAsia="zh-CN" w:bidi="zh-CN"/>
      </w:rPr>
    </w:lvl>
    <w:lvl w:ilvl="4" w:tentative="0">
      <w:start w:val="0"/>
      <w:numFmt w:val="bullet"/>
      <w:lvlText w:val="•"/>
      <w:lvlJc w:val="left"/>
      <w:pPr>
        <w:ind w:left="4058" w:hanging="480"/>
      </w:pPr>
      <w:rPr>
        <w:rFonts w:hint="default"/>
        <w:lang w:val="zh-CN" w:eastAsia="zh-CN" w:bidi="zh-CN"/>
      </w:rPr>
    </w:lvl>
    <w:lvl w:ilvl="5" w:tentative="0">
      <w:start w:val="0"/>
      <w:numFmt w:val="bullet"/>
      <w:lvlText w:val="•"/>
      <w:lvlJc w:val="left"/>
      <w:pPr>
        <w:ind w:left="4873" w:hanging="480"/>
      </w:pPr>
      <w:rPr>
        <w:rFonts w:hint="default"/>
        <w:lang w:val="zh-CN" w:eastAsia="zh-CN" w:bidi="zh-CN"/>
      </w:rPr>
    </w:lvl>
    <w:lvl w:ilvl="6" w:tentative="0">
      <w:start w:val="0"/>
      <w:numFmt w:val="bullet"/>
      <w:lvlText w:val="•"/>
      <w:lvlJc w:val="left"/>
      <w:pPr>
        <w:ind w:left="5687" w:hanging="480"/>
      </w:pPr>
      <w:rPr>
        <w:rFonts w:hint="default"/>
        <w:lang w:val="zh-CN" w:eastAsia="zh-CN" w:bidi="zh-CN"/>
      </w:rPr>
    </w:lvl>
    <w:lvl w:ilvl="7" w:tentative="0">
      <w:start w:val="0"/>
      <w:numFmt w:val="bullet"/>
      <w:lvlText w:val="•"/>
      <w:lvlJc w:val="left"/>
      <w:pPr>
        <w:ind w:left="6502" w:hanging="480"/>
      </w:pPr>
      <w:rPr>
        <w:rFonts w:hint="default"/>
        <w:lang w:val="zh-CN" w:eastAsia="zh-CN" w:bidi="zh-CN"/>
      </w:rPr>
    </w:lvl>
    <w:lvl w:ilvl="8" w:tentative="0">
      <w:start w:val="0"/>
      <w:numFmt w:val="bullet"/>
      <w:lvlText w:val="•"/>
      <w:lvlJc w:val="left"/>
      <w:pPr>
        <w:ind w:left="7317" w:hanging="480"/>
      </w:pPr>
      <w:rPr>
        <w:rFonts w:hint="default"/>
        <w:lang w:val="zh-CN" w:eastAsia="zh-CN" w:bidi="zh-CN"/>
      </w:rPr>
    </w:lvl>
  </w:abstractNum>
  <w:abstractNum w:abstractNumId="1">
    <w:nsid w:val="BF205925"/>
    <w:multiLevelType w:val="multilevel"/>
    <w:tmpl w:val="BF205925"/>
    <w:lvl w:ilvl="0" w:tentative="0">
      <w:start w:val="1"/>
      <w:numFmt w:val="upperLetter"/>
      <w:lvlText w:val="%1."/>
      <w:lvlJc w:val="left"/>
      <w:pPr>
        <w:ind w:left="432" w:hanging="312"/>
        <w:jc w:val="left"/>
      </w:pPr>
      <w:rPr>
        <w:rFonts w:hint="default" w:ascii="Times New Roman" w:hAnsi="Times New Roman" w:eastAsia="Times New Roman" w:cs="Times New Roman"/>
        <w:spacing w:val="-1"/>
        <w:w w:val="99"/>
        <w:sz w:val="24"/>
        <w:szCs w:val="24"/>
        <w:lang w:val="zh-CN" w:eastAsia="zh-CN" w:bidi="zh-CN"/>
      </w:rPr>
    </w:lvl>
    <w:lvl w:ilvl="1" w:tentative="0">
      <w:start w:val="0"/>
      <w:numFmt w:val="bullet"/>
      <w:lvlText w:val="•"/>
      <w:lvlJc w:val="left"/>
      <w:pPr>
        <w:ind w:left="560" w:hanging="312"/>
      </w:pPr>
      <w:rPr>
        <w:rFonts w:hint="default"/>
        <w:lang w:val="zh-CN" w:eastAsia="zh-CN" w:bidi="zh-CN"/>
      </w:rPr>
    </w:lvl>
    <w:lvl w:ilvl="2" w:tentative="0">
      <w:start w:val="0"/>
      <w:numFmt w:val="bullet"/>
      <w:lvlText w:val="•"/>
      <w:lvlJc w:val="left"/>
      <w:pPr>
        <w:ind w:left="1491" w:hanging="312"/>
      </w:pPr>
      <w:rPr>
        <w:rFonts w:hint="default"/>
        <w:lang w:val="zh-CN" w:eastAsia="zh-CN" w:bidi="zh-CN"/>
      </w:rPr>
    </w:lvl>
    <w:lvl w:ilvl="3" w:tentative="0">
      <w:start w:val="0"/>
      <w:numFmt w:val="bullet"/>
      <w:lvlText w:val="•"/>
      <w:lvlJc w:val="left"/>
      <w:pPr>
        <w:ind w:left="2423" w:hanging="312"/>
      </w:pPr>
      <w:rPr>
        <w:rFonts w:hint="default"/>
        <w:lang w:val="zh-CN" w:eastAsia="zh-CN" w:bidi="zh-CN"/>
      </w:rPr>
    </w:lvl>
    <w:lvl w:ilvl="4" w:tentative="0">
      <w:start w:val="0"/>
      <w:numFmt w:val="bullet"/>
      <w:lvlText w:val="•"/>
      <w:lvlJc w:val="left"/>
      <w:pPr>
        <w:ind w:left="3355" w:hanging="312"/>
      </w:pPr>
      <w:rPr>
        <w:rFonts w:hint="default"/>
        <w:lang w:val="zh-CN" w:eastAsia="zh-CN" w:bidi="zh-CN"/>
      </w:rPr>
    </w:lvl>
    <w:lvl w:ilvl="5" w:tentative="0">
      <w:start w:val="0"/>
      <w:numFmt w:val="bullet"/>
      <w:lvlText w:val="•"/>
      <w:lvlJc w:val="left"/>
      <w:pPr>
        <w:ind w:left="4287" w:hanging="312"/>
      </w:pPr>
      <w:rPr>
        <w:rFonts w:hint="default"/>
        <w:lang w:val="zh-CN" w:eastAsia="zh-CN" w:bidi="zh-CN"/>
      </w:rPr>
    </w:lvl>
    <w:lvl w:ilvl="6" w:tentative="0">
      <w:start w:val="0"/>
      <w:numFmt w:val="bullet"/>
      <w:lvlText w:val="•"/>
      <w:lvlJc w:val="left"/>
      <w:pPr>
        <w:ind w:left="5219" w:hanging="312"/>
      </w:pPr>
      <w:rPr>
        <w:rFonts w:hint="default"/>
        <w:lang w:val="zh-CN" w:eastAsia="zh-CN" w:bidi="zh-CN"/>
      </w:rPr>
    </w:lvl>
    <w:lvl w:ilvl="7" w:tentative="0">
      <w:start w:val="0"/>
      <w:numFmt w:val="bullet"/>
      <w:lvlText w:val="•"/>
      <w:lvlJc w:val="left"/>
      <w:pPr>
        <w:ind w:left="6150" w:hanging="312"/>
      </w:pPr>
      <w:rPr>
        <w:rFonts w:hint="default"/>
        <w:lang w:val="zh-CN" w:eastAsia="zh-CN" w:bidi="zh-CN"/>
      </w:rPr>
    </w:lvl>
    <w:lvl w:ilvl="8" w:tentative="0">
      <w:start w:val="0"/>
      <w:numFmt w:val="bullet"/>
      <w:lvlText w:val="•"/>
      <w:lvlJc w:val="left"/>
      <w:pPr>
        <w:ind w:left="7082" w:hanging="312"/>
      </w:pPr>
      <w:rPr>
        <w:rFonts w:hint="default"/>
        <w:lang w:val="zh-CN" w:eastAsia="zh-CN" w:bidi="zh-CN"/>
      </w:rPr>
    </w:lvl>
  </w:abstractNum>
  <w:abstractNum w:abstractNumId="2">
    <w:nsid w:val="CF092B84"/>
    <w:multiLevelType w:val="multilevel"/>
    <w:tmpl w:val="CF092B84"/>
    <w:lvl w:ilvl="0" w:tentative="0">
      <w:start w:val="1"/>
      <w:numFmt w:val="decimal"/>
      <w:lvlText w:val="%1."/>
      <w:lvlJc w:val="left"/>
      <w:pPr>
        <w:ind w:left="713" w:hanging="248"/>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542" w:hanging="248"/>
      </w:pPr>
      <w:rPr>
        <w:rFonts w:hint="default"/>
        <w:lang w:val="zh-CN" w:eastAsia="zh-CN" w:bidi="zh-CN"/>
      </w:rPr>
    </w:lvl>
    <w:lvl w:ilvl="2" w:tentative="0">
      <w:start w:val="0"/>
      <w:numFmt w:val="bullet"/>
      <w:lvlText w:val="•"/>
      <w:lvlJc w:val="left"/>
      <w:pPr>
        <w:ind w:left="2365" w:hanging="248"/>
      </w:pPr>
      <w:rPr>
        <w:rFonts w:hint="default"/>
        <w:lang w:val="zh-CN" w:eastAsia="zh-CN" w:bidi="zh-CN"/>
      </w:rPr>
    </w:lvl>
    <w:lvl w:ilvl="3" w:tentative="0">
      <w:start w:val="0"/>
      <w:numFmt w:val="bullet"/>
      <w:lvlText w:val="•"/>
      <w:lvlJc w:val="left"/>
      <w:pPr>
        <w:ind w:left="3187" w:hanging="248"/>
      </w:pPr>
      <w:rPr>
        <w:rFonts w:hint="default"/>
        <w:lang w:val="zh-CN" w:eastAsia="zh-CN" w:bidi="zh-CN"/>
      </w:rPr>
    </w:lvl>
    <w:lvl w:ilvl="4" w:tentative="0">
      <w:start w:val="0"/>
      <w:numFmt w:val="bullet"/>
      <w:lvlText w:val="•"/>
      <w:lvlJc w:val="left"/>
      <w:pPr>
        <w:ind w:left="4010" w:hanging="248"/>
      </w:pPr>
      <w:rPr>
        <w:rFonts w:hint="default"/>
        <w:lang w:val="zh-CN" w:eastAsia="zh-CN" w:bidi="zh-CN"/>
      </w:rPr>
    </w:lvl>
    <w:lvl w:ilvl="5" w:tentative="0">
      <w:start w:val="0"/>
      <w:numFmt w:val="bullet"/>
      <w:lvlText w:val="•"/>
      <w:lvlJc w:val="left"/>
      <w:pPr>
        <w:ind w:left="4833" w:hanging="248"/>
      </w:pPr>
      <w:rPr>
        <w:rFonts w:hint="default"/>
        <w:lang w:val="zh-CN" w:eastAsia="zh-CN" w:bidi="zh-CN"/>
      </w:rPr>
    </w:lvl>
    <w:lvl w:ilvl="6" w:tentative="0">
      <w:start w:val="0"/>
      <w:numFmt w:val="bullet"/>
      <w:lvlText w:val="•"/>
      <w:lvlJc w:val="left"/>
      <w:pPr>
        <w:ind w:left="5655" w:hanging="248"/>
      </w:pPr>
      <w:rPr>
        <w:rFonts w:hint="default"/>
        <w:lang w:val="zh-CN" w:eastAsia="zh-CN" w:bidi="zh-CN"/>
      </w:rPr>
    </w:lvl>
    <w:lvl w:ilvl="7" w:tentative="0">
      <w:start w:val="0"/>
      <w:numFmt w:val="bullet"/>
      <w:lvlText w:val="•"/>
      <w:lvlJc w:val="left"/>
      <w:pPr>
        <w:ind w:left="6478" w:hanging="248"/>
      </w:pPr>
      <w:rPr>
        <w:rFonts w:hint="default"/>
        <w:lang w:val="zh-CN" w:eastAsia="zh-CN" w:bidi="zh-CN"/>
      </w:rPr>
    </w:lvl>
    <w:lvl w:ilvl="8" w:tentative="0">
      <w:start w:val="0"/>
      <w:numFmt w:val="bullet"/>
      <w:lvlText w:val="•"/>
      <w:lvlJc w:val="left"/>
      <w:pPr>
        <w:ind w:left="7301" w:hanging="248"/>
      </w:pPr>
      <w:rPr>
        <w:rFonts w:hint="default"/>
        <w:lang w:val="zh-CN" w:eastAsia="zh-CN" w:bidi="zh-CN"/>
      </w:rPr>
    </w:lvl>
  </w:abstractNum>
  <w:abstractNum w:abstractNumId="3">
    <w:nsid w:val="0053208E"/>
    <w:multiLevelType w:val="multilevel"/>
    <w:tmpl w:val="0053208E"/>
    <w:lvl w:ilvl="0" w:tentative="0">
      <w:start w:val="1"/>
      <w:numFmt w:val="upperLetter"/>
      <w:lvlText w:val="%1."/>
      <w:lvlJc w:val="left"/>
      <w:pPr>
        <w:ind w:left="960" w:hanging="495"/>
        <w:jc w:val="left"/>
      </w:pPr>
      <w:rPr>
        <w:rFonts w:hint="default" w:ascii="Times New Roman" w:hAnsi="Times New Roman" w:eastAsia="Times New Roman" w:cs="Times New Roman"/>
        <w:spacing w:val="-1"/>
        <w:w w:val="99"/>
        <w:sz w:val="24"/>
        <w:szCs w:val="24"/>
        <w:lang w:val="zh-CN" w:eastAsia="zh-CN" w:bidi="zh-CN"/>
      </w:rPr>
    </w:lvl>
    <w:lvl w:ilvl="1" w:tentative="0">
      <w:start w:val="0"/>
      <w:numFmt w:val="bullet"/>
      <w:lvlText w:val="•"/>
      <w:lvlJc w:val="left"/>
      <w:pPr>
        <w:ind w:left="5780" w:hanging="495"/>
      </w:pPr>
      <w:rPr>
        <w:rFonts w:hint="default"/>
        <w:lang w:val="zh-CN" w:eastAsia="zh-CN" w:bidi="zh-CN"/>
      </w:rPr>
    </w:lvl>
    <w:lvl w:ilvl="2" w:tentative="0">
      <w:start w:val="0"/>
      <w:numFmt w:val="bullet"/>
      <w:lvlText w:val="•"/>
      <w:lvlJc w:val="left"/>
      <w:pPr>
        <w:ind w:left="6131" w:hanging="495"/>
      </w:pPr>
      <w:rPr>
        <w:rFonts w:hint="default"/>
        <w:lang w:val="zh-CN" w:eastAsia="zh-CN" w:bidi="zh-CN"/>
      </w:rPr>
    </w:lvl>
    <w:lvl w:ilvl="3" w:tentative="0">
      <w:start w:val="0"/>
      <w:numFmt w:val="bullet"/>
      <w:lvlText w:val="•"/>
      <w:lvlJc w:val="left"/>
      <w:pPr>
        <w:ind w:left="6483" w:hanging="495"/>
      </w:pPr>
      <w:rPr>
        <w:rFonts w:hint="default"/>
        <w:lang w:val="zh-CN" w:eastAsia="zh-CN" w:bidi="zh-CN"/>
      </w:rPr>
    </w:lvl>
    <w:lvl w:ilvl="4" w:tentative="0">
      <w:start w:val="0"/>
      <w:numFmt w:val="bullet"/>
      <w:lvlText w:val="•"/>
      <w:lvlJc w:val="left"/>
      <w:pPr>
        <w:ind w:left="6835" w:hanging="495"/>
      </w:pPr>
      <w:rPr>
        <w:rFonts w:hint="default"/>
        <w:lang w:val="zh-CN" w:eastAsia="zh-CN" w:bidi="zh-CN"/>
      </w:rPr>
    </w:lvl>
    <w:lvl w:ilvl="5" w:tentative="0">
      <w:start w:val="0"/>
      <w:numFmt w:val="bullet"/>
      <w:lvlText w:val="•"/>
      <w:lvlJc w:val="left"/>
      <w:pPr>
        <w:ind w:left="7187" w:hanging="495"/>
      </w:pPr>
      <w:rPr>
        <w:rFonts w:hint="default"/>
        <w:lang w:val="zh-CN" w:eastAsia="zh-CN" w:bidi="zh-CN"/>
      </w:rPr>
    </w:lvl>
    <w:lvl w:ilvl="6" w:tentative="0">
      <w:start w:val="0"/>
      <w:numFmt w:val="bullet"/>
      <w:lvlText w:val="•"/>
      <w:lvlJc w:val="left"/>
      <w:pPr>
        <w:ind w:left="7539" w:hanging="495"/>
      </w:pPr>
      <w:rPr>
        <w:rFonts w:hint="default"/>
        <w:lang w:val="zh-CN" w:eastAsia="zh-CN" w:bidi="zh-CN"/>
      </w:rPr>
    </w:lvl>
    <w:lvl w:ilvl="7" w:tentative="0">
      <w:start w:val="0"/>
      <w:numFmt w:val="bullet"/>
      <w:lvlText w:val="•"/>
      <w:lvlJc w:val="left"/>
      <w:pPr>
        <w:ind w:left="7890" w:hanging="495"/>
      </w:pPr>
      <w:rPr>
        <w:rFonts w:hint="default"/>
        <w:lang w:val="zh-CN" w:eastAsia="zh-CN" w:bidi="zh-CN"/>
      </w:rPr>
    </w:lvl>
    <w:lvl w:ilvl="8" w:tentative="0">
      <w:start w:val="0"/>
      <w:numFmt w:val="bullet"/>
      <w:lvlText w:val="•"/>
      <w:lvlJc w:val="left"/>
      <w:pPr>
        <w:ind w:left="8242" w:hanging="495"/>
      </w:pPr>
      <w:rPr>
        <w:rFonts w:hint="default"/>
        <w:lang w:val="zh-CN" w:eastAsia="zh-CN" w:bidi="zh-CN"/>
      </w:rPr>
    </w:lvl>
  </w:abstractNum>
  <w:abstractNum w:abstractNumId="4">
    <w:nsid w:val="03D62ECE"/>
    <w:multiLevelType w:val="multilevel"/>
    <w:tmpl w:val="03D62ECE"/>
    <w:lvl w:ilvl="0" w:tentative="0">
      <w:start w:val="1"/>
      <w:numFmt w:val="decimal"/>
      <w:lvlText w:val="%1."/>
      <w:lvlJc w:val="left"/>
      <w:pPr>
        <w:ind w:left="420" w:hanging="30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272" w:hanging="300"/>
      </w:pPr>
      <w:rPr>
        <w:rFonts w:hint="default"/>
        <w:lang w:val="zh-CN" w:eastAsia="zh-CN" w:bidi="zh-CN"/>
      </w:rPr>
    </w:lvl>
    <w:lvl w:ilvl="2" w:tentative="0">
      <w:start w:val="0"/>
      <w:numFmt w:val="bullet"/>
      <w:lvlText w:val="•"/>
      <w:lvlJc w:val="left"/>
      <w:pPr>
        <w:ind w:left="2125" w:hanging="300"/>
      </w:pPr>
      <w:rPr>
        <w:rFonts w:hint="default"/>
        <w:lang w:val="zh-CN" w:eastAsia="zh-CN" w:bidi="zh-CN"/>
      </w:rPr>
    </w:lvl>
    <w:lvl w:ilvl="3" w:tentative="0">
      <w:start w:val="0"/>
      <w:numFmt w:val="bullet"/>
      <w:lvlText w:val="•"/>
      <w:lvlJc w:val="left"/>
      <w:pPr>
        <w:ind w:left="2977" w:hanging="300"/>
      </w:pPr>
      <w:rPr>
        <w:rFonts w:hint="default"/>
        <w:lang w:val="zh-CN" w:eastAsia="zh-CN" w:bidi="zh-CN"/>
      </w:rPr>
    </w:lvl>
    <w:lvl w:ilvl="4" w:tentative="0">
      <w:start w:val="0"/>
      <w:numFmt w:val="bullet"/>
      <w:lvlText w:val="•"/>
      <w:lvlJc w:val="left"/>
      <w:pPr>
        <w:ind w:left="3830" w:hanging="300"/>
      </w:pPr>
      <w:rPr>
        <w:rFonts w:hint="default"/>
        <w:lang w:val="zh-CN" w:eastAsia="zh-CN" w:bidi="zh-CN"/>
      </w:rPr>
    </w:lvl>
    <w:lvl w:ilvl="5" w:tentative="0">
      <w:start w:val="0"/>
      <w:numFmt w:val="bullet"/>
      <w:lvlText w:val="•"/>
      <w:lvlJc w:val="left"/>
      <w:pPr>
        <w:ind w:left="4683" w:hanging="300"/>
      </w:pPr>
      <w:rPr>
        <w:rFonts w:hint="default"/>
        <w:lang w:val="zh-CN" w:eastAsia="zh-CN" w:bidi="zh-CN"/>
      </w:rPr>
    </w:lvl>
    <w:lvl w:ilvl="6" w:tentative="0">
      <w:start w:val="0"/>
      <w:numFmt w:val="bullet"/>
      <w:lvlText w:val="•"/>
      <w:lvlJc w:val="left"/>
      <w:pPr>
        <w:ind w:left="5535" w:hanging="300"/>
      </w:pPr>
      <w:rPr>
        <w:rFonts w:hint="default"/>
        <w:lang w:val="zh-CN" w:eastAsia="zh-CN" w:bidi="zh-CN"/>
      </w:rPr>
    </w:lvl>
    <w:lvl w:ilvl="7" w:tentative="0">
      <w:start w:val="0"/>
      <w:numFmt w:val="bullet"/>
      <w:lvlText w:val="•"/>
      <w:lvlJc w:val="left"/>
      <w:pPr>
        <w:ind w:left="6388" w:hanging="300"/>
      </w:pPr>
      <w:rPr>
        <w:rFonts w:hint="default"/>
        <w:lang w:val="zh-CN" w:eastAsia="zh-CN" w:bidi="zh-CN"/>
      </w:rPr>
    </w:lvl>
    <w:lvl w:ilvl="8" w:tentative="0">
      <w:start w:val="0"/>
      <w:numFmt w:val="bullet"/>
      <w:lvlText w:val="•"/>
      <w:lvlJc w:val="left"/>
      <w:pPr>
        <w:ind w:left="7241" w:hanging="300"/>
      </w:pPr>
      <w:rPr>
        <w:rFonts w:hint="default"/>
        <w:lang w:val="zh-CN" w:eastAsia="zh-CN" w:bidi="zh-CN"/>
      </w:rPr>
    </w:lvl>
  </w:abstractNum>
  <w:abstractNum w:abstractNumId="5">
    <w:nsid w:val="25B654F3"/>
    <w:multiLevelType w:val="multilevel"/>
    <w:tmpl w:val="25B654F3"/>
    <w:lvl w:ilvl="0" w:tentative="0">
      <w:start w:val="4"/>
      <w:numFmt w:val="decimal"/>
      <w:lvlText w:val="%1."/>
      <w:lvlJc w:val="left"/>
      <w:pPr>
        <w:ind w:left="420" w:hanging="30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272" w:hanging="300"/>
      </w:pPr>
      <w:rPr>
        <w:rFonts w:hint="default"/>
        <w:lang w:val="zh-CN" w:eastAsia="zh-CN" w:bidi="zh-CN"/>
      </w:rPr>
    </w:lvl>
    <w:lvl w:ilvl="2" w:tentative="0">
      <w:start w:val="0"/>
      <w:numFmt w:val="bullet"/>
      <w:lvlText w:val="•"/>
      <w:lvlJc w:val="left"/>
      <w:pPr>
        <w:ind w:left="2125" w:hanging="300"/>
      </w:pPr>
      <w:rPr>
        <w:rFonts w:hint="default"/>
        <w:lang w:val="zh-CN" w:eastAsia="zh-CN" w:bidi="zh-CN"/>
      </w:rPr>
    </w:lvl>
    <w:lvl w:ilvl="3" w:tentative="0">
      <w:start w:val="0"/>
      <w:numFmt w:val="bullet"/>
      <w:lvlText w:val="•"/>
      <w:lvlJc w:val="left"/>
      <w:pPr>
        <w:ind w:left="2977" w:hanging="300"/>
      </w:pPr>
      <w:rPr>
        <w:rFonts w:hint="default"/>
        <w:lang w:val="zh-CN" w:eastAsia="zh-CN" w:bidi="zh-CN"/>
      </w:rPr>
    </w:lvl>
    <w:lvl w:ilvl="4" w:tentative="0">
      <w:start w:val="0"/>
      <w:numFmt w:val="bullet"/>
      <w:lvlText w:val="•"/>
      <w:lvlJc w:val="left"/>
      <w:pPr>
        <w:ind w:left="3830" w:hanging="300"/>
      </w:pPr>
      <w:rPr>
        <w:rFonts w:hint="default"/>
        <w:lang w:val="zh-CN" w:eastAsia="zh-CN" w:bidi="zh-CN"/>
      </w:rPr>
    </w:lvl>
    <w:lvl w:ilvl="5" w:tentative="0">
      <w:start w:val="0"/>
      <w:numFmt w:val="bullet"/>
      <w:lvlText w:val="•"/>
      <w:lvlJc w:val="left"/>
      <w:pPr>
        <w:ind w:left="4683" w:hanging="300"/>
      </w:pPr>
      <w:rPr>
        <w:rFonts w:hint="default"/>
        <w:lang w:val="zh-CN" w:eastAsia="zh-CN" w:bidi="zh-CN"/>
      </w:rPr>
    </w:lvl>
    <w:lvl w:ilvl="6" w:tentative="0">
      <w:start w:val="0"/>
      <w:numFmt w:val="bullet"/>
      <w:lvlText w:val="•"/>
      <w:lvlJc w:val="left"/>
      <w:pPr>
        <w:ind w:left="5535" w:hanging="300"/>
      </w:pPr>
      <w:rPr>
        <w:rFonts w:hint="default"/>
        <w:lang w:val="zh-CN" w:eastAsia="zh-CN" w:bidi="zh-CN"/>
      </w:rPr>
    </w:lvl>
    <w:lvl w:ilvl="7" w:tentative="0">
      <w:start w:val="0"/>
      <w:numFmt w:val="bullet"/>
      <w:lvlText w:val="•"/>
      <w:lvlJc w:val="left"/>
      <w:pPr>
        <w:ind w:left="6388" w:hanging="300"/>
      </w:pPr>
      <w:rPr>
        <w:rFonts w:hint="default"/>
        <w:lang w:val="zh-CN" w:eastAsia="zh-CN" w:bidi="zh-CN"/>
      </w:rPr>
    </w:lvl>
    <w:lvl w:ilvl="8" w:tentative="0">
      <w:start w:val="0"/>
      <w:numFmt w:val="bullet"/>
      <w:lvlText w:val="•"/>
      <w:lvlJc w:val="left"/>
      <w:pPr>
        <w:ind w:left="7241" w:hanging="300"/>
      </w:pPr>
      <w:rPr>
        <w:rFonts w:hint="default"/>
        <w:lang w:val="zh-CN" w:eastAsia="zh-CN" w:bidi="zh-CN"/>
      </w:rPr>
    </w:lvl>
  </w:abstractNum>
  <w:abstractNum w:abstractNumId="6">
    <w:nsid w:val="59ADCABA"/>
    <w:multiLevelType w:val="multilevel"/>
    <w:tmpl w:val="59ADCABA"/>
    <w:lvl w:ilvl="0" w:tentative="0">
      <w:start w:val="1"/>
      <w:numFmt w:val="decimal"/>
      <w:lvlText w:val="%1."/>
      <w:lvlJc w:val="left"/>
      <w:pPr>
        <w:ind w:left="713" w:hanging="248"/>
        <w:jc w:val="left"/>
      </w:pPr>
      <w:rPr>
        <w:rFonts w:hint="default" w:ascii="Times New Roman" w:hAnsi="Times New Roman" w:eastAsia="Times New Roman" w:cs="Times New Roman"/>
        <w:w w:val="100"/>
        <w:sz w:val="24"/>
        <w:szCs w:val="24"/>
        <w:lang w:val="zh-CN" w:eastAsia="zh-CN" w:bidi="zh-CN"/>
      </w:rPr>
    </w:lvl>
    <w:lvl w:ilvl="1" w:tentative="0">
      <w:start w:val="0"/>
      <w:numFmt w:val="bullet"/>
      <w:lvlText w:val="•"/>
      <w:lvlJc w:val="left"/>
      <w:pPr>
        <w:ind w:left="1542" w:hanging="248"/>
      </w:pPr>
      <w:rPr>
        <w:rFonts w:hint="default"/>
        <w:lang w:val="zh-CN" w:eastAsia="zh-CN" w:bidi="zh-CN"/>
      </w:rPr>
    </w:lvl>
    <w:lvl w:ilvl="2" w:tentative="0">
      <w:start w:val="0"/>
      <w:numFmt w:val="bullet"/>
      <w:lvlText w:val="•"/>
      <w:lvlJc w:val="left"/>
      <w:pPr>
        <w:ind w:left="2365" w:hanging="248"/>
      </w:pPr>
      <w:rPr>
        <w:rFonts w:hint="default"/>
        <w:lang w:val="zh-CN" w:eastAsia="zh-CN" w:bidi="zh-CN"/>
      </w:rPr>
    </w:lvl>
    <w:lvl w:ilvl="3" w:tentative="0">
      <w:start w:val="0"/>
      <w:numFmt w:val="bullet"/>
      <w:lvlText w:val="•"/>
      <w:lvlJc w:val="left"/>
      <w:pPr>
        <w:ind w:left="3187" w:hanging="248"/>
      </w:pPr>
      <w:rPr>
        <w:rFonts w:hint="default"/>
        <w:lang w:val="zh-CN" w:eastAsia="zh-CN" w:bidi="zh-CN"/>
      </w:rPr>
    </w:lvl>
    <w:lvl w:ilvl="4" w:tentative="0">
      <w:start w:val="0"/>
      <w:numFmt w:val="bullet"/>
      <w:lvlText w:val="•"/>
      <w:lvlJc w:val="left"/>
      <w:pPr>
        <w:ind w:left="4010" w:hanging="248"/>
      </w:pPr>
      <w:rPr>
        <w:rFonts w:hint="default"/>
        <w:lang w:val="zh-CN" w:eastAsia="zh-CN" w:bidi="zh-CN"/>
      </w:rPr>
    </w:lvl>
    <w:lvl w:ilvl="5" w:tentative="0">
      <w:start w:val="0"/>
      <w:numFmt w:val="bullet"/>
      <w:lvlText w:val="•"/>
      <w:lvlJc w:val="left"/>
      <w:pPr>
        <w:ind w:left="4833" w:hanging="248"/>
      </w:pPr>
      <w:rPr>
        <w:rFonts w:hint="default"/>
        <w:lang w:val="zh-CN" w:eastAsia="zh-CN" w:bidi="zh-CN"/>
      </w:rPr>
    </w:lvl>
    <w:lvl w:ilvl="6" w:tentative="0">
      <w:start w:val="0"/>
      <w:numFmt w:val="bullet"/>
      <w:lvlText w:val="•"/>
      <w:lvlJc w:val="left"/>
      <w:pPr>
        <w:ind w:left="5655" w:hanging="248"/>
      </w:pPr>
      <w:rPr>
        <w:rFonts w:hint="default"/>
        <w:lang w:val="zh-CN" w:eastAsia="zh-CN" w:bidi="zh-CN"/>
      </w:rPr>
    </w:lvl>
    <w:lvl w:ilvl="7" w:tentative="0">
      <w:start w:val="0"/>
      <w:numFmt w:val="bullet"/>
      <w:lvlText w:val="•"/>
      <w:lvlJc w:val="left"/>
      <w:pPr>
        <w:ind w:left="6478" w:hanging="248"/>
      </w:pPr>
      <w:rPr>
        <w:rFonts w:hint="default"/>
        <w:lang w:val="zh-CN" w:eastAsia="zh-CN" w:bidi="zh-CN"/>
      </w:rPr>
    </w:lvl>
    <w:lvl w:ilvl="8" w:tentative="0">
      <w:start w:val="0"/>
      <w:numFmt w:val="bullet"/>
      <w:lvlText w:val="•"/>
      <w:lvlJc w:val="left"/>
      <w:pPr>
        <w:ind w:left="7301" w:hanging="248"/>
      </w:pPr>
      <w:rPr>
        <w:rFonts w:hint="default"/>
        <w:lang w:val="zh-CN" w:eastAsia="zh-CN" w:bidi="zh-CN"/>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8826F9"/>
    <w:rsid w:val="7C3F69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spacing w:before="61"/>
      <w:ind w:left="160"/>
      <w:jc w:val="center"/>
      <w:outlineLvl w:val="1"/>
    </w:pPr>
    <w:rPr>
      <w:rFonts w:ascii="黑体" w:hAnsi="黑体" w:eastAsia="黑体" w:cs="黑体"/>
      <w:sz w:val="28"/>
      <w:szCs w:val="28"/>
      <w:lang w:val="zh-CN" w:eastAsia="zh-CN" w:bidi="zh-CN"/>
    </w:rPr>
  </w:style>
  <w:style w:type="paragraph" w:styleId="3">
    <w:name w:val="heading 2"/>
    <w:basedOn w:val="1"/>
    <w:next w:val="1"/>
    <w:qFormat/>
    <w:uiPriority w:val="1"/>
    <w:pPr>
      <w:ind w:left="120"/>
      <w:outlineLvl w:val="2"/>
    </w:pPr>
    <w:rPr>
      <w:rFonts w:ascii="Times New Roman" w:hAnsi="Times New Roman" w:eastAsia="Times New Roman" w:cs="Times New Roman"/>
      <w:b/>
      <w:bCs/>
      <w:sz w:val="24"/>
      <w:szCs w:val="24"/>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97"/>
      <w:ind w:left="120"/>
    </w:pPr>
    <w:rPr>
      <w:rFonts w:ascii="Times New Roman" w:hAnsi="Times New Roman" w:eastAsia="Times New Roman" w:cs="Times New Roman"/>
      <w:sz w:val="24"/>
      <w:szCs w:val="24"/>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82"/>
      <w:ind w:left="713" w:hanging="248"/>
    </w:pPr>
    <w:rPr>
      <w:rFonts w:ascii="Times New Roman" w:hAnsi="Times New Roman" w:eastAsia="Times New Roman" w:cs="Times New Roman"/>
      <w:lang w:val="zh-CN" w:eastAsia="zh-CN" w:bidi="zh-CN"/>
    </w:rPr>
  </w:style>
  <w:style w:type="paragraph" w:customStyle="1" w:styleId="9">
    <w:name w:val="Table Paragraph"/>
    <w:basedOn w:val="1"/>
    <w:qFormat/>
    <w:uiPriority w:val="1"/>
    <w:pPr>
      <w:spacing w:before="51"/>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ScaleCrop>false</ScaleCrop>
  <LinksUpToDate>false</LinksUpToDate>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2019-01-13T15:04:00Z</dcterms:created>
  <dc:creator>孙岳珠</dc:creator>
  <cp:lastModifiedBy>qwe</cp:lastModifiedBy>
  <dcterms:modified xsi:type="dcterms:W3CDTF">2022-01-03T07:13:28Z</dcterms:modified>
  <dc:title>2018－2019学年度第一学期六年级期末数学试卷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2019-01-10T00:00:00Z</vt:filetime>
  </property>
  <property fmtid="{D5CDD505-2E9C-101B-9397-08002B2CF9AE}" pid="3" name="Creator">
    <vt:lpwstr>Microsoft® Word 2016</vt:lpwstr>
  </property>
  <property fmtid="{D5CDD505-2E9C-101B-9397-08002B2CF9AE}" pid="4" name="LastSaved">
    <vt:filetime>2019-01-13T00:00:00Z</vt:filetime>
  </property>
  <property fmtid="{D5CDD505-2E9C-101B-9397-08002B2CF9AE}" pid="5" name="KSOProductBuildVer">
    <vt:lpwstr>2052-11.1.0.11194</vt:lpwstr>
  </property>
  <property fmtid="{D5CDD505-2E9C-101B-9397-08002B2CF9AE}" pid="6" name="ICV">
    <vt:lpwstr>B18FD2B3107F4538AD8BE89FD63D423C</vt:lpwstr>
  </property>
</Properties>
</file>