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5"/>
        <w:rPr>
          <w:rFonts w:ascii="Times New Roman"/>
          <w:sz w:val="12"/>
        </w:rPr>
      </w:pPr>
    </w:p>
    <w:p>
      <w:pPr>
        <w:pStyle w:val="2"/>
        <w:spacing w:before="62"/>
        <w:ind w:right="1051"/>
        <w:jc w:val="center"/>
      </w:pPr>
      <w:r>
        <w:t>2018－2019 学年度第一学期六年级期末数学试卷</w:t>
      </w:r>
    </w:p>
    <w:p>
      <w:pPr>
        <w:pStyle w:val="5"/>
        <w:spacing w:before="8"/>
        <w:rPr>
          <w:b/>
          <w:sz w:val="20"/>
        </w:rPr>
      </w:pPr>
    </w:p>
    <w:p>
      <w:pPr>
        <w:spacing w:before="1"/>
        <w:ind w:left="4028" w:right="0" w:firstLine="0"/>
        <w:jc w:val="left"/>
        <w:rPr>
          <w:b/>
          <w:sz w:val="28"/>
        </w:rPr>
      </w:pPr>
      <w:r>
        <w:rPr>
          <w:b/>
          <w:sz w:val="28"/>
        </w:rPr>
        <w:t>(和平区)</w:t>
      </w:r>
    </w:p>
    <w:p>
      <w:pPr>
        <w:pStyle w:val="3"/>
        <w:tabs>
          <w:tab w:val="left" w:pos="879"/>
        </w:tabs>
        <w:spacing w:before="135"/>
      </w:pPr>
      <w:r>
        <w:t>一、</w:t>
      </w:r>
      <w:r>
        <w:tab/>
      </w:r>
      <w:r>
        <w:t>计算题：本大题共</w:t>
      </w:r>
      <w:r>
        <w:rPr>
          <w:spacing w:val="-62"/>
        </w:rPr>
        <w:t xml:space="preserve"> </w:t>
      </w:r>
      <w:r>
        <w:t>4</w:t>
      </w:r>
      <w:r>
        <w:rPr>
          <w:spacing w:val="-61"/>
        </w:rPr>
        <w:t xml:space="preserve"> </w:t>
      </w:r>
      <w:r>
        <w:t>小题，共</w:t>
      </w:r>
      <w:r>
        <w:rPr>
          <w:spacing w:val="-59"/>
        </w:rPr>
        <w:t xml:space="preserve"> </w:t>
      </w:r>
      <w:r>
        <w:t>40</w:t>
      </w:r>
      <w:r>
        <w:rPr>
          <w:spacing w:val="-61"/>
        </w:rPr>
        <w:t xml:space="preserve"> </w:t>
      </w:r>
      <w:r>
        <w:t>分。</w:t>
      </w:r>
    </w:p>
    <w:p>
      <w:pPr>
        <w:pStyle w:val="5"/>
        <w:tabs>
          <w:tab w:val="left" w:pos="879"/>
        </w:tabs>
        <w:spacing w:before="22"/>
        <w:ind w:left="160"/>
      </w:pPr>
      <w:r>
        <w:t>1、</w:t>
      </w:r>
      <w:r>
        <w:tab/>
      </w:r>
      <w:r>
        <w:t>直接写得数</w:t>
      </w:r>
      <w:r>
        <w:rPr>
          <w:spacing w:val="-104"/>
        </w:rPr>
        <w:t>。</w:t>
      </w:r>
      <w:r>
        <w:t>（本题</w:t>
      </w:r>
      <w:r>
        <w:rPr>
          <w:spacing w:val="-54"/>
        </w:rPr>
        <w:t xml:space="preserve"> </w:t>
      </w:r>
      <w:r>
        <w:t>16</w:t>
      </w:r>
      <w:r>
        <w:rPr>
          <w:spacing w:val="-52"/>
        </w:rPr>
        <w:t xml:space="preserve"> </w:t>
      </w:r>
      <w:r>
        <w:t>分）</w:t>
      </w:r>
    </w:p>
    <w:p>
      <w:pPr>
        <w:pStyle w:val="5"/>
        <w:tabs>
          <w:tab w:val="left" w:pos="1712"/>
          <w:tab w:val="left" w:pos="3363"/>
          <w:tab w:val="left" w:pos="5437"/>
        </w:tabs>
        <w:spacing w:before="144" w:line="227" w:lineRule="exact"/>
        <w:ind w:left="160"/>
        <w:rPr>
          <w:rFonts w:ascii="Cambria Math" w:hAnsi="Cambria Math"/>
        </w:rPr>
      </w:pPr>
      <w:r>
        <w:rPr>
          <w:rFonts w:ascii="Cambria Math" w:hAnsi="Cambria Math"/>
          <w:position w:val="12"/>
          <w:sz w:val="15"/>
        </w:rPr>
        <w:t xml:space="preserve">6  </w:t>
      </w:r>
      <w:r>
        <w:rPr>
          <w:rFonts w:ascii="Cambria Math" w:hAnsi="Cambria Math"/>
        </w:rPr>
        <w:t>+</w:t>
      </w:r>
      <w:r>
        <w:rPr>
          <w:rFonts w:ascii="Cambria Math" w:hAnsi="Cambria Math"/>
          <w:spacing w:val="20"/>
        </w:rPr>
        <w:t xml:space="preserve"> </w:t>
      </w:r>
      <w:r>
        <w:rPr>
          <w:rFonts w:ascii="Cambria Math" w:hAnsi="Cambria Math"/>
          <w:vertAlign w:val="superscript"/>
        </w:rPr>
        <w:t>3</w:t>
      </w:r>
      <w:r>
        <w:rPr>
          <w:rFonts w:ascii="Cambria Math" w:hAnsi="Cambria Math"/>
          <w:vertAlign w:val="baseline"/>
        </w:rPr>
        <w:t xml:space="preserve"> </w:t>
      </w:r>
      <w:r>
        <w:rPr>
          <w:rFonts w:ascii="Cambria Math" w:hAnsi="Cambria Math"/>
          <w:spacing w:val="5"/>
          <w:vertAlign w:val="baseline"/>
        </w:rPr>
        <w:t xml:space="preserve"> </w:t>
      </w:r>
      <w:r>
        <w:rPr>
          <w:rFonts w:ascii="Cambria Math" w:hAnsi="Cambria Math"/>
          <w:vertAlign w:val="baseline"/>
        </w:rPr>
        <w:t>=</w:t>
      </w:r>
      <w:r>
        <w:rPr>
          <w:rFonts w:ascii="Cambria Math" w:hAnsi="Cambria Math"/>
          <w:vertAlign w:val="baseline"/>
        </w:rPr>
        <w:tab/>
      </w:r>
      <w:r>
        <w:rPr>
          <w:rFonts w:ascii="Cambria Math" w:hAnsi="Cambria Math"/>
          <w:vertAlign w:val="superscript"/>
        </w:rPr>
        <w:t>17</w:t>
      </w:r>
      <w:r>
        <w:rPr>
          <w:rFonts w:ascii="Cambria Math" w:hAnsi="Cambria Math"/>
          <w:spacing w:val="-18"/>
          <w:vertAlign w:val="baseline"/>
        </w:rPr>
        <w:t xml:space="preserve"> </w:t>
      </w:r>
      <w:r>
        <w:rPr>
          <w:i/>
          <w:sz w:val="22"/>
          <w:vertAlign w:val="baseline"/>
        </w:rPr>
        <w:t>÷</w:t>
      </w:r>
      <w:r>
        <w:rPr>
          <w:rFonts w:ascii="Cambria Math" w:hAnsi="Cambria Math"/>
          <w:vertAlign w:val="baseline"/>
        </w:rPr>
        <w:t>34 =</w:t>
      </w:r>
      <w:r>
        <w:rPr>
          <w:rFonts w:ascii="Cambria Math" w:hAnsi="Cambria Math"/>
          <w:vertAlign w:val="baseline"/>
        </w:rPr>
        <w:tab/>
      </w:r>
      <w:r>
        <w:rPr>
          <w:rFonts w:ascii="Cambria Math" w:hAnsi="Cambria Math"/>
          <w:vertAlign w:val="superscript"/>
        </w:rPr>
        <w:t>19</w:t>
      </w:r>
      <w:r>
        <w:rPr>
          <w:rFonts w:ascii="Cambria Math" w:hAnsi="Cambria Math"/>
          <w:vertAlign w:val="baseline"/>
        </w:rPr>
        <w:t xml:space="preserve"> </w:t>
      </w:r>
      <w:r>
        <w:rPr>
          <w:vertAlign w:val="baseline"/>
        </w:rPr>
        <w:t>×</w:t>
      </w:r>
      <w:r>
        <w:rPr>
          <w:spacing w:val="-64"/>
          <w:vertAlign w:val="baseline"/>
        </w:rPr>
        <w:t xml:space="preserve"> </w:t>
      </w:r>
      <w:r>
        <w:rPr>
          <w:rFonts w:ascii="Cambria Math" w:hAnsi="Cambria Math"/>
          <w:vertAlign w:val="baseline"/>
        </w:rPr>
        <w:t>90</w:t>
      </w:r>
      <w:r>
        <w:rPr>
          <w:rFonts w:ascii="Cambria Math" w:hAnsi="Cambria Math"/>
          <w:spacing w:val="6"/>
          <w:vertAlign w:val="baseline"/>
        </w:rPr>
        <w:t xml:space="preserve"> </w:t>
      </w:r>
      <w:r>
        <w:rPr>
          <w:rFonts w:ascii="Cambria Math" w:hAnsi="Cambria Math"/>
          <w:vertAlign w:val="baseline"/>
        </w:rPr>
        <w:t>=</w:t>
      </w:r>
      <w:r>
        <w:rPr>
          <w:rFonts w:ascii="Cambria Math" w:hAnsi="Cambria Math"/>
          <w:vertAlign w:val="baseline"/>
        </w:rPr>
        <w:tab/>
      </w:r>
      <w:r>
        <w:rPr>
          <w:rFonts w:ascii="Cambria Math" w:hAnsi="Cambria Math"/>
          <w:vertAlign w:val="superscript"/>
        </w:rPr>
        <w:t>14</w:t>
      </w:r>
      <w:r>
        <w:rPr>
          <w:rFonts w:ascii="Cambria Math" w:hAnsi="Cambria Math"/>
          <w:vertAlign w:val="baseline"/>
        </w:rPr>
        <w:t xml:space="preserve"> </w:t>
      </w:r>
      <w:r>
        <w:rPr>
          <w:vertAlign w:val="baseline"/>
        </w:rPr>
        <w:t>÷</w:t>
      </w:r>
      <w:r>
        <w:rPr>
          <w:spacing w:val="-70"/>
          <w:vertAlign w:val="baseline"/>
        </w:rPr>
        <w:t xml:space="preserve"> </w:t>
      </w:r>
      <w:r>
        <w:rPr>
          <w:rFonts w:ascii="Cambria Math" w:hAnsi="Cambria Math"/>
          <w:position w:val="12"/>
          <w:sz w:val="15"/>
          <w:vertAlign w:val="baseline"/>
        </w:rPr>
        <w:t xml:space="preserve">1 </w:t>
      </w:r>
      <w:r>
        <w:rPr>
          <w:rFonts w:ascii="Cambria Math" w:hAnsi="Cambria Math"/>
          <w:vertAlign w:val="baseline"/>
        </w:rPr>
        <w:t>=</w:t>
      </w:r>
    </w:p>
    <w:p>
      <w:pPr>
        <w:tabs>
          <w:tab w:val="left" w:pos="491"/>
          <w:tab w:val="left" w:pos="1712"/>
          <w:tab w:val="left" w:pos="3363"/>
          <w:tab w:val="left" w:pos="5437"/>
          <w:tab w:val="left" w:pos="5905"/>
        </w:tabs>
        <w:spacing w:before="0" w:line="175" w:lineRule="exact"/>
        <w:ind w:left="160" w:right="0" w:firstLine="0"/>
        <w:jc w:val="left"/>
        <w:rPr>
          <w:rFonts w:ascii="Cambria Math"/>
          <w:sz w:val="15"/>
        </w:rPr>
      </w:pPr>
      <w:r>
        <w:rPr>
          <w:rFonts w:ascii="Cambria Math"/>
          <w:sz w:val="15"/>
        </w:rPr>
        <w:t>7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14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18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30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15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6</w:t>
      </w:r>
    </w:p>
    <w:p>
      <w:pPr>
        <w:pStyle w:val="5"/>
        <w:spacing w:before="6"/>
        <w:rPr>
          <w:rFonts w:ascii="Cambria Math"/>
          <w:sz w:val="10"/>
        </w:rPr>
      </w:pPr>
    </w:p>
    <w:p>
      <w:pPr>
        <w:tabs>
          <w:tab w:val="left" w:pos="1830"/>
          <w:tab w:val="left" w:pos="3423"/>
          <w:tab w:val="left" w:pos="5391"/>
        </w:tabs>
        <w:spacing w:before="99" w:line="229" w:lineRule="exact"/>
        <w:ind w:left="160" w:right="0" w:firstLine="0"/>
        <w:jc w:val="left"/>
        <w:rPr>
          <w:rFonts w:ascii="Cambria Math" w:hAnsi="Cambria Math"/>
          <w:sz w:val="21"/>
        </w:rPr>
      </w:pPr>
      <w:r>
        <w:rPr>
          <w:rFonts w:ascii="Cambria Math" w:hAnsi="Cambria Math"/>
          <w:position w:val="12"/>
          <w:sz w:val="15"/>
        </w:rPr>
        <w:t xml:space="preserve">5  </w:t>
      </w:r>
      <w:r>
        <w:rPr>
          <w:sz w:val="21"/>
        </w:rPr>
        <w:t>×</w:t>
      </w:r>
      <w:r>
        <w:rPr>
          <w:spacing w:val="-78"/>
          <w:sz w:val="21"/>
        </w:rPr>
        <w:t xml:space="preserve"> </w:t>
      </w:r>
      <w:r>
        <w:rPr>
          <w:rFonts w:ascii="Cambria Math" w:hAnsi="Cambria Math"/>
          <w:position w:val="12"/>
          <w:sz w:val="15"/>
        </w:rPr>
        <w:t>4</w:t>
      </w:r>
      <w:r>
        <w:rPr>
          <w:rFonts w:ascii="Cambria Math" w:hAnsi="Cambria Math"/>
          <w:spacing w:val="25"/>
          <w:position w:val="12"/>
          <w:sz w:val="15"/>
        </w:rPr>
        <w:t xml:space="preserve"> </w:t>
      </w:r>
      <w:r>
        <w:rPr>
          <w:rFonts w:ascii="Cambria Math" w:hAnsi="Cambria Math"/>
          <w:sz w:val="21"/>
        </w:rPr>
        <w:t>=</w:t>
      </w:r>
      <w:r>
        <w:rPr>
          <w:rFonts w:ascii="Cambria Math" w:hAnsi="Cambria Math"/>
          <w:sz w:val="21"/>
        </w:rPr>
        <w:tab/>
      </w:r>
      <w:r>
        <w:rPr>
          <w:rFonts w:ascii="Cambria Math" w:hAnsi="Cambria Math"/>
          <w:sz w:val="21"/>
          <w:vertAlign w:val="superscript"/>
        </w:rPr>
        <w:t>5</w:t>
      </w:r>
      <w:r>
        <w:rPr>
          <w:rFonts w:ascii="Cambria Math" w:hAnsi="Cambria Math"/>
          <w:sz w:val="21"/>
          <w:vertAlign w:val="baseline"/>
        </w:rPr>
        <w:t xml:space="preserve">  —</w:t>
      </w:r>
      <w:r>
        <w:rPr>
          <w:rFonts w:ascii="Cambria Math" w:hAnsi="Cambria Math"/>
          <w:spacing w:val="10"/>
          <w:sz w:val="21"/>
          <w:vertAlign w:val="baseline"/>
        </w:rPr>
        <w:t xml:space="preserve"> </w:t>
      </w:r>
      <w:r>
        <w:rPr>
          <w:rFonts w:ascii="Cambria Math" w:hAnsi="Cambria Math"/>
          <w:sz w:val="21"/>
          <w:vertAlign w:val="superscript"/>
        </w:rPr>
        <w:t>1</w:t>
      </w:r>
      <w:r>
        <w:rPr>
          <w:rFonts w:ascii="Cambria Math" w:hAnsi="Cambria Math"/>
          <w:spacing w:val="38"/>
          <w:sz w:val="21"/>
          <w:vertAlign w:val="baseline"/>
        </w:rPr>
        <w:t xml:space="preserve"> </w:t>
      </w:r>
      <w:r>
        <w:rPr>
          <w:rFonts w:ascii="Cambria Math" w:hAnsi="Cambria Math"/>
          <w:sz w:val="21"/>
          <w:vertAlign w:val="baseline"/>
        </w:rPr>
        <w:t>=</w:t>
      </w:r>
      <w:r>
        <w:rPr>
          <w:rFonts w:ascii="Cambria Math" w:hAnsi="Cambria Math"/>
          <w:sz w:val="21"/>
          <w:vertAlign w:val="baseline"/>
        </w:rPr>
        <w:tab/>
      </w:r>
      <w:r>
        <w:rPr>
          <w:rFonts w:ascii="Cambria Math" w:hAnsi="Cambria Math"/>
          <w:sz w:val="21"/>
          <w:vertAlign w:val="superscript"/>
        </w:rPr>
        <w:t>13</w:t>
      </w:r>
      <w:r>
        <w:rPr>
          <w:rFonts w:ascii="Cambria Math" w:hAnsi="Cambria Math"/>
          <w:sz w:val="21"/>
          <w:vertAlign w:val="baseline"/>
        </w:rPr>
        <w:t xml:space="preserve"> —</w:t>
      </w:r>
      <w:r>
        <w:rPr>
          <w:rFonts w:ascii="Cambria Math" w:hAnsi="Cambria Math"/>
          <w:spacing w:val="-22"/>
          <w:sz w:val="21"/>
          <w:vertAlign w:val="baseline"/>
        </w:rPr>
        <w:t xml:space="preserve"> </w:t>
      </w:r>
      <w:r>
        <w:rPr>
          <w:rFonts w:ascii="Cambria Math" w:hAnsi="Cambria Math"/>
          <w:sz w:val="21"/>
          <w:vertAlign w:val="baseline"/>
        </w:rPr>
        <w:t>0.35</w:t>
      </w:r>
      <w:r>
        <w:rPr>
          <w:rFonts w:ascii="Cambria Math" w:hAnsi="Cambria Math"/>
          <w:spacing w:val="-2"/>
          <w:sz w:val="21"/>
          <w:vertAlign w:val="baseline"/>
        </w:rPr>
        <w:t xml:space="preserve"> </w:t>
      </w:r>
      <w:r>
        <w:rPr>
          <w:rFonts w:ascii="Cambria Math" w:hAnsi="Cambria Math"/>
          <w:sz w:val="21"/>
          <w:vertAlign w:val="baseline"/>
        </w:rPr>
        <w:t>=</w:t>
      </w:r>
      <w:r>
        <w:rPr>
          <w:rFonts w:ascii="Cambria Math" w:hAnsi="Cambria Math"/>
          <w:sz w:val="21"/>
          <w:vertAlign w:val="baseline"/>
        </w:rPr>
        <w:tab/>
      </w:r>
      <w:r>
        <w:rPr>
          <w:rFonts w:ascii="Cambria Math" w:hAnsi="Cambria Math"/>
          <w:sz w:val="21"/>
          <w:vertAlign w:val="superscript"/>
        </w:rPr>
        <w:t>12</w:t>
      </w:r>
      <w:r>
        <w:rPr>
          <w:rFonts w:ascii="Cambria Math" w:hAnsi="Cambria Math"/>
          <w:sz w:val="21"/>
          <w:vertAlign w:val="baseline"/>
        </w:rPr>
        <w:t xml:space="preserve"> </w:t>
      </w:r>
      <w:r>
        <w:rPr>
          <w:sz w:val="21"/>
          <w:vertAlign w:val="baseline"/>
        </w:rPr>
        <w:t>×</w:t>
      </w:r>
      <w:r>
        <w:rPr>
          <w:spacing w:val="-71"/>
          <w:sz w:val="21"/>
          <w:vertAlign w:val="baseline"/>
        </w:rPr>
        <w:t xml:space="preserve"> </w:t>
      </w:r>
      <w:r>
        <w:rPr>
          <w:rFonts w:ascii="Cambria Math" w:hAnsi="Cambria Math"/>
          <w:position w:val="12"/>
          <w:sz w:val="15"/>
          <w:vertAlign w:val="baseline"/>
        </w:rPr>
        <w:t xml:space="preserve">26 </w:t>
      </w:r>
      <w:r>
        <w:rPr>
          <w:rFonts w:ascii="Cambria Math" w:hAnsi="Cambria Math"/>
          <w:sz w:val="21"/>
          <w:vertAlign w:val="baseline"/>
        </w:rPr>
        <w:t>=</w:t>
      </w:r>
    </w:p>
    <w:p>
      <w:pPr>
        <w:tabs>
          <w:tab w:val="left" w:pos="546"/>
          <w:tab w:val="left" w:pos="1789"/>
          <w:tab w:val="left" w:pos="2204"/>
          <w:tab w:val="left" w:pos="3423"/>
          <w:tab w:val="left" w:pos="5391"/>
          <w:tab w:val="left" w:pos="5862"/>
        </w:tabs>
        <w:spacing w:before="0" w:line="175" w:lineRule="exact"/>
        <w:ind w:left="160" w:right="0" w:firstLine="0"/>
        <w:jc w:val="left"/>
        <w:rPr>
          <w:rFonts w:ascii="Cambria Math"/>
          <w:sz w:val="15"/>
        </w:rPr>
      </w:pPr>
      <w:r>
        <w:rPr>
          <w:rFonts w:ascii="Cambria Math"/>
          <w:sz w:val="15"/>
        </w:rPr>
        <w:t>8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5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26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39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20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13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21</w:t>
      </w:r>
    </w:p>
    <w:p>
      <w:pPr>
        <w:pStyle w:val="5"/>
        <w:spacing w:before="3"/>
        <w:rPr>
          <w:rFonts w:ascii="Cambria Math"/>
          <w:sz w:val="10"/>
        </w:rPr>
      </w:pPr>
    </w:p>
    <w:p>
      <w:pPr>
        <w:spacing w:after="0"/>
        <w:rPr>
          <w:rFonts w:ascii="Cambria Math"/>
          <w:sz w:val="10"/>
        </w:rPr>
        <w:sectPr>
          <w:headerReference r:id="rId5" w:type="default"/>
          <w:footerReference r:id="rId6" w:type="default"/>
          <w:type w:val="continuous"/>
          <w:pgSz w:w="11910" w:h="16840"/>
          <w:pgMar w:top="1360" w:right="1580" w:bottom="1360" w:left="1640" w:header="1080" w:footer="1178" w:gutter="0"/>
          <w:pgNumType w:start="1"/>
          <w:cols w:space="720" w:num="1"/>
        </w:sectPr>
      </w:pPr>
    </w:p>
    <w:p>
      <w:pPr>
        <w:spacing w:before="100" w:line="229" w:lineRule="exact"/>
        <w:ind w:left="160" w:right="0" w:firstLine="0"/>
        <w:jc w:val="left"/>
        <w:rPr>
          <w:rFonts w:ascii="Cambria Math" w:hAnsi="Cambria Math"/>
          <w:sz w:val="15"/>
        </w:rPr>
      </w:pPr>
      <w:r>
        <w:rPr>
          <w:rFonts w:ascii="Cambria Math" w:hAnsi="Cambria Math"/>
          <w:sz w:val="21"/>
        </w:rPr>
        <w:t xml:space="preserve">52 </w:t>
      </w:r>
      <w:r>
        <w:rPr>
          <w:i/>
          <w:sz w:val="22"/>
        </w:rPr>
        <w:t>×</w:t>
      </w:r>
      <w:r>
        <w:rPr>
          <w:i/>
          <w:spacing w:val="-97"/>
          <w:sz w:val="22"/>
        </w:rPr>
        <w:t xml:space="preserve"> </w:t>
      </w:r>
      <w:r>
        <w:rPr>
          <w:rFonts w:ascii="Cambria Math" w:hAnsi="Cambria Math"/>
          <w:position w:val="12"/>
          <w:sz w:val="15"/>
          <w:u w:val="single"/>
        </w:rPr>
        <w:t>5</w:t>
      </w:r>
    </w:p>
    <w:p>
      <w:pPr>
        <w:tabs>
          <w:tab w:val="left" w:pos="847"/>
        </w:tabs>
        <w:spacing w:before="146" w:line="115" w:lineRule="auto"/>
        <w:ind w:left="62" w:right="0" w:firstLine="0"/>
        <w:jc w:val="left"/>
        <w:rPr>
          <w:rFonts w:ascii="Cambria Math" w:hAnsi="Cambria Math"/>
          <w:sz w:val="15"/>
        </w:rPr>
      </w:pPr>
      <w:r>
        <w:br w:type="column"/>
      </w:r>
      <w:r>
        <w:rPr>
          <w:rFonts w:ascii="Cambria Math" w:hAnsi="Cambria Math"/>
          <w:position w:val="-11"/>
          <w:sz w:val="21"/>
        </w:rPr>
        <w:t>=</w:t>
      </w:r>
      <w:r>
        <w:rPr>
          <w:rFonts w:ascii="Cambria Math" w:hAnsi="Cambria Math"/>
          <w:position w:val="-11"/>
          <w:sz w:val="21"/>
        </w:rPr>
        <w:tab/>
      </w:r>
      <w:r>
        <w:rPr>
          <w:rFonts w:ascii="Cambria Math" w:hAnsi="Cambria Math"/>
          <w:sz w:val="15"/>
        </w:rPr>
        <w:t xml:space="preserve">5 </w:t>
      </w:r>
      <w:r>
        <w:rPr>
          <w:position w:val="-11"/>
          <w:sz w:val="21"/>
        </w:rPr>
        <w:t>÷</w:t>
      </w:r>
      <w:r>
        <w:rPr>
          <w:spacing w:val="-38"/>
          <w:position w:val="-11"/>
          <w:sz w:val="21"/>
        </w:rPr>
        <w:t xml:space="preserve"> </w:t>
      </w:r>
      <w:r>
        <w:rPr>
          <w:rFonts w:ascii="Cambria Math" w:hAnsi="Cambria Math"/>
          <w:spacing w:val="-20"/>
          <w:sz w:val="15"/>
        </w:rPr>
        <w:t>5</w:t>
      </w:r>
    </w:p>
    <w:p>
      <w:pPr>
        <w:tabs>
          <w:tab w:val="left" w:pos="1161"/>
        </w:tabs>
        <w:spacing w:before="146" w:line="115" w:lineRule="auto"/>
        <w:ind w:left="62" w:right="0" w:firstLine="0"/>
        <w:jc w:val="left"/>
        <w:rPr>
          <w:rFonts w:ascii="Cambria Math" w:hAnsi="Cambria Math"/>
          <w:sz w:val="15"/>
        </w:rPr>
      </w:pPr>
      <w:r>
        <w:br w:type="column"/>
      </w:r>
      <w:r>
        <w:rPr>
          <w:rFonts w:ascii="Cambria Math" w:hAnsi="Cambria Math"/>
          <w:position w:val="-11"/>
          <w:sz w:val="21"/>
        </w:rPr>
        <w:t>=</w:t>
      </w:r>
      <w:r>
        <w:rPr>
          <w:rFonts w:ascii="Cambria Math" w:hAnsi="Cambria Math"/>
          <w:position w:val="-11"/>
          <w:sz w:val="21"/>
        </w:rPr>
        <w:tab/>
      </w:r>
      <w:r>
        <w:rPr>
          <w:rFonts w:ascii="Cambria Math" w:hAnsi="Cambria Math"/>
          <w:sz w:val="15"/>
        </w:rPr>
        <w:t xml:space="preserve">14 </w:t>
      </w:r>
      <w:r>
        <w:rPr>
          <w:position w:val="-11"/>
          <w:sz w:val="21"/>
        </w:rPr>
        <w:t>÷</w:t>
      </w:r>
      <w:r>
        <w:rPr>
          <w:spacing w:val="-39"/>
          <w:position w:val="-11"/>
          <w:sz w:val="21"/>
        </w:rPr>
        <w:t xml:space="preserve"> </w:t>
      </w:r>
      <w:r>
        <w:rPr>
          <w:rFonts w:ascii="Cambria Math" w:hAnsi="Cambria Math"/>
          <w:spacing w:val="-18"/>
          <w:sz w:val="15"/>
        </w:rPr>
        <w:t>7</w:t>
      </w:r>
    </w:p>
    <w:p>
      <w:pPr>
        <w:tabs>
          <w:tab w:val="left" w:pos="1267"/>
        </w:tabs>
        <w:spacing w:before="100" w:line="229" w:lineRule="exact"/>
        <w:ind w:left="62" w:right="0" w:firstLine="0"/>
        <w:jc w:val="left"/>
        <w:rPr>
          <w:rFonts w:ascii="Cambria Math" w:hAnsi="Cambria Math"/>
          <w:sz w:val="21"/>
        </w:rPr>
      </w:pPr>
      <w:r>
        <w:br w:type="column"/>
      </w:r>
      <w:r>
        <w:rPr>
          <w:rFonts w:ascii="Cambria Math" w:hAnsi="Cambria Math"/>
          <w:sz w:val="21"/>
        </w:rPr>
        <w:t>=</w:t>
      </w:r>
      <w:r>
        <w:rPr>
          <w:rFonts w:ascii="Cambria Math" w:hAnsi="Cambria Math"/>
          <w:sz w:val="21"/>
        </w:rPr>
        <w:tab/>
      </w:r>
      <w:r>
        <w:rPr>
          <w:rFonts w:ascii="Cambria Math" w:hAnsi="Cambria Math"/>
          <w:sz w:val="21"/>
        </w:rPr>
        <w:t xml:space="preserve">1.5 </w:t>
      </w:r>
      <w:r>
        <w:rPr>
          <w:sz w:val="21"/>
        </w:rPr>
        <w:t xml:space="preserve">× </w:t>
      </w:r>
      <w:r>
        <w:rPr>
          <w:rFonts w:ascii="Cambria Math" w:hAnsi="Cambria Math"/>
          <w:position w:val="12"/>
          <w:sz w:val="15"/>
        </w:rPr>
        <w:t>8</w:t>
      </w:r>
      <w:r>
        <w:rPr>
          <w:rFonts w:ascii="Cambria Math" w:hAnsi="Cambria Math"/>
          <w:spacing w:val="19"/>
          <w:position w:val="12"/>
          <w:sz w:val="15"/>
        </w:rPr>
        <w:t xml:space="preserve"> </w:t>
      </w:r>
      <w:r>
        <w:rPr>
          <w:rFonts w:ascii="Cambria Math" w:hAnsi="Cambria Math"/>
          <w:sz w:val="21"/>
        </w:rPr>
        <w:t>=</w:t>
      </w:r>
    </w:p>
    <w:p>
      <w:pPr>
        <w:spacing w:after="0" w:line="229" w:lineRule="exact"/>
        <w:jc w:val="left"/>
        <w:rPr>
          <w:rFonts w:ascii="Cambria Math" w:hAnsi="Cambria Math"/>
          <w:sz w:val="21"/>
        </w:rPr>
        <w:sectPr>
          <w:type w:val="continuous"/>
          <w:pgSz w:w="11910" w:h="16840"/>
          <w:pgMar w:top="1360" w:right="1580" w:bottom="1360" w:left="1640" w:header="720" w:footer="720" w:gutter="0"/>
          <w:cols w:equalWidth="0" w:num="4">
            <w:col w:w="819" w:space="40"/>
            <w:col w:w="1357" w:space="39"/>
            <w:col w:w="1756" w:space="40"/>
            <w:col w:w="4639"/>
          </w:cols>
        </w:sectPr>
      </w:pPr>
    </w:p>
    <w:p>
      <w:pPr>
        <w:tabs>
          <w:tab w:val="left" w:pos="1705"/>
          <w:tab w:val="left" w:pos="2091"/>
          <w:tab w:val="left" w:pos="3416"/>
          <w:tab w:val="left" w:pos="3887"/>
          <w:tab w:val="left" w:pos="5895"/>
        </w:tabs>
        <w:spacing w:before="0" w:line="175" w:lineRule="exact"/>
        <w:ind w:left="695" w:right="0" w:firstLine="0"/>
        <w:jc w:val="left"/>
        <w:rPr>
          <w:rFonts w:ascii="Cambria Math"/>
          <w:sz w:val="15"/>
        </w:rPr>
      </w:pPr>
      <w:r>
        <w:rPr>
          <w:rFonts w:ascii="Cambria Math"/>
          <w:sz w:val="15"/>
        </w:rPr>
        <w:t>14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8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12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15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10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15</w:t>
      </w:r>
    </w:p>
    <w:p>
      <w:pPr>
        <w:pStyle w:val="5"/>
        <w:spacing w:before="1"/>
        <w:rPr>
          <w:rFonts w:ascii="Cambria Math"/>
          <w:sz w:val="10"/>
        </w:rPr>
      </w:pPr>
    </w:p>
    <w:p>
      <w:pPr>
        <w:pStyle w:val="5"/>
        <w:tabs>
          <w:tab w:val="left" w:pos="1700"/>
          <w:tab w:val="left" w:pos="3224"/>
          <w:tab w:val="left" w:pos="5036"/>
        </w:tabs>
        <w:spacing w:before="102" w:line="227" w:lineRule="exact"/>
        <w:ind w:left="160"/>
        <w:rPr>
          <w:rFonts w:ascii="Cambria Math" w:hAnsi="Cambria Math"/>
        </w:rPr>
      </w:pP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page">
                  <wp:posOffset>2433320</wp:posOffset>
                </wp:positionH>
                <wp:positionV relativeFrom="paragraph">
                  <wp:posOffset>192405</wp:posOffset>
                </wp:positionV>
                <wp:extent cx="53340" cy="0"/>
                <wp:effectExtent l="0" t="0" r="0" b="0"/>
                <wp:wrapNone/>
                <wp:docPr id="28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" cy="0"/>
                        </a:xfrm>
                        <a:prstGeom prst="line">
                          <a:avLst/>
                        </a:prstGeom>
                        <a:ln w="88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91.6pt;margin-top:15.15pt;height:0pt;width:4.2pt;mso-position-horizontal-relative:page;z-index:251701248;mso-width-relative:page;mso-height-relative:page;" filled="f" stroked="t" coordsize="21600,21600" o:gfxdata="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sVapnWAAAA&#10;CQEAAA8AAAAAAAAAAQAgAAAAIgAAAGRycy9kb3ducmV2LnhtbFBLAQIUABQAAAAIAIdO4kB1pdcd&#10;5gEAANoDAAAOAAAAAAAAAAEAIAAAACUBAABkcnMvZTJvRG9jLnhtbFBLBQYAAAAABgAGAFkBAAB9&#10;BQAAAAA=&#10;">
                <v:fill on="f" focussize="0,0"/>
                <v:stroke weight="0.69299212598425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page">
                  <wp:posOffset>3530600</wp:posOffset>
                </wp:positionH>
                <wp:positionV relativeFrom="paragraph">
                  <wp:posOffset>192405</wp:posOffset>
                </wp:positionV>
                <wp:extent cx="106045" cy="0"/>
                <wp:effectExtent l="0" t="0" r="0" b="0"/>
                <wp:wrapNone/>
                <wp:docPr id="4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" cy="0"/>
                        </a:xfrm>
                        <a:prstGeom prst="line">
                          <a:avLst/>
                        </a:prstGeom>
                        <a:ln w="88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278pt;margin-top:15.15pt;height:0pt;width:8.35pt;mso-position-horizontal-relative:page;z-index:251702272;mso-width-relative:page;mso-height-relative:page;" filled="f" stroked="t" coordsize="21600,21600" o:gfxdata="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a7nejY&#10;AAAACQEAAA8AAAAAAAAAAQAgAAAAIgAAAGRycy9kb3ducmV2LnhtbFBLAQIUABQAAAAIAIdO4kA1&#10;UpVT5wEAANsDAAAOAAAAAAAAAAEAIAAAACcBAABkcnMvZTJvRG9jLnhtbFBLBQYAAAAABgAGAFkB&#10;AACABQAAAAA=&#10;">
                <v:fill on="f" focussize="0,0"/>
                <v:stroke weight="0.69299212598425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Cambria Math" w:hAnsi="Cambria Math"/>
        </w:rPr>
        <w:t xml:space="preserve">1 </w:t>
      </w:r>
      <w:r>
        <w:t>÷</w:t>
      </w:r>
      <w:r>
        <w:rPr>
          <w:spacing w:val="-59"/>
        </w:rPr>
        <w:t xml:space="preserve"> </w:t>
      </w:r>
      <w:r>
        <w:rPr>
          <w:rFonts w:ascii="Cambria Math" w:hAnsi="Cambria Math"/>
        </w:rPr>
        <w:t>2.4</w:t>
      </w:r>
      <w:r>
        <w:rPr>
          <w:rFonts w:ascii="Cambria Math" w:hAnsi="Cambria Math"/>
          <w:spacing w:val="9"/>
        </w:rPr>
        <w:t xml:space="preserve"> </w:t>
      </w:r>
      <w:r>
        <w:rPr>
          <w:rFonts w:ascii="Cambria Math" w:hAnsi="Cambria Math"/>
        </w:rPr>
        <w:t>=</w:t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 xml:space="preserve">1.5 </w:t>
      </w:r>
      <w:r>
        <w:rPr>
          <w:rFonts w:ascii="Arial" w:hAnsi="Arial"/>
        </w:rPr>
        <w:t>−</w:t>
      </w:r>
      <w:r>
        <w:rPr>
          <w:rFonts w:ascii="Arial" w:hAnsi="Arial"/>
          <w:spacing w:val="-13"/>
        </w:rPr>
        <w:t xml:space="preserve"> </w:t>
      </w:r>
      <w:r>
        <w:rPr>
          <w:rFonts w:ascii="Cambria Math" w:hAnsi="Cambria Math"/>
          <w:vertAlign w:val="superscript"/>
        </w:rPr>
        <w:t>1</w:t>
      </w:r>
      <w:r>
        <w:rPr>
          <w:rFonts w:ascii="Cambria Math" w:hAnsi="Cambria Math"/>
          <w:spacing w:val="10"/>
          <w:vertAlign w:val="baseline"/>
        </w:rPr>
        <w:t xml:space="preserve"> </w:t>
      </w:r>
      <w:r>
        <w:rPr>
          <w:rFonts w:ascii="Cambria Math" w:hAnsi="Cambria Math"/>
          <w:vertAlign w:val="baseline"/>
        </w:rPr>
        <w:t>=</w:t>
      </w:r>
      <w:r>
        <w:rPr>
          <w:rFonts w:ascii="Cambria Math" w:hAnsi="Cambria Math"/>
          <w:vertAlign w:val="baseline"/>
        </w:rPr>
        <w:tab/>
      </w:r>
      <w:r>
        <w:rPr>
          <w:rFonts w:ascii="Cambria Math" w:hAnsi="Cambria Math"/>
          <w:vertAlign w:val="baseline"/>
        </w:rPr>
        <w:t xml:space="preserve">14.3 </w:t>
      </w:r>
      <w:r>
        <w:rPr>
          <w:vertAlign w:val="baseline"/>
        </w:rPr>
        <w:t>÷</w:t>
      </w:r>
      <w:r>
        <w:rPr>
          <w:spacing w:val="-56"/>
          <w:vertAlign w:val="baseline"/>
        </w:rPr>
        <w:t xml:space="preserve"> </w:t>
      </w:r>
      <w:r>
        <w:rPr>
          <w:rFonts w:ascii="Cambria Math" w:hAnsi="Cambria Math"/>
          <w:position w:val="12"/>
          <w:sz w:val="15"/>
          <w:vertAlign w:val="baseline"/>
        </w:rPr>
        <w:t>11</w:t>
      </w:r>
      <w:r>
        <w:rPr>
          <w:rFonts w:ascii="Cambria Math" w:hAnsi="Cambria Math"/>
          <w:spacing w:val="23"/>
          <w:position w:val="12"/>
          <w:sz w:val="15"/>
          <w:vertAlign w:val="baseline"/>
        </w:rPr>
        <w:t xml:space="preserve"> </w:t>
      </w:r>
      <w:r>
        <w:rPr>
          <w:rFonts w:ascii="Cambria Math" w:hAnsi="Cambria Math"/>
          <w:vertAlign w:val="baseline"/>
        </w:rPr>
        <w:t>=</w:t>
      </w:r>
      <w:r>
        <w:rPr>
          <w:rFonts w:ascii="Cambria Math" w:hAnsi="Cambria Math"/>
          <w:vertAlign w:val="baseline"/>
        </w:rPr>
        <w:tab/>
      </w:r>
      <w:r>
        <w:rPr>
          <w:rFonts w:ascii="Cambria Math" w:hAnsi="Cambria Math"/>
          <w:vertAlign w:val="baseline"/>
        </w:rPr>
        <w:t xml:space="preserve">0.392 </w:t>
      </w:r>
      <w:r>
        <w:rPr>
          <w:vertAlign w:val="baseline"/>
        </w:rPr>
        <w:t>÷</w:t>
      </w:r>
      <w:r>
        <w:rPr>
          <w:spacing w:val="-48"/>
          <w:vertAlign w:val="baseline"/>
        </w:rPr>
        <w:t xml:space="preserve"> </w:t>
      </w:r>
      <w:r>
        <w:rPr>
          <w:rFonts w:ascii="Cambria Math" w:hAnsi="Cambria Math"/>
          <w:vertAlign w:val="baseline"/>
        </w:rPr>
        <w:t>1.61 =</w:t>
      </w:r>
    </w:p>
    <w:p>
      <w:pPr>
        <w:tabs>
          <w:tab w:val="left" w:pos="3920"/>
        </w:tabs>
        <w:spacing w:before="0" w:line="175" w:lineRule="exact"/>
        <w:ind w:left="2192" w:right="0" w:firstLine="0"/>
        <w:jc w:val="left"/>
        <w:rPr>
          <w:rFonts w:ascii="Cambria Math"/>
          <w:sz w:val="15"/>
        </w:rPr>
      </w:pPr>
      <w:r>
        <w:rPr>
          <w:rFonts w:ascii="Cambria Math"/>
          <w:sz w:val="15"/>
        </w:rPr>
        <w:t>3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13</w:t>
      </w:r>
    </w:p>
    <w:p>
      <w:pPr>
        <w:pStyle w:val="5"/>
        <w:tabs>
          <w:tab w:val="left" w:pos="879"/>
        </w:tabs>
        <w:spacing w:before="121"/>
        <w:ind w:left="160"/>
      </w:pPr>
      <w: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page">
                  <wp:posOffset>4405630</wp:posOffset>
                </wp:positionH>
                <wp:positionV relativeFrom="paragraph">
                  <wp:posOffset>337820</wp:posOffset>
                </wp:positionV>
                <wp:extent cx="151130" cy="255905"/>
                <wp:effectExtent l="0" t="0" r="1270" b="10795"/>
                <wp:wrapNone/>
                <wp:docPr id="5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130" cy="255905"/>
                          <a:chOff x="6938" y="533"/>
                          <a:chExt cx="238" cy="403"/>
                        </a:xfrm>
                      </wpg:grpSpPr>
                      <wps:wsp>
                        <wps:cNvPr id="52" name="直线 5"/>
                        <wps:cNvSpPr/>
                        <wps:spPr>
                          <a:xfrm>
                            <a:off x="6938" y="736"/>
                            <a:ext cx="82" cy="0"/>
                          </a:xfrm>
                          <a:prstGeom prst="line">
                            <a:avLst/>
                          </a:prstGeom>
                          <a:ln w="8801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任意多边形 6"/>
                        <wps:cNvSpPr/>
                        <wps:spPr>
                          <a:xfrm>
                            <a:off x="7026" y="563"/>
                            <a:ext cx="150" cy="34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0" h="347">
                                <a:moveTo>
                                  <a:pt x="78" y="173"/>
                                </a:moveTo>
                                <a:lnTo>
                                  <a:pt x="77" y="142"/>
                                </a:lnTo>
                                <a:lnTo>
                                  <a:pt x="73" y="114"/>
                                </a:lnTo>
                                <a:lnTo>
                                  <a:pt x="67" y="88"/>
                                </a:lnTo>
                                <a:lnTo>
                                  <a:pt x="58" y="64"/>
                                </a:lnTo>
                                <a:lnTo>
                                  <a:pt x="47" y="42"/>
                                </a:lnTo>
                                <a:lnTo>
                                  <a:pt x="34" y="24"/>
                                </a:lnTo>
                                <a:lnTo>
                                  <a:pt x="19" y="10"/>
                                </a:lnTo>
                                <a:lnTo>
                                  <a:pt x="3" y="0"/>
                                </a:lnTo>
                                <a:lnTo>
                                  <a:pt x="0" y="8"/>
                                </a:lnTo>
                                <a:lnTo>
                                  <a:pt x="13" y="18"/>
                                </a:lnTo>
                                <a:lnTo>
                                  <a:pt x="24" y="32"/>
                                </a:lnTo>
                                <a:lnTo>
                                  <a:pt x="34" y="49"/>
                                </a:lnTo>
                                <a:lnTo>
                                  <a:pt x="43" y="69"/>
                                </a:lnTo>
                                <a:lnTo>
                                  <a:pt x="50" y="91"/>
                                </a:lnTo>
                                <a:lnTo>
                                  <a:pt x="54" y="116"/>
                                </a:lnTo>
                                <a:lnTo>
                                  <a:pt x="57" y="143"/>
                                </a:lnTo>
                                <a:lnTo>
                                  <a:pt x="58" y="173"/>
                                </a:lnTo>
                                <a:lnTo>
                                  <a:pt x="57" y="202"/>
                                </a:lnTo>
                                <a:lnTo>
                                  <a:pt x="54" y="229"/>
                                </a:lnTo>
                                <a:lnTo>
                                  <a:pt x="50" y="254"/>
                                </a:lnTo>
                                <a:lnTo>
                                  <a:pt x="43" y="276"/>
                                </a:lnTo>
                                <a:lnTo>
                                  <a:pt x="34" y="297"/>
                                </a:lnTo>
                                <a:lnTo>
                                  <a:pt x="24" y="314"/>
                                </a:lnTo>
                                <a:lnTo>
                                  <a:pt x="13" y="327"/>
                                </a:lnTo>
                                <a:lnTo>
                                  <a:pt x="0" y="338"/>
                                </a:lnTo>
                                <a:lnTo>
                                  <a:pt x="3" y="346"/>
                                </a:lnTo>
                                <a:lnTo>
                                  <a:pt x="19" y="335"/>
                                </a:lnTo>
                                <a:lnTo>
                                  <a:pt x="34" y="321"/>
                                </a:lnTo>
                                <a:lnTo>
                                  <a:pt x="47" y="303"/>
                                </a:lnTo>
                                <a:lnTo>
                                  <a:pt x="58" y="282"/>
                                </a:lnTo>
                                <a:lnTo>
                                  <a:pt x="67" y="257"/>
                                </a:lnTo>
                                <a:lnTo>
                                  <a:pt x="73" y="231"/>
                                </a:lnTo>
                                <a:lnTo>
                                  <a:pt x="77" y="203"/>
                                </a:lnTo>
                                <a:lnTo>
                                  <a:pt x="78" y="173"/>
                                </a:lnTo>
                                <a:moveTo>
                                  <a:pt x="149" y="2"/>
                                </a:moveTo>
                                <a:lnTo>
                                  <a:pt x="100" y="2"/>
                                </a:lnTo>
                                <a:lnTo>
                                  <a:pt x="100" y="10"/>
                                </a:lnTo>
                                <a:lnTo>
                                  <a:pt x="149" y="10"/>
                                </a:lnTo>
                                <a:lnTo>
                                  <a:pt x="149" y="2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4" name="直线 7"/>
                        <wps:cNvSpPr/>
                        <wps:spPr>
                          <a:xfrm>
                            <a:off x="7167" y="574"/>
                            <a:ext cx="0" cy="326"/>
                          </a:xfrm>
                          <a:prstGeom prst="line">
                            <a:avLst/>
                          </a:prstGeom>
                          <a:ln w="1206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" name="矩形 8"/>
                        <wps:cNvSpPr/>
                        <wps:spPr>
                          <a:xfrm>
                            <a:off x="7127" y="899"/>
                            <a:ext cx="49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6" name="文本框 9"/>
                        <wps:cNvSpPr txBox="1"/>
                        <wps:spPr>
                          <a:xfrm>
                            <a:off x="6938" y="532"/>
                            <a:ext cx="238" cy="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175" w:lineRule="exact"/>
                                <w:ind w:left="-3" w:right="0" w:firstLine="0"/>
                                <w:jc w:val="left"/>
                                <w:rPr>
                                  <w:rFonts w:ascii="Cambria Math"/>
                                  <w:sz w:val="15"/>
                                </w:rPr>
                              </w:pPr>
                              <w:r>
                                <w:rPr>
                                  <w:rFonts w:ascii="Cambria Math"/>
                                  <w:w w:val="99"/>
                                  <w:sz w:val="15"/>
                                </w:rPr>
                                <w:t>1</w:t>
                              </w:r>
                            </w:p>
                            <w:p>
                              <w:pPr>
                                <w:spacing w:before="52" w:line="176" w:lineRule="exact"/>
                                <w:ind w:left="-3" w:right="0" w:firstLine="0"/>
                                <w:jc w:val="left"/>
                                <w:rPr>
                                  <w:rFonts w:ascii="Cambria Math"/>
                                  <w:sz w:val="15"/>
                                </w:rPr>
                              </w:pPr>
                              <w:r>
                                <w:rPr>
                                  <w:rFonts w:ascii="Cambria Math"/>
                                  <w:w w:val="99"/>
                                  <w:sz w:val="15"/>
                                </w:rPr>
                                <w:t>6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346.9pt;margin-top:26.6pt;height:20.15pt;width:11.9pt;mso-position-horizontal-relative:page;z-index:251705344;mso-width-relative:page;mso-height-relative:page;" coordorigin="6938,533" coordsize="238,403" o:gfxdata="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">
                <o:lock v:ext="edit" aspectratio="f"/>
                <v:line id="直线 5" o:spid="_x0000_s1026" o:spt="20" style="position:absolute;left:6938;top:736;height:0;width:82;" filled="f" stroked="t" coordsize="21600,21600" o:gfxdata="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Ey0J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692992125984252pt" color="#000000" joinstyle="round"/>
                  <v:imagedata o:title=""/>
                  <o:lock v:ext="edit" aspectratio="f"/>
                </v:line>
                <v:shape id="任意多边形 6" o:spid="_x0000_s1026" o:spt="100" style="position:absolute;left:7026;top:563;height:347;width:150;" fillcolor="#000000" filled="t" stroked="f" coordsize="150,347" o:gfxdata="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Zcwwr4A&#10;AADbAAAADwAAAAAAAAABACAAAAAiAAAAZHJzL2Rvd25yZXYueG1sUEsBAhQAFAAAAAgAh07iQDMv&#10;BZ47AAAAOQAAABAAAAAAAAAAAQAgAAAADQEAAGRycy9zaGFwZXhtbC54bWxQSwUGAAAAAAYABgBb&#10;AQAAtwMAAAAA&#10;" path="m78,173l77,142,73,114,67,88,58,64,47,42,34,24,19,10,3,0,0,8,13,18,24,32,34,49,43,69,50,91,54,116,57,143,58,173,57,202,54,229,50,254,43,276,34,297,24,314,13,327,0,338,3,346,19,335,34,321,47,303,58,282,67,257,73,231,77,203,78,173m149,2l100,2,100,10,149,10,149,2e">
                  <v:fill on="t" focussize="0,0"/>
                  <v:stroke on="f"/>
                  <v:imagedata o:title=""/>
                  <o:lock v:ext="edit" aspectratio="f"/>
                </v:shape>
                <v:line id="直线 7" o:spid="_x0000_s1026" o:spt="20" style="position:absolute;left:7167;top:574;height:326;width:0;" filled="f" stroked="t" coordsize="21600,21600" o:gfxdata="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EVWz74A&#10;AADbAAAADwAAAAAAAAABACAAAAAiAAAAZHJzL2Rvd25yZXYueG1sUEsBAhQAFAAAAAgAh07iQDMv&#10;BZ47AAAAOQAAABAAAAAAAAAAAQAgAAAADQEAAGRycy9zaGFwZXhtbC54bWxQSwUGAAAAAAYABgBb&#10;AQAAtwMAAAAA&#10;">
                  <v:fill on="f" focussize="0,0"/>
                  <v:stroke weight="0.95pt" color="#000000" joinstyle="round"/>
                  <v:imagedata o:title=""/>
                  <o:lock v:ext="edit" aspectratio="f"/>
                </v:line>
                <v:rect id="矩形 8" o:spid="_x0000_s1026" o:spt="1" style="position:absolute;left:7127;top:899;height:10;width:49;" fillcolor="#000000" filled="t" stroked="f" coordsize="21600,21600" o:gfxdata="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CBZzW/&#10;AAAA2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shape id="文本框 9" o:spid="_x0000_s1026" o:spt="202" type="#_x0000_t202" style="position:absolute;left:6938;top:532;height:403;width:238;" filled="f" stroked="f" coordsize="21600,21600" o:gfxdata="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xXW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175" w:lineRule="exact"/>
                          <w:ind w:left="-3" w:right="0" w:firstLine="0"/>
                          <w:jc w:val="left"/>
                          <w:rPr>
                            <w:rFonts w:ascii="Cambria Math"/>
                            <w:sz w:val="15"/>
                          </w:rPr>
                        </w:pPr>
                        <w:r>
                          <w:rPr>
                            <w:rFonts w:ascii="Cambria Math"/>
                            <w:w w:val="99"/>
                            <w:sz w:val="15"/>
                          </w:rPr>
                          <w:t>1</w:t>
                        </w:r>
                      </w:p>
                      <w:p>
                        <w:pPr>
                          <w:spacing w:before="52" w:line="176" w:lineRule="exact"/>
                          <w:ind w:left="-3" w:right="0" w:firstLine="0"/>
                          <w:jc w:val="left"/>
                          <w:rPr>
                            <w:rFonts w:ascii="Cambria Math"/>
                            <w:sz w:val="15"/>
                          </w:rPr>
                        </w:pPr>
                        <w:r>
                          <w:rPr>
                            <w:rFonts w:ascii="Cambria Math"/>
                            <w:w w:val="99"/>
                            <w:sz w:val="15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3965575</wp:posOffset>
                </wp:positionH>
                <wp:positionV relativeFrom="paragraph">
                  <wp:posOffset>357505</wp:posOffset>
                </wp:positionV>
                <wp:extent cx="50165" cy="220345"/>
                <wp:effectExtent l="0" t="0" r="6985" b="8255"/>
                <wp:wrapNone/>
                <wp:docPr id="11" name="任意多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65" cy="22034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9" h="347">
                              <a:moveTo>
                                <a:pt x="74" y="346"/>
                              </a:moveTo>
                              <a:lnTo>
                                <a:pt x="31" y="303"/>
                              </a:lnTo>
                              <a:lnTo>
                                <a:pt x="5" y="231"/>
                              </a:lnTo>
                              <a:lnTo>
                                <a:pt x="0" y="173"/>
                              </a:lnTo>
                              <a:lnTo>
                                <a:pt x="1" y="142"/>
                              </a:lnTo>
                              <a:lnTo>
                                <a:pt x="20" y="64"/>
                              </a:lnTo>
                              <a:lnTo>
                                <a:pt x="58" y="10"/>
                              </a:lnTo>
                              <a:lnTo>
                                <a:pt x="74" y="0"/>
                              </a:lnTo>
                              <a:lnTo>
                                <a:pt x="78" y="8"/>
                              </a:lnTo>
                              <a:lnTo>
                                <a:pt x="65" y="18"/>
                              </a:lnTo>
                              <a:lnTo>
                                <a:pt x="53" y="32"/>
                              </a:lnTo>
                              <a:lnTo>
                                <a:pt x="28" y="91"/>
                              </a:lnTo>
                              <a:lnTo>
                                <a:pt x="19" y="173"/>
                              </a:lnTo>
                              <a:lnTo>
                                <a:pt x="20" y="202"/>
                              </a:lnTo>
                              <a:lnTo>
                                <a:pt x="35" y="276"/>
                              </a:lnTo>
                              <a:lnTo>
                                <a:pt x="78" y="338"/>
                              </a:lnTo>
                              <a:lnTo>
                                <a:pt x="74" y="3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0" o:spid="_x0000_s1026" o:spt="100" style="position:absolute;left:0pt;margin-left:312.25pt;margin-top:28.15pt;height:17.35pt;width:3.95pt;mso-position-horizontal-relative:page;z-index:-251644928;mso-width-relative:page;mso-height-relative:page;" fillcolor="#000000" filled="t" stroked="f" coordsize="79,347" o:gfxdata="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vmM9f2QAAAAkBAAAPAAAAAAAAAAEAIAAAACIAAABk&#10;cnMvZG93bnJldi54bWxQSwECFAAUAAAACACHTuJAJmwoeHcCAABLBgAADgAAAAAAAAABACAAAAAo&#10;AQAAZHJzL2Uyb0RvYy54bWxQSwUGAAAAAAYABgBZAQAAEQYAAAAA&#10;" path="m74,346l31,303,5,231,0,173,1,142,20,64,58,10,74,0,78,8,65,18,53,32,28,91,19,173,20,202,35,276,78,338,74,346x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t>2、</w:t>
      </w:r>
      <w:r>
        <w:tab/>
      </w:r>
      <w:r>
        <w:t>脱式计算（本题</w:t>
      </w:r>
      <w:r>
        <w:rPr>
          <w:spacing w:val="-54"/>
        </w:rPr>
        <w:t xml:space="preserve"> </w:t>
      </w:r>
      <w:r>
        <w:t>8</w:t>
      </w:r>
      <w:r>
        <w:rPr>
          <w:spacing w:val="-52"/>
        </w:rPr>
        <w:t xml:space="preserve"> </w:t>
      </w:r>
      <w:r>
        <w:t>分）</w:t>
      </w:r>
    </w:p>
    <w:p>
      <w:pPr>
        <w:spacing w:after="0"/>
        <w:sectPr>
          <w:type w:val="continuous"/>
          <w:pgSz w:w="11910" w:h="16840"/>
          <w:pgMar w:top="1360" w:right="1580" w:bottom="1360" w:left="1640" w:header="720" w:footer="720" w:gutter="0"/>
          <w:cols w:space="720" w:num="1"/>
        </w:sectPr>
      </w:pPr>
    </w:p>
    <w:p>
      <w:pPr>
        <w:pStyle w:val="5"/>
        <w:spacing w:before="207"/>
        <w:ind w:left="160"/>
        <w:rPr>
          <w:rFonts w:ascii="Arial" w:hAnsi="Arial"/>
        </w:rPr>
      </w:pPr>
      <w:r>
        <w:rPr>
          <w:rFonts w:ascii="Cambria Math" w:hAnsi="Cambria Math"/>
        </w:rPr>
        <w:t xml:space="preserve">40.8 </w:t>
      </w:r>
      <w:r>
        <w:rPr>
          <w:rFonts w:ascii="Arial" w:hAnsi="Arial"/>
        </w:rPr>
        <w:t>−</w:t>
      </w:r>
    </w:p>
    <w:p>
      <w:pPr>
        <w:tabs>
          <w:tab w:val="left" w:pos="668"/>
          <w:tab w:val="left" w:pos="2651"/>
        </w:tabs>
        <w:spacing w:before="187" w:line="232" w:lineRule="exact"/>
        <w:ind w:left="160" w:right="0" w:firstLine="0"/>
        <w:jc w:val="left"/>
        <w:rPr>
          <w:i/>
          <w:sz w:val="22"/>
        </w:rPr>
      </w:pPr>
      <w:r>
        <w:br w:type="column"/>
      </w:r>
      <w:r>
        <w:rPr>
          <w:rFonts w:ascii="Cambria Math" w:hAnsi="Cambria Math"/>
          <w:sz w:val="21"/>
        </w:rPr>
        <w:t>+</w:t>
      </w:r>
      <w:r>
        <w:rPr>
          <w:rFonts w:ascii="Cambria Math" w:hAnsi="Cambria Math"/>
          <w:sz w:val="21"/>
        </w:rPr>
        <w:tab/>
      </w:r>
      <w:r>
        <w:rPr>
          <w:i/>
          <w:sz w:val="22"/>
        </w:rPr>
        <w:t>×</w:t>
      </w:r>
      <w:r>
        <w:rPr>
          <w:rFonts w:ascii="Cambria Math" w:hAnsi="Cambria Math"/>
          <w:sz w:val="21"/>
        </w:rPr>
        <w:t>105</w:t>
      </w:r>
      <w:r>
        <w:rPr>
          <w:rFonts w:ascii="Cambria Math" w:hAnsi="Cambria Math"/>
          <w:sz w:val="21"/>
        </w:rPr>
        <w:tab/>
      </w:r>
      <w:r>
        <w:rPr>
          <w:rFonts w:ascii="Cambria Math" w:hAnsi="Cambria Math"/>
          <w:sz w:val="21"/>
          <w:vertAlign w:val="superscript"/>
        </w:rPr>
        <w:t>10</w:t>
      </w:r>
      <w:r>
        <w:rPr>
          <w:rFonts w:ascii="Cambria Math" w:hAnsi="Cambria Math"/>
          <w:spacing w:val="-19"/>
          <w:sz w:val="21"/>
          <w:vertAlign w:val="baseline"/>
        </w:rPr>
        <w:t xml:space="preserve"> </w:t>
      </w:r>
      <w:r>
        <w:rPr>
          <w:i/>
          <w:sz w:val="22"/>
          <w:vertAlign w:val="baseline"/>
        </w:rPr>
        <w:t>÷</w:t>
      </w:r>
    </w:p>
    <w:p>
      <w:pPr>
        <w:spacing w:before="0" w:line="126" w:lineRule="exact"/>
        <w:ind w:left="0" w:right="346" w:firstLine="0"/>
        <w:jc w:val="right"/>
        <w:rPr>
          <w:rFonts w:ascii="Cambria Math"/>
          <w:sz w:val="15"/>
        </w:rPr>
      </w:pPr>
      <w: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page">
                  <wp:posOffset>1539875</wp:posOffset>
                </wp:positionH>
                <wp:positionV relativeFrom="paragraph">
                  <wp:posOffset>-175260</wp:posOffset>
                </wp:positionV>
                <wp:extent cx="159385" cy="255905"/>
                <wp:effectExtent l="635" t="0" r="11430" b="10795"/>
                <wp:wrapNone/>
                <wp:docPr id="45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385" cy="255905"/>
                          <a:chOff x="2426" y="-276"/>
                          <a:chExt cx="251" cy="403"/>
                        </a:xfrm>
                      </wpg:grpSpPr>
                      <wps:wsp>
                        <wps:cNvPr id="42" name="直线 12"/>
                        <wps:cNvSpPr/>
                        <wps:spPr>
                          <a:xfrm>
                            <a:off x="2510" y="-73"/>
                            <a:ext cx="166" cy="0"/>
                          </a:xfrm>
                          <a:prstGeom prst="line">
                            <a:avLst/>
                          </a:prstGeom>
                          <a:ln w="8801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任意多边形 13"/>
                        <wps:cNvSpPr/>
                        <wps:spPr>
                          <a:xfrm>
                            <a:off x="2425" y="-246"/>
                            <a:ext cx="79" cy="34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9" h="347">
                                <a:moveTo>
                                  <a:pt x="74" y="346"/>
                                </a:moveTo>
                                <a:lnTo>
                                  <a:pt x="31" y="303"/>
                                </a:lnTo>
                                <a:lnTo>
                                  <a:pt x="5" y="231"/>
                                </a:lnTo>
                                <a:lnTo>
                                  <a:pt x="0" y="173"/>
                                </a:lnTo>
                                <a:lnTo>
                                  <a:pt x="1" y="142"/>
                                </a:lnTo>
                                <a:lnTo>
                                  <a:pt x="20" y="64"/>
                                </a:lnTo>
                                <a:lnTo>
                                  <a:pt x="58" y="10"/>
                                </a:lnTo>
                                <a:lnTo>
                                  <a:pt x="74" y="0"/>
                                </a:lnTo>
                                <a:lnTo>
                                  <a:pt x="78" y="8"/>
                                </a:lnTo>
                                <a:lnTo>
                                  <a:pt x="65" y="18"/>
                                </a:lnTo>
                                <a:lnTo>
                                  <a:pt x="53" y="32"/>
                                </a:lnTo>
                                <a:lnTo>
                                  <a:pt x="28" y="91"/>
                                </a:lnTo>
                                <a:lnTo>
                                  <a:pt x="19" y="173"/>
                                </a:lnTo>
                                <a:lnTo>
                                  <a:pt x="20" y="202"/>
                                </a:lnTo>
                                <a:lnTo>
                                  <a:pt x="35" y="276"/>
                                </a:lnTo>
                                <a:lnTo>
                                  <a:pt x="78" y="338"/>
                                </a:lnTo>
                                <a:lnTo>
                                  <a:pt x="74" y="3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4" name="文本框 14"/>
                        <wps:cNvSpPr txBox="1"/>
                        <wps:spPr>
                          <a:xfrm>
                            <a:off x="2425" y="-277"/>
                            <a:ext cx="251" cy="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175" w:lineRule="exact"/>
                                <w:ind w:left="125" w:right="0" w:firstLine="0"/>
                                <w:jc w:val="left"/>
                                <w:rPr>
                                  <w:rFonts w:ascii="Cambria Math"/>
                                  <w:sz w:val="15"/>
                                </w:rPr>
                              </w:pPr>
                              <w:r>
                                <w:rPr>
                                  <w:rFonts w:ascii="Cambria Math"/>
                                  <w:w w:val="99"/>
                                  <w:sz w:val="15"/>
                                </w:rPr>
                                <w:t>1</w:t>
                              </w:r>
                            </w:p>
                            <w:p>
                              <w:pPr>
                                <w:spacing w:before="52" w:line="176" w:lineRule="exact"/>
                                <w:ind w:left="84" w:right="-15" w:firstLine="0"/>
                                <w:jc w:val="left"/>
                                <w:rPr>
                                  <w:rFonts w:ascii="Cambria Math"/>
                                  <w:sz w:val="15"/>
                                </w:rPr>
                              </w:pPr>
                              <w:r>
                                <w:rPr>
                                  <w:rFonts w:ascii="Cambria Math"/>
                                  <w:sz w:val="15"/>
                                </w:rPr>
                                <w:t>15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" o:spid="_x0000_s1026" o:spt="203" style="position:absolute;left:0pt;margin-left:121.25pt;margin-top:-13.8pt;height:20.15pt;width:12.55pt;mso-position-horizontal-relative:page;z-index:251703296;mso-width-relative:page;mso-height-relative:page;" coordorigin="2426,-276" coordsize="251,403" o:gfxdata="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">
                <o:lock v:ext="edit" aspectratio="f"/>
                <v:line id="直线 12" o:spid="_x0000_s1026" o:spt="20" style="position:absolute;left:2510;top:-73;height:0;width:166;" filled="f" stroked="t" coordsize="21600,21600" o:gfxdata="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yrvU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692992125984252pt" color="#000000" joinstyle="round"/>
                  <v:imagedata o:title=""/>
                  <o:lock v:ext="edit" aspectratio="f"/>
                </v:line>
                <v:shape id="任意多边形 13" o:spid="_x0000_s1026" o:spt="100" style="position:absolute;left:2425;top:-246;height:347;width:79;" fillcolor="#000000" filled="t" stroked="f" coordsize="79,347" o:gfxdata="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txACO8AAAA&#10;2wAAAA8AAAAAAAAAAQAgAAAAIgAAAGRycy9kb3ducmV2LnhtbFBLAQIUABQAAAAIAIdO4kAzLwWe&#10;OwAAADkAAAAQAAAAAAAAAAEAIAAAAAsBAABkcnMvc2hhcGV4bWwueG1sUEsFBgAAAAAGAAYAWwEA&#10;ALUDAAAAAA==&#10;" path="m74,346l31,303,5,231,0,173,1,142,20,64,58,10,74,0,78,8,65,18,53,32,28,91,19,173,20,202,35,276,78,338,74,346xe">
                  <v:fill on="t" focussize="0,0"/>
                  <v:stroke on="f"/>
                  <v:imagedata o:title=""/>
                  <o:lock v:ext="edit" aspectratio="f"/>
                </v:shape>
                <v:shape id="文本框 14" o:spid="_x0000_s1026" o:spt="202" type="#_x0000_t202" style="position:absolute;left:2425;top:-277;height:403;width:251;" filled="f" stroked="f" coordsize="21600,21600" o:gfxdata="UEsDBAoAAAAAAIdO4kAAAAAAAAAAAAAAAAAEAAAAZHJzL1BLAwQUAAAACACHTuJAZoLYpr4AAADb&#10;AAAADwAAAGRycy9kb3ducmV2LnhtbEWPzWrDMBCE74W+g9hCb42UE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oLYp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175" w:lineRule="exact"/>
                          <w:ind w:left="125" w:right="0" w:firstLine="0"/>
                          <w:jc w:val="left"/>
                          <w:rPr>
                            <w:rFonts w:ascii="Cambria Math"/>
                            <w:sz w:val="15"/>
                          </w:rPr>
                        </w:pPr>
                        <w:r>
                          <w:rPr>
                            <w:rFonts w:ascii="Cambria Math"/>
                            <w:w w:val="99"/>
                            <w:sz w:val="15"/>
                          </w:rPr>
                          <w:t>1</w:t>
                        </w:r>
                      </w:p>
                      <w:p>
                        <w:pPr>
                          <w:spacing w:before="52" w:line="176" w:lineRule="exact"/>
                          <w:ind w:left="84" w:right="-15" w:firstLine="0"/>
                          <w:jc w:val="left"/>
                          <w:rPr>
                            <w:rFonts w:ascii="Cambria Math"/>
                            <w:sz w:val="15"/>
                          </w:rPr>
                        </w:pPr>
                        <w:r>
                          <w:rPr>
                            <w:rFonts w:ascii="Cambria Math"/>
                            <w:sz w:val="15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1857375</wp:posOffset>
                </wp:positionH>
                <wp:positionV relativeFrom="paragraph">
                  <wp:posOffset>-175260</wp:posOffset>
                </wp:positionV>
                <wp:extent cx="159385" cy="255905"/>
                <wp:effectExtent l="635" t="0" r="11430" b="10795"/>
                <wp:wrapNone/>
                <wp:docPr id="8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385" cy="255905"/>
                          <a:chOff x="2926" y="-276"/>
                          <a:chExt cx="251" cy="403"/>
                        </a:xfrm>
                      </wpg:grpSpPr>
                      <wps:wsp>
                        <wps:cNvPr id="2" name="直线 16"/>
                        <wps:cNvSpPr/>
                        <wps:spPr>
                          <a:xfrm>
                            <a:off x="2926" y="-73"/>
                            <a:ext cx="165" cy="0"/>
                          </a:xfrm>
                          <a:prstGeom prst="line">
                            <a:avLst/>
                          </a:prstGeom>
                          <a:ln w="8801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任意多边形 17"/>
                        <wps:cNvSpPr/>
                        <wps:spPr>
                          <a:xfrm>
                            <a:off x="3098" y="-246"/>
                            <a:ext cx="79" cy="34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9" h="347">
                                <a:moveTo>
                                  <a:pt x="3" y="346"/>
                                </a:moveTo>
                                <a:lnTo>
                                  <a:pt x="0" y="338"/>
                                </a:lnTo>
                                <a:lnTo>
                                  <a:pt x="13" y="327"/>
                                </a:lnTo>
                                <a:lnTo>
                                  <a:pt x="25" y="313"/>
                                </a:lnTo>
                                <a:lnTo>
                                  <a:pt x="50" y="254"/>
                                </a:lnTo>
                                <a:lnTo>
                                  <a:pt x="59" y="173"/>
                                </a:lnTo>
                                <a:lnTo>
                                  <a:pt x="58" y="143"/>
                                </a:lnTo>
                                <a:lnTo>
                                  <a:pt x="43" y="69"/>
                                </a:lnTo>
                                <a:lnTo>
                                  <a:pt x="0" y="8"/>
                                </a:lnTo>
                                <a:lnTo>
                                  <a:pt x="3" y="0"/>
                                </a:lnTo>
                                <a:lnTo>
                                  <a:pt x="47" y="42"/>
                                </a:lnTo>
                                <a:lnTo>
                                  <a:pt x="73" y="114"/>
                                </a:lnTo>
                                <a:lnTo>
                                  <a:pt x="78" y="173"/>
                                </a:lnTo>
                                <a:lnTo>
                                  <a:pt x="77" y="203"/>
                                </a:lnTo>
                                <a:lnTo>
                                  <a:pt x="58" y="282"/>
                                </a:lnTo>
                                <a:lnTo>
                                  <a:pt x="20" y="335"/>
                                </a:lnTo>
                                <a:lnTo>
                                  <a:pt x="3" y="3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" name="文本框 18"/>
                        <wps:cNvSpPr txBox="1"/>
                        <wps:spPr>
                          <a:xfrm>
                            <a:off x="2925" y="-277"/>
                            <a:ext cx="251" cy="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175" w:lineRule="exact"/>
                                <w:ind w:left="40" w:right="0" w:firstLine="0"/>
                                <w:jc w:val="left"/>
                                <w:rPr>
                                  <w:rFonts w:ascii="Cambria Math"/>
                                  <w:sz w:val="15"/>
                                </w:rPr>
                              </w:pPr>
                              <w:r>
                                <w:rPr>
                                  <w:rFonts w:ascii="Cambria Math"/>
                                  <w:w w:val="99"/>
                                  <w:sz w:val="15"/>
                                </w:rPr>
                                <w:t>4</w:t>
                              </w:r>
                            </w:p>
                            <w:p>
                              <w:pPr>
                                <w:spacing w:before="52" w:line="176" w:lineRule="exact"/>
                                <w:ind w:left="-1" w:right="0" w:firstLine="0"/>
                                <w:jc w:val="left"/>
                                <w:rPr>
                                  <w:rFonts w:ascii="Cambria Math"/>
                                  <w:sz w:val="15"/>
                                </w:rPr>
                              </w:pPr>
                              <w:r>
                                <w:rPr>
                                  <w:rFonts w:ascii="Cambria Math"/>
                                  <w:sz w:val="15"/>
                                </w:rPr>
                                <w:t>21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" o:spid="_x0000_s1026" o:spt="203" style="position:absolute;left:0pt;margin-left:146.25pt;margin-top:-13.8pt;height:20.15pt;width:12.55pt;mso-position-horizontal-relative:page;z-index:-251651072;mso-width-relative:page;mso-height-relative:page;" coordorigin="2926,-276" coordsize="251,403" o:gfxdata="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">
                <o:lock v:ext="edit" aspectratio="f"/>
                <v:line id="直线 16" o:spid="_x0000_s1026" o:spt="20" style="position:absolute;left:2926;top:-73;height:0;width:165;" filled="f" stroked="t" coordsize="21600,21600" o:gfxdata="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2x4S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692992125984252pt" color="#000000" joinstyle="round"/>
                  <v:imagedata o:title=""/>
                  <o:lock v:ext="edit" aspectratio="f"/>
                </v:line>
                <v:shape id="任意多边形 17" o:spid="_x0000_s1026" o:spt="100" style="position:absolute;left:3098;top:-246;height:347;width:79;" fillcolor="#000000" filled="t" stroked="f" coordsize="79,347" o:gfxdata="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UJhzvQAA&#10;ANoAAAAPAAAAAAAAAAEAIAAAACIAAABkcnMvZG93bnJldi54bWxQSwECFAAUAAAACACHTuJAMy8F&#10;njsAAAA5AAAAEAAAAAAAAAABACAAAAAMAQAAZHJzL3NoYXBleG1sLnhtbFBLBQYAAAAABgAGAFsB&#10;AAC2AwAAAAA=&#10;" path="m3,346l0,338,13,327,25,313,50,254,59,173,58,143,43,69,0,8,3,0,47,42,73,114,78,173,77,203,58,282,20,335,3,346xe">
                  <v:fill on="t" focussize="0,0"/>
                  <v:stroke on="f"/>
                  <v:imagedata o:title=""/>
                  <o:lock v:ext="edit" aspectratio="f"/>
                </v:shape>
                <v:shape id="文本框 18" o:spid="_x0000_s1026" o:spt="202" type="#_x0000_t202" style="position:absolute;left:2925;top:-277;height:403;width:251;" filled="f" stroked="f" coordsize="21600,21600" o:gfxdata="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nlsL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175" w:lineRule="exact"/>
                          <w:ind w:left="40" w:right="0" w:firstLine="0"/>
                          <w:jc w:val="left"/>
                          <w:rPr>
                            <w:rFonts w:ascii="Cambria Math"/>
                            <w:sz w:val="15"/>
                          </w:rPr>
                        </w:pPr>
                        <w:r>
                          <w:rPr>
                            <w:rFonts w:ascii="Cambria Math"/>
                            <w:w w:val="99"/>
                            <w:sz w:val="15"/>
                          </w:rPr>
                          <w:t>4</w:t>
                        </w:r>
                      </w:p>
                      <w:p>
                        <w:pPr>
                          <w:spacing w:before="52" w:line="176" w:lineRule="exact"/>
                          <w:ind w:left="-1" w:right="0" w:firstLine="0"/>
                          <w:jc w:val="left"/>
                          <w:rPr>
                            <w:rFonts w:ascii="Cambria Math"/>
                            <w:sz w:val="15"/>
                          </w:rPr>
                        </w:pPr>
                        <w:r>
                          <w:rPr>
                            <w:rFonts w:ascii="Cambria Math"/>
                            <w:sz w:val="15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3309620</wp:posOffset>
                </wp:positionH>
                <wp:positionV relativeFrom="paragraph">
                  <wp:posOffset>-46355</wp:posOffset>
                </wp:positionV>
                <wp:extent cx="104775" cy="0"/>
                <wp:effectExtent l="0" t="0" r="0" b="0"/>
                <wp:wrapNone/>
                <wp:docPr id="10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 w="88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margin-left:260.6pt;margin-top:-3.65pt;height:0pt;width:8.25pt;mso-position-horizontal-relative:page;z-index:-251650048;mso-width-relative:page;mso-height-relative:page;" filled="f" stroked="t" coordsize="21600,21600" o:gfxdata="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RaZJA&#10;2QAAAAkBAAAPAAAAAAAAAAEAIAAAACIAAABkcnMvZG93bnJldi54bWxQSwECFAAUAAAACACHTuJA&#10;slUGZucBAADcAwAADgAAAAAAAAABACAAAAAoAQAAZHJzL2Uyb0RvYy54bWxQSwUGAAAAAAYABgBZ&#10;AQAAgQUAAAAA&#10;">
                <v:fill on="f" focussize="0,0"/>
                <v:stroke weight="0.69299212598425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page">
                  <wp:posOffset>3622040</wp:posOffset>
                </wp:positionH>
                <wp:positionV relativeFrom="paragraph">
                  <wp:posOffset>-175260</wp:posOffset>
                </wp:positionV>
                <wp:extent cx="139065" cy="255905"/>
                <wp:effectExtent l="635" t="0" r="12700" b="10795"/>
                <wp:wrapNone/>
                <wp:docPr id="51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065" cy="255905"/>
                          <a:chOff x="5705" y="-276"/>
                          <a:chExt cx="219" cy="403"/>
                        </a:xfrm>
                      </wpg:grpSpPr>
                      <wps:wsp>
                        <wps:cNvPr id="46" name="直线 21"/>
                        <wps:cNvSpPr/>
                        <wps:spPr>
                          <a:xfrm>
                            <a:off x="5758" y="-73"/>
                            <a:ext cx="165" cy="0"/>
                          </a:xfrm>
                          <a:prstGeom prst="line">
                            <a:avLst/>
                          </a:prstGeom>
                          <a:ln w="8801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矩形 22"/>
                        <wps:cNvSpPr/>
                        <wps:spPr>
                          <a:xfrm>
                            <a:off x="5704" y="-244"/>
                            <a:ext cx="49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8" name="直线 23"/>
                        <wps:cNvSpPr/>
                        <wps:spPr>
                          <a:xfrm>
                            <a:off x="5714" y="-235"/>
                            <a:ext cx="0" cy="326"/>
                          </a:xfrm>
                          <a:prstGeom prst="line">
                            <a:avLst/>
                          </a:prstGeom>
                          <a:ln w="1206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矩形 24"/>
                        <wps:cNvSpPr/>
                        <wps:spPr>
                          <a:xfrm>
                            <a:off x="5704" y="90"/>
                            <a:ext cx="49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0" name="文本框 25"/>
                        <wps:cNvSpPr txBox="1"/>
                        <wps:spPr>
                          <a:xfrm>
                            <a:off x="5704" y="-277"/>
                            <a:ext cx="219" cy="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175" w:lineRule="exact"/>
                                <w:ind w:left="93" w:right="0" w:firstLine="0"/>
                                <w:jc w:val="left"/>
                                <w:rPr>
                                  <w:rFonts w:ascii="Cambria Math"/>
                                  <w:sz w:val="15"/>
                                </w:rPr>
                              </w:pPr>
                              <w:r>
                                <w:rPr>
                                  <w:rFonts w:ascii="Cambria Math"/>
                                  <w:w w:val="99"/>
                                  <w:sz w:val="15"/>
                                </w:rPr>
                                <w:t>5</w:t>
                              </w:r>
                            </w:p>
                            <w:p>
                              <w:pPr>
                                <w:spacing w:before="52" w:line="176" w:lineRule="exact"/>
                                <w:ind w:left="52" w:right="-15" w:firstLine="0"/>
                                <w:jc w:val="left"/>
                                <w:rPr>
                                  <w:rFonts w:ascii="Cambria Math"/>
                                  <w:sz w:val="15"/>
                                </w:rPr>
                              </w:pPr>
                              <w:r>
                                <w:rPr>
                                  <w:rFonts w:ascii="Cambria Math"/>
                                  <w:sz w:val="15"/>
                                </w:rPr>
                                <w:t>12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285.2pt;margin-top:-13.8pt;height:20.15pt;width:10.95pt;mso-position-horizontal-relative:page;z-index:251704320;mso-width-relative:page;mso-height-relative:page;" coordorigin="5705,-276" coordsize="219,403" o:gfxdata="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">
                <o:lock v:ext="edit" aspectratio="f"/>
                <v:line id="直线 21" o:spid="_x0000_s1026" o:spt="20" style="position:absolute;left:5758;top:-73;height:0;width:165;" filled="f" stroked="t" coordsize="21600,21600" o:gfxdata="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fG9174A&#10;AADbAAAADwAAAAAAAAABACAAAAAiAAAAZHJzL2Rvd25yZXYueG1sUEsBAhQAFAAAAAgAh07iQDMv&#10;BZ47AAAAOQAAABAAAAAAAAAAAQAgAAAADQEAAGRycy9zaGFwZXhtbC54bWxQSwUGAAAAAAYABgBb&#10;AQAAtwMAAAAA&#10;">
                  <v:fill on="f" focussize="0,0"/>
                  <v:stroke weight="0.692992125984252pt" color="#000000" joinstyle="round"/>
                  <v:imagedata o:title=""/>
                  <o:lock v:ext="edit" aspectratio="f"/>
                </v:line>
                <v:rect id="矩形 22" o:spid="_x0000_s1026" o:spt="1" style="position:absolute;left:5704;top:-244;height:8;width:49;" fillcolor="#000000" filled="t" stroked="f" coordsize="21600,21600" o:gfxdata="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sbKB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23" o:spid="_x0000_s1026" o:spt="20" style="position:absolute;left:5714;top:-235;height:326;width:0;" filled="f" stroked="t" coordsize="21600,21600" o:gfxdata="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NHKF7sAAADb&#10;AAAADwAAAAAAAAABACAAAAAiAAAAZHJzL2Rvd25yZXYueG1sUEsBAhQAFAAAAAgAh07iQDMvBZ47&#10;AAAAOQAAABAAAAAAAAAAAQAgAAAACgEAAGRycy9zaGFwZXhtbC54bWxQSwUGAAAAAAYABgBbAQAA&#10;tAMAAAAA&#10;">
                  <v:fill on="f" focussize="0,0"/>
                  <v:stroke weight="0.95pt" color="#000000" joinstyle="round"/>
                  <v:imagedata o:title=""/>
                  <o:lock v:ext="edit" aspectratio="f"/>
                </v:line>
                <v:rect id="矩形 24" o:spid="_x0000_s1026" o:spt="1" style="position:absolute;left:5704;top:90;height:10;width:49;" fillcolor="#000000" filled="t" stroked="f" coordsize="21600,21600" o:gfxdata="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QV++2/&#10;AAAA2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shape id="文本框 25" o:spid="_x0000_s1026" o:spt="202" type="#_x0000_t202" style="position:absolute;left:5704;top:-277;height:403;width:219;" filled="f" stroked="f" coordsize="21600,21600" o:gfxdata="UEsDBAoAAAAAAIdO4kAAAAAAAAAAAAAAAAAEAAAAZHJzL1BLAwQUAAAACACHTuJAnGBIeLoAAADb&#10;AAAADwAAAGRycy9kb3ducmV2LnhtbEVPy2oCMRTdF/yHcAvd1USh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YEh4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175" w:lineRule="exact"/>
                          <w:ind w:left="93" w:right="0" w:firstLine="0"/>
                          <w:jc w:val="left"/>
                          <w:rPr>
                            <w:rFonts w:ascii="Cambria Math"/>
                            <w:sz w:val="15"/>
                          </w:rPr>
                        </w:pPr>
                        <w:r>
                          <w:rPr>
                            <w:rFonts w:ascii="Cambria Math"/>
                            <w:w w:val="99"/>
                            <w:sz w:val="15"/>
                          </w:rPr>
                          <w:t>5</w:t>
                        </w:r>
                      </w:p>
                      <w:p>
                        <w:pPr>
                          <w:spacing w:before="52" w:line="176" w:lineRule="exact"/>
                          <w:ind w:left="52" w:right="-15" w:firstLine="0"/>
                          <w:jc w:val="left"/>
                          <w:rPr>
                            <w:rFonts w:ascii="Cambria Math"/>
                            <w:sz w:val="15"/>
                          </w:rPr>
                        </w:pPr>
                        <w:r>
                          <w:rPr>
                            <w:rFonts w:ascii="Cambria Math"/>
                            <w:sz w:val="15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mbria Math"/>
          <w:sz w:val="15"/>
        </w:rPr>
        <w:t>49</w:t>
      </w:r>
    </w:p>
    <w:p>
      <w:pPr>
        <w:pStyle w:val="5"/>
        <w:spacing w:before="197"/>
        <w:ind w:left="160"/>
        <w:rPr>
          <w:rFonts w:ascii="Arial" w:hAnsi="Arial"/>
        </w:rPr>
      </w:pPr>
      <w:r>
        <w:br w:type="column"/>
      </w:r>
      <w:r>
        <w:t xml:space="preserve">÷ </w:t>
      </w:r>
      <w:r>
        <w:rPr>
          <w:rFonts w:ascii="Cambria Math" w:hAnsi="Cambria Math"/>
        </w:rPr>
        <w:t xml:space="preserve">0.75 </w:t>
      </w:r>
      <w:r>
        <w:rPr>
          <w:rFonts w:ascii="Arial" w:hAnsi="Arial"/>
        </w:rPr>
        <w:t>−</w:t>
      </w:r>
    </w:p>
    <w:p>
      <w:pPr>
        <w:spacing w:after="0"/>
        <w:rPr>
          <w:rFonts w:ascii="Arial" w:hAnsi="Arial"/>
        </w:rPr>
        <w:sectPr>
          <w:type w:val="continuous"/>
          <w:pgSz w:w="11910" w:h="16840"/>
          <w:pgMar w:top="1360" w:right="1580" w:bottom="1360" w:left="1640" w:header="720" w:footer="720" w:gutter="0"/>
          <w:cols w:equalWidth="0" w:num="3">
            <w:col w:w="759" w:space="162"/>
            <w:col w:w="3169" w:space="78"/>
            <w:col w:w="4522"/>
          </w:cols>
        </w:sectPr>
      </w:pPr>
    </w:p>
    <w:p>
      <w:pPr>
        <w:pStyle w:val="5"/>
        <w:rPr>
          <w:rFonts w:ascii="Arial"/>
          <w:sz w:val="20"/>
        </w:rPr>
      </w:pPr>
    </w:p>
    <w:p>
      <w:pPr>
        <w:pStyle w:val="5"/>
        <w:rPr>
          <w:rFonts w:ascii="Arial"/>
          <w:sz w:val="20"/>
        </w:rPr>
      </w:pPr>
    </w:p>
    <w:p>
      <w:pPr>
        <w:pStyle w:val="5"/>
        <w:rPr>
          <w:rFonts w:ascii="Arial"/>
          <w:sz w:val="20"/>
        </w:rPr>
      </w:pPr>
    </w:p>
    <w:p>
      <w:pPr>
        <w:pStyle w:val="5"/>
        <w:spacing w:before="10"/>
        <w:rPr>
          <w:rFonts w:ascii="Arial"/>
          <w:sz w:val="25"/>
        </w:rPr>
      </w:pPr>
    </w:p>
    <w:p>
      <w:pPr>
        <w:pStyle w:val="5"/>
        <w:tabs>
          <w:tab w:val="left" w:pos="879"/>
        </w:tabs>
        <w:spacing w:before="70"/>
        <w:ind w:left="160"/>
      </w:pPr>
      <w:r>
        <w:t>3、</w:t>
      </w:r>
      <w:r>
        <w:tab/>
      </w:r>
      <w:r>
        <w:t>运用运算定律简算</w:t>
      </w:r>
      <w:r>
        <w:rPr>
          <w:spacing w:val="-104"/>
        </w:rPr>
        <w:t>。</w:t>
      </w:r>
      <w:r>
        <w:t>（本题</w:t>
      </w:r>
      <w:r>
        <w:rPr>
          <w:spacing w:val="-54"/>
        </w:rPr>
        <w:t xml:space="preserve"> </w:t>
      </w:r>
      <w:r>
        <w:t>8</w:t>
      </w:r>
      <w:r>
        <w:rPr>
          <w:spacing w:val="-52"/>
        </w:rPr>
        <w:t xml:space="preserve"> </w:t>
      </w:r>
      <w:r>
        <w:t>分）</w:t>
      </w:r>
    </w:p>
    <w:p>
      <w:pPr>
        <w:spacing w:after="0"/>
        <w:sectPr>
          <w:type w:val="continuous"/>
          <w:pgSz w:w="11910" w:h="16840"/>
          <w:pgMar w:top="1360" w:right="1580" w:bottom="1360" w:left="1640" w:header="720" w:footer="720" w:gutter="0"/>
          <w:cols w:space="720" w:num="1"/>
        </w:sectPr>
      </w:pPr>
    </w:p>
    <w:p>
      <w:pPr>
        <w:spacing w:before="144" w:line="229" w:lineRule="exact"/>
        <w:ind w:left="160" w:right="0" w:firstLine="0"/>
        <w:jc w:val="left"/>
        <w:rPr>
          <w:rFonts w:ascii="Cambria Math" w:hAnsi="Cambria Math"/>
          <w:sz w:val="15"/>
        </w:rPr>
      </w:pP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page">
                  <wp:posOffset>1557020</wp:posOffset>
                </wp:positionH>
                <wp:positionV relativeFrom="paragraph">
                  <wp:posOffset>220345</wp:posOffset>
                </wp:positionV>
                <wp:extent cx="104775" cy="0"/>
                <wp:effectExtent l="0" t="0" r="0" b="0"/>
                <wp:wrapNone/>
                <wp:docPr id="58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 w="88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122.6pt;margin-top:17.35pt;height:0pt;width:8.25pt;mso-position-horizontal-relative:page;z-index:251706368;mso-width-relative:page;mso-height-relative:page;" filled="f" stroked="t" coordsize="21600,21600" o:gfxdata="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aHrBzX&#10;AAAACQEAAA8AAAAAAAAAAQAgAAAAIgAAAGRycy9kb3ducmV2LnhtbFBLAQIUABQAAAAIAIdO4kBg&#10;dqQf6AEAANwDAAAOAAAAAAAAAAEAIAAAACYBAABkcnMvZTJvRG9jLnhtbFBLBQYAAAAABgAGAFkB&#10;AACABQAAAAA=&#10;">
                <v:fill on="f" focussize="0,0"/>
                <v:stroke weight="0.69299212598425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Cambria Math" w:hAnsi="Cambria Math"/>
          <w:sz w:val="21"/>
        </w:rPr>
        <w:t xml:space="preserve">100 </w:t>
      </w:r>
      <w:r>
        <w:rPr>
          <w:sz w:val="21"/>
        </w:rPr>
        <w:t>×</w:t>
      </w:r>
      <w:r>
        <w:rPr>
          <w:spacing w:val="-57"/>
          <w:sz w:val="21"/>
        </w:rPr>
        <w:t xml:space="preserve"> </w:t>
      </w:r>
      <w:r>
        <w:rPr>
          <w:rFonts w:ascii="Cambria Math" w:hAnsi="Cambria Math"/>
          <w:position w:val="12"/>
          <w:sz w:val="15"/>
        </w:rPr>
        <w:t>18</w:t>
      </w:r>
    </w:p>
    <w:p>
      <w:pPr>
        <w:spacing w:before="196" w:line="112" w:lineRule="auto"/>
        <w:ind w:left="160" w:right="0" w:firstLine="0"/>
        <w:jc w:val="left"/>
        <w:rPr>
          <w:rFonts w:ascii="Cambria Math" w:hAnsi="Cambria Math"/>
          <w:sz w:val="15"/>
        </w:rPr>
      </w:pPr>
      <w:r>
        <w:br w:type="column"/>
      </w:r>
      <w:r>
        <w:rPr>
          <w:rFonts w:ascii="Cambria Math" w:hAnsi="Cambria Math"/>
          <w:sz w:val="15"/>
        </w:rPr>
        <w:t xml:space="preserve">5 </w:t>
      </w:r>
      <w:r>
        <w:rPr>
          <w:i/>
          <w:position w:val="-11"/>
          <w:sz w:val="22"/>
        </w:rPr>
        <w:t>×</w:t>
      </w:r>
      <w:r>
        <w:rPr>
          <w:rFonts w:ascii="Cambria Math" w:hAnsi="Cambria Math"/>
          <w:sz w:val="15"/>
        </w:rPr>
        <w:t xml:space="preserve">7 </w:t>
      </w:r>
      <w:r>
        <w:rPr>
          <w:rFonts w:ascii="Cambria Math" w:hAnsi="Cambria Math"/>
          <w:position w:val="-11"/>
          <w:sz w:val="21"/>
        </w:rPr>
        <w:t xml:space="preserve">+ </w:t>
      </w:r>
      <w:r>
        <w:rPr>
          <w:rFonts w:ascii="Cambria Math" w:hAnsi="Cambria Math"/>
          <w:sz w:val="15"/>
        </w:rPr>
        <w:t xml:space="preserve">7 </w:t>
      </w:r>
      <w:r>
        <w:rPr>
          <w:i/>
          <w:position w:val="-11"/>
          <w:sz w:val="22"/>
        </w:rPr>
        <w:t>×</w:t>
      </w:r>
      <w:r>
        <w:rPr>
          <w:rFonts w:ascii="Cambria Math" w:hAnsi="Cambria Math"/>
          <w:sz w:val="15"/>
        </w:rPr>
        <w:t>11</w:t>
      </w:r>
    </w:p>
    <w:p>
      <w:pPr>
        <w:spacing w:after="0" w:line="112" w:lineRule="auto"/>
        <w:jc w:val="left"/>
        <w:rPr>
          <w:rFonts w:ascii="Cambria Math" w:hAnsi="Cambria Math"/>
          <w:sz w:val="15"/>
        </w:rPr>
        <w:sectPr>
          <w:type w:val="continuous"/>
          <w:pgSz w:w="11910" w:h="16840"/>
          <w:pgMar w:top="1360" w:right="1580" w:bottom="1360" w:left="1640" w:header="720" w:footer="720" w:gutter="0"/>
          <w:cols w:equalWidth="0" w:num="2">
            <w:col w:w="1022" w:space="2357"/>
            <w:col w:w="5311"/>
          </w:cols>
        </w:sectPr>
      </w:pPr>
    </w:p>
    <w:p>
      <w:pPr>
        <w:tabs>
          <w:tab w:val="left" w:pos="3498"/>
          <w:tab w:val="left" w:pos="3966"/>
          <w:tab w:val="left" w:pos="4299"/>
          <w:tab w:val="left" w:pos="4686"/>
        </w:tabs>
        <w:spacing w:before="0" w:line="174" w:lineRule="exact"/>
        <w:ind w:left="812" w:right="0" w:firstLine="0"/>
        <w:jc w:val="left"/>
        <w:rPr>
          <w:rFonts w:ascii="Cambria Math"/>
          <w:sz w:val="15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page">
                  <wp:posOffset>3262630</wp:posOffset>
                </wp:positionH>
                <wp:positionV relativeFrom="paragraph">
                  <wp:posOffset>-15875</wp:posOffset>
                </wp:positionV>
                <wp:extent cx="104775" cy="0"/>
                <wp:effectExtent l="0" t="0" r="0" b="0"/>
                <wp:wrapNone/>
                <wp:docPr id="59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 w="88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256.9pt;margin-top:-1.25pt;height:0pt;width:8.25pt;mso-position-horizontal-relative:page;z-index:251707392;mso-width-relative:page;mso-height-relative:page;" filled="f" stroked="t" coordsize="21600,21600" o:gfxdata="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tOI&#10;dtgAAAAJAQAADwAAAAAAAAABACAAAAAiAAAAZHJzL2Rvd25yZXYueG1sUEsBAhQAFAAAAAgAh07i&#10;QAf0uuvpAQAA3AMAAA4AAAAAAAAAAQAgAAAAJwEAAGRycy9lMm9Eb2MueG1sUEsFBgAAAAAGAAYA&#10;WQEAAIIFAAAAAA==&#10;">
                <v:fill on="f" focussize="0,0"/>
                <v:stroke weight="0.69299212598425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page">
                  <wp:posOffset>3561080</wp:posOffset>
                </wp:positionH>
                <wp:positionV relativeFrom="paragraph">
                  <wp:posOffset>-15875</wp:posOffset>
                </wp:positionV>
                <wp:extent cx="51435" cy="0"/>
                <wp:effectExtent l="0" t="0" r="0" b="0"/>
                <wp:wrapNone/>
                <wp:docPr id="60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" cy="0"/>
                        </a:xfrm>
                        <a:prstGeom prst="line">
                          <a:avLst/>
                        </a:prstGeom>
                        <a:ln w="88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280.4pt;margin-top:-1.25pt;height:0pt;width:4.05pt;mso-position-horizontal-relative:page;z-index:251708416;mso-width-relative:page;mso-height-relative:page;" filled="f" stroked="t" coordsize="21600,21600" o:gfxdata="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baEsvY&#10;AAAACQEAAA8AAAAAAAAAAQAgAAAAIgAAAGRycy9kb3ducmV2LnhtbFBLAQIUABQAAAAIAIdO4kBB&#10;MiEW5wEAANsDAAAOAAAAAAAAAAEAIAAAACcBAABkcnMvZTJvRG9jLnhtbFBLBQYAAAAABgAGAFkB&#10;AACABQAAAAA=&#10;">
                <v:fill on="f" focussize="0,0"/>
                <v:stroke weight="0.69299212598425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page">
                  <wp:posOffset>3771900</wp:posOffset>
                </wp:positionH>
                <wp:positionV relativeFrom="paragraph">
                  <wp:posOffset>-15875</wp:posOffset>
                </wp:positionV>
                <wp:extent cx="53340" cy="0"/>
                <wp:effectExtent l="0" t="0" r="0" b="0"/>
                <wp:wrapNone/>
                <wp:docPr id="61" name="直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" cy="0"/>
                        </a:xfrm>
                        <a:prstGeom prst="line">
                          <a:avLst/>
                        </a:prstGeom>
                        <a:ln w="88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" o:spid="_x0000_s1026" o:spt="20" style="position:absolute;left:0pt;margin-left:297pt;margin-top:-1.25pt;height:0pt;width:4.2pt;mso-position-horizontal-relative:page;z-index:251709440;mso-width-relative:page;mso-height-relative:page;" filled="f" stroked="t" coordsize="21600,21600" o:gfxdata="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vhAVjY&#10;AAAACQEAAA8AAAAAAAAAAQAgAAAAIgAAAGRycy9kb3ducmV2LnhtbFBLAQIUABQAAAAIAIdO4kAc&#10;FEvA5wEAANsDAAAOAAAAAAAAAAEAIAAAACcBAABkcnMvZTJvRG9jLnhtbFBLBQYAAAAABgAGAFkB&#10;AACABQAAAAA=&#10;">
                <v:fill on="f" focussize="0,0"/>
                <v:stroke weight="0.69299212598425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page">
                  <wp:posOffset>4018280</wp:posOffset>
                </wp:positionH>
                <wp:positionV relativeFrom="paragraph">
                  <wp:posOffset>-15875</wp:posOffset>
                </wp:positionV>
                <wp:extent cx="104775" cy="0"/>
                <wp:effectExtent l="0" t="0" r="0" b="0"/>
                <wp:wrapNone/>
                <wp:docPr id="62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 w="88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margin-left:316.4pt;margin-top:-1.25pt;height:0pt;width:8.25pt;mso-position-horizontal-relative:page;z-index:251710464;mso-width-relative:page;mso-height-relative:page;" filled="f" stroked="t" coordsize="21600,21600" o:gfxdata="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76Nsr&#10;2QAAAAkBAAAPAAAAAAAAAAEAIAAAACIAAABkcnMvZG93bnJldi54bWxQSwECFAAUAAAACACHTuJA&#10;YGPFiOcBAADcAwAADgAAAAAAAAABACAAAAAoAQAAZHJzL2Uyb0RvYy54bWxQSwUGAAAAAAYABgBZ&#10;AQAAgQUAAAAA&#10;">
                <v:fill on="f" focussize="0,0"/>
                <v:stroke weight="0.69299212598425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Cambria Math"/>
          <w:sz w:val="15"/>
        </w:rPr>
        <w:t>95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16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9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9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16</w:t>
      </w:r>
    </w:p>
    <w:p>
      <w:pPr>
        <w:pStyle w:val="5"/>
        <w:rPr>
          <w:rFonts w:ascii="Cambria Math"/>
          <w:sz w:val="20"/>
        </w:rPr>
      </w:pPr>
    </w:p>
    <w:p>
      <w:pPr>
        <w:pStyle w:val="5"/>
        <w:rPr>
          <w:rFonts w:ascii="Cambria Math"/>
          <w:sz w:val="20"/>
        </w:rPr>
      </w:pPr>
    </w:p>
    <w:p>
      <w:pPr>
        <w:pStyle w:val="5"/>
        <w:spacing w:before="5"/>
        <w:rPr>
          <w:rFonts w:ascii="Cambria Math"/>
          <w:sz w:val="17"/>
        </w:rPr>
      </w:pPr>
    </w:p>
    <w:p>
      <w:pPr>
        <w:pStyle w:val="5"/>
        <w:tabs>
          <w:tab w:val="left" w:pos="879"/>
        </w:tabs>
        <w:spacing w:before="70"/>
        <w:ind w:left="160"/>
      </w:pPr>
      <w:r>
        <w:t>4、</w:t>
      </w:r>
      <w:r>
        <w:tab/>
      </w:r>
      <w:r>
        <w:t>解方程</w:t>
      </w:r>
      <w:r>
        <w:rPr>
          <w:spacing w:val="-104"/>
        </w:rPr>
        <w:t>。</w:t>
      </w:r>
      <w:r>
        <w:t>（本题</w:t>
      </w:r>
      <w:r>
        <w:rPr>
          <w:spacing w:val="-54"/>
        </w:rPr>
        <w:t xml:space="preserve"> </w:t>
      </w:r>
      <w:r>
        <w:t>8</w:t>
      </w:r>
      <w:r>
        <w:rPr>
          <w:spacing w:val="-52"/>
        </w:rPr>
        <w:t xml:space="preserve"> </w:t>
      </w:r>
      <w:r>
        <w:t>分）</w:t>
      </w:r>
    </w:p>
    <w:p>
      <w:pPr>
        <w:pStyle w:val="5"/>
        <w:tabs>
          <w:tab w:val="left" w:pos="3409"/>
        </w:tabs>
        <w:spacing w:before="144" w:line="227" w:lineRule="exact"/>
        <w:ind w:left="160"/>
        <w:rPr>
          <w:rFonts w:ascii="Cambria Math" w:hAnsi="Cambria Math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219075</wp:posOffset>
                </wp:positionV>
                <wp:extent cx="53340" cy="0"/>
                <wp:effectExtent l="0" t="0" r="0" b="0"/>
                <wp:wrapNone/>
                <wp:docPr id="63" name="直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" cy="0"/>
                        </a:xfrm>
                        <a:prstGeom prst="line">
                          <a:avLst/>
                        </a:prstGeom>
                        <a:ln w="88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" o:spid="_x0000_s1026" o:spt="20" style="position:absolute;left:0pt;margin-left:90pt;margin-top:17.25pt;height:0pt;width:4.2pt;mso-position-horizontal-relative:page;z-index:251711488;mso-width-relative:page;mso-height-relative:page;" filled="f" stroked="t" coordsize="21600,21600" o:gfxdata="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KcGWe1gAA&#10;AAkBAAAPAAAAAAAAAAEAIAAAACIAAABkcnMvZG93bnJldi54bWxQSwECFAAUAAAACACHTuJA9uT0&#10;F+cBAADbAwAADgAAAAAAAAABACAAAAAlAQAAZHJzL2Uyb0RvYy54bWxQSwUGAAAAAAYABgBZAQAA&#10;fgUAAAAA&#10;">
                <v:fill on="f" focussize="0,0"/>
                <v:stroke weight="0.69299212598425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page">
                  <wp:posOffset>3480435</wp:posOffset>
                </wp:positionH>
                <wp:positionV relativeFrom="paragraph">
                  <wp:posOffset>219075</wp:posOffset>
                </wp:positionV>
                <wp:extent cx="52705" cy="0"/>
                <wp:effectExtent l="0" t="0" r="0" b="0"/>
                <wp:wrapNone/>
                <wp:docPr id="64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05" cy="0"/>
                        </a:xfrm>
                        <a:prstGeom prst="line">
                          <a:avLst/>
                        </a:prstGeom>
                        <a:ln w="88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margin-left:274.05pt;margin-top:17.25pt;height:0pt;width:4.15pt;mso-position-horizontal-relative:page;z-index:251712512;mso-width-relative:page;mso-height-relative:page;" filled="f" stroked="t" coordsize="21600,21600" o:gfxdata="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cnuLZ&#10;2AAAAAkBAAAPAAAAAAAAAAEAIAAAACIAAABkcnMvZG93bnJldi54bWxQSwECFAAUAAAACACHTuJA&#10;qAJJx+gBAADbAwAADgAAAAAAAAABACAAAAAnAQAAZHJzL2Uyb0RvYy54bWxQSwUGAAAAAAYABgBZ&#10;AQAAgQUAAAAA&#10;">
                <v:fill on="f" focussize="0,0"/>
                <v:stroke weight="0.69299212598425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Cambria Math" w:hAnsi="Cambria Math"/>
          <w:position w:val="12"/>
          <w:sz w:val="15"/>
        </w:rPr>
        <w:t xml:space="preserve">6 </w:t>
      </w:r>
      <w:r>
        <w:rPr>
          <w:rFonts w:ascii="Cambria Math" w:hAnsi="Cambria Math"/>
        </w:rPr>
        <w:t xml:space="preserve">x + 1.5 </w:t>
      </w:r>
      <w:r>
        <w:t>×</w:t>
      </w:r>
      <w:r>
        <w:rPr>
          <w:spacing w:val="-47"/>
        </w:rPr>
        <w:t xml:space="preserve"> </w:t>
      </w:r>
      <w:r>
        <w:rPr>
          <w:rFonts w:ascii="Cambria Math" w:hAnsi="Cambria Math"/>
        </w:rPr>
        <w:t>4 =</w:t>
      </w:r>
      <w:r>
        <w:rPr>
          <w:rFonts w:ascii="Cambria Math" w:hAnsi="Cambria Math"/>
          <w:spacing w:val="13"/>
        </w:rPr>
        <w:t xml:space="preserve"> </w:t>
      </w:r>
      <w:r>
        <w:rPr>
          <w:rFonts w:ascii="Cambria Math" w:hAnsi="Cambria Math"/>
        </w:rPr>
        <w:t>16</w:t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 xml:space="preserve">2x </w:t>
      </w:r>
      <w:r>
        <w:rPr>
          <w:rFonts w:ascii="Arial" w:hAnsi="Arial"/>
        </w:rPr>
        <w:t xml:space="preserve">− </w:t>
      </w:r>
      <w:r>
        <w:rPr>
          <w:rFonts w:ascii="Cambria Math" w:hAnsi="Cambria Math"/>
          <w:vertAlign w:val="superscript"/>
        </w:rPr>
        <w:t>7</w:t>
      </w:r>
      <w:r>
        <w:rPr>
          <w:rFonts w:ascii="Cambria Math" w:hAnsi="Cambria Math"/>
          <w:vertAlign w:val="baseline"/>
        </w:rPr>
        <w:t xml:space="preserve"> x =</w:t>
      </w:r>
      <w:r>
        <w:rPr>
          <w:rFonts w:ascii="Cambria Math" w:hAnsi="Cambria Math"/>
          <w:spacing w:val="-1"/>
          <w:vertAlign w:val="baseline"/>
        </w:rPr>
        <w:t xml:space="preserve"> </w:t>
      </w:r>
      <w:r>
        <w:rPr>
          <w:rFonts w:ascii="Cambria Math" w:hAnsi="Cambria Math"/>
          <w:spacing w:val="4"/>
          <w:vertAlign w:val="baseline"/>
        </w:rPr>
        <w:t>30</w:t>
      </w:r>
    </w:p>
    <w:p>
      <w:pPr>
        <w:tabs>
          <w:tab w:val="left" w:pos="3841"/>
        </w:tabs>
        <w:spacing w:before="0" w:line="175" w:lineRule="exact"/>
        <w:ind w:left="160" w:right="0" w:firstLine="0"/>
        <w:jc w:val="left"/>
        <w:rPr>
          <w:rFonts w:ascii="Cambria Math"/>
          <w:sz w:val="15"/>
        </w:rPr>
      </w:pPr>
      <w:r>
        <w:rPr>
          <w:rFonts w:ascii="Cambria Math"/>
          <w:sz w:val="15"/>
        </w:rPr>
        <w:t>5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6</w:t>
      </w:r>
    </w:p>
    <w:p>
      <w:pPr>
        <w:pStyle w:val="5"/>
        <w:rPr>
          <w:rFonts w:ascii="Cambria Math"/>
          <w:sz w:val="20"/>
        </w:rPr>
      </w:pPr>
    </w:p>
    <w:p>
      <w:pPr>
        <w:pStyle w:val="5"/>
        <w:rPr>
          <w:rFonts w:ascii="Cambria Math"/>
          <w:sz w:val="20"/>
        </w:rPr>
      </w:pPr>
    </w:p>
    <w:p>
      <w:pPr>
        <w:pStyle w:val="5"/>
        <w:rPr>
          <w:rFonts w:ascii="Cambria Math"/>
          <w:sz w:val="20"/>
        </w:rPr>
      </w:pPr>
    </w:p>
    <w:p>
      <w:pPr>
        <w:pStyle w:val="5"/>
        <w:rPr>
          <w:rFonts w:ascii="Cambria Math"/>
          <w:sz w:val="23"/>
        </w:rPr>
      </w:pPr>
    </w:p>
    <w:p>
      <w:pPr>
        <w:pStyle w:val="3"/>
        <w:spacing w:before="66"/>
      </w:pPr>
      <w:r>
        <w:t>二、选择题：本大题共 10 小题，共 20 分。</w:t>
      </w:r>
    </w:p>
    <w:p>
      <w:pPr>
        <w:pStyle w:val="5"/>
        <w:tabs>
          <w:tab w:val="left" w:pos="7779"/>
        </w:tabs>
        <w:spacing w:before="126" w:line="227" w:lineRule="exact"/>
        <w:ind w:left="160"/>
      </w:pP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page">
                  <wp:posOffset>1409700</wp:posOffset>
                </wp:positionH>
                <wp:positionV relativeFrom="paragraph">
                  <wp:posOffset>207645</wp:posOffset>
                </wp:positionV>
                <wp:extent cx="53340" cy="0"/>
                <wp:effectExtent l="0" t="0" r="0" b="0"/>
                <wp:wrapNone/>
                <wp:docPr id="65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" cy="0"/>
                        </a:xfrm>
                        <a:prstGeom prst="line">
                          <a:avLst/>
                        </a:prstGeom>
                        <a:ln w="88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111pt;margin-top:16.35pt;height:0pt;width:4.2pt;mso-position-horizontal-relative:page;z-index:251713536;mso-width-relative:page;mso-height-relative:page;" filled="f" stroked="t" coordsize="21600,21600" o:gfxdata="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fWR+dcA&#10;AAAJAQAADwAAAAAAAAABACAAAAAiAAAAZHJzL2Rvd25yZXYueG1sUEsBAhQAFAAAAAgAh07iQLfw&#10;4M/nAQAA2wMAAA4AAAAAAAAAAQAgAAAAJgEAAGRycy9lMm9Eb2MueG1sUEsFBgAAAAAGAAYAWQEA&#10;AH8FAAAAAA==&#10;">
                <v:fill on="f" focussize="0,0"/>
                <v:stroke weight="0.69299212598425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page">
                  <wp:posOffset>2328545</wp:posOffset>
                </wp:positionH>
                <wp:positionV relativeFrom="paragraph">
                  <wp:posOffset>207645</wp:posOffset>
                </wp:positionV>
                <wp:extent cx="53340" cy="0"/>
                <wp:effectExtent l="0" t="0" r="0" b="0"/>
                <wp:wrapNone/>
                <wp:docPr id="66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" cy="0"/>
                        </a:xfrm>
                        <a:prstGeom prst="line">
                          <a:avLst/>
                        </a:prstGeom>
                        <a:ln w="88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183.35pt;margin-top:16.35pt;height:0pt;width:4.2pt;mso-position-horizontal-relative:page;z-index:251714560;mso-width-relative:page;mso-height-relative:page;" filled="f" stroked="t" coordsize="21600,21600" o:gfxdata="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BsDeLX&#10;AAAACQEAAA8AAAAAAAAAAQAgAAAAIgAAAGRycy9kb3ducmV2LnhtbFBLAQIUABQAAAAIAIdO4kA6&#10;Bv1D6AEAANsDAAAOAAAAAAAAAAEAIAAAACYBAABkcnMvZTJvRG9jLnhtbFBLBQYAAAAABgAGAFkB&#10;AACABQAAAAA=&#10;">
                <v:fill on="f" focussize="0,0"/>
                <v:stroke weight="0.692992125984252pt" color="#000000" joinstyle="round"/>
                <v:imagedata o:title=""/>
                <o:lock v:ext="edit" aspectratio="f"/>
              </v:line>
            </w:pict>
          </mc:Fallback>
        </mc:AlternateContent>
      </w:r>
      <w:r>
        <w:t>1.把</w:t>
      </w:r>
      <w:r>
        <w:rPr>
          <w:rFonts w:ascii="Cambria Math" w:eastAsia="Cambria Math"/>
          <w:position w:val="12"/>
          <w:sz w:val="15"/>
        </w:rPr>
        <w:t>5</w:t>
      </w:r>
      <w:r>
        <w:t>、0.78、83%、</w:t>
      </w:r>
      <w:r>
        <w:rPr>
          <w:rFonts w:ascii="Cambria Math" w:eastAsia="Cambria Math"/>
          <w:position w:val="12"/>
          <w:sz w:val="15"/>
        </w:rPr>
        <w:t>7</w:t>
      </w:r>
      <w:r>
        <w:t>这四个数按照从小到大的顺序排列，排在第三位的是（</w:t>
      </w:r>
      <w:r>
        <w:tab/>
      </w:r>
      <w:r>
        <w:rPr>
          <w:spacing w:val="-104"/>
        </w:rPr>
        <w:t>）</w:t>
      </w:r>
      <w:r>
        <w:t>。</w:t>
      </w:r>
    </w:p>
    <w:p>
      <w:pPr>
        <w:spacing w:after="0" w:line="227" w:lineRule="exact"/>
        <w:sectPr>
          <w:type w:val="continuous"/>
          <w:pgSz w:w="11910" w:h="16840"/>
          <w:pgMar w:top="1360" w:right="1580" w:bottom="1360" w:left="1640" w:header="720" w:footer="720" w:gutter="0"/>
          <w:cols w:space="720" w:num="1"/>
        </w:sectPr>
      </w:pPr>
    </w:p>
    <w:p>
      <w:pPr>
        <w:spacing w:before="0" w:line="175" w:lineRule="exact"/>
        <w:ind w:left="0" w:right="38" w:firstLine="0"/>
        <w:jc w:val="right"/>
        <w:rPr>
          <w:rFonts w:ascii="Cambria Math"/>
          <w:sz w:val="15"/>
        </w:rPr>
      </w:pPr>
      <w:r>
        <w:rPr>
          <w:rFonts w:ascii="Cambria Math"/>
          <w:w w:val="99"/>
          <w:sz w:val="15"/>
        </w:rPr>
        <w:t>6</w:t>
      </w:r>
    </w:p>
    <w:p>
      <w:pPr>
        <w:pStyle w:val="5"/>
        <w:spacing w:before="11"/>
        <w:rPr>
          <w:rFonts w:ascii="Cambria Math"/>
          <w:sz w:val="18"/>
        </w:rPr>
      </w:pPr>
    </w:p>
    <w:p>
      <w:pPr>
        <w:spacing w:before="0" w:line="274" w:lineRule="exact"/>
        <w:ind w:left="160" w:right="0" w:firstLine="0"/>
        <w:jc w:val="left"/>
        <w:rPr>
          <w:rFonts w:ascii="Cambria Math" w:eastAsia="Cambria Math"/>
          <w:sz w:val="15"/>
        </w:rPr>
      </w:pPr>
      <w:r>
        <w:rPr>
          <w:sz w:val="21"/>
        </w:rPr>
        <w:t>A．</w:t>
      </w:r>
      <w:r>
        <w:rPr>
          <w:rFonts w:ascii="Cambria Math" w:eastAsia="Cambria Math"/>
          <w:position w:val="12"/>
          <w:sz w:val="15"/>
          <w:u w:val="single"/>
        </w:rPr>
        <w:t>5</w:t>
      </w:r>
    </w:p>
    <w:p>
      <w:pPr>
        <w:spacing w:before="0" w:line="128" w:lineRule="exact"/>
        <w:ind w:left="0" w:right="143" w:firstLine="0"/>
        <w:jc w:val="right"/>
        <w:rPr>
          <w:rFonts w:ascii="Cambria Math"/>
          <w:sz w:val="15"/>
        </w:rPr>
      </w:pPr>
      <w:r>
        <w:rPr>
          <w:rFonts w:ascii="Cambria Math"/>
          <w:w w:val="99"/>
          <w:sz w:val="15"/>
        </w:rPr>
        <w:t>6</w:t>
      </w:r>
    </w:p>
    <w:p>
      <w:pPr>
        <w:spacing w:before="0" w:line="175" w:lineRule="exact"/>
        <w:ind w:left="347" w:right="0" w:firstLine="0"/>
        <w:jc w:val="left"/>
        <w:rPr>
          <w:rFonts w:ascii="Cambria Math"/>
          <w:sz w:val="15"/>
        </w:rPr>
      </w:pPr>
      <w:r>
        <w:br w:type="column"/>
      </w:r>
      <w:r>
        <w:rPr>
          <w:rFonts w:ascii="Cambria Math"/>
          <w:sz w:val="15"/>
        </w:rPr>
        <w:t>8</w:t>
      </w:r>
    </w:p>
    <w:p>
      <w:pPr>
        <w:pStyle w:val="5"/>
        <w:rPr>
          <w:rFonts w:ascii="Cambria Math"/>
          <w:sz w:val="16"/>
        </w:rPr>
      </w:pPr>
    </w:p>
    <w:p>
      <w:pPr>
        <w:pStyle w:val="5"/>
        <w:tabs>
          <w:tab w:val="left" w:pos="2259"/>
          <w:tab w:val="left" w:pos="4359"/>
        </w:tabs>
        <w:spacing w:before="135" w:line="124" w:lineRule="auto"/>
        <w:ind w:left="4650" w:right="2271" w:hanging="4491"/>
        <w:rPr>
          <w:rFonts w:ascii="Cambria Math"/>
          <w:sz w:val="15"/>
        </w:rPr>
      </w:pPr>
      <w: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5062220</wp:posOffset>
                </wp:positionH>
                <wp:positionV relativeFrom="paragraph">
                  <wp:posOffset>149225</wp:posOffset>
                </wp:positionV>
                <wp:extent cx="51435" cy="0"/>
                <wp:effectExtent l="0" t="0" r="0" b="0"/>
                <wp:wrapNone/>
                <wp:docPr id="12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" cy="0"/>
                        </a:xfrm>
                        <a:prstGeom prst="line">
                          <a:avLst/>
                        </a:prstGeom>
                        <a:ln w="88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margin-left:398.6pt;margin-top:11.75pt;height:0pt;width:4.05pt;mso-position-horizontal-relative:page;z-index:-251634688;mso-width-relative:page;mso-height-relative:page;" filled="f" stroked="t" coordsize="21600,21600" o:gfxdata="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hdbXDZ&#10;AAAACQEAAA8AAAAAAAAAAQAgAAAAIgAAAGRycy9kb3ducmV2LnhtbFBLAQIUABQAAAAIAIdO4kDE&#10;TsGb5gEAANsDAAAOAAAAAAAAAAEAIAAAACgBAABkcnMvZTJvRG9jLnhtbFBLBQYAAAAABgAGAFkB&#10;AACABQAAAAA=&#10;">
                <v:fill on="f" focussize="0,0"/>
                <v:stroke weight="0.692992125984252pt" color="#000000" joinstyle="round"/>
                <v:imagedata o:title=""/>
                <o:lock v:ext="edit" aspectratio="f"/>
              </v:line>
            </w:pict>
          </mc:Fallback>
        </mc:AlternateContent>
      </w:r>
      <w:r>
        <w:t>B.0.78</w:t>
      </w:r>
      <w:r>
        <w:tab/>
      </w:r>
      <w:r>
        <w:t>C.</w:t>
      </w:r>
      <w:r>
        <w:rPr>
          <w:spacing w:val="-1"/>
        </w:rPr>
        <w:t xml:space="preserve"> </w:t>
      </w:r>
      <w:r>
        <w:t>83%</w:t>
      </w:r>
      <w:r>
        <w:tab/>
      </w:r>
      <w:r>
        <w:t>D.</w:t>
      </w:r>
      <w:r>
        <w:rPr>
          <w:spacing w:val="-26"/>
        </w:rPr>
        <w:t xml:space="preserve"> </w:t>
      </w:r>
      <w:r>
        <w:rPr>
          <w:rFonts w:ascii="Cambria Math"/>
          <w:position w:val="12"/>
          <w:sz w:val="15"/>
        </w:rPr>
        <w:t xml:space="preserve">7 </w:t>
      </w:r>
      <w:r>
        <w:rPr>
          <w:rFonts w:ascii="Cambria Math"/>
          <w:sz w:val="15"/>
        </w:rPr>
        <w:t>8</w:t>
      </w:r>
    </w:p>
    <w:p>
      <w:pPr>
        <w:spacing w:after="0" w:line="124" w:lineRule="auto"/>
        <w:rPr>
          <w:rFonts w:ascii="Cambria Math"/>
          <w:sz w:val="15"/>
        </w:rPr>
        <w:sectPr>
          <w:type w:val="continuous"/>
          <w:pgSz w:w="11910" w:h="16840"/>
          <w:pgMar w:top="1360" w:right="1580" w:bottom="1360" w:left="1640" w:header="720" w:footer="720" w:gutter="0"/>
          <w:cols w:equalWidth="0" w:num="2">
            <w:col w:w="703" w:space="977"/>
            <w:col w:w="7010"/>
          </w:cols>
        </w:sectPr>
      </w:pPr>
    </w:p>
    <w:p>
      <w:pPr>
        <w:pStyle w:val="5"/>
        <w:spacing w:before="9"/>
        <w:rPr>
          <w:rFonts w:ascii="Cambria Math"/>
          <w:sz w:val="12"/>
        </w:rPr>
      </w:pPr>
    </w:p>
    <w:tbl>
      <w:tblPr>
        <w:tblStyle w:val="6"/>
        <w:tblW w:w="7238" w:type="dxa"/>
        <w:tblInd w:w="1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68"/>
        <w:gridCol w:w="841"/>
        <w:gridCol w:w="17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668" w:type="dxa"/>
          </w:tcPr>
          <w:p>
            <w:pPr>
              <w:pStyle w:val="10"/>
              <w:tabs>
                <w:tab w:val="left" w:pos="784"/>
              </w:tabs>
              <w:spacing w:before="0" w:line="239" w:lineRule="exact"/>
              <w:ind w:left="50"/>
              <w:rPr>
                <w:sz w:val="21"/>
              </w:rPr>
            </w:pPr>
            <w:r>
              <w:rPr>
                <w:sz w:val="21"/>
              </w:rPr>
              <w:t>2.(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)的倒数一定大于原数。</w:t>
            </w:r>
          </w:p>
        </w:tc>
        <w:tc>
          <w:tcPr>
            <w:tcW w:w="2570" w:type="dxa"/>
            <w:gridSpan w:val="2"/>
          </w:tcPr>
          <w:p>
            <w:pPr>
              <w:pStyle w:val="10"/>
              <w:spacing w:before="0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668" w:type="dxa"/>
          </w:tcPr>
          <w:p>
            <w:pPr>
              <w:pStyle w:val="10"/>
              <w:tabs>
                <w:tab w:val="left" w:pos="1729"/>
                <w:tab w:val="left" w:pos="3829"/>
              </w:tabs>
              <w:ind w:left="50"/>
              <w:rPr>
                <w:sz w:val="21"/>
              </w:rPr>
            </w:pPr>
            <w:r>
              <w:rPr>
                <w:sz w:val="21"/>
              </w:rPr>
              <w:t>A．假分数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B.真分数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C.整数</w:t>
            </w:r>
          </w:p>
        </w:tc>
        <w:tc>
          <w:tcPr>
            <w:tcW w:w="841" w:type="dxa"/>
          </w:tcPr>
          <w:p>
            <w:pPr>
              <w:pStyle w:val="10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29" w:type="dxa"/>
          </w:tcPr>
          <w:p>
            <w:pPr>
              <w:pStyle w:val="10"/>
              <w:ind w:left="421"/>
              <w:rPr>
                <w:sz w:val="21"/>
              </w:rPr>
            </w:pPr>
            <w:r>
              <w:rPr>
                <w:sz w:val="21"/>
              </w:rPr>
              <w:t>D.小数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668" w:type="dxa"/>
          </w:tcPr>
          <w:p>
            <w:pPr>
              <w:pStyle w:val="10"/>
              <w:ind w:left="50"/>
              <w:rPr>
                <w:sz w:val="21"/>
              </w:rPr>
            </w:pPr>
            <w:r>
              <w:rPr>
                <w:sz w:val="21"/>
              </w:rPr>
              <w:t>3.下列轴对称图形中，只有一条对称轴的是（</w:t>
            </w:r>
          </w:p>
        </w:tc>
        <w:tc>
          <w:tcPr>
            <w:tcW w:w="841" w:type="dxa"/>
          </w:tcPr>
          <w:p>
            <w:pPr>
              <w:pStyle w:val="10"/>
              <w:ind w:left="210"/>
              <w:rPr>
                <w:sz w:val="21"/>
              </w:rPr>
            </w:pPr>
            <w:r>
              <w:rPr>
                <w:w w:val="99"/>
                <w:sz w:val="21"/>
              </w:rPr>
              <w:t>）</w:t>
            </w:r>
          </w:p>
        </w:tc>
        <w:tc>
          <w:tcPr>
            <w:tcW w:w="1729" w:type="dxa"/>
          </w:tcPr>
          <w:p>
            <w:pPr>
              <w:pStyle w:val="10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668" w:type="dxa"/>
          </w:tcPr>
          <w:p>
            <w:pPr>
              <w:pStyle w:val="10"/>
              <w:tabs>
                <w:tab w:val="left" w:pos="1729"/>
                <w:tab w:val="left" w:pos="3829"/>
              </w:tabs>
              <w:spacing w:line="219" w:lineRule="exact"/>
              <w:ind w:left="50"/>
              <w:rPr>
                <w:sz w:val="21"/>
              </w:rPr>
            </w:pP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圆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B.长方形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C.半圆</w:t>
            </w:r>
          </w:p>
        </w:tc>
        <w:tc>
          <w:tcPr>
            <w:tcW w:w="841" w:type="dxa"/>
          </w:tcPr>
          <w:p>
            <w:pPr>
              <w:pStyle w:val="10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29" w:type="dxa"/>
          </w:tcPr>
          <w:p>
            <w:pPr>
              <w:pStyle w:val="10"/>
              <w:spacing w:line="219" w:lineRule="exact"/>
              <w:ind w:left="420"/>
              <w:rPr>
                <w:sz w:val="21"/>
              </w:rPr>
            </w:pPr>
            <w:r>
              <w:rPr>
                <w:sz w:val="21"/>
              </w:rPr>
              <w:t>D.等边三角形</w:t>
            </w:r>
          </w:p>
        </w:tc>
      </w:tr>
    </w:tbl>
    <w:p>
      <w:pPr>
        <w:pStyle w:val="9"/>
        <w:numPr>
          <w:ilvl w:val="0"/>
          <w:numId w:val="1"/>
        </w:numPr>
        <w:tabs>
          <w:tab w:val="left" w:pos="372"/>
          <w:tab w:val="left" w:pos="4880"/>
        </w:tabs>
        <w:spacing w:before="72" w:after="0" w:line="266" w:lineRule="auto"/>
        <w:ind w:left="159" w:right="109" w:firstLine="0"/>
        <w:jc w:val="left"/>
        <w:rPr>
          <w:sz w:val="21"/>
        </w:rPr>
      </w:pPr>
      <w:r>
        <w:rPr>
          <w:sz w:val="21"/>
        </w:rPr>
        <w:t>现有甲</w:t>
      </w:r>
      <w:r>
        <w:rPr>
          <w:spacing w:val="-25"/>
          <w:sz w:val="21"/>
        </w:rPr>
        <w:t>、</w:t>
      </w:r>
      <w:r>
        <w:rPr>
          <w:sz w:val="21"/>
        </w:rPr>
        <w:t>乙</w:t>
      </w:r>
      <w:r>
        <w:rPr>
          <w:spacing w:val="-25"/>
          <w:sz w:val="21"/>
        </w:rPr>
        <w:t>、</w:t>
      </w:r>
      <w:r>
        <w:rPr>
          <w:sz w:val="21"/>
        </w:rPr>
        <w:t>丙</w:t>
      </w:r>
      <w:r>
        <w:rPr>
          <w:spacing w:val="-25"/>
          <w:sz w:val="21"/>
        </w:rPr>
        <w:t>、</w:t>
      </w:r>
      <w:r>
        <w:rPr>
          <w:sz w:val="21"/>
        </w:rPr>
        <w:t>丁四个圆</w:t>
      </w:r>
      <w:r>
        <w:rPr>
          <w:spacing w:val="-22"/>
          <w:sz w:val="21"/>
        </w:rPr>
        <w:t>，</w:t>
      </w:r>
      <w:r>
        <w:rPr>
          <w:sz w:val="21"/>
        </w:rPr>
        <w:t>甲圆半径是</w:t>
      </w:r>
      <w:r>
        <w:rPr>
          <w:spacing w:val="-54"/>
          <w:sz w:val="21"/>
        </w:rPr>
        <w:t xml:space="preserve"> </w:t>
      </w:r>
      <w:r>
        <w:rPr>
          <w:spacing w:val="-4"/>
          <w:sz w:val="21"/>
        </w:rPr>
        <w:t>0.65dm，</w:t>
      </w:r>
      <w:r>
        <w:rPr>
          <w:sz w:val="21"/>
        </w:rPr>
        <w:t>乙圆直径是</w:t>
      </w:r>
      <w:r>
        <w:rPr>
          <w:spacing w:val="-56"/>
          <w:sz w:val="21"/>
        </w:rPr>
        <w:t xml:space="preserve"> </w:t>
      </w:r>
      <w:r>
        <w:rPr>
          <w:spacing w:val="-5"/>
          <w:sz w:val="21"/>
        </w:rPr>
        <w:t>11cm，</w:t>
      </w:r>
      <w:r>
        <w:rPr>
          <w:sz w:val="21"/>
        </w:rPr>
        <w:t>丙圆周长是</w:t>
      </w:r>
      <w:r>
        <w:rPr>
          <w:spacing w:val="-56"/>
          <w:sz w:val="21"/>
        </w:rPr>
        <w:t xml:space="preserve"> </w:t>
      </w:r>
      <w:r>
        <w:rPr>
          <w:sz w:val="21"/>
        </w:rPr>
        <w:t>31.4cm， 丁圆面积是</w:t>
      </w:r>
      <w:r>
        <w:rPr>
          <w:spacing w:val="2"/>
          <w:sz w:val="21"/>
        </w:rPr>
        <w:t xml:space="preserve"> </w:t>
      </w:r>
      <w:r>
        <w:rPr>
          <w:sz w:val="21"/>
        </w:rPr>
        <w:t>31.4</w:t>
      </w:r>
      <w:r>
        <w:rPr>
          <w:rFonts w:ascii="Cambria Math" w:eastAsia="Cambria Math"/>
          <w:sz w:val="21"/>
        </w:rPr>
        <w:t>c</w:t>
      </w:r>
      <w:r>
        <w:rPr>
          <w:rFonts w:ascii="Cambria Math" w:eastAsia="Cambria Math"/>
          <w:smallCaps/>
          <w:sz w:val="21"/>
        </w:rPr>
        <w:t>n</w:t>
      </w:r>
      <w:r>
        <w:rPr>
          <w:rFonts w:ascii="Cambria Math" w:eastAsia="Cambria Math"/>
          <w:smallCaps w:val="0"/>
          <w:position w:val="8"/>
          <w:sz w:val="15"/>
        </w:rPr>
        <w:t>2</w:t>
      </w:r>
      <w:r>
        <w:rPr>
          <w:smallCaps w:val="0"/>
          <w:sz w:val="21"/>
        </w:rPr>
        <w:t>.这四个圆面积最小的是（</w:t>
      </w:r>
      <w:r>
        <w:rPr>
          <w:smallCaps w:val="0"/>
          <w:sz w:val="21"/>
        </w:rPr>
        <w:tab/>
      </w:r>
      <w:r>
        <w:rPr>
          <w:smallCaps w:val="0"/>
          <w:sz w:val="21"/>
        </w:rPr>
        <w:t>）</w:t>
      </w:r>
    </w:p>
    <w:p>
      <w:pPr>
        <w:pStyle w:val="5"/>
        <w:tabs>
          <w:tab w:val="left" w:pos="1839"/>
          <w:tab w:val="left" w:pos="3939"/>
          <w:tab w:val="left" w:pos="6039"/>
        </w:tabs>
        <w:spacing w:before="14"/>
        <w:ind w:left="159"/>
      </w:pPr>
      <w:r>
        <w:t>A</w:t>
      </w:r>
      <w:r>
        <w:rPr>
          <w:spacing w:val="-3"/>
        </w:rPr>
        <w:t xml:space="preserve"> </w:t>
      </w:r>
      <w:r>
        <w:t>甲圆</w:t>
      </w:r>
      <w:r>
        <w:tab/>
      </w:r>
      <w:r>
        <w:t>B.乙圆</w:t>
      </w:r>
      <w:r>
        <w:tab/>
      </w:r>
      <w:r>
        <w:t>C.丙圆</w:t>
      </w:r>
      <w:r>
        <w:tab/>
      </w:r>
      <w:r>
        <w:t>D.丁圆</w:t>
      </w:r>
    </w:p>
    <w:p>
      <w:pPr>
        <w:pStyle w:val="9"/>
        <w:numPr>
          <w:ilvl w:val="0"/>
          <w:numId w:val="1"/>
        </w:numPr>
        <w:tabs>
          <w:tab w:val="left" w:pos="372"/>
          <w:tab w:val="left" w:pos="7885"/>
        </w:tabs>
        <w:spacing w:before="144" w:after="0" w:line="227" w:lineRule="exact"/>
        <w:ind w:left="371" w:right="0" w:hanging="213"/>
        <w:jc w:val="left"/>
        <w:rPr>
          <w:sz w:val="21"/>
        </w:rPr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page">
                  <wp:posOffset>2875280</wp:posOffset>
                </wp:positionH>
                <wp:positionV relativeFrom="paragraph">
                  <wp:posOffset>219075</wp:posOffset>
                </wp:positionV>
                <wp:extent cx="53340" cy="0"/>
                <wp:effectExtent l="0" t="0" r="0" b="0"/>
                <wp:wrapNone/>
                <wp:docPr id="67" name="直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" cy="0"/>
                        </a:xfrm>
                        <a:prstGeom prst="line">
                          <a:avLst/>
                        </a:prstGeom>
                        <a:ln w="88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6" o:spid="_x0000_s1026" o:spt="20" style="position:absolute;left:0pt;margin-left:226.4pt;margin-top:17.25pt;height:0pt;width:4.2pt;mso-position-horizontal-relative:page;z-index:251715584;mso-width-relative:page;mso-height-relative:page;" filled="f" stroked="t" coordsize="21600,21600" o:gfxdata="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X0snO&#10;2AAAAAkBAAAPAAAAAAAAAAEAIAAAACIAAABkcnMvZG93bnJldi54bWxQSwECFAAUAAAACACHTuJA&#10;ygylYugBAADbAwAADgAAAAAAAAABACAAAAAnAQAAZHJzL2Uyb0RvYy54bWxQSwUGAAAAAAYABgBZ&#10;AQAAgQUAAAAA&#10;">
                <v:fill on="f" focussize="0,0"/>
                <v:stroke weight="0.69299212598425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page">
                  <wp:posOffset>4130040</wp:posOffset>
                </wp:positionH>
                <wp:positionV relativeFrom="paragraph">
                  <wp:posOffset>219075</wp:posOffset>
                </wp:positionV>
                <wp:extent cx="51435" cy="0"/>
                <wp:effectExtent l="0" t="0" r="0" b="0"/>
                <wp:wrapNone/>
                <wp:docPr id="68" name="直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" cy="0"/>
                        </a:xfrm>
                        <a:prstGeom prst="line">
                          <a:avLst/>
                        </a:prstGeom>
                        <a:ln w="88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7" o:spid="_x0000_s1026" o:spt="20" style="position:absolute;left:0pt;margin-left:325.2pt;margin-top:17.25pt;height:0pt;width:4.05pt;mso-position-horizontal-relative:page;z-index:251716608;mso-width-relative:page;mso-height-relative:page;" filled="f" stroked="t" coordsize="21600,21600" o:gfxdata="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JI8KHX&#10;AAAACQEAAA8AAAAAAAAAAQAgAAAAIgAAAGRycy9kb3ducmV2LnhtbFBLAQIUABQAAAAIAIdO4kC0&#10;ESad6AEAANsDAAAOAAAAAAAAAAEAIAAAACYBAABkcnMvZTJvRG9jLnhtbFBLBQYAAAAABgAGAFkB&#10;AACABQAAAAA=&#10;">
                <v:fill on="f" focussize="0,0"/>
                <v:stroke weight="0.69299212598425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w:t>一根水管第一次截去全场的</w:t>
      </w:r>
      <w:r>
        <w:rPr>
          <w:rFonts w:ascii="Cambria Math" w:eastAsia="Cambria Math"/>
          <w:position w:val="12"/>
          <w:sz w:val="15"/>
        </w:rPr>
        <w:t>1</w:t>
      </w:r>
      <w:r>
        <w:rPr>
          <w:sz w:val="21"/>
        </w:rPr>
        <w:t>，第二次截去余下的</w:t>
      </w:r>
      <w:r>
        <w:rPr>
          <w:rFonts w:ascii="Cambria Math" w:eastAsia="Cambria Math"/>
          <w:position w:val="12"/>
          <w:sz w:val="15"/>
        </w:rPr>
        <w:t>2</w:t>
      </w:r>
      <w:r>
        <w:rPr>
          <w:sz w:val="21"/>
        </w:rPr>
        <w:t>，这两次共截去全长的（</w:t>
      </w:r>
      <w:r>
        <w:rPr>
          <w:sz w:val="21"/>
        </w:rPr>
        <w:tab/>
      </w:r>
      <w:r>
        <w:rPr>
          <w:spacing w:val="-104"/>
          <w:sz w:val="21"/>
        </w:rPr>
        <w:t>）</w:t>
      </w:r>
      <w:r>
        <w:rPr>
          <w:sz w:val="21"/>
        </w:rPr>
        <w:t>。</w:t>
      </w:r>
    </w:p>
    <w:p>
      <w:pPr>
        <w:tabs>
          <w:tab w:val="left" w:pos="4863"/>
        </w:tabs>
        <w:spacing w:before="0"/>
        <w:ind w:left="2888" w:right="0" w:firstLine="0"/>
        <w:jc w:val="left"/>
        <w:rPr>
          <w:rFonts w:ascii="Cambria Math"/>
          <w:sz w:val="15"/>
        </w:rPr>
      </w:pPr>
      <w:r>
        <w:rPr>
          <w:rFonts w:ascii="Cambria Math"/>
          <w:sz w:val="15"/>
        </w:rPr>
        <w:t>4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3</w:t>
      </w:r>
    </w:p>
    <w:p>
      <w:pPr>
        <w:spacing w:after="0"/>
        <w:jc w:val="left"/>
        <w:rPr>
          <w:rFonts w:ascii="Cambria Math"/>
          <w:sz w:val="15"/>
        </w:rPr>
        <w:sectPr>
          <w:type w:val="continuous"/>
          <w:pgSz w:w="11910" w:h="16840"/>
          <w:pgMar w:top="1360" w:right="1580" w:bottom="1360" w:left="1640" w:header="720" w:footer="720" w:gutter="0"/>
          <w:cols w:space="720" w:num="1"/>
        </w:sectPr>
      </w:pPr>
    </w:p>
    <w:p>
      <w:pPr>
        <w:spacing w:before="222" w:line="160" w:lineRule="auto"/>
        <w:ind w:left="160" w:right="0" w:firstLine="0"/>
        <w:jc w:val="left"/>
        <w:rPr>
          <w:rFonts w:ascii="Cambria Math"/>
          <w:sz w:val="15"/>
        </w:rPr>
      </w:pPr>
      <w:r>
        <w:rPr>
          <w:position w:val="-11"/>
          <w:sz w:val="21"/>
        </w:rPr>
        <w:t>A.</w:t>
      </w:r>
      <w:r>
        <w:rPr>
          <w:rFonts w:ascii="Cambria Math"/>
          <w:sz w:val="15"/>
          <w:u w:val="single"/>
        </w:rPr>
        <w:t>11</w:t>
      </w:r>
    </w:p>
    <w:p>
      <w:pPr>
        <w:spacing w:before="0" w:line="140" w:lineRule="exact"/>
        <w:ind w:left="368" w:right="0" w:firstLine="0"/>
        <w:jc w:val="left"/>
        <w:rPr>
          <w:rFonts w:ascii="Cambria Math"/>
          <w:sz w:val="15"/>
        </w:rPr>
      </w:pPr>
      <w:r>
        <w:rPr>
          <w:rFonts w:ascii="Cambria Math"/>
          <w:sz w:val="15"/>
        </w:rPr>
        <w:t>12</w:t>
      </w:r>
    </w:p>
    <w:p>
      <w:pPr>
        <w:spacing w:before="196" w:line="274" w:lineRule="exact"/>
        <w:ind w:left="160" w:right="0" w:firstLine="0"/>
        <w:jc w:val="left"/>
        <w:rPr>
          <w:rFonts w:ascii="Cambria Math"/>
          <w:sz w:val="15"/>
        </w:rPr>
      </w:pPr>
      <w:r>
        <w:br w:type="column"/>
      </w:r>
      <w:r>
        <w:rPr>
          <w:sz w:val="21"/>
        </w:rPr>
        <w:t>B.</w:t>
      </w:r>
      <w:r>
        <w:rPr>
          <w:spacing w:val="-65"/>
          <w:position w:val="12"/>
          <w:sz w:val="21"/>
        </w:rPr>
        <w:t xml:space="preserve"> </w:t>
      </w:r>
      <w:r>
        <w:rPr>
          <w:rFonts w:ascii="Cambria Math"/>
          <w:position w:val="12"/>
          <w:sz w:val="15"/>
          <w:u w:val="single"/>
        </w:rPr>
        <w:t>5</w:t>
      </w:r>
    </w:p>
    <w:p>
      <w:pPr>
        <w:spacing w:before="0" w:line="128" w:lineRule="exact"/>
        <w:ind w:left="368" w:right="0" w:firstLine="0"/>
        <w:jc w:val="left"/>
        <w:rPr>
          <w:rFonts w:ascii="Cambria Math"/>
          <w:sz w:val="15"/>
        </w:rPr>
      </w:pPr>
      <w:r>
        <w:rPr>
          <w:rFonts w:ascii="Cambria Math"/>
          <w:sz w:val="15"/>
        </w:rPr>
        <w:t>12</w:t>
      </w:r>
    </w:p>
    <w:p>
      <w:pPr>
        <w:spacing w:before="196" w:line="274" w:lineRule="exact"/>
        <w:ind w:left="160" w:right="0" w:firstLine="0"/>
        <w:jc w:val="left"/>
        <w:rPr>
          <w:rFonts w:ascii="Cambria Math"/>
          <w:sz w:val="15"/>
        </w:rPr>
      </w:pPr>
      <w:r>
        <w:br w:type="column"/>
      </w:r>
      <w:r>
        <w:rPr>
          <w:sz w:val="21"/>
        </w:rPr>
        <w:t>C.</w:t>
      </w:r>
      <w:r>
        <w:rPr>
          <w:rFonts w:ascii="Cambria Math"/>
          <w:position w:val="12"/>
          <w:sz w:val="15"/>
          <w:u w:val="single"/>
        </w:rPr>
        <w:t>3</w:t>
      </w:r>
    </w:p>
    <w:p>
      <w:pPr>
        <w:spacing w:before="0" w:line="128" w:lineRule="exact"/>
        <w:ind w:left="0" w:right="38" w:firstLine="0"/>
        <w:jc w:val="right"/>
        <w:rPr>
          <w:rFonts w:ascii="Cambria Math"/>
          <w:sz w:val="15"/>
        </w:rPr>
      </w:pPr>
      <w:r>
        <w:rPr>
          <w:rFonts w:ascii="Cambria Math"/>
          <w:w w:val="99"/>
          <w:sz w:val="15"/>
        </w:rPr>
        <w:t>4</w:t>
      </w:r>
    </w:p>
    <w:p>
      <w:pPr>
        <w:spacing w:before="196" w:line="274" w:lineRule="exact"/>
        <w:ind w:left="160" w:right="0" w:firstLine="0"/>
        <w:jc w:val="left"/>
        <w:rPr>
          <w:rFonts w:ascii="Cambria Math"/>
          <w:sz w:val="15"/>
        </w:rPr>
      </w:pPr>
      <w:r>
        <w:br w:type="column"/>
      </w:r>
      <w:r>
        <w:rPr>
          <w:sz w:val="21"/>
        </w:rPr>
        <w:t>D.</w:t>
      </w:r>
      <w:r>
        <w:rPr>
          <w:rFonts w:ascii="Cambria Math"/>
          <w:position w:val="12"/>
          <w:sz w:val="15"/>
          <w:u w:val="single"/>
        </w:rPr>
        <w:t>1</w:t>
      </w:r>
    </w:p>
    <w:p>
      <w:pPr>
        <w:spacing w:before="0" w:line="128" w:lineRule="exact"/>
        <w:ind w:left="368" w:right="0" w:firstLine="0"/>
        <w:jc w:val="left"/>
        <w:rPr>
          <w:rFonts w:ascii="Cambria Math"/>
          <w:sz w:val="15"/>
        </w:rPr>
      </w:pPr>
      <w:r>
        <w:rPr>
          <w:rFonts w:ascii="Cambria Math"/>
          <w:w w:val="99"/>
          <w:sz w:val="15"/>
        </w:rPr>
        <w:t>2</w:t>
      </w:r>
    </w:p>
    <w:p>
      <w:pPr>
        <w:spacing w:after="0" w:line="128" w:lineRule="exact"/>
        <w:jc w:val="left"/>
        <w:rPr>
          <w:rFonts w:ascii="Cambria Math"/>
          <w:sz w:val="15"/>
        </w:rPr>
        <w:sectPr>
          <w:headerReference r:id="rId7" w:type="default"/>
          <w:pgSz w:w="11910" w:h="16840"/>
          <w:pgMar w:top="1360" w:right="1580" w:bottom="1380" w:left="1640" w:header="1080" w:footer="1178" w:gutter="0"/>
          <w:cols w:equalWidth="0" w:num="4">
            <w:col w:w="578" w:space="1102"/>
            <w:col w:w="578" w:space="1522"/>
            <w:col w:w="492" w:space="1608"/>
            <w:col w:w="2810"/>
          </w:cols>
        </w:sectPr>
      </w:pPr>
    </w:p>
    <w:p>
      <w:pPr>
        <w:pStyle w:val="9"/>
        <w:numPr>
          <w:ilvl w:val="0"/>
          <w:numId w:val="1"/>
        </w:numPr>
        <w:tabs>
          <w:tab w:val="left" w:pos="372"/>
          <w:tab w:val="left" w:pos="6195"/>
        </w:tabs>
        <w:spacing w:before="119" w:after="0" w:line="240" w:lineRule="auto"/>
        <w:ind w:left="371" w:right="0" w:hanging="212"/>
        <w:jc w:val="left"/>
        <w:rPr>
          <w:sz w:val="21"/>
        </w:rPr>
      </w:pPr>
      <w:r>
        <w:rPr>
          <w:sz w:val="21"/>
        </w:rPr>
        <w:t>如果把</w:t>
      </w:r>
      <w:r>
        <w:rPr>
          <w:spacing w:val="-53"/>
          <w:sz w:val="21"/>
        </w:rPr>
        <w:t xml:space="preserve"> </w:t>
      </w:r>
      <w:r>
        <w:rPr>
          <w:sz w:val="21"/>
        </w:rPr>
        <w:t>12：15</w:t>
      </w:r>
      <w:r>
        <w:rPr>
          <w:spacing w:val="-56"/>
          <w:sz w:val="21"/>
        </w:rPr>
        <w:t xml:space="preserve"> </w:t>
      </w:r>
      <w:r>
        <w:rPr>
          <w:sz w:val="21"/>
        </w:rPr>
        <w:t>的前项加上</w:t>
      </w:r>
      <w:r>
        <w:rPr>
          <w:spacing w:val="-56"/>
          <w:sz w:val="21"/>
        </w:rPr>
        <w:t xml:space="preserve"> </w:t>
      </w:r>
      <w:r>
        <w:rPr>
          <w:sz w:val="21"/>
        </w:rPr>
        <w:t>6，要使比值不变，后项应（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spacing w:after="0" w:line="240" w:lineRule="auto"/>
        <w:jc w:val="left"/>
        <w:rPr>
          <w:sz w:val="21"/>
        </w:rPr>
        <w:sectPr>
          <w:type w:val="continuous"/>
          <w:pgSz w:w="11910" w:h="16840"/>
          <w:pgMar w:top="1360" w:right="1580" w:bottom="1360" w:left="1640" w:header="720" w:footer="720" w:gutter="0"/>
          <w:cols w:space="720" w:num="1"/>
        </w:sectPr>
      </w:pPr>
    </w:p>
    <w:p>
      <w:pPr>
        <w:pStyle w:val="5"/>
        <w:tabs>
          <w:tab w:val="left" w:pos="1839"/>
          <w:tab w:val="left" w:pos="3939"/>
        </w:tabs>
        <w:spacing w:before="144" w:line="274" w:lineRule="exact"/>
        <w:ind w:left="159"/>
        <w:rPr>
          <w:rFonts w:ascii="Cambria Math" w:eastAsia="Cambria Math"/>
          <w:sz w:val="15"/>
        </w:rPr>
      </w:pPr>
      <w:r>
        <w:t>A.加上</w:t>
      </w:r>
      <w:r>
        <w:rPr>
          <w:spacing w:val="-52"/>
        </w:rPr>
        <w:t xml:space="preserve"> </w:t>
      </w:r>
      <w:r>
        <w:t>6</w:t>
      </w:r>
      <w:r>
        <w:tab/>
      </w:r>
      <w:r>
        <w:t>B.减去</w:t>
      </w:r>
      <w:r>
        <w:rPr>
          <w:spacing w:val="-51"/>
        </w:rPr>
        <w:t xml:space="preserve"> </w:t>
      </w:r>
      <w:r>
        <w:t>6</w:t>
      </w:r>
      <w:r>
        <w:tab/>
      </w:r>
      <w:r>
        <w:t>C.乘</w:t>
      </w:r>
      <w:r>
        <w:rPr>
          <w:rFonts w:ascii="Cambria Math" w:eastAsia="Cambria Math"/>
          <w:position w:val="12"/>
          <w:sz w:val="15"/>
        </w:rPr>
        <w:t>3</w:t>
      </w:r>
    </w:p>
    <w:p>
      <w:pPr>
        <w:spacing w:before="0" w:line="128" w:lineRule="exact"/>
        <w:ind w:left="0" w:right="38" w:firstLine="0"/>
        <w:jc w:val="right"/>
        <w:rPr>
          <w:rFonts w:ascii="Cambria Math"/>
          <w:sz w:val="15"/>
        </w:rPr>
      </w:pPr>
      <w:r>
        <w:rPr>
          <w:rFonts w:ascii="Cambria Math"/>
          <w:w w:val="99"/>
          <w:sz w:val="15"/>
        </w:rPr>
        <w:t>2</w:t>
      </w:r>
    </w:p>
    <w:p>
      <w:pPr>
        <w:spacing w:before="144" w:line="274" w:lineRule="exact"/>
        <w:ind w:left="159" w:right="0" w:firstLine="0"/>
        <w:jc w:val="left"/>
        <w:rPr>
          <w:rFonts w:ascii="Cambria Math" w:eastAsia="Cambria Math"/>
          <w:sz w:val="15"/>
        </w:rPr>
      </w:pPr>
      <w:r>
        <w:br w:type="column"/>
      </w:r>
      <w:r>
        <w:rPr>
          <w:sz w:val="21"/>
        </w:rPr>
        <w:t>D.除以</w:t>
      </w:r>
      <w:r>
        <w:rPr>
          <w:rFonts w:ascii="Cambria Math" w:eastAsia="Cambria Math"/>
          <w:position w:val="12"/>
          <w:sz w:val="15"/>
        </w:rPr>
        <w:t>3</w:t>
      </w:r>
    </w:p>
    <w:p>
      <w:pPr>
        <w:spacing w:before="0" w:line="128" w:lineRule="exact"/>
        <w:ind w:left="788" w:right="0" w:firstLine="0"/>
        <w:jc w:val="left"/>
        <w:rPr>
          <w:rFonts w:ascii="Cambria Math"/>
          <w:sz w:val="15"/>
        </w:rPr>
      </w:pPr>
      <w:r>
        <w:rPr>
          <w:rFonts w:ascii="Cambria Math"/>
          <w:w w:val="99"/>
          <w:sz w:val="15"/>
        </w:rPr>
        <w:t>2</w:t>
      </w:r>
    </w:p>
    <w:p>
      <w:pPr>
        <w:spacing w:after="0" w:line="128" w:lineRule="exact"/>
        <w:jc w:val="left"/>
        <w:rPr>
          <w:rFonts w:ascii="Cambria Math"/>
          <w:sz w:val="15"/>
        </w:rPr>
        <w:sectPr>
          <w:type w:val="continuous"/>
          <w:pgSz w:w="11910" w:h="16840"/>
          <w:pgMar w:top="1360" w:right="1580" w:bottom="1360" w:left="1640" w:header="720" w:footer="720" w:gutter="0"/>
          <w:cols w:equalWidth="0" w:num="2">
            <w:col w:w="4483" w:space="1397"/>
            <w:col w:w="2810"/>
          </w:cols>
        </w:sectPr>
      </w:pPr>
    </w:p>
    <w:p>
      <w:pPr>
        <w:pStyle w:val="5"/>
        <w:spacing w:before="3"/>
        <w:rPr>
          <w:rFonts w:ascii="Cambria Math"/>
          <w:sz w:val="10"/>
        </w:rPr>
      </w:pPr>
    </w:p>
    <w:p>
      <w:pPr>
        <w:pStyle w:val="9"/>
        <w:numPr>
          <w:ilvl w:val="0"/>
          <w:numId w:val="1"/>
        </w:numPr>
        <w:tabs>
          <w:tab w:val="left" w:pos="476"/>
        </w:tabs>
        <w:spacing w:before="102" w:after="0" w:line="227" w:lineRule="exact"/>
        <w:ind w:left="475" w:right="0" w:hanging="316"/>
        <w:jc w:val="left"/>
        <w:rPr>
          <w:sz w:val="21"/>
        </w:rPr>
      </w:pPr>
      <w:r>
        <w:rPr>
          <w:sz w:val="21"/>
        </w:rPr>
        <w:t>做一个中国结要用</w:t>
      </w:r>
      <w:r>
        <w:rPr>
          <w:rFonts w:ascii="Cambria Math" w:eastAsia="Cambria Math"/>
          <w:position w:val="12"/>
          <w:sz w:val="15"/>
          <w:u w:val="single"/>
        </w:rPr>
        <w:t>3</w:t>
      </w:r>
      <w:r>
        <w:rPr>
          <w:spacing w:val="-9"/>
          <w:sz w:val="21"/>
        </w:rPr>
        <w:t xml:space="preserve">米的红绳，用一根长 </w:t>
      </w:r>
      <w:r>
        <w:rPr>
          <w:sz w:val="21"/>
        </w:rPr>
        <w:t>12</w:t>
      </w:r>
      <w:r>
        <w:rPr>
          <w:spacing w:val="-9"/>
          <w:sz w:val="21"/>
        </w:rPr>
        <w:t xml:space="preserve"> 米的红绳做中国结，已经用了它的</w:t>
      </w:r>
      <w:r>
        <w:rPr>
          <w:rFonts w:ascii="Cambria Math" w:eastAsia="Cambria Math"/>
          <w:spacing w:val="-6"/>
          <w:position w:val="12"/>
          <w:sz w:val="15"/>
          <w:u w:val="single"/>
        </w:rPr>
        <w:t>1</w:t>
      </w:r>
      <w:r>
        <w:rPr>
          <w:spacing w:val="-2"/>
          <w:sz w:val="21"/>
        </w:rPr>
        <w:t>，照这样</w:t>
      </w:r>
    </w:p>
    <w:p>
      <w:pPr>
        <w:tabs>
          <w:tab w:val="left" w:pos="7556"/>
        </w:tabs>
        <w:spacing w:before="0" w:line="175" w:lineRule="exact"/>
        <w:ind w:left="2142" w:right="0" w:firstLine="0"/>
        <w:jc w:val="left"/>
        <w:rPr>
          <w:rFonts w:ascii="Cambria Math"/>
          <w:sz w:val="15"/>
        </w:rPr>
      </w:pPr>
      <w:r>
        <w:rPr>
          <w:rFonts w:ascii="Cambria Math"/>
          <w:sz w:val="15"/>
        </w:rPr>
        <w:t>5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4</w:t>
      </w:r>
    </w:p>
    <w:p>
      <w:pPr>
        <w:pStyle w:val="5"/>
        <w:tabs>
          <w:tab w:val="left" w:pos="6248"/>
        </w:tabs>
        <w:spacing w:before="121"/>
        <w:ind w:left="159"/>
      </w:pPr>
      <w:r>
        <w:t>计算这根红绳还能再做多少个中国结？下面列式正确的是（</w:t>
      </w:r>
      <w:r>
        <w:tab/>
      </w:r>
      <w:r>
        <w:t>）</w:t>
      </w:r>
    </w:p>
    <w:p>
      <w:pPr>
        <w:spacing w:after="0"/>
        <w:sectPr>
          <w:type w:val="continuous"/>
          <w:pgSz w:w="11910" w:h="16840"/>
          <w:pgMar w:top="1360" w:right="1580" w:bottom="1360" w:left="1640" w:header="720" w:footer="720" w:gutter="0"/>
          <w:cols w:space="720" w:num="1"/>
        </w:sectPr>
      </w:pPr>
    </w:p>
    <w:p>
      <w:pPr>
        <w:pStyle w:val="5"/>
        <w:spacing w:before="144" w:line="227" w:lineRule="exact"/>
        <w:ind w:left="159"/>
        <w:rPr>
          <w:rFonts w:ascii="Cambria Math" w:hAnsi="Cambria Math"/>
          <w:sz w:val="15"/>
        </w:rPr>
      </w:pPr>
      <w:r>
        <w:t>A.</w:t>
      </w:r>
      <w:r>
        <w:rPr>
          <w:rFonts w:ascii="Cambria Math" w:hAnsi="Cambria Math"/>
        </w:rPr>
        <w:t xml:space="preserve">12 </w:t>
      </w:r>
      <w:r>
        <w:t>÷</w:t>
      </w:r>
      <w:r>
        <w:rPr>
          <w:spacing w:val="-61"/>
        </w:rPr>
        <w:t xml:space="preserve"> </w:t>
      </w:r>
      <w:r>
        <w:rPr>
          <w:rFonts w:ascii="Cambria Math" w:hAnsi="Cambria Math"/>
          <w:position w:val="12"/>
          <w:sz w:val="15"/>
        </w:rPr>
        <w:t>3</w:t>
      </w:r>
    </w:p>
    <w:p>
      <w:pPr>
        <w:spacing w:before="144" w:line="227" w:lineRule="exact"/>
        <w:ind w:left="159" w:right="0" w:firstLine="0"/>
        <w:jc w:val="left"/>
        <w:rPr>
          <w:rFonts w:ascii="Cambria Math" w:hAnsi="Cambria Math"/>
          <w:sz w:val="15"/>
        </w:rPr>
      </w:pPr>
      <w:r>
        <w:br w:type="column"/>
      </w:r>
      <w:r>
        <w:rPr>
          <w:sz w:val="21"/>
        </w:rPr>
        <w:t>B.</w:t>
      </w:r>
      <w:r>
        <w:rPr>
          <w:rFonts w:ascii="Cambria Math" w:hAnsi="Cambria Math"/>
          <w:sz w:val="21"/>
        </w:rPr>
        <w:t xml:space="preserve">12 </w:t>
      </w:r>
      <w:r>
        <w:rPr>
          <w:sz w:val="21"/>
        </w:rPr>
        <w:t>×</w:t>
      </w:r>
      <w:r>
        <w:rPr>
          <w:spacing w:val="-60"/>
          <w:sz w:val="21"/>
        </w:rPr>
        <w:t xml:space="preserve"> </w:t>
      </w:r>
      <w:r>
        <w:rPr>
          <w:rFonts w:ascii="Cambria Math" w:hAnsi="Cambria Math"/>
          <w:position w:val="12"/>
          <w:sz w:val="15"/>
        </w:rPr>
        <w:t xml:space="preserve">1 </w:t>
      </w:r>
      <w:r>
        <w:rPr>
          <w:i/>
          <w:spacing w:val="-5"/>
          <w:sz w:val="22"/>
        </w:rPr>
        <w:t>÷</w:t>
      </w:r>
      <w:r>
        <w:rPr>
          <w:rFonts w:ascii="Cambria Math" w:hAnsi="Cambria Math"/>
          <w:spacing w:val="-5"/>
          <w:position w:val="12"/>
          <w:sz w:val="15"/>
        </w:rPr>
        <w:t>3</w:t>
      </w:r>
    </w:p>
    <w:p>
      <w:pPr>
        <w:pStyle w:val="5"/>
        <w:tabs>
          <w:tab w:val="left" w:pos="2259"/>
        </w:tabs>
        <w:spacing w:before="144" w:line="227" w:lineRule="exact"/>
        <w:ind w:left="159"/>
        <w:rPr>
          <w:rFonts w:ascii="Cambria Math" w:hAnsi="Cambria Math" w:eastAsia="Cambria Math"/>
          <w:sz w:val="15"/>
        </w:rPr>
      </w:pPr>
      <w:r>
        <w:br w:type="column"/>
      </w:r>
      <w:r>
        <w:t>C.</w:t>
      </w:r>
      <w:r>
        <w:rPr>
          <w:rFonts w:ascii="Cambria Math" w:hAnsi="Cambria Math" w:eastAsia="Cambria Math"/>
        </w:rPr>
        <w:t xml:space="preserve">12 </w:t>
      </w:r>
      <w:r>
        <w:t>×</w:t>
      </w:r>
      <w:r>
        <w:rPr>
          <w:spacing w:val="-74"/>
        </w:rPr>
        <w:t xml:space="preserve"> </w:t>
      </w:r>
      <w:r>
        <w:t>（</w:t>
      </w:r>
      <w:r>
        <w:rPr>
          <w:rFonts w:ascii="Cambria Math" w:hAnsi="Cambria Math" w:eastAsia="Cambria Math"/>
        </w:rPr>
        <w:t xml:space="preserve">1 </w:t>
      </w:r>
      <w:r>
        <w:rPr>
          <w:rFonts w:ascii="Arial" w:hAnsi="Arial" w:eastAsia="Arial"/>
        </w:rPr>
        <w:t xml:space="preserve">− </w:t>
      </w:r>
      <w:r>
        <w:rPr>
          <w:rFonts w:ascii="Cambria Math" w:hAnsi="Cambria Math" w:eastAsia="Cambria Math"/>
          <w:vertAlign w:val="superscript"/>
        </w:rPr>
        <w:t>1</w:t>
      </w:r>
      <w:r>
        <w:rPr>
          <w:rFonts w:ascii="Cambria Math" w:hAnsi="Cambria Math" w:eastAsia="Cambria Math"/>
          <w:spacing w:val="-10"/>
          <w:vertAlign w:val="baseline"/>
        </w:rPr>
        <w:t xml:space="preserve"> </w:t>
      </w:r>
      <w:r>
        <w:rPr>
          <w:vertAlign w:val="baseline"/>
        </w:rPr>
        <w:t>）</w:t>
      </w:r>
      <w:r>
        <w:rPr>
          <w:vertAlign w:val="baseline"/>
        </w:rPr>
        <w:tab/>
      </w:r>
      <w:r>
        <w:rPr>
          <w:vertAlign w:val="baseline"/>
        </w:rPr>
        <w:t>D.</w:t>
      </w:r>
      <w:r>
        <w:rPr>
          <w:rFonts w:ascii="Cambria Math" w:hAnsi="Cambria Math" w:eastAsia="Cambria Math"/>
          <w:vertAlign w:val="baseline"/>
        </w:rPr>
        <w:t xml:space="preserve">12 </w:t>
      </w:r>
      <w:r>
        <w:rPr>
          <w:vertAlign w:val="baseline"/>
        </w:rPr>
        <w:t>×</w:t>
      </w:r>
      <w:r>
        <w:rPr>
          <w:spacing w:val="-90"/>
          <w:vertAlign w:val="baseline"/>
        </w:rPr>
        <w:t xml:space="preserve"> </w:t>
      </w:r>
      <w:r>
        <w:rPr>
          <w:rFonts w:ascii="Cambria Math" w:hAnsi="Cambria Math" w:eastAsia="Cambria Math"/>
          <w:vertAlign w:val="baseline"/>
        </w:rPr>
        <w:t xml:space="preserve">(1 </w:t>
      </w:r>
      <w:r>
        <w:rPr>
          <w:rFonts w:ascii="Arial" w:hAnsi="Arial" w:eastAsia="Arial"/>
          <w:vertAlign w:val="baseline"/>
        </w:rPr>
        <w:t xml:space="preserve">− </w:t>
      </w:r>
      <w:r>
        <w:rPr>
          <w:rFonts w:ascii="Cambria Math" w:hAnsi="Cambria Math" w:eastAsia="Cambria Math"/>
          <w:vertAlign w:val="superscript"/>
        </w:rPr>
        <w:t>1</w:t>
      </w:r>
      <w:r>
        <w:rPr>
          <w:rFonts w:ascii="Cambria Math" w:hAnsi="Cambria Math" w:eastAsia="Cambria Math"/>
          <w:vertAlign w:val="baseline"/>
        </w:rPr>
        <w:t xml:space="preserve"> ) </w:t>
      </w:r>
      <w:r>
        <w:rPr>
          <w:i/>
          <w:spacing w:val="-5"/>
          <w:sz w:val="22"/>
          <w:vertAlign w:val="baseline"/>
        </w:rPr>
        <w:t>÷</w:t>
      </w:r>
      <w:r>
        <w:rPr>
          <w:rFonts w:ascii="Cambria Math" w:hAnsi="Cambria Math" w:eastAsia="Cambria Math"/>
          <w:spacing w:val="-5"/>
          <w:position w:val="12"/>
          <w:sz w:val="15"/>
          <w:vertAlign w:val="baseline"/>
        </w:rPr>
        <w:t>3</w:t>
      </w:r>
    </w:p>
    <w:p>
      <w:pPr>
        <w:spacing w:after="0" w:line="227" w:lineRule="exact"/>
        <w:rPr>
          <w:rFonts w:ascii="Cambria Math" w:hAnsi="Cambria Math" w:eastAsia="Cambria Math"/>
          <w:sz w:val="15"/>
        </w:rPr>
        <w:sectPr>
          <w:type w:val="continuous"/>
          <w:pgSz w:w="11910" w:h="16840"/>
          <w:pgMar w:top="1360" w:right="1580" w:bottom="1360" w:left="1640" w:header="720" w:footer="720" w:gutter="0"/>
          <w:cols w:equalWidth="0" w:num="3">
            <w:col w:w="1027" w:space="653"/>
            <w:col w:w="1416" w:space="684"/>
            <w:col w:w="4910"/>
          </w:cols>
        </w:sectPr>
      </w:pPr>
    </w:p>
    <w:p>
      <w:pPr>
        <w:tabs>
          <w:tab w:val="left" w:pos="2583"/>
          <w:tab w:val="left" w:pos="2972"/>
          <w:tab w:val="left" w:pos="5228"/>
          <w:tab w:val="left" w:pos="7206"/>
          <w:tab w:val="left" w:pos="7715"/>
        </w:tabs>
        <w:spacing w:before="0" w:line="175" w:lineRule="exact"/>
        <w:ind w:left="903" w:right="0" w:firstLine="0"/>
        <w:jc w:val="left"/>
        <w:rPr>
          <w:rFonts w:ascii="Cambria Math"/>
          <w:sz w:val="15"/>
        </w:rPr>
      </w:pPr>
      <w:r>
        <w:rPr>
          <w:rFonts w:ascii="Cambria Math"/>
          <w:sz w:val="15"/>
        </w:rPr>
        <w:t>5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4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5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4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4</w:t>
      </w:r>
      <w:r>
        <w:rPr>
          <w:rFonts w:ascii="Cambria Math"/>
          <w:sz w:val="15"/>
        </w:rPr>
        <w:tab/>
      </w:r>
      <w:r>
        <w:rPr>
          <w:rFonts w:ascii="Cambria Math"/>
          <w:sz w:val="15"/>
        </w:rPr>
        <w:t>5</w:t>
      </w:r>
    </w:p>
    <w:p>
      <w:pPr>
        <w:pStyle w:val="9"/>
        <w:numPr>
          <w:ilvl w:val="0"/>
          <w:numId w:val="1"/>
        </w:numPr>
        <w:tabs>
          <w:tab w:val="left" w:pos="372"/>
          <w:tab w:val="left" w:pos="4779"/>
        </w:tabs>
        <w:spacing w:before="121" w:after="0" w:line="240" w:lineRule="auto"/>
        <w:ind w:left="371" w:right="0" w:hanging="212"/>
        <w:jc w:val="left"/>
        <w:rPr>
          <w:sz w:val="21"/>
        </w:rPr>
      </w:pPr>
      <w:r>
        <w:rPr>
          <w:sz w:val="21"/>
        </w:rPr>
        <w:t>在下面关于圆周率</w:t>
      </w:r>
      <w:r>
        <w:rPr>
          <w:color w:val="333333"/>
          <w:sz w:val="21"/>
        </w:rPr>
        <w:t>π</w:t>
      </w:r>
      <w:r>
        <w:rPr>
          <w:sz w:val="21"/>
        </w:rPr>
        <w:t>的叙述中，错误的有（</w:t>
      </w:r>
      <w:r>
        <w:rPr>
          <w:sz w:val="21"/>
        </w:rPr>
        <w:tab/>
      </w:r>
      <w:r>
        <w:rPr>
          <w:sz w:val="21"/>
        </w:rPr>
        <w:t>）个</w:t>
      </w:r>
    </w:p>
    <w:p>
      <w:pPr>
        <w:pStyle w:val="5"/>
        <w:spacing w:before="7"/>
        <w:rPr>
          <w:sz w:val="15"/>
        </w:rPr>
      </w:pPr>
    </w:p>
    <w:p>
      <w:pPr>
        <w:pStyle w:val="5"/>
        <w:tabs>
          <w:tab w:val="left" w:pos="3205"/>
          <w:tab w:val="left" w:pos="4465"/>
        </w:tabs>
        <w:spacing w:line="221" w:lineRule="exact"/>
        <w:ind w:left="159"/>
        <w:rPr>
          <w:rFonts w:ascii="Cambria Math" w:hAnsi="Cambria Math" w:eastAsia="Cambria Math"/>
        </w:rPr>
      </w:pPr>
      <w: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4345940</wp:posOffset>
                </wp:positionH>
                <wp:positionV relativeFrom="paragraph">
                  <wp:posOffset>94615</wp:posOffset>
                </wp:positionV>
                <wp:extent cx="158115" cy="0"/>
                <wp:effectExtent l="0" t="0" r="0" b="0"/>
                <wp:wrapNone/>
                <wp:docPr id="13" name="直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" cy="0"/>
                        </a:xfrm>
                        <a:prstGeom prst="line">
                          <a:avLst/>
                        </a:prstGeom>
                        <a:ln w="8801" cap="flat" cmpd="sng">
                          <a:solidFill>
                            <a:srgbClr val="33333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8" o:spid="_x0000_s1026" o:spt="20" style="position:absolute;left:0pt;margin-left:342.2pt;margin-top:7.45pt;height:0pt;width:12.45pt;mso-position-horizontal-relative:page;z-index:-251630592;mso-width-relative:page;mso-height-relative:page;" filled="f" stroked="t" coordsize="21600,21600" o:gfxdata="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NOOKHX&#10;AAAACQEAAA8AAAAAAAAAAQAgAAAAIgAAAGRycy9kb3ducmV2LnhtbFBLAQIUABQAAAAIAIdO4kCO&#10;69Mn6AEAANwDAAAOAAAAAAAAAAEAIAAAACYBAABkcnMvZTJvRG9jLnhtbFBLBQYAAAAABgAGAFkB&#10;AACABQAAAAA=&#10;">
                <v:fill on="f" focussize="0,0"/>
                <v:stroke weight="0.692992125984252pt" color="#333333" joinstyle="round"/>
                <v:imagedata o:title=""/>
                <o:lock v:ext="edit" aspectratio="f"/>
              </v:line>
            </w:pict>
          </mc:Fallback>
        </mc:AlternateContent>
      </w:r>
      <w:r>
        <w:t>①</w:t>
      </w:r>
      <w:r>
        <w:rPr>
          <w:color w:val="333333"/>
        </w:rPr>
        <w:t>π是一个无限不循环小数。</w:t>
      </w:r>
      <w:r>
        <w:rPr>
          <w:color w:val="333333"/>
        </w:rPr>
        <w:tab/>
      </w:r>
      <w:r>
        <w:rPr>
          <w:color w:val="333333"/>
        </w:rPr>
        <w:t>②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π=3.14</w:t>
      </w:r>
      <w:r>
        <w:rPr>
          <w:color w:val="333333"/>
        </w:rPr>
        <w:tab/>
      </w:r>
      <w:r>
        <w:rPr>
          <w:color w:val="333333"/>
        </w:rPr>
        <w:t>③</w:t>
      </w:r>
      <w:r>
        <w:rPr>
          <w:color w:val="333333"/>
          <w:spacing w:val="-65"/>
        </w:rPr>
        <w:t xml:space="preserve"> </w:t>
      </w:r>
      <w:r>
        <w:rPr>
          <w:color w:val="333333"/>
        </w:rPr>
        <w:t>π</w:t>
      </w:r>
      <w:r>
        <w:rPr>
          <w:color w:val="333333"/>
          <w:spacing w:val="-53"/>
        </w:rPr>
        <w:t xml:space="preserve"> </w:t>
      </w:r>
      <w:r>
        <w:rPr>
          <w:rFonts w:ascii="Cambria Math" w:hAnsi="Cambria Math" w:eastAsia="Cambria Math"/>
          <w:color w:val="333333"/>
        </w:rPr>
        <w:t>&gt;</w:t>
      </w:r>
      <w:r>
        <w:rPr>
          <w:rFonts w:ascii="Cambria Math" w:hAnsi="Cambria Math" w:eastAsia="Cambria Math"/>
          <w:color w:val="333333"/>
          <w:spacing w:val="6"/>
        </w:rPr>
        <w:t xml:space="preserve"> </w:t>
      </w:r>
      <w:r>
        <w:rPr>
          <w:rFonts w:ascii="Cambria Math" w:hAnsi="Cambria Math" w:eastAsia="Cambria Math"/>
          <w:color w:val="333333"/>
          <w:vertAlign w:val="superscript"/>
        </w:rPr>
        <w:t>157</w:t>
      </w:r>
    </w:p>
    <w:p>
      <w:pPr>
        <w:spacing w:before="0" w:line="128" w:lineRule="exact"/>
        <w:ind w:left="3025" w:right="1051" w:firstLine="0"/>
        <w:jc w:val="center"/>
        <w:rPr>
          <w:rFonts w:ascii="Cambria Math"/>
          <w:sz w:val="15"/>
        </w:rPr>
      </w:pPr>
      <w:r>
        <w:rPr>
          <w:rFonts w:ascii="Cambria Math"/>
          <w:color w:val="333333"/>
          <w:sz w:val="15"/>
        </w:rPr>
        <w:t>50</w:t>
      </w:r>
    </w:p>
    <w:p>
      <w:pPr>
        <w:pStyle w:val="5"/>
        <w:spacing w:before="133"/>
        <w:ind w:left="160"/>
      </w:pPr>
      <w:r>
        <w:rPr>
          <w:color w:val="333333"/>
        </w:rPr>
        <w:t>④π是圆的周长与它半径的比值。</w:t>
      </w:r>
    </w:p>
    <w:p>
      <w:pPr>
        <w:pStyle w:val="5"/>
        <w:tabs>
          <w:tab w:val="left" w:pos="1839"/>
          <w:tab w:val="left" w:pos="3939"/>
          <w:tab w:val="left" w:pos="6039"/>
        </w:tabs>
        <w:spacing w:before="29" w:line="278" w:lineRule="auto"/>
        <w:ind w:left="160" w:right="2330"/>
        <w:jc w:val="both"/>
      </w:pPr>
      <w:r>
        <w:drawing>
          <wp:anchor distT="0" distB="0" distL="0" distR="0" simplePos="0" relativeHeight="251691008" behindDoc="1" locked="0" layoutInCell="1" allowOverlap="1">
            <wp:simplePos x="0" y="0"/>
            <wp:positionH relativeFrom="page">
              <wp:posOffset>3817620</wp:posOffset>
            </wp:positionH>
            <wp:positionV relativeFrom="paragraph">
              <wp:posOffset>217805</wp:posOffset>
            </wp:positionV>
            <wp:extent cx="2150110" cy="150749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0364" cy="15072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A.0</w:t>
      </w:r>
      <w:r>
        <w:tab/>
      </w:r>
      <w:r>
        <w:t>B.1</w:t>
      </w:r>
      <w:r>
        <w:tab/>
      </w:r>
      <w:r>
        <w:t>C.2</w:t>
      </w:r>
      <w:r>
        <w:tab/>
      </w:r>
      <w:r>
        <w:rPr>
          <w:spacing w:val="-7"/>
        </w:rPr>
        <w:t xml:space="preserve">D.3 </w:t>
      </w:r>
      <w:r>
        <w:t>9．右表是确定一个人是否肥胖的</w:t>
      </w:r>
    </w:p>
    <w:p>
      <w:pPr>
        <w:pStyle w:val="5"/>
        <w:spacing w:line="278" w:lineRule="auto"/>
        <w:ind w:left="160" w:right="5533"/>
        <w:jc w:val="both"/>
      </w:pPr>
      <w:r>
        <w:t>方法与标准。小明爸爸的身高是180</w:t>
      </w:r>
      <w:r>
        <w:rPr>
          <w:spacing w:val="-15"/>
        </w:rPr>
        <w:t xml:space="preserve"> 厘米，体重是 </w:t>
      </w:r>
      <w:r>
        <w:t>81</w:t>
      </w:r>
      <w:r>
        <w:rPr>
          <w:spacing w:val="-12"/>
        </w:rPr>
        <w:t xml:space="preserve"> 千克，请根</w:t>
      </w:r>
      <w:r>
        <w:t>据右表确定小明爸爸属于评价标准中的（ ）等级</w:t>
      </w:r>
    </w:p>
    <w:p>
      <w:pPr>
        <w:pStyle w:val="5"/>
        <w:tabs>
          <w:tab w:val="left" w:pos="2259"/>
        </w:tabs>
        <w:spacing w:line="269" w:lineRule="exact"/>
        <w:ind w:left="160"/>
        <w:jc w:val="both"/>
      </w:pPr>
      <w:r>
        <w:t>A.</w:t>
      </w:r>
      <w:r>
        <w:rPr>
          <w:spacing w:val="-6"/>
        </w:rPr>
        <w:t xml:space="preserve"> </w:t>
      </w:r>
      <w:r>
        <w:t>正常</w:t>
      </w:r>
      <w:r>
        <w:tab/>
      </w:r>
      <w:r>
        <w:rPr>
          <w:spacing w:val="-1"/>
          <w:w w:val="95"/>
        </w:rPr>
        <w:t>B.</w:t>
      </w:r>
      <w:r>
        <w:rPr>
          <w:w w:val="95"/>
        </w:rPr>
        <w:t>偏胖</w:t>
      </w:r>
    </w:p>
    <w:p>
      <w:pPr>
        <w:pStyle w:val="5"/>
        <w:tabs>
          <w:tab w:val="left" w:pos="2259"/>
        </w:tabs>
        <w:spacing w:before="43"/>
        <w:ind w:left="160"/>
        <w:jc w:val="both"/>
      </w:pPr>
      <w:r>
        <w:t>C.偏瘦</w:t>
      </w:r>
      <w:r>
        <w:tab/>
      </w:r>
      <w:r>
        <w:rPr>
          <w:spacing w:val="-1"/>
          <w:w w:val="95"/>
        </w:rPr>
        <w:t>D.</w:t>
      </w:r>
      <w:r>
        <w:rPr>
          <w:w w:val="95"/>
        </w:rPr>
        <w:t>肥胖</w:t>
      </w:r>
    </w:p>
    <w:p>
      <w:pPr>
        <w:pStyle w:val="5"/>
        <w:spacing w:before="8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1360" w:right="1580" w:bottom="1360" w:left="1640" w:header="720" w:footer="720" w:gutter="0"/>
          <w:cols w:space="720" w:num="1"/>
        </w:sectPr>
      </w:pPr>
    </w:p>
    <w:p>
      <w:pPr>
        <w:pStyle w:val="4"/>
        <w:spacing w:before="89" w:line="221" w:lineRule="exact"/>
        <w:ind w:left="3576"/>
      </w:pPr>
      <w:r>
        <w:rPr>
          <w:w w:val="99"/>
        </w:rPr>
        <w:t>2</w:t>
      </w:r>
    </w:p>
    <w:p>
      <w:pPr>
        <w:pStyle w:val="5"/>
        <w:spacing w:line="166" w:lineRule="exact"/>
        <w:ind w:left="160"/>
      </w:pP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page">
                  <wp:posOffset>3302000</wp:posOffset>
                </wp:positionH>
                <wp:positionV relativeFrom="paragraph">
                  <wp:posOffset>59055</wp:posOffset>
                </wp:positionV>
                <wp:extent cx="92075" cy="0"/>
                <wp:effectExtent l="0" t="0" r="0" b="0"/>
                <wp:wrapNone/>
                <wp:docPr id="69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margin-left:260pt;margin-top:4.65pt;height:0pt;width:7.25pt;mso-position-horizontal-relative:page;z-index:251717632;mso-width-relative:page;mso-height-relative:page;" filled="f" stroked="t" coordsize="21600,21600" o:gfxdata="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uP2YG0gAAAAcB&#10;AAAPAAAAAAAAAAEAIAAAACIAAABkcnMvZG93bnJldi54bWxQSwECFAAUAAAACACHTuJAzVJDxOgB&#10;AADbAwAADgAAAAAAAAABACAAAAAhAQAAZHJzL2Uyb0RvYy54bWxQSwUGAAAAAAYABgBZAQAAewUA&#10;AAAA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t>10.修一条路，甲队 30 天修了全长的</w:t>
      </w:r>
    </w:p>
    <w:p>
      <w:pPr>
        <w:pStyle w:val="4"/>
        <w:spacing w:line="228" w:lineRule="exact"/>
        <w:ind w:left="3574"/>
      </w:pPr>
      <w:r>
        <w:rPr>
          <w:w w:val="99"/>
        </w:rPr>
        <w:t>5</w:t>
      </w:r>
    </w:p>
    <w:p>
      <w:pPr>
        <w:pStyle w:val="5"/>
        <w:spacing w:before="1"/>
        <w:rPr>
          <w:rFonts w:ascii="Times New Roman"/>
          <w:sz w:val="22"/>
        </w:rPr>
      </w:pPr>
      <w:r>
        <w:br w:type="column"/>
      </w:r>
    </w:p>
    <w:p>
      <w:pPr>
        <w:pStyle w:val="5"/>
        <w:tabs>
          <w:tab w:val="left" w:pos="2650"/>
        </w:tabs>
        <w:ind w:left="24"/>
      </w:pPr>
      <w:r>
        <w:t>。下列说法中正确的是（</w:t>
      </w:r>
      <w:r>
        <w:tab/>
      </w:r>
      <w:r>
        <w:t>）</w:t>
      </w:r>
    </w:p>
    <w:p>
      <w:pPr>
        <w:pStyle w:val="5"/>
        <w:spacing w:before="10"/>
        <w:rPr>
          <w:sz w:val="14"/>
        </w:rPr>
      </w:pPr>
    </w:p>
    <w:p>
      <w:pPr>
        <w:pStyle w:val="4"/>
        <w:spacing w:line="196" w:lineRule="exact"/>
        <w:ind w:right="2"/>
        <w:jc w:val="center"/>
      </w:pPr>
      <w:r>
        <w:rPr>
          <w:w w:val="99"/>
        </w:rPr>
        <w:t>1</w:t>
      </w:r>
    </w:p>
    <w:p>
      <w:pPr>
        <w:spacing w:after="0" w:line="196" w:lineRule="exact"/>
        <w:jc w:val="center"/>
        <w:sectPr>
          <w:type w:val="continuous"/>
          <w:pgSz w:w="11910" w:h="16840"/>
          <w:pgMar w:top="1360" w:right="1580" w:bottom="1360" w:left="1640" w:header="720" w:footer="720" w:gutter="0"/>
          <w:cols w:equalWidth="0" w:num="2">
            <w:col w:w="3696" w:space="40"/>
            <w:col w:w="4954"/>
          </w:cols>
        </w:sectPr>
      </w:pPr>
    </w:p>
    <w:p>
      <w:pPr>
        <w:pStyle w:val="5"/>
        <w:tabs>
          <w:tab w:val="left" w:pos="3519"/>
          <w:tab w:val="left" w:pos="6380"/>
        </w:tabs>
        <w:spacing w:line="191" w:lineRule="exact"/>
        <w:ind w:left="159"/>
      </w:pPr>
      <w: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4902200</wp:posOffset>
                </wp:positionH>
                <wp:positionV relativeFrom="paragraph">
                  <wp:posOffset>75565</wp:posOffset>
                </wp:positionV>
                <wp:extent cx="163830" cy="0"/>
                <wp:effectExtent l="0" t="0" r="0" b="0"/>
                <wp:wrapNone/>
                <wp:docPr id="14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386pt;margin-top:5.95pt;height:0pt;width:12.9pt;mso-position-horizontal-relative:page;z-index:-251628544;mso-width-relative:page;mso-height-relative:page;" filled="f" stroked="t" coordsize="21600,21600" o:gfxdata="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jX7ehNUAAAAJ&#10;AQAADwAAAAAAAAABACAAAAAiAAAAZHJzL2Rvd25yZXYueG1sUEsBAhQAFAAAAAgAh07iQEmfAyrm&#10;AQAA3AMAAA4AAAAAAAAAAQAgAAAAJAEAAGRycy9lMm9Eb2MueG1sUEsFBgAAAAAGAAYAWQEAAHwF&#10;AAAAAA=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t>①剩下的路甲队还要修</w:t>
      </w:r>
      <w:r>
        <w:rPr>
          <w:spacing w:val="-53"/>
        </w:rPr>
        <w:t xml:space="preserve"> </w:t>
      </w:r>
      <w:r>
        <w:t>45</w:t>
      </w:r>
      <w:r>
        <w:rPr>
          <w:spacing w:val="-56"/>
        </w:rPr>
        <w:t xml:space="preserve"> </w:t>
      </w:r>
      <w:r>
        <w:t>天。</w:t>
      </w:r>
      <w:r>
        <w:tab/>
      </w:r>
      <w:r>
        <w:t>②甲队每天修这条路全长的</w:t>
      </w:r>
      <w:r>
        <w:tab/>
      </w:r>
      <w:r>
        <w:t>。</w:t>
      </w:r>
    </w:p>
    <w:p>
      <w:pPr>
        <w:pStyle w:val="4"/>
        <w:spacing w:line="228" w:lineRule="exact"/>
        <w:ind w:right="2353"/>
        <w:jc w:val="right"/>
      </w:pPr>
      <w:r>
        <w:rPr>
          <w:w w:val="95"/>
        </w:rPr>
        <w:t>75</w:t>
      </w:r>
    </w:p>
    <w:p>
      <w:pPr>
        <w:pStyle w:val="5"/>
        <w:spacing w:before="24"/>
        <w:ind w:left="160"/>
      </w:pPr>
      <w:r>
        <w:t>③甲队已经修的比未修的少 20%。</w:t>
      </w:r>
    </w:p>
    <w:p>
      <w:pPr>
        <w:pStyle w:val="5"/>
        <w:tabs>
          <w:tab w:val="left" w:pos="1839"/>
          <w:tab w:val="left" w:pos="3939"/>
          <w:tab w:val="left" w:pos="5619"/>
        </w:tabs>
        <w:spacing w:before="43"/>
        <w:ind w:left="160"/>
      </w:pPr>
      <w:r>
        <w:t>A.</w:t>
      </w:r>
      <w:r>
        <w:rPr>
          <w:spacing w:val="-6"/>
        </w:rPr>
        <w:t xml:space="preserve"> </w:t>
      </w:r>
      <w:r>
        <w:t>①②</w:t>
      </w:r>
      <w:r>
        <w:tab/>
      </w:r>
      <w:r>
        <w:t>B.①③</w:t>
      </w:r>
      <w:r>
        <w:tab/>
      </w:r>
      <w:r>
        <w:t>C.②③</w:t>
      </w:r>
      <w:r>
        <w:tab/>
      </w:r>
      <w:r>
        <w:t>D.①②③</w:t>
      </w:r>
    </w:p>
    <w:p>
      <w:pPr>
        <w:pStyle w:val="5"/>
        <w:spacing w:before="4"/>
        <w:rPr>
          <w:sz w:val="26"/>
        </w:rPr>
      </w:pPr>
    </w:p>
    <w:p>
      <w:pPr>
        <w:pStyle w:val="3"/>
      </w:pPr>
      <w:r>
        <w:rPr>
          <w:sz w:val="21"/>
        </w:rPr>
        <w:t>三、</w:t>
      </w:r>
      <w:r>
        <w:t>填空题：本大题共 8 小题，共 10 分。</w:t>
      </w:r>
    </w:p>
    <w:p>
      <w:pPr>
        <w:pStyle w:val="9"/>
        <w:numPr>
          <w:ilvl w:val="0"/>
          <w:numId w:val="2"/>
        </w:numPr>
        <w:tabs>
          <w:tab w:val="left" w:pos="579"/>
          <w:tab w:val="left" w:pos="580"/>
          <w:tab w:val="left" w:pos="1419"/>
        </w:tabs>
        <w:spacing w:before="22" w:after="0" w:line="278" w:lineRule="auto"/>
        <w:ind w:left="160" w:right="217" w:firstLine="0"/>
        <w:jc w:val="left"/>
        <w:rPr>
          <w:sz w:val="2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2019300</wp:posOffset>
            </wp:positionH>
            <wp:positionV relativeFrom="paragraph">
              <wp:posOffset>454025</wp:posOffset>
            </wp:positionV>
            <wp:extent cx="3696335" cy="89916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6206" cy="899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下图中的每个小方格的面积都是</w:t>
      </w:r>
      <w:r>
        <w:rPr>
          <w:spacing w:val="-61"/>
          <w:sz w:val="21"/>
        </w:rPr>
        <w:t xml:space="preserve"> </w:t>
      </w:r>
      <w:r>
        <w:rPr>
          <w:sz w:val="21"/>
        </w:rPr>
        <w:t>1</w:t>
      </w:r>
      <w:r>
        <w:rPr>
          <w:spacing w:val="-61"/>
          <w:sz w:val="21"/>
        </w:rPr>
        <w:t xml:space="preserve"> </w:t>
      </w:r>
      <w:r>
        <w:rPr>
          <w:sz w:val="21"/>
        </w:rPr>
        <w:t>平方厘米</w:t>
      </w:r>
      <w:r>
        <w:rPr>
          <w:spacing w:val="-92"/>
          <w:sz w:val="21"/>
        </w:rPr>
        <w:t>，</w:t>
      </w:r>
      <w:r>
        <w:rPr>
          <w:sz w:val="21"/>
        </w:rPr>
        <w:t>那么空白部分与阴影部分面积的最简单的整数比是（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5"/>
        <w:spacing w:before="2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1910" w:h="16840"/>
          <w:pgMar w:top="1360" w:right="1580" w:bottom="1360" w:left="1640" w:header="720" w:footer="720" w:gutter="0"/>
          <w:cols w:space="720" w:num="1"/>
        </w:sectPr>
      </w:pPr>
    </w:p>
    <w:p>
      <w:pPr>
        <w:pStyle w:val="4"/>
        <w:tabs>
          <w:tab w:val="left" w:pos="2612"/>
        </w:tabs>
        <w:spacing w:before="88" w:line="221" w:lineRule="exact"/>
        <w:ind w:left="634"/>
      </w:pPr>
      <w:r>
        <w:t>5</w:t>
      </w:r>
      <w:r>
        <w:tab/>
      </w:r>
      <w:r>
        <w:t>5</w:t>
      </w:r>
    </w:p>
    <w:p>
      <w:pPr>
        <w:pStyle w:val="9"/>
        <w:numPr>
          <w:ilvl w:val="0"/>
          <w:numId w:val="2"/>
        </w:numPr>
        <w:tabs>
          <w:tab w:val="left" w:pos="819"/>
          <w:tab w:val="left" w:pos="820"/>
        </w:tabs>
        <w:spacing w:before="0" w:after="0" w:line="166" w:lineRule="exact"/>
        <w:ind w:left="820" w:right="0" w:hanging="660"/>
        <w:jc w:val="left"/>
        <w:rPr>
          <w:sz w:val="21"/>
        </w:rPr>
      </w:pPr>
      <w: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1435100</wp:posOffset>
                </wp:positionH>
                <wp:positionV relativeFrom="paragraph">
                  <wp:posOffset>59055</wp:posOffset>
                </wp:positionV>
                <wp:extent cx="92075" cy="0"/>
                <wp:effectExtent l="0" t="0" r="0" b="0"/>
                <wp:wrapNone/>
                <wp:docPr id="15" name="直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" o:spid="_x0000_s1026" o:spt="20" style="position:absolute;left:0pt;margin-left:113pt;margin-top:4.65pt;height:0pt;width:7.25pt;mso-position-horizontal-relative:page;z-index:-251627520;mso-width-relative:page;mso-height-relative:page;" filled="f" stroked="t" coordsize="21600,21600" o:gfxdata="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uEtRBNQAAAAH&#10;AQAADwAAAAAAAAABACAAAAAiAAAAZHJzL2Rvd25yZXYueG1sUEsBAhQAFAAAAAgAh07iQOIGjhXn&#10;AQAA2wMAAA4AAAAAAAAAAQAgAAAAIwEAAGRycy9lMm9Eb2MueG1sUEsFBgAAAAAGAAYAWQEAAHwF&#10;AAAAAA=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page">
                  <wp:posOffset>2654300</wp:posOffset>
                </wp:positionH>
                <wp:positionV relativeFrom="paragraph">
                  <wp:posOffset>59055</wp:posOffset>
                </wp:positionV>
                <wp:extent cx="165735" cy="0"/>
                <wp:effectExtent l="0" t="0" r="0" b="0"/>
                <wp:wrapNone/>
                <wp:docPr id="70" name="直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2" o:spid="_x0000_s1026" o:spt="20" style="position:absolute;left:0pt;margin-left:209pt;margin-top:4.65pt;height:0pt;width:13.05pt;mso-position-horizontal-relative:page;z-index:251718656;mso-width-relative:page;mso-height-relative:page;" filled="f" stroked="t" coordsize="21600,21600" o:gfxdata="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2Xh7D1AAA&#10;AAcBAAAPAAAAAAAAAAEAIAAAACIAAABkcnMvZG93bnJldi54bWxQSwECFAAUAAAACACHTuJArmhR&#10;Q+kBAADcAwAADgAAAAAAAAABACAAAAAjAQAAZHJzL2Uyb0RvYy54bWxQSwUGAAAAAAYABgBZAQAA&#10;fgUAAAAA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w:t>千克黄豆可以榨出</w:t>
      </w:r>
    </w:p>
    <w:p>
      <w:pPr>
        <w:pStyle w:val="4"/>
        <w:tabs>
          <w:tab w:val="left" w:pos="2556"/>
        </w:tabs>
        <w:spacing w:line="228" w:lineRule="exact"/>
        <w:ind w:left="632"/>
      </w:pPr>
      <w:r>
        <w:t>7</w:t>
      </w:r>
      <w:r>
        <w:tab/>
      </w:r>
      <w:r>
        <w:rPr>
          <w:spacing w:val="-10"/>
        </w:rPr>
        <w:t>28</w:t>
      </w:r>
    </w:p>
    <w:p>
      <w:pPr>
        <w:pStyle w:val="5"/>
        <w:spacing w:before="25"/>
        <w:ind w:left="160"/>
      </w:pPr>
      <w:r>
        <w:t>豆。</w:t>
      </w:r>
    </w:p>
    <w:p>
      <w:pPr>
        <w:pStyle w:val="5"/>
        <w:spacing w:before="10"/>
        <w:rPr>
          <w:sz w:val="19"/>
        </w:rPr>
      </w:pPr>
      <w:r>
        <w:br w:type="column"/>
      </w:r>
    </w:p>
    <w:p>
      <w:pPr>
        <w:pStyle w:val="5"/>
        <w:tabs>
          <w:tab w:val="left" w:pos="4806"/>
        </w:tabs>
        <w:ind w:left="25"/>
      </w:pPr>
      <w:r>
        <w:t>千克豆油</w:t>
      </w:r>
      <w:r>
        <w:rPr>
          <w:spacing w:val="-15"/>
        </w:rPr>
        <w:t>，</w:t>
      </w:r>
      <w:r>
        <w:t>照这样计算</w:t>
      </w:r>
      <w:r>
        <w:rPr>
          <w:spacing w:val="-15"/>
        </w:rPr>
        <w:t>，</w:t>
      </w:r>
      <w:r>
        <w:t>要榨出</w:t>
      </w:r>
      <w:r>
        <w:rPr>
          <w:spacing w:val="-54"/>
        </w:rPr>
        <w:t xml:space="preserve"> </w:t>
      </w:r>
      <w:r>
        <w:t>1</w:t>
      </w:r>
      <w:r>
        <w:rPr>
          <w:spacing w:val="-56"/>
        </w:rPr>
        <w:t xml:space="preserve"> </w:t>
      </w:r>
      <w:r>
        <w:t>千克豆油需</w:t>
      </w:r>
      <w:r>
        <w:rPr>
          <w:spacing w:val="-17"/>
        </w:rPr>
        <w:t>要</w:t>
      </w:r>
      <w:r>
        <w:t>（</w:t>
      </w:r>
      <w:r>
        <w:tab/>
      </w:r>
      <w:r>
        <w:rPr>
          <w:spacing w:val="-15"/>
        </w:rPr>
        <w:t>）</w:t>
      </w:r>
      <w:r>
        <w:t>千克黄</w:t>
      </w:r>
    </w:p>
    <w:p>
      <w:pPr>
        <w:spacing w:after="0"/>
        <w:sectPr>
          <w:type w:val="continuous"/>
          <w:pgSz w:w="11910" w:h="16840"/>
          <w:pgMar w:top="1360" w:right="1580" w:bottom="1360" w:left="1640" w:header="720" w:footer="720" w:gutter="0"/>
          <w:cols w:equalWidth="0" w:num="2">
            <w:col w:w="2795" w:space="40"/>
            <w:col w:w="5855"/>
          </w:cols>
        </w:sectPr>
      </w:pPr>
    </w:p>
    <w:p>
      <w:pPr>
        <w:pStyle w:val="9"/>
        <w:numPr>
          <w:ilvl w:val="0"/>
          <w:numId w:val="2"/>
        </w:numPr>
        <w:tabs>
          <w:tab w:val="left" w:pos="579"/>
          <w:tab w:val="left" w:pos="580"/>
        </w:tabs>
        <w:spacing w:before="42" w:after="0" w:line="240" w:lineRule="auto"/>
        <w:ind w:left="580" w:right="0" w:hanging="420"/>
        <w:jc w:val="left"/>
        <w:rPr>
          <w:sz w:val="21"/>
        </w:rPr>
      </w:pPr>
      <w:r>
        <w:rPr>
          <w:spacing w:val="-1"/>
          <w:w w:val="99"/>
          <w:sz w:val="21"/>
        </w:rPr>
        <w:t>在下面的○里填上“</w:t>
      </w:r>
      <w:r>
        <w:rPr>
          <w:spacing w:val="2"/>
          <w:w w:val="99"/>
          <w:sz w:val="21"/>
        </w:rPr>
        <w:t>﹥</w:t>
      </w:r>
      <w:r>
        <w:rPr>
          <w:spacing w:val="-70"/>
          <w:w w:val="99"/>
          <w:sz w:val="21"/>
        </w:rPr>
        <w:t>”、“</w:t>
      </w:r>
      <w:r>
        <w:rPr>
          <w:spacing w:val="-1"/>
          <w:w w:val="99"/>
          <w:sz w:val="21"/>
        </w:rPr>
        <w:t>﹤</w:t>
      </w:r>
      <w:r>
        <w:rPr>
          <w:w w:val="99"/>
          <w:sz w:val="21"/>
        </w:rPr>
        <w:t>”或“</w:t>
      </w:r>
      <w:r>
        <w:rPr>
          <w:spacing w:val="-1"/>
          <w:w w:val="99"/>
          <w:sz w:val="21"/>
        </w:rPr>
        <w:t>＝</w:t>
      </w:r>
      <w:r>
        <w:rPr>
          <w:spacing w:val="-52"/>
          <w:w w:val="99"/>
          <w:sz w:val="21"/>
        </w:rPr>
        <w:t>”。</w:t>
      </w:r>
    </w:p>
    <w:p>
      <w:pPr>
        <w:spacing w:after="0" w:line="240" w:lineRule="auto"/>
        <w:jc w:val="left"/>
        <w:rPr>
          <w:sz w:val="21"/>
        </w:rPr>
        <w:sectPr>
          <w:type w:val="continuous"/>
          <w:pgSz w:w="11910" w:h="16840"/>
          <w:pgMar w:top="1360" w:right="1580" w:bottom="1360" w:left="1640" w:header="720" w:footer="720" w:gutter="0"/>
          <w:cols w:space="720" w:num="1"/>
        </w:sectPr>
      </w:pPr>
    </w:p>
    <w:p>
      <w:pPr>
        <w:pStyle w:val="4"/>
        <w:tabs>
          <w:tab w:val="left" w:pos="3976"/>
        </w:tabs>
        <w:spacing w:before="79" w:line="349" w:lineRule="exact"/>
        <w:ind w:left="630"/>
      </w:pP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page">
                  <wp:posOffset>3951605</wp:posOffset>
                </wp:positionH>
                <wp:positionV relativeFrom="paragraph">
                  <wp:posOffset>248285</wp:posOffset>
                </wp:positionV>
                <wp:extent cx="168275" cy="0"/>
                <wp:effectExtent l="0" t="0" r="0" b="0"/>
                <wp:wrapNone/>
                <wp:docPr id="71" name="直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7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3" o:spid="_x0000_s1026" o:spt="20" style="position:absolute;left:0pt;margin-left:311.15pt;margin-top:19.55pt;height:0pt;width:13.25pt;mso-position-horizontal-relative:page;z-index:251719680;mso-width-relative:page;mso-height-relative:page;" filled="f" stroked="t" coordsize="21600,21600" o:gfxdata="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tj6nvW&#10;AAAACQEAAA8AAAAAAAAAAQAgAAAAIgAAAGRycy9kb3ducmV2LnhtbFBLAQIUABQAAAAIAIdO4kD9&#10;HdNl6QEAANwDAAAOAAAAAAAAAAEAIAAAACUBAABkcnMvZTJvRG9jLnhtbFBLBQYAAAAABgAGAFkB&#10;AACABQAAAAA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page">
                  <wp:posOffset>4711700</wp:posOffset>
                </wp:positionH>
                <wp:positionV relativeFrom="paragraph">
                  <wp:posOffset>248285</wp:posOffset>
                </wp:positionV>
                <wp:extent cx="167640" cy="0"/>
                <wp:effectExtent l="0" t="0" r="0" b="0"/>
                <wp:wrapNone/>
                <wp:docPr id="72" name="直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0"/>
                        </a:xfrm>
                        <a:prstGeom prst="line">
                          <a:avLst/>
                        </a:prstGeom>
                        <a:ln w="6337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4" o:spid="_x0000_s1026" o:spt="20" style="position:absolute;left:0pt;margin-left:371pt;margin-top:19.55pt;height:0pt;width:13.2pt;mso-position-horizontal-relative:page;z-index:251720704;mso-width-relative:page;mso-height-relative:page;" filled="f" stroked="t" coordsize="21600,21600" o:gfxdata="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8TwZfX&#10;AAAACQEAAA8AAAAAAAAAAQAgAAAAIgAAAGRycy9kb3ducmV2LnhtbFBLAQIUABQAAAAIAIdO4kAO&#10;nIrX6AEAANwDAAAOAAAAAAAAAAEAIAAAACYBAABkcnMvZTJvRG9jLnhtbFBLBQYAAAAABgAGAFkB&#10;AACABQAAAAA=&#10;">
                <v:fill on="f" focussize="0,0"/>
                <v:stroke weight="0.498976377952756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position w:val="15"/>
        </w:rPr>
        <w:t>3</w:t>
      </w:r>
      <w:r>
        <w:rPr>
          <w:spacing w:val="-8"/>
          <w:position w:val="15"/>
        </w:rPr>
        <w:t xml:space="preserve"> </w:t>
      </w:r>
      <w:r>
        <w:rPr>
          <w:rFonts w:ascii="Symbol" w:hAnsi="Symbol"/>
        </w:rPr>
        <w:t></w:t>
      </w:r>
      <w:r>
        <w:rPr>
          <w:spacing w:val="-3"/>
        </w:rPr>
        <w:t xml:space="preserve"> </w:t>
      </w:r>
      <w:r>
        <w:rPr>
          <w:position w:val="15"/>
        </w:rPr>
        <w:t>2</w:t>
      </w:r>
      <w:r>
        <w:rPr>
          <w:spacing w:val="-12"/>
          <w:position w:val="15"/>
        </w:rPr>
        <w:t xml:space="preserve"> </w:t>
      </w:r>
      <w:r>
        <w:rPr>
          <w:rFonts w:ascii="宋体" w:hAnsi="宋体"/>
          <w:sz w:val="21"/>
        </w:rPr>
        <w:t>○</w:t>
      </w:r>
      <w:r>
        <w:rPr>
          <w:rFonts w:ascii="宋体" w:hAnsi="宋体"/>
          <w:spacing w:val="-56"/>
          <w:sz w:val="21"/>
        </w:rPr>
        <w:t xml:space="preserve"> </w:t>
      </w:r>
      <w:r>
        <w:rPr>
          <w:position w:val="15"/>
        </w:rPr>
        <w:t>3</w:t>
      </w:r>
      <w:r>
        <w:rPr>
          <w:spacing w:val="-8"/>
          <w:position w:val="15"/>
        </w:rPr>
        <w:t xml:space="preserve"> </w:t>
      </w:r>
      <w:r>
        <w:rPr>
          <w:rFonts w:ascii="Symbol" w:hAnsi="Symbol"/>
        </w:rPr>
        <w:t></w:t>
      </w:r>
      <w:r>
        <w:rPr>
          <w:spacing w:val="-31"/>
        </w:rPr>
        <w:t xml:space="preserve"> </w:t>
      </w:r>
      <w:r>
        <w:rPr>
          <w:spacing w:val="7"/>
        </w:rPr>
        <w:t>3</w:t>
      </w:r>
      <w:r>
        <w:rPr>
          <w:rFonts w:ascii="Symbol" w:hAnsi="Symbol"/>
          <w:spacing w:val="7"/>
        </w:rPr>
        <w:t></w:t>
      </w:r>
      <w:r>
        <w:rPr>
          <w:spacing w:val="-26"/>
        </w:rPr>
        <w:t xml:space="preserve"> </w:t>
      </w:r>
      <w:r>
        <w:t>2</w:t>
      </w:r>
      <w:r>
        <w:tab/>
      </w:r>
      <w:r>
        <w:rPr>
          <w:spacing w:val="4"/>
        </w:rPr>
        <w:t>4.85</w:t>
      </w:r>
      <w:r>
        <w:rPr>
          <w:rFonts w:ascii="Symbol" w:hAnsi="Symbol"/>
          <w:spacing w:val="4"/>
        </w:rPr>
        <w:t></w:t>
      </w:r>
      <w:r>
        <w:rPr>
          <w:spacing w:val="-22"/>
        </w:rPr>
        <w:t xml:space="preserve"> </w:t>
      </w:r>
      <w:r>
        <w:rPr>
          <w:position w:val="15"/>
        </w:rPr>
        <w:t>19</w:t>
      </w:r>
      <w:r>
        <w:rPr>
          <w:spacing w:val="11"/>
          <w:position w:val="15"/>
        </w:rPr>
        <w:t xml:space="preserve"> </w:t>
      </w:r>
      <w:r>
        <w:rPr>
          <w:rFonts w:ascii="宋体" w:hAnsi="宋体"/>
          <w:sz w:val="21"/>
        </w:rPr>
        <w:t>○</w:t>
      </w:r>
      <w:r>
        <w:rPr>
          <w:rFonts w:ascii="宋体" w:hAnsi="宋体"/>
          <w:spacing w:val="-69"/>
          <w:sz w:val="21"/>
        </w:rPr>
        <w:t xml:space="preserve"> </w:t>
      </w:r>
      <w:r>
        <w:t>4.85</w:t>
      </w:r>
      <w:r>
        <w:rPr>
          <w:spacing w:val="-27"/>
        </w:rPr>
        <w:t xml:space="preserve"> </w:t>
      </w:r>
      <w:r>
        <w:rPr>
          <w:rFonts w:ascii="Symbol" w:hAnsi="Symbol"/>
        </w:rPr>
        <w:t></w:t>
      </w:r>
      <w:r>
        <w:rPr>
          <w:spacing w:val="-11"/>
        </w:rPr>
        <w:t xml:space="preserve"> </w:t>
      </w:r>
      <w:r>
        <w:rPr>
          <w:position w:val="15"/>
        </w:rPr>
        <w:t>19</w:t>
      </w:r>
    </w:p>
    <w:p>
      <w:pPr>
        <w:tabs>
          <w:tab w:val="left" w:pos="991"/>
          <w:tab w:val="left" w:pos="1418"/>
          <w:tab w:val="left" w:pos="4599"/>
          <w:tab w:val="left" w:pos="5796"/>
        </w:tabs>
        <w:spacing w:before="0" w:line="265" w:lineRule="exact"/>
        <w:ind w:left="628" w:right="0" w:firstLine="0"/>
        <w:jc w:val="left"/>
        <w:rPr>
          <w:rFonts w:ascii="Times New Roman"/>
          <w:sz w:val="24"/>
        </w:rPr>
      </w:pPr>
      <w:r>
        <w:rPr>
          <w:rFonts w:ascii="Times New Roman"/>
          <w:sz w:val="24"/>
        </w:rPr>
        <w:t>5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3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5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20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20</w:t>
      </w:r>
    </w:p>
    <w:p>
      <w:pPr>
        <w:pStyle w:val="9"/>
        <w:numPr>
          <w:ilvl w:val="0"/>
          <w:numId w:val="2"/>
        </w:numPr>
        <w:tabs>
          <w:tab w:val="left" w:pos="579"/>
          <w:tab w:val="left" w:pos="580"/>
          <w:tab w:val="left" w:pos="6354"/>
        </w:tabs>
        <w:spacing w:before="24" w:after="0" w:line="240" w:lineRule="auto"/>
        <w:ind w:left="580" w:right="0" w:hanging="420"/>
        <w:jc w:val="left"/>
        <w:rPr>
          <w:sz w:val="21"/>
        </w:rPr>
      </w:pPr>
      <w:r>
        <w:rPr>
          <w:sz w:val="21"/>
        </w:rPr>
        <w:t>小明做了</w:t>
      </w:r>
      <w:r>
        <w:rPr>
          <w:spacing w:val="-54"/>
          <w:sz w:val="21"/>
        </w:rPr>
        <w:t xml:space="preserve"> </w:t>
      </w:r>
      <w:r>
        <w:rPr>
          <w:sz w:val="21"/>
        </w:rPr>
        <w:t>20</w:t>
      </w:r>
      <w:r>
        <w:rPr>
          <w:spacing w:val="-57"/>
          <w:sz w:val="21"/>
        </w:rPr>
        <w:t xml:space="preserve"> </w:t>
      </w:r>
      <w:r>
        <w:rPr>
          <w:sz w:val="21"/>
        </w:rPr>
        <w:t>道口算题，错了一道，他这次口算的正确率是（</w:t>
      </w:r>
      <w:r>
        <w:rPr>
          <w:sz w:val="21"/>
        </w:rPr>
        <w:tab/>
      </w:r>
      <w:r>
        <w:rPr>
          <w:spacing w:val="-104"/>
          <w:sz w:val="21"/>
        </w:rPr>
        <w:t>）</w:t>
      </w:r>
      <w:r>
        <w:rPr>
          <w:sz w:val="21"/>
        </w:rPr>
        <w:t>。</w:t>
      </w:r>
    </w:p>
    <w:p>
      <w:pPr>
        <w:spacing w:after="0" w:line="240" w:lineRule="auto"/>
        <w:jc w:val="left"/>
        <w:rPr>
          <w:sz w:val="21"/>
        </w:rPr>
        <w:sectPr>
          <w:headerReference r:id="rId8" w:type="default"/>
          <w:pgSz w:w="11910" w:h="16840"/>
          <w:pgMar w:top="1360" w:right="1580" w:bottom="1380" w:left="1640" w:header="1080" w:footer="1178" w:gutter="0"/>
          <w:cols w:space="720" w:num="1"/>
        </w:sectPr>
      </w:pPr>
    </w:p>
    <w:p>
      <w:pPr>
        <w:pStyle w:val="4"/>
        <w:tabs>
          <w:tab w:val="left" w:pos="5019"/>
        </w:tabs>
        <w:spacing w:before="28" w:line="221" w:lineRule="exact"/>
        <w:ind w:left="636"/>
      </w:pPr>
      <w:r>
        <w:t>4</w:t>
      </w:r>
      <w:r>
        <w:tab/>
      </w:r>
      <w:r>
        <w:rPr>
          <w:spacing w:val="-16"/>
        </w:rPr>
        <w:t>1</w:t>
      </w:r>
    </w:p>
    <w:p>
      <w:pPr>
        <w:pStyle w:val="9"/>
        <w:numPr>
          <w:ilvl w:val="0"/>
          <w:numId w:val="2"/>
        </w:numPr>
        <w:tabs>
          <w:tab w:val="left" w:pos="819"/>
          <w:tab w:val="left" w:pos="820"/>
          <w:tab w:val="left" w:pos="2867"/>
          <w:tab w:val="left" w:pos="4127"/>
        </w:tabs>
        <w:spacing w:before="0" w:after="0" w:line="166" w:lineRule="exact"/>
        <w:ind w:left="820" w:right="0" w:hanging="660"/>
        <w:jc w:val="left"/>
        <w:rPr>
          <w:sz w:val="21"/>
        </w:rPr>
      </w:pPr>
      <w: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1435100</wp:posOffset>
                </wp:positionH>
                <wp:positionV relativeFrom="paragraph">
                  <wp:posOffset>59055</wp:posOffset>
                </wp:positionV>
                <wp:extent cx="92075" cy="0"/>
                <wp:effectExtent l="0" t="0" r="0" b="0"/>
                <wp:wrapNone/>
                <wp:docPr id="16" name="直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5" o:spid="_x0000_s1026" o:spt="20" style="position:absolute;left:0pt;margin-left:113pt;margin-top:4.65pt;height:0pt;width:7.25pt;mso-position-horizontal-relative:page;z-index:-251621376;mso-width-relative:page;mso-height-relative:page;" filled="f" stroked="t" coordsize="21600,21600" o:gfxdata="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hLUQTUAAAA&#10;BwEAAA8AAAAAAAAAAQAgAAAAIgAAAGRycy9kb3ducmV2LnhtbFBLAQIUABQAAAAIAIdO4kCJzPxy&#10;6AEAANsDAAAOAAAAAAAAAAEAIAAAACMBAABkcnMvZTJvRG9jLnhtbFBLBQYAAAAABgAGAFkBAAB9&#10;BQAAAAA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page">
                  <wp:posOffset>4220845</wp:posOffset>
                </wp:positionH>
                <wp:positionV relativeFrom="paragraph">
                  <wp:posOffset>59055</wp:posOffset>
                </wp:positionV>
                <wp:extent cx="92075" cy="0"/>
                <wp:effectExtent l="0" t="0" r="0" b="0"/>
                <wp:wrapNone/>
                <wp:docPr id="73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margin-left:332.35pt;margin-top:4.65pt;height:0pt;width:7.25pt;mso-position-horizontal-relative:page;z-index:251721728;mso-width-relative:page;mso-height-relative:page;" filled="f" stroked="t" coordsize="21600,21600" o:gfxdata="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atLjHTAAAA&#10;BwEAAA8AAAAAAAAAAQAgAAAAIgAAAGRycy9kb3ducmV2LnhtbFBLAQIUABQAAAAIAIdO4kC7Bort&#10;6QEAANsDAAAOAAAAAAAAAAEAIAAAACIBAABkcnMvZTJvRG9jLnhtbFBLBQYAAAAABgAGAFkBAAB9&#10;BQAAAAA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pacing w:val="-1"/>
          <w:w w:val="99"/>
          <w:sz w:val="21"/>
        </w:rPr>
        <w:t>千</w:t>
      </w:r>
      <w:r>
        <w:rPr>
          <w:spacing w:val="2"/>
          <w:w w:val="99"/>
          <w:sz w:val="21"/>
        </w:rPr>
        <w:t>克</w:t>
      </w:r>
      <w:r>
        <w:rPr>
          <w:spacing w:val="-1"/>
          <w:w w:val="99"/>
          <w:sz w:val="21"/>
        </w:rPr>
        <w:t>增</w:t>
      </w:r>
      <w:r>
        <w:rPr>
          <w:w w:val="99"/>
          <w:sz w:val="21"/>
        </w:rPr>
        <w:t>加</w:t>
      </w:r>
      <w:r>
        <w:rPr>
          <w:spacing w:val="-50"/>
          <w:sz w:val="21"/>
        </w:rPr>
        <w:t xml:space="preserve"> </w:t>
      </w:r>
      <w:r>
        <w:rPr>
          <w:spacing w:val="1"/>
          <w:w w:val="99"/>
          <w:sz w:val="21"/>
        </w:rPr>
        <w:t>25</w:t>
      </w:r>
      <w:r>
        <w:rPr>
          <w:spacing w:val="-2"/>
          <w:w w:val="99"/>
          <w:sz w:val="21"/>
        </w:rPr>
        <w:t>%</w:t>
      </w:r>
      <w:r>
        <w:rPr>
          <w:spacing w:val="-1"/>
          <w:w w:val="99"/>
          <w:sz w:val="21"/>
        </w:rPr>
        <w:t>后</w:t>
      </w:r>
      <w:r>
        <w:rPr>
          <w:spacing w:val="2"/>
          <w:w w:val="99"/>
          <w:sz w:val="21"/>
        </w:rPr>
        <w:t>是</w:t>
      </w:r>
      <w:r>
        <w:rPr>
          <w:w w:val="99"/>
          <w:sz w:val="21"/>
        </w:rPr>
        <w:t>（</w:t>
      </w:r>
      <w:r>
        <w:rPr>
          <w:sz w:val="21"/>
        </w:rPr>
        <w:tab/>
      </w:r>
      <w:r>
        <w:rPr>
          <w:spacing w:val="-1"/>
          <w:w w:val="99"/>
          <w:sz w:val="21"/>
        </w:rPr>
        <w:t>）</w:t>
      </w:r>
      <w:r>
        <w:rPr>
          <w:spacing w:val="2"/>
          <w:w w:val="99"/>
          <w:sz w:val="21"/>
        </w:rPr>
        <w:t>千</w:t>
      </w:r>
      <w:r>
        <w:rPr>
          <w:spacing w:val="-1"/>
          <w:w w:val="99"/>
          <w:sz w:val="21"/>
        </w:rPr>
        <w:t>克</w:t>
      </w:r>
      <w:r>
        <w:rPr>
          <w:spacing w:val="-104"/>
          <w:w w:val="99"/>
          <w:sz w:val="21"/>
        </w:rPr>
        <w:t>，</w:t>
      </w:r>
      <w:r>
        <w:rPr>
          <w:w w:val="99"/>
          <w:sz w:val="21"/>
        </w:rPr>
        <w:t>（</w:t>
      </w:r>
      <w:r>
        <w:rPr>
          <w:sz w:val="21"/>
        </w:rPr>
        <w:tab/>
      </w:r>
      <w:r>
        <w:rPr>
          <w:spacing w:val="-1"/>
          <w:w w:val="99"/>
          <w:sz w:val="21"/>
        </w:rPr>
        <w:t>）</w:t>
      </w:r>
      <w:r>
        <w:rPr>
          <w:spacing w:val="2"/>
          <w:w w:val="99"/>
          <w:sz w:val="21"/>
        </w:rPr>
        <w:t>米</w:t>
      </w:r>
      <w:r>
        <w:rPr>
          <w:spacing w:val="-1"/>
          <w:w w:val="99"/>
          <w:sz w:val="21"/>
        </w:rPr>
        <w:t>减</w:t>
      </w:r>
      <w:r>
        <w:rPr>
          <w:w w:val="99"/>
          <w:sz w:val="21"/>
        </w:rPr>
        <w:t>少</w:t>
      </w:r>
    </w:p>
    <w:p>
      <w:pPr>
        <w:pStyle w:val="4"/>
        <w:tabs>
          <w:tab w:val="left" w:pos="5023"/>
        </w:tabs>
        <w:spacing w:line="228" w:lineRule="exact"/>
        <w:ind w:left="634"/>
      </w:pPr>
      <w:r>
        <w:t>5</w:t>
      </w:r>
      <w:r>
        <w:tab/>
      </w:r>
      <w:r>
        <w:rPr>
          <w:spacing w:val="-20"/>
        </w:rPr>
        <w:t>4</w:t>
      </w:r>
    </w:p>
    <w:p>
      <w:pPr>
        <w:spacing w:before="10" w:line="196" w:lineRule="exact"/>
        <w:ind w:left="4255" w:right="0" w:firstLine="0"/>
        <w:jc w:val="left"/>
        <w:rPr>
          <w:rFonts w:ascii="Times New Roman"/>
          <w:sz w:val="24"/>
        </w:rPr>
      </w:pPr>
      <w:r>
        <w:rPr>
          <w:rFonts w:ascii="Times New Roman"/>
          <w:w w:val="99"/>
          <w:sz w:val="24"/>
        </w:rPr>
        <w:t>3</w:t>
      </w:r>
    </w:p>
    <w:p>
      <w:pPr>
        <w:spacing w:before="28" w:line="221" w:lineRule="exact"/>
        <w:ind w:left="752" w:right="0" w:firstLine="0"/>
        <w:jc w:val="left"/>
        <w:rPr>
          <w:rFonts w:ascii="Times New Roman"/>
          <w:sz w:val="24"/>
        </w:rPr>
      </w:pPr>
      <w:r>
        <w:br w:type="column"/>
      </w:r>
      <w:r>
        <w:rPr>
          <w:rFonts w:ascii="Times New Roman"/>
          <w:sz w:val="24"/>
        </w:rPr>
        <w:t>9</w:t>
      </w:r>
    </w:p>
    <w:p>
      <w:pPr>
        <w:pStyle w:val="5"/>
        <w:tabs>
          <w:tab w:val="left" w:pos="975"/>
        </w:tabs>
        <w:spacing w:line="166" w:lineRule="exact"/>
        <w:ind w:left="24"/>
      </w:pPr>
      <w: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4772025</wp:posOffset>
                </wp:positionH>
                <wp:positionV relativeFrom="paragraph">
                  <wp:posOffset>59055</wp:posOffset>
                </wp:positionV>
                <wp:extent cx="150495" cy="0"/>
                <wp:effectExtent l="0" t="0" r="0" b="0"/>
                <wp:wrapNone/>
                <wp:docPr id="17" name="直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0"/>
                        </a:xfrm>
                        <a:prstGeom prst="line">
                          <a:avLst/>
                        </a:prstGeom>
                        <a:ln w="6337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7" o:spid="_x0000_s1026" o:spt="20" style="position:absolute;left:0pt;margin-left:375.75pt;margin-top:4.65pt;height:0pt;width:11.85pt;mso-position-horizontal-relative:page;z-index:-251620352;mso-width-relative:page;mso-height-relative:page;" filled="f" stroked="t" coordsize="21600,21600" o:gfxdata="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snaWnUAAAA&#10;BwEAAA8AAAAAAAAAAQAgAAAAIgAAAGRycy9kb3ducmV2LnhtbFBLAQIUABQAAAAIAIdO4kBHAP+K&#10;6AEAANwDAAAOAAAAAAAAAAEAIAAAACMBAABkcnMvZTJvRG9jLnhtbFBLBQYAAAAABgAGAFkBAAB9&#10;BQAAAAA=&#10;">
                <v:fill on="f" focussize="0,0"/>
                <v:stroke weight="0.498976377952756pt" color="#000000" joinstyle="round"/>
                <v:imagedata o:title=""/>
                <o:lock v:ext="edit" aspectratio="f"/>
              </v:line>
            </w:pict>
          </mc:Fallback>
        </mc:AlternateContent>
      </w:r>
      <w:r>
        <w:t>米后是</w:t>
      </w:r>
      <w:r>
        <w:tab/>
      </w:r>
      <w:r>
        <w:t>米。</w:t>
      </w:r>
    </w:p>
    <w:p>
      <w:pPr>
        <w:pStyle w:val="4"/>
        <w:spacing w:line="228" w:lineRule="exact"/>
        <w:ind w:left="683"/>
      </w:pPr>
      <w:r>
        <w:t>10</w:t>
      </w:r>
    </w:p>
    <w:p>
      <w:pPr>
        <w:spacing w:after="0" w:line="228" w:lineRule="exact"/>
        <w:sectPr>
          <w:type w:val="continuous"/>
          <w:pgSz w:w="11910" w:h="16840"/>
          <w:pgMar w:top="1360" w:right="1580" w:bottom="1360" w:left="1640" w:header="720" w:footer="720" w:gutter="0"/>
          <w:cols w:equalWidth="0" w:num="2">
            <w:col w:w="5143" w:space="40"/>
            <w:col w:w="3507"/>
          </w:cols>
        </w:sectPr>
      </w:pPr>
    </w:p>
    <w:p>
      <w:pPr>
        <w:pStyle w:val="9"/>
        <w:numPr>
          <w:ilvl w:val="0"/>
          <w:numId w:val="2"/>
        </w:numPr>
        <w:tabs>
          <w:tab w:val="left" w:pos="579"/>
          <w:tab w:val="left" w:pos="580"/>
        </w:tabs>
        <w:spacing w:before="0" w:after="0" w:line="191" w:lineRule="exact"/>
        <w:ind w:left="580" w:right="0" w:hanging="420"/>
        <w:jc w:val="left"/>
        <w:rPr>
          <w:sz w:val="21"/>
        </w:rPr>
      </w:pP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page">
                  <wp:posOffset>3695065</wp:posOffset>
                </wp:positionH>
                <wp:positionV relativeFrom="paragraph">
                  <wp:posOffset>75565</wp:posOffset>
                </wp:positionV>
                <wp:extent cx="168275" cy="0"/>
                <wp:effectExtent l="0" t="0" r="0" b="0"/>
                <wp:wrapNone/>
                <wp:docPr id="74" name="直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7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8" o:spid="_x0000_s1026" o:spt="20" style="position:absolute;left:0pt;margin-left:290.95pt;margin-top:5.95pt;height:0pt;width:13.25pt;mso-position-horizontal-relative:page;z-index:251722752;mso-width-relative:page;mso-height-relative:page;" filled="f" stroked="t" coordsize="21600,21600" o:gfxdata="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aaCftUA&#10;AAAJAQAADwAAAAAAAAABACAAAAAiAAAAZHJzL2Rvd25yZXYueG1sUEsBAhQAFAAAAAgAh07iQGAP&#10;/83pAQAA3AMAAA4AAAAAAAAAAQAgAAAAJAEAAGRycy9lMm9Eb2MueG1sUEsFBgAAAAAGAAYAWQEA&#10;AH8FAAAAAA=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pacing w:val="-2"/>
          <w:sz w:val="21"/>
        </w:rPr>
        <w:t>明明看一本故事书，第一天看了全书的</w:t>
      </w:r>
    </w:p>
    <w:p>
      <w:pPr>
        <w:pStyle w:val="4"/>
        <w:spacing w:line="228" w:lineRule="exact"/>
        <w:ind w:left="4195"/>
        <w:jc w:val="center"/>
      </w:pPr>
      <w:r>
        <w:rPr>
          <w:w w:val="95"/>
        </w:rPr>
        <w:t>20</w:t>
      </w:r>
    </w:p>
    <w:p>
      <w:pPr>
        <w:spacing w:before="10" w:line="196" w:lineRule="exact"/>
        <w:ind w:left="0" w:right="97" w:firstLine="0"/>
        <w:jc w:val="center"/>
        <w:rPr>
          <w:rFonts w:ascii="Times New Roman"/>
          <w:sz w:val="24"/>
        </w:rPr>
      </w:pPr>
      <w:r>
        <w:rPr>
          <w:rFonts w:ascii="Times New Roman"/>
          <w:w w:val="99"/>
          <w:sz w:val="24"/>
        </w:rPr>
        <w:t>2</w:t>
      </w:r>
    </w:p>
    <w:p>
      <w:pPr>
        <w:pStyle w:val="5"/>
        <w:spacing w:line="239" w:lineRule="exact"/>
        <w:ind w:left="25"/>
      </w:pPr>
      <w:r>
        <w:br w:type="column"/>
      </w:r>
      <w:r>
        <w:t>，第二天比第一天多看 8 页，这时已经看的</w:t>
      </w:r>
    </w:p>
    <w:p>
      <w:pPr>
        <w:spacing w:after="0" w:line="239" w:lineRule="exact"/>
        <w:sectPr>
          <w:type w:val="continuous"/>
          <w:pgSz w:w="11910" w:h="16840"/>
          <w:pgMar w:top="1360" w:right="1580" w:bottom="1360" w:left="1640" w:header="720" w:footer="720" w:gutter="0"/>
          <w:cols w:equalWidth="0" w:num="2">
            <w:col w:w="4434" w:space="40"/>
            <w:col w:w="4216"/>
          </w:cols>
        </w:sectPr>
      </w:pPr>
    </w:p>
    <w:p>
      <w:pPr>
        <w:pStyle w:val="5"/>
        <w:spacing w:line="190" w:lineRule="exact"/>
        <w:ind w:left="160"/>
      </w:pP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page">
                  <wp:posOffset>2369185</wp:posOffset>
                </wp:positionH>
                <wp:positionV relativeFrom="paragraph">
                  <wp:posOffset>74930</wp:posOffset>
                </wp:positionV>
                <wp:extent cx="92075" cy="0"/>
                <wp:effectExtent l="0" t="0" r="0" b="0"/>
                <wp:wrapNone/>
                <wp:docPr id="75" name="直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9" o:spid="_x0000_s1026" o:spt="20" style="position:absolute;left:0pt;margin-left:186.55pt;margin-top:5.9pt;height:0pt;width:7.25pt;mso-position-horizontal-relative:page;z-index:251723776;mso-width-relative:page;mso-height-relative:page;" filled="f" stroked="t" coordsize="21600,21600" o:gfxdata="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PLPON3VAAAA&#10;CQEAAA8AAAAAAAAAAQAgAAAAIgAAAGRycy9kb3ducmV2LnhtbFBLAQIUABQAAAAIAIdO4kB9BDXB&#10;5wEAANsDAAAOAAAAAAAAAAEAIAAAACQBAABkcnMvZTJvRG9jLnhtbFBLBQYAAAAABgAGAFkBAAB9&#10;BQAAAAA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t>页数占全书总页数的</w:t>
      </w:r>
    </w:p>
    <w:p>
      <w:pPr>
        <w:pStyle w:val="4"/>
        <w:spacing w:line="228" w:lineRule="exact"/>
        <w:jc w:val="right"/>
      </w:pPr>
      <w:r>
        <w:rPr>
          <w:w w:val="99"/>
        </w:rPr>
        <w:t>5</w:t>
      </w:r>
    </w:p>
    <w:p>
      <w:pPr>
        <w:pStyle w:val="5"/>
        <w:tabs>
          <w:tab w:val="left" w:pos="1601"/>
        </w:tabs>
        <w:spacing w:line="239" w:lineRule="exact"/>
        <w:ind w:left="24"/>
      </w:pPr>
      <w:r>
        <w:br w:type="column"/>
      </w:r>
      <w:r>
        <w:t>，明明再看（</w:t>
      </w:r>
      <w:r>
        <w:tab/>
      </w:r>
      <w:r>
        <w:t>）页就可以看完这本故事书。</w:t>
      </w:r>
    </w:p>
    <w:p>
      <w:pPr>
        <w:spacing w:after="0" w:line="239" w:lineRule="exact"/>
        <w:sectPr>
          <w:type w:val="continuous"/>
          <w:pgSz w:w="11910" w:h="16840"/>
          <w:pgMar w:top="1360" w:right="1580" w:bottom="1360" w:left="1640" w:header="720" w:footer="720" w:gutter="0"/>
          <w:cols w:equalWidth="0" w:num="2">
            <w:col w:w="2225" w:space="40"/>
            <w:col w:w="6425"/>
          </w:cols>
        </w:sectPr>
      </w:pPr>
    </w:p>
    <w:p>
      <w:pPr>
        <w:pStyle w:val="9"/>
        <w:numPr>
          <w:ilvl w:val="0"/>
          <w:numId w:val="2"/>
        </w:numPr>
        <w:tabs>
          <w:tab w:val="left" w:pos="580"/>
        </w:tabs>
        <w:spacing w:before="24" w:after="0" w:line="278" w:lineRule="auto"/>
        <w:ind w:left="160" w:right="217" w:firstLine="0"/>
        <w:jc w:val="both"/>
        <w:rPr>
          <w:sz w:val="21"/>
        </w:rPr>
      </w:pPr>
      <w:r>
        <w:rPr>
          <w:spacing w:val="-2"/>
          <w:sz w:val="21"/>
        </w:rPr>
        <w:t xml:space="preserve">一些学生做涂色游戏，女生全都涂红色，男生涂蓝色或黄色。涂黄色的有 </w:t>
      </w:r>
      <w:r>
        <w:rPr>
          <w:sz w:val="21"/>
        </w:rPr>
        <w:t>12</w:t>
      </w:r>
      <w:r>
        <w:rPr>
          <w:spacing w:val="-12"/>
          <w:sz w:val="21"/>
        </w:rPr>
        <w:t xml:space="preserve"> 人，涂蓝</w:t>
      </w:r>
      <w:r>
        <w:rPr>
          <w:spacing w:val="-16"/>
          <w:sz w:val="21"/>
        </w:rPr>
        <w:t xml:space="preserve">色的有人数是是女生人数的 </w:t>
      </w:r>
      <w:r>
        <w:rPr>
          <w:sz w:val="21"/>
        </w:rPr>
        <w:t>25</w:t>
      </w:r>
      <w:r>
        <w:rPr>
          <w:spacing w:val="-4"/>
          <w:sz w:val="21"/>
        </w:rPr>
        <w:t xml:space="preserve">%，涂红色的人数与男生人数的比是 </w:t>
      </w:r>
      <w:r>
        <w:rPr>
          <w:sz w:val="21"/>
        </w:rPr>
        <w:t>8:5。做涂色游戏的女生有（</w:t>
      </w:r>
      <w:r>
        <w:rPr>
          <w:spacing w:val="1"/>
          <w:sz w:val="21"/>
        </w:rPr>
        <w:t xml:space="preserve"> </w:t>
      </w:r>
      <w:r>
        <w:rPr>
          <w:sz w:val="21"/>
        </w:rPr>
        <w:t>）人。</w:t>
      </w:r>
    </w:p>
    <w:p>
      <w:pPr>
        <w:pStyle w:val="9"/>
        <w:numPr>
          <w:ilvl w:val="0"/>
          <w:numId w:val="2"/>
        </w:numPr>
        <w:tabs>
          <w:tab w:val="left" w:pos="580"/>
        </w:tabs>
        <w:spacing w:before="0" w:after="4" w:line="261" w:lineRule="auto"/>
        <w:ind w:left="160" w:right="216" w:firstLine="0"/>
        <w:jc w:val="both"/>
        <w:rPr>
          <w:sz w:val="21"/>
        </w:rPr>
      </w:pPr>
      <w:r>
        <w:rPr>
          <w:spacing w:val="-1"/>
          <w:sz w:val="21"/>
        </w:rPr>
        <w:t xml:space="preserve">如右图，图中的半圆是以平行四边形 </w:t>
      </w:r>
      <w:r>
        <w:rPr>
          <w:sz w:val="21"/>
        </w:rPr>
        <w:t>ABCD</w:t>
      </w:r>
      <w:r>
        <w:rPr>
          <w:spacing w:val="-36"/>
          <w:sz w:val="21"/>
        </w:rPr>
        <w:t xml:space="preserve"> 的 </w:t>
      </w:r>
      <w:r>
        <w:rPr>
          <w:sz w:val="21"/>
        </w:rPr>
        <w:t>AD</w:t>
      </w:r>
      <w:r>
        <w:rPr>
          <w:spacing w:val="-7"/>
          <w:sz w:val="21"/>
        </w:rPr>
        <w:t xml:space="preserve"> 边为直径，</w:t>
      </w:r>
      <w:r>
        <w:rPr>
          <w:spacing w:val="3"/>
          <w:sz w:val="21"/>
        </w:rPr>
        <w:t>O</w:t>
      </w:r>
      <w:r>
        <w:rPr>
          <w:spacing w:val="-2"/>
          <w:sz w:val="21"/>
        </w:rPr>
        <w:t xml:space="preserve"> 为圆心所画的半圆。</w:t>
      </w:r>
      <w:r>
        <w:rPr>
          <w:sz w:val="21"/>
        </w:rPr>
        <w:t xml:space="preserve">CO </w:t>
      </w:r>
      <w:r>
        <w:rPr>
          <w:spacing w:val="-1"/>
          <w:w w:val="99"/>
          <w:sz w:val="21"/>
        </w:rPr>
        <w:t>是平行四边形</w:t>
      </w:r>
      <w:r>
        <w:rPr>
          <w:spacing w:val="-53"/>
          <w:sz w:val="21"/>
        </w:rPr>
        <w:t xml:space="preserve"> </w:t>
      </w:r>
      <w:r>
        <w:rPr>
          <w:spacing w:val="1"/>
          <w:w w:val="99"/>
          <w:sz w:val="21"/>
        </w:rPr>
        <w:t>A</w:t>
      </w:r>
      <w:r>
        <w:rPr>
          <w:w w:val="99"/>
          <w:sz w:val="21"/>
        </w:rPr>
        <w:t>D</w:t>
      </w:r>
      <w:r>
        <w:rPr>
          <w:spacing w:val="-54"/>
          <w:sz w:val="21"/>
        </w:rPr>
        <w:t xml:space="preserve"> </w:t>
      </w:r>
      <w:r>
        <w:rPr>
          <w:spacing w:val="-4"/>
          <w:w w:val="99"/>
          <w:sz w:val="21"/>
        </w:rPr>
        <w:t>边上的高，已知这组底和高的长度比是</w:t>
      </w:r>
      <w:r>
        <w:rPr>
          <w:spacing w:val="-53"/>
          <w:sz w:val="21"/>
        </w:rPr>
        <w:t xml:space="preserve"> </w:t>
      </w:r>
      <w:r>
        <w:rPr>
          <w:spacing w:val="1"/>
          <w:w w:val="99"/>
          <w:sz w:val="21"/>
        </w:rPr>
        <w:t>2:1</w:t>
      </w:r>
      <w:r>
        <w:rPr>
          <w:spacing w:val="-4"/>
          <w:w w:val="99"/>
          <w:sz w:val="21"/>
        </w:rPr>
        <w:t>，且阴影部分的面积是</w:t>
      </w:r>
      <w:r>
        <w:rPr>
          <w:spacing w:val="-53"/>
          <w:sz w:val="21"/>
        </w:rPr>
        <w:t xml:space="preserve"> </w:t>
      </w:r>
      <w:r>
        <w:rPr>
          <w:spacing w:val="1"/>
          <w:w w:val="99"/>
          <w:sz w:val="21"/>
        </w:rPr>
        <w:t>5.7</w:t>
      </w:r>
      <w:r>
        <w:rPr>
          <w:spacing w:val="-2"/>
          <w:w w:val="99"/>
          <w:sz w:val="21"/>
        </w:rPr>
        <w:t>c</w:t>
      </w:r>
      <w:r>
        <w:rPr>
          <w:spacing w:val="1"/>
          <w:w w:val="99"/>
          <w:sz w:val="21"/>
        </w:rPr>
        <w:t>m</w:t>
      </w:r>
      <w:r>
        <w:rPr>
          <w:spacing w:val="-1"/>
          <w:w w:val="106"/>
          <w:position w:val="11"/>
          <w:sz w:val="10"/>
        </w:rPr>
        <w:t>2</w:t>
      </w:r>
      <w:r>
        <w:rPr>
          <w:w w:val="99"/>
          <w:sz w:val="21"/>
        </w:rPr>
        <w:t>,</w:t>
      </w:r>
      <w:r>
        <w:rPr>
          <w:spacing w:val="-1"/>
          <w:w w:val="99"/>
          <w:sz w:val="21"/>
        </w:rPr>
        <w:t>则平行四边形</w:t>
      </w:r>
      <w:r>
        <w:rPr>
          <w:spacing w:val="-50"/>
          <w:sz w:val="21"/>
        </w:rPr>
        <w:t xml:space="preserve"> </w:t>
      </w:r>
      <w:r>
        <w:rPr>
          <w:spacing w:val="1"/>
          <w:w w:val="99"/>
          <w:sz w:val="21"/>
        </w:rPr>
        <w:t>AB</w:t>
      </w:r>
      <w:r>
        <w:rPr>
          <w:spacing w:val="-2"/>
          <w:w w:val="99"/>
          <w:sz w:val="21"/>
        </w:rPr>
        <w:t>C</w:t>
      </w:r>
      <w:r>
        <w:rPr>
          <w:w w:val="99"/>
          <w:sz w:val="21"/>
        </w:rPr>
        <w:t>D</w:t>
      </w:r>
      <w:r>
        <w:rPr>
          <w:spacing w:val="-52"/>
          <w:sz w:val="21"/>
        </w:rPr>
        <w:t xml:space="preserve"> </w:t>
      </w:r>
      <w:r>
        <w:rPr>
          <w:spacing w:val="-1"/>
          <w:w w:val="99"/>
          <w:sz w:val="21"/>
        </w:rPr>
        <w:t>的面积是</w:t>
      </w:r>
      <w:r>
        <w:rPr>
          <w:w w:val="99"/>
          <w:sz w:val="21"/>
        </w:rPr>
        <w:t>（</w:t>
      </w:r>
      <w:r>
        <w:rPr>
          <w:sz w:val="21"/>
        </w:rPr>
        <w:t xml:space="preserve">     </w:t>
      </w:r>
      <w:r>
        <w:rPr>
          <w:spacing w:val="-1"/>
          <w:w w:val="99"/>
          <w:sz w:val="21"/>
        </w:rPr>
        <w:t>）</w:t>
      </w:r>
      <w:r>
        <w:rPr>
          <w:spacing w:val="1"/>
          <w:w w:val="99"/>
          <w:sz w:val="21"/>
        </w:rPr>
        <w:t>cm</w:t>
      </w:r>
      <w:r>
        <w:rPr>
          <w:spacing w:val="-1"/>
          <w:w w:val="106"/>
          <w:position w:val="11"/>
          <w:sz w:val="10"/>
        </w:rPr>
        <w:t>2</w:t>
      </w:r>
      <w:r>
        <w:rPr>
          <w:spacing w:val="-106"/>
          <w:w w:val="99"/>
          <w:sz w:val="21"/>
        </w:rPr>
        <w:t>。</w:t>
      </w:r>
      <w:r>
        <w:rPr>
          <w:spacing w:val="6"/>
          <w:w w:val="99"/>
          <w:sz w:val="21"/>
        </w:rPr>
        <w:t>（</w:t>
      </w:r>
      <w:r>
        <w:rPr>
          <w:rFonts w:ascii="Symbol" w:hAnsi="Symbol" w:eastAsia="Symbol"/>
          <w:i/>
          <w:spacing w:val="-9"/>
          <w:w w:val="95"/>
          <w:sz w:val="25"/>
        </w:rPr>
        <w:t></w:t>
      </w:r>
      <w:r>
        <w:rPr>
          <w:w w:val="99"/>
          <w:sz w:val="21"/>
        </w:rPr>
        <w:t>取</w:t>
      </w:r>
      <w:r>
        <w:rPr>
          <w:spacing w:val="-53"/>
          <w:sz w:val="21"/>
        </w:rPr>
        <w:t xml:space="preserve"> </w:t>
      </w:r>
      <w:r>
        <w:rPr>
          <w:spacing w:val="1"/>
          <w:w w:val="99"/>
          <w:sz w:val="21"/>
        </w:rPr>
        <w:t>3.1</w:t>
      </w:r>
      <w:r>
        <w:rPr>
          <w:spacing w:val="-2"/>
          <w:w w:val="99"/>
          <w:sz w:val="21"/>
        </w:rPr>
        <w:t>4</w:t>
      </w:r>
      <w:r>
        <w:rPr>
          <w:w w:val="99"/>
          <w:sz w:val="21"/>
        </w:rPr>
        <w:t>）</w:t>
      </w:r>
    </w:p>
    <w:p>
      <w:pPr>
        <w:pStyle w:val="5"/>
        <w:ind w:left="160"/>
        <w:rPr>
          <w:sz w:val="20"/>
        </w:rPr>
      </w:pPr>
      <w:r>
        <w:rPr>
          <w:sz w:val="20"/>
        </w:rPr>
        <w:drawing>
          <wp:inline distT="0" distB="0" distL="0" distR="0">
            <wp:extent cx="2181860" cy="967740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2114" cy="968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9"/>
        <w:jc w:val="both"/>
      </w:pPr>
      <w:r>
        <w:t>四、解答题：本大题共 6 小题，共 30 分。</w:t>
      </w:r>
    </w:p>
    <w:p>
      <w:pPr>
        <w:pStyle w:val="9"/>
        <w:numPr>
          <w:ilvl w:val="0"/>
          <w:numId w:val="3"/>
        </w:numPr>
        <w:tabs>
          <w:tab w:val="left" w:pos="374"/>
        </w:tabs>
        <w:spacing w:before="23" w:after="0" w:line="278" w:lineRule="auto"/>
        <w:ind w:left="160" w:right="216" w:firstLine="0"/>
        <w:jc w:val="both"/>
        <w:rPr>
          <w:sz w:val="2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627380</wp:posOffset>
            </wp:positionV>
            <wp:extent cx="2655570" cy="3095625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486" cy="30955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1"/>
        </w:rPr>
        <w:t xml:space="preserve">一辆汽车从起点站向南偏东 </w:t>
      </w:r>
      <w:r>
        <w:rPr>
          <w:spacing w:val="3"/>
          <w:sz w:val="21"/>
        </w:rPr>
        <w:t>30</w:t>
      </w:r>
      <w:r>
        <w:rPr>
          <w:spacing w:val="-8"/>
          <w:sz w:val="21"/>
        </w:rPr>
        <w:t xml:space="preserve">°行驶了 </w:t>
      </w:r>
      <w:r>
        <w:rPr>
          <w:sz w:val="21"/>
        </w:rPr>
        <w:t>10km</w:t>
      </w:r>
      <w:r>
        <w:rPr>
          <w:spacing w:val="-19"/>
          <w:sz w:val="21"/>
        </w:rPr>
        <w:t xml:space="preserve"> 后到达 </w:t>
      </w:r>
      <w:r>
        <w:rPr>
          <w:sz w:val="21"/>
        </w:rPr>
        <w:t>A</w:t>
      </w:r>
      <w:r>
        <w:rPr>
          <w:spacing w:val="-10"/>
          <w:sz w:val="21"/>
        </w:rPr>
        <w:t xml:space="preserve"> 站，再向北偏东 </w:t>
      </w:r>
      <w:r>
        <w:rPr>
          <w:spacing w:val="3"/>
          <w:sz w:val="21"/>
        </w:rPr>
        <w:t>40</w:t>
      </w:r>
      <w:r>
        <w:rPr>
          <w:spacing w:val="-8"/>
          <w:sz w:val="21"/>
        </w:rPr>
        <w:t xml:space="preserve">°行驶了 </w:t>
      </w:r>
      <w:r>
        <w:rPr>
          <w:sz w:val="21"/>
        </w:rPr>
        <w:t xml:space="preserve">6km </w:t>
      </w:r>
      <w:r>
        <w:rPr>
          <w:spacing w:val="-15"/>
          <w:sz w:val="21"/>
        </w:rPr>
        <w:t xml:space="preserve">后到达 </w:t>
      </w:r>
      <w:r>
        <w:rPr>
          <w:sz w:val="21"/>
        </w:rPr>
        <w:t>B</w:t>
      </w:r>
      <w:r>
        <w:rPr>
          <w:spacing w:val="-19"/>
          <w:sz w:val="21"/>
        </w:rPr>
        <w:t xml:space="preserve"> 站，最后向东行驶 </w:t>
      </w:r>
      <w:r>
        <w:rPr>
          <w:sz w:val="21"/>
        </w:rPr>
        <w:t>8km</w:t>
      </w:r>
      <w:r>
        <w:rPr>
          <w:spacing w:val="-11"/>
          <w:sz w:val="21"/>
        </w:rPr>
        <w:t xml:space="preserve"> 到达终点站。根据上面的描述把汽车行驶路线图在下图上画完整。</w:t>
      </w:r>
    </w:p>
    <w:p>
      <w:pPr>
        <w:pStyle w:val="9"/>
        <w:numPr>
          <w:ilvl w:val="0"/>
          <w:numId w:val="3"/>
        </w:numPr>
        <w:tabs>
          <w:tab w:val="left" w:pos="372"/>
        </w:tabs>
        <w:spacing w:before="59" w:after="0" w:line="240" w:lineRule="auto"/>
        <w:ind w:left="371" w:right="0" w:hanging="212"/>
        <w:jc w:val="left"/>
        <w:rPr>
          <w:sz w:val="21"/>
        </w:rPr>
      </w:pPr>
      <w:r>
        <w:rPr>
          <w:sz w:val="21"/>
        </w:rPr>
        <w:t>在横线上列出综合算式，不计算。</w:t>
      </w:r>
    </w:p>
    <w:p>
      <w:pPr>
        <w:pStyle w:val="5"/>
        <w:spacing w:before="43"/>
        <w:ind w:left="159"/>
      </w:pPr>
      <w:r>
        <w:rPr>
          <w:spacing w:val="-17"/>
        </w:rPr>
        <w:t>（1）</w:t>
      </w:r>
      <w:r>
        <w:rPr>
          <w:spacing w:val="-12"/>
        </w:rPr>
        <w:t xml:space="preserve">一个圆环，内圆直径是 </w:t>
      </w:r>
      <w:r>
        <w:t>8</w:t>
      </w:r>
      <w:r>
        <w:rPr>
          <w:spacing w:val="-19"/>
        </w:rPr>
        <w:t xml:space="preserve"> 厘米，外圆半径是 </w:t>
      </w:r>
      <w:r>
        <w:t>6</w:t>
      </w:r>
      <w:r>
        <w:rPr>
          <w:spacing w:val="-11"/>
        </w:rPr>
        <w:t xml:space="preserve"> 厘米，这个圆环的面积是多少平方分米？</w:t>
      </w:r>
    </w:p>
    <w:p>
      <w:pPr>
        <w:pStyle w:val="5"/>
        <w:spacing w:before="43"/>
        <w:ind w:left="159"/>
      </w:pPr>
      <w:r>
        <w:t>（圆周率取 3.14）</w:t>
      </w:r>
    </w:p>
    <w:p>
      <w:pPr>
        <w:pStyle w:val="5"/>
        <w:tabs>
          <w:tab w:val="left" w:pos="5984"/>
        </w:tabs>
        <w:spacing w:before="43"/>
        <w:ind w:left="159"/>
        <w:rPr>
          <w:rFonts w:ascii="Times New Roman" w:eastAsia="Times New Roman"/>
        </w:rPr>
      </w:pPr>
      <w:r>
        <w:rPr>
          <w:w w:val="95"/>
        </w:rPr>
        <w:t>列式：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spacing w:after="0"/>
        <w:rPr>
          <w:rFonts w:ascii="Times New Roman" w:eastAsia="Times New Roman"/>
        </w:rPr>
        <w:sectPr>
          <w:type w:val="continuous"/>
          <w:pgSz w:w="11910" w:h="16840"/>
          <w:pgMar w:top="1360" w:right="1580" w:bottom="1360" w:left="1640" w:header="720" w:footer="720" w:gutter="0"/>
          <w:cols w:space="720" w:num="1"/>
        </w:sectPr>
      </w:pPr>
    </w:p>
    <w:p>
      <w:pPr>
        <w:pStyle w:val="9"/>
        <w:numPr>
          <w:ilvl w:val="0"/>
          <w:numId w:val="4"/>
        </w:numPr>
        <w:tabs>
          <w:tab w:val="left" w:pos="477"/>
        </w:tabs>
        <w:spacing w:before="92" w:after="0" w:line="278" w:lineRule="auto"/>
        <w:ind w:left="159" w:right="217" w:firstLine="0"/>
        <w:jc w:val="left"/>
        <w:rPr>
          <w:sz w:val="21"/>
        </w:rPr>
      </w:pPr>
      <w:r>
        <w:rPr>
          <w:spacing w:val="-4"/>
          <w:sz w:val="21"/>
        </w:rPr>
        <w:t xml:space="preserve">小刚家买了一台新电脑,现价是 </w:t>
      </w:r>
      <w:r>
        <w:rPr>
          <w:sz w:val="21"/>
        </w:rPr>
        <w:t>5580</w:t>
      </w:r>
      <w:r>
        <w:rPr>
          <w:spacing w:val="-13"/>
          <w:sz w:val="21"/>
        </w:rPr>
        <w:t xml:space="preserve"> 元，比原价便宜了 </w:t>
      </w:r>
      <w:r>
        <w:rPr>
          <w:sz w:val="21"/>
        </w:rPr>
        <w:t>620</w:t>
      </w:r>
      <w:r>
        <w:rPr>
          <w:spacing w:val="-8"/>
          <w:sz w:val="21"/>
        </w:rPr>
        <w:t xml:space="preserve"> 元，这台电脑的现价比原价便宜了百分之几？</w:t>
      </w:r>
    </w:p>
    <w:p>
      <w:pPr>
        <w:pStyle w:val="5"/>
        <w:tabs>
          <w:tab w:val="left" w:pos="5984"/>
        </w:tabs>
        <w:spacing w:line="269" w:lineRule="exact"/>
        <w:ind w:left="159"/>
        <w:rPr>
          <w:rFonts w:ascii="Times New Roman" w:eastAsia="Times New Roman"/>
        </w:rPr>
      </w:pPr>
      <w:r>
        <w:rPr>
          <w:w w:val="95"/>
        </w:rPr>
        <w:t>列式：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9"/>
        <w:numPr>
          <w:ilvl w:val="0"/>
          <w:numId w:val="4"/>
        </w:numPr>
        <w:tabs>
          <w:tab w:val="left" w:pos="477"/>
        </w:tabs>
        <w:spacing w:before="43" w:after="0" w:line="278" w:lineRule="auto"/>
        <w:ind w:left="160" w:right="109" w:firstLine="0"/>
        <w:jc w:val="left"/>
        <w:rPr>
          <w:sz w:val="21"/>
        </w:rPr>
      </w:pPr>
      <w:r>
        <w:rPr>
          <w:spacing w:val="-8"/>
          <w:sz w:val="21"/>
        </w:rPr>
        <w:t xml:space="preserve">用电脑打一份 </w:t>
      </w:r>
      <w:r>
        <w:rPr>
          <w:sz w:val="21"/>
        </w:rPr>
        <w:t>400</w:t>
      </w:r>
      <w:r>
        <w:rPr>
          <w:spacing w:val="-17"/>
          <w:sz w:val="21"/>
        </w:rPr>
        <w:t xml:space="preserve"> 页的稿件，甲单独打要 </w:t>
      </w:r>
      <w:r>
        <w:rPr>
          <w:sz w:val="21"/>
        </w:rPr>
        <w:t>8</w:t>
      </w:r>
      <w:r>
        <w:rPr>
          <w:spacing w:val="-17"/>
          <w:sz w:val="21"/>
        </w:rPr>
        <w:t xml:space="preserve"> 小时完成，乙单独打要 </w:t>
      </w:r>
      <w:r>
        <w:rPr>
          <w:sz w:val="21"/>
        </w:rPr>
        <w:t>10</w:t>
      </w:r>
      <w:r>
        <w:rPr>
          <w:spacing w:val="-14"/>
          <w:sz w:val="21"/>
        </w:rPr>
        <w:t xml:space="preserve"> 小时完成，现在甲、乙合打，多少小时能打完这份稿件？</w:t>
      </w:r>
    </w:p>
    <w:p>
      <w:pPr>
        <w:pStyle w:val="5"/>
        <w:tabs>
          <w:tab w:val="left" w:pos="6301"/>
        </w:tabs>
        <w:spacing w:line="269" w:lineRule="exact"/>
        <w:ind w:left="160"/>
        <w:rPr>
          <w:rFonts w:ascii="Times New Roman" w:eastAsia="Times New Roman"/>
        </w:rPr>
      </w:pPr>
      <w:r>
        <w:rPr>
          <w:w w:val="95"/>
        </w:rPr>
        <w:t>列式：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9"/>
        <w:numPr>
          <w:ilvl w:val="0"/>
          <w:numId w:val="3"/>
        </w:numPr>
        <w:tabs>
          <w:tab w:val="left" w:pos="372"/>
        </w:tabs>
        <w:spacing w:before="43" w:after="0" w:line="240" w:lineRule="auto"/>
        <w:ind w:left="371" w:right="0" w:hanging="212"/>
        <w:jc w:val="left"/>
        <w:rPr>
          <w:sz w:val="21"/>
        </w:rPr>
      </w:pPr>
      <w:r>
        <w:rPr>
          <w:spacing w:val="-11"/>
          <w:sz w:val="21"/>
        </w:rPr>
        <w:t xml:space="preserve">学校把栽 </w:t>
      </w:r>
      <w:r>
        <w:rPr>
          <w:sz w:val="21"/>
        </w:rPr>
        <w:t>70</w:t>
      </w:r>
      <w:r>
        <w:rPr>
          <w:spacing w:val="-12"/>
          <w:sz w:val="21"/>
        </w:rPr>
        <w:t xml:space="preserve"> 棵树的任务按照六年级三个班的人数分配给各班，一班有 </w:t>
      </w:r>
      <w:r>
        <w:rPr>
          <w:sz w:val="21"/>
        </w:rPr>
        <w:t>46</w:t>
      </w:r>
      <w:r>
        <w:rPr>
          <w:spacing w:val="-27"/>
          <w:sz w:val="21"/>
        </w:rPr>
        <w:t xml:space="preserve"> 人，二班 </w:t>
      </w:r>
      <w:r>
        <w:rPr>
          <w:sz w:val="21"/>
        </w:rPr>
        <w:t>44</w:t>
      </w:r>
      <w:r>
        <w:rPr>
          <w:spacing w:val="-19"/>
          <w:sz w:val="21"/>
        </w:rPr>
        <w:t xml:space="preserve"> 人，</w:t>
      </w:r>
    </w:p>
    <w:p>
      <w:pPr>
        <w:pStyle w:val="5"/>
        <w:spacing w:before="43"/>
        <w:ind w:left="160"/>
      </w:pPr>
      <w:r>
        <w:t>三班有 50 人。二班应栽多少棵树？</w:t>
      </w: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spacing w:before="5"/>
        <w:rPr>
          <w:sz w:val="16"/>
        </w:rPr>
      </w:pPr>
    </w:p>
    <w:p>
      <w:pPr>
        <w:spacing w:after="0"/>
        <w:rPr>
          <w:sz w:val="16"/>
        </w:rPr>
        <w:sectPr>
          <w:headerReference r:id="rId9" w:type="default"/>
          <w:pgSz w:w="11910" w:h="16840"/>
          <w:pgMar w:top="1360" w:right="1580" w:bottom="1380" w:left="1640" w:header="1080" w:footer="1178" w:gutter="0"/>
          <w:cols w:space="720" w:num="1"/>
        </w:sectPr>
      </w:pPr>
    </w:p>
    <w:p>
      <w:pPr>
        <w:pStyle w:val="9"/>
        <w:numPr>
          <w:ilvl w:val="0"/>
          <w:numId w:val="3"/>
        </w:numPr>
        <w:tabs>
          <w:tab w:val="left" w:pos="372"/>
        </w:tabs>
        <w:spacing w:before="101" w:after="0" w:line="274" w:lineRule="exact"/>
        <w:ind w:left="371" w:right="0" w:hanging="212"/>
        <w:jc w:val="left"/>
        <w:rPr>
          <w:rFonts w:ascii="Cambria Math" w:eastAsia="Cambria Math"/>
          <w:sz w:val="15"/>
        </w:rPr>
      </w:pPr>
      <w: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4498340</wp:posOffset>
                </wp:positionH>
                <wp:positionV relativeFrom="paragraph">
                  <wp:posOffset>191770</wp:posOffset>
                </wp:positionV>
                <wp:extent cx="104775" cy="0"/>
                <wp:effectExtent l="0" t="0" r="0" b="0"/>
                <wp:wrapNone/>
                <wp:docPr id="18" name="直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 w="88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0" o:spid="_x0000_s1026" o:spt="20" style="position:absolute;left:0pt;margin-left:354.2pt;margin-top:15.1pt;height:0pt;width:8.25pt;mso-position-horizontal-relative:page;z-index:-251619328;mso-width-relative:page;mso-height-relative:page;" filled="f" stroked="t" coordsize="21600,21600" o:gfxdata="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sv3zf1wAA&#10;AAkBAAAPAAAAAAAAAAEAIAAAACIAAABkcnMvZG93bnJldi54bWxQSwECFAAUAAAACACHTuJAZkCC&#10;UeYBAADcAwAADgAAAAAAAAABACAAAAAmAQAAZHJzL2Uyb0RvYy54bWxQSwUGAAAAAAYABgBZAQAA&#10;fgUAAAAA&#10;">
                <v:fill on="f" focussize="0,0"/>
                <v:stroke weight="0.69299212598425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pacing w:val="-4"/>
          <w:sz w:val="21"/>
        </w:rPr>
        <w:t xml:space="preserve">一个县前年绿色蔬菜总产量为 </w:t>
      </w:r>
      <w:r>
        <w:rPr>
          <w:sz w:val="21"/>
        </w:rPr>
        <w:t>720</w:t>
      </w:r>
      <w:r>
        <w:rPr>
          <w:spacing w:val="-12"/>
          <w:sz w:val="21"/>
        </w:rPr>
        <w:t xml:space="preserve"> 万千克，比去年少了 </w:t>
      </w:r>
      <w:r>
        <w:rPr>
          <w:rFonts w:ascii="Cambria Math" w:eastAsia="Cambria Math"/>
          <w:position w:val="12"/>
          <w:sz w:val="15"/>
        </w:rPr>
        <w:t>1</w:t>
      </w:r>
    </w:p>
    <w:p>
      <w:pPr>
        <w:spacing w:before="0" w:line="128" w:lineRule="exact"/>
        <w:ind w:left="0" w:right="0" w:firstLine="0"/>
        <w:jc w:val="right"/>
        <w:rPr>
          <w:rFonts w:ascii="Cambria Math"/>
          <w:sz w:val="15"/>
        </w:rPr>
      </w:pPr>
      <w:r>
        <w:rPr>
          <w:rFonts w:ascii="Cambria Math"/>
          <w:sz w:val="15"/>
        </w:rPr>
        <w:t>10</w:t>
      </w:r>
    </w:p>
    <w:p>
      <w:pPr>
        <w:pStyle w:val="5"/>
        <w:spacing w:before="154"/>
        <w:ind w:left="64"/>
      </w:pPr>
      <w:r>
        <w:br w:type="column"/>
      </w:r>
      <w:r>
        <w:t>。去年全县绿色蔬菜总产量是</w:t>
      </w:r>
    </w:p>
    <w:p>
      <w:pPr>
        <w:spacing w:after="0"/>
        <w:sectPr>
          <w:type w:val="continuous"/>
          <w:pgSz w:w="11910" w:h="16840"/>
          <w:pgMar w:top="1360" w:right="1580" w:bottom="1360" w:left="1640" w:header="720" w:footer="720" w:gutter="0"/>
          <w:cols w:equalWidth="0" w:num="2">
            <w:col w:w="5614" w:space="40"/>
            <w:col w:w="3036"/>
          </w:cols>
        </w:sectPr>
      </w:pPr>
    </w:p>
    <w:p>
      <w:pPr>
        <w:pStyle w:val="5"/>
        <w:spacing w:before="122"/>
        <w:ind w:left="160"/>
      </w:pPr>
      <w:r>
        <w:t>多少万千克？</w:t>
      </w: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spacing w:before="1"/>
        <w:rPr>
          <w:sz w:val="25"/>
        </w:rPr>
      </w:pPr>
    </w:p>
    <w:p>
      <w:pPr>
        <w:pStyle w:val="9"/>
        <w:numPr>
          <w:ilvl w:val="0"/>
          <w:numId w:val="3"/>
        </w:numPr>
        <w:tabs>
          <w:tab w:val="left" w:pos="372"/>
        </w:tabs>
        <w:spacing w:before="0" w:after="0" w:line="278" w:lineRule="auto"/>
        <w:ind w:left="160" w:right="215" w:firstLine="0"/>
        <w:jc w:val="left"/>
        <w:rPr>
          <w:sz w:val="21"/>
        </w:rPr>
      </w:pPr>
      <w:r>
        <w:rPr>
          <w:spacing w:val="-7"/>
          <w:sz w:val="21"/>
        </w:rPr>
        <w:t xml:space="preserve">聪聪有一辆自行车，车轮的直径大约是 </w:t>
      </w:r>
      <w:r>
        <w:rPr>
          <w:sz w:val="21"/>
        </w:rPr>
        <w:t>0.6</w:t>
      </w:r>
      <w:r>
        <w:rPr>
          <w:spacing w:val="-14"/>
          <w:sz w:val="21"/>
        </w:rPr>
        <w:t xml:space="preserve"> 米，如果车轮平均每分钟转 </w:t>
      </w:r>
      <w:r>
        <w:rPr>
          <w:sz w:val="21"/>
        </w:rPr>
        <w:t>100</w:t>
      </w:r>
      <w:r>
        <w:rPr>
          <w:spacing w:val="-13"/>
          <w:sz w:val="21"/>
        </w:rPr>
        <w:t xml:space="preserve"> 周，从家到学</w:t>
      </w:r>
      <w:r>
        <w:rPr>
          <w:spacing w:val="-20"/>
          <w:sz w:val="21"/>
        </w:rPr>
        <w:t xml:space="preserve">校的路程是 </w:t>
      </w:r>
      <w:r>
        <w:rPr>
          <w:sz w:val="21"/>
        </w:rPr>
        <w:t>2826</w:t>
      </w:r>
      <w:r>
        <w:rPr>
          <w:spacing w:val="-8"/>
          <w:sz w:val="21"/>
        </w:rPr>
        <w:t xml:space="preserve"> 米，骑自行车需要多少分钟？</w:t>
      </w:r>
      <w:r>
        <w:rPr>
          <w:sz w:val="21"/>
        </w:rPr>
        <w:t>（</w:t>
      </w:r>
      <w:r>
        <w:rPr>
          <w:spacing w:val="-10"/>
          <w:sz w:val="21"/>
        </w:rPr>
        <w:t xml:space="preserve">圆周率取 </w:t>
      </w:r>
      <w:r>
        <w:rPr>
          <w:sz w:val="21"/>
        </w:rPr>
        <w:t>3.14）</w:t>
      </w: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9"/>
        <w:numPr>
          <w:ilvl w:val="0"/>
          <w:numId w:val="3"/>
        </w:numPr>
        <w:tabs>
          <w:tab w:val="left" w:pos="372"/>
        </w:tabs>
        <w:spacing w:before="134" w:after="0" w:line="240" w:lineRule="auto"/>
        <w:ind w:left="371" w:right="0" w:hanging="212"/>
        <w:jc w:val="left"/>
        <w:rPr>
          <w:sz w:val="21"/>
        </w:rPr>
      </w:pPr>
      <w:r>
        <w:rPr>
          <w:sz w:val="21"/>
        </w:rPr>
        <w:t>右图为学校图书馆新进的一批图书的统计图，根据统计图填空并解决问题。</w:t>
      </w:r>
    </w:p>
    <w:p>
      <w:pPr>
        <w:pStyle w:val="9"/>
        <w:numPr>
          <w:ilvl w:val="0"/>
          <w:numId w:val="5"/>
        </w:numPr>
        <w:tabs>
          <w:tab w:val="left" w:pos="685"/>
          <w:tab w:val="left" w:pos="3625"/>
        </w:tabs>
        <w:spacing w:before="43" w:after="0" w:line="240" w:lineRule="auto"/>
        <w:ind w:left="684" w:right="0" w:hanging="525"/>
        <w:jc w:val="left"/>
        <w:rPr>
          <w:sz w:val="21"/>
        </w:rPr>
      </w:pPr>
      <w:r>
        <w:rPr>
          <w:sz w:val="21"/>
        </w:rPr>
        <w:t>文艺书占这批图书总数的（</w:t>
      </w:r>
      <w:r>
        <w:rPr>
          <w:sz w:val="21"/>
        </w:rPr>
        <w:tab/>
      </w:r>
      <w:r>
        <w:rPr>
          <w:sz w:val="21"/>
        </w:rPr>
        <w:t>）%。</w:t>
      </w:r>
    </w:p>
    <w:p>
      <w:pPr>
        <w:pStyle w:val="9"/>
        <w:numPr>
          <w:ilvl w:val="0"/>
          <w:numId w:val="5"/>
        </w:numPr>
        <w:tabs>
          <w:tab w:val="left" w:pos="685"/>
        </w:tabs>
        <w:spacing w:before="43" w:after="0" w:line="240" w:lineRule="auto"/>
        <w:ind w:left="684" w:right="0" w:hanging="525"/>
        <w:jc w:val="left"/>
        <w:rPr>
          <w:sz w:val="21"/>
        </w:rPr>
      </w:pPr>
      <w:r>
        <w:rPr>
          <w:spacing w:val="-9"/>
          <w:sz w:val="21"/>
        </w:rPr>
        <w:t xml:space="preserve">如果科技书 </w:t>
      </w:r>
      <w:r>
        <w:rPr>
          <w:sz w:val="21"/>
        </w:rPr>
        <w:t>60</w:t>
      </w:r>
      <w:r>
        <w:rPr>
          <w:spacing w:val="-8"/>
          <w:sz w:val="21"/>
        </w:rPr>
        <w:t xml:space="preserve"> 本，文学书有多少本？</w:t>
      </w:r>
      <w:r>
        <w:rPr>
          <w:sz w:val="21"/>
        </w:rPr>
        <w:t>（列式解答）</w:t>
      </w:r>
    </w:p>
    <w:p>
      <w:pPr>
        <w:pStyle w:val="5"/>
        <w:spacing w:before="12"/>
        <w:rPr>
          <w:sz w:val="1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4588510</wp:posOffset>
            </wp:positionH>
            <wp:positionV relativeFrom="paragraph">
              <wp:posOffset>121920</wp:posOffset>
            </wp:positionV>
            <wp:extent cx="1828165" cy="1504950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7874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1"/>
        </w:rPr>
        <w:sectPr>
          <w:type w:val="continuous"/>
          <w:pgSz w:w="11910" w:h="16840"/>
          <w:pgMar w:top="1360" w:right="1580" w:bottom="1360" w:left="1640" w:header="720" w:footer="720" w:gutter="0"/>
          <w:cols w:space="720" w:num="1"/>
        </w:sectPr>
      </w:pPr>
    </w:p>
    <w:p>
      <w:pPr>
        <w:pStyle w:val="3"/>
        <w:spacing w:before="113"/>
      </w:pPr>
      <w:r>
        <w:t>答案解析：</w:t>
      </w:r>
    </w:p>
    <w:p>
      <w:pPr>
        <w:pStyle w:val="4"/>
        <w:tabs>
          <w:tab w:val="left" w:pos="1948"/>
        </w:tabs>
        <w:spacing w:before="46" w:line="221" w:lineRule="exact"/>
        <w:ind w:left="1031"/>
      </w:pPr>
      <w:r>
        <w:t>15</w:t>
      </w:r>
      <w:r>
        <w:tab/>
      </w:r>
      <w:r>
        <w:t>1</w:t>
      </w:r>
    </w:p>
    <w:p>
      <w:pPr>
        <w:pStyle w:val="5"/>
        <w:spacing w:line="166" w:lineRule="exact"/>
        <w:ind w:left="160"/>
      </w:pP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page">
                  <wp:posOffset>1701165</wp:posOffset>
                </wp:positionH>
                <wp:positionV relativeFrom="paragraph">
                  <wp:posOffset>59055</wp:posOffset>
                </wp:positionV>
                <wp:extent cx="151130" cy="0"/>
                <wp:effectExtent l="0" t="0" r="0" b="0"/>
                <wp:wrapNone/>
                <wp:docPr id="76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0"/>
                        </a:xfrm>
                        <a:prstGeom prst="line">
                          <a:avLst/>
                        </a:prstGeom>
                        <a:ln w="6337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margin-left:133.95pt;margin-top:4.65pt;height:0pt;width:11.9pt;mso-position-horizontal-relative:page;z-index:251724800;mso-width-relative:page;mso-height-relative:page;" filled="f" stroked="t" coordsize="21600,21600" o:gfxdata="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OvcJbtQAAAAH&#10;AQAADwAAAAAAAAABACAAAAAiAAAAZHJzL2Rvd25yZXYueG1sUEsBAhQAFAAAAAgAh07iQNOV2HHn&#10;AQAA3AMAAA4AAAAAAAAAAQAgAAAAIwEAAGRycy9lMm9Eb2MueG1sUEsFBgAAAAAGAAYAWQEAAHwF&#10;AAAAAA==&#10;">
                <v:fill on="f" focussize="0,0"/>
                <v:stroke weight="0.498976377952756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page">
                  <wp:posOffset>2235200</wp:posOffset>
                </wp:positionH>
                <wp:positionV relativeFrom="paragraph">
                  <wp:posOffset>59055</wp:posOffset>
                </wp:positionV>
                <wp:extent cx="163830" cy="0"/>
                <wp:effectExtent l="0" t="0" r="0" b="0"/>
                <wp:wrapNone/>
                <wp:docPr id="77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margin-left:176pt;margin-top:4.65pt;height:0pt;width:12.9pt;mso-position-horizontal-relative:page;z-index:251725824;mso-width-relative:page;mso-height-relative:page;" filled="f" stroked="t" coordsize="21600,21600" o:gfxdata="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eSjZ3UAAAA&#10;BwEAAA8AAAAAAAAAAQAgAAAAIgAAAGRycy9kb3ducmV2LnhtbFBLAQIUABQAAAAIAIdO4kAetPO3&#10;6AEAANwDAAAOAAAAAAAAAAEAIAAAACMBAABkcnMvZTJvRG9jLnhtbFBLBQYAAAAABgAGAFkBAAB9&#10;BQAAAAA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t>一、1.</w:t>
      </w:r>
    </w:p>
    <w:p>
      <w:pPr>
        <w:pStyle w:val="4"/>
        <w:tabs>
          <w:tab w:val="left" w:pos="1888"/>
        </w:tabs>
        <w:spacing w:line="228" w:lineRule="exact"/>
        <w:ind w:left="1029"/>
      </w:pPr>
      <w:r>
        <w:t>14</w:t>
      </w:r>
      <w:r>
        <w:tab/>
      </w:r>
      <w:r>
        <w:t>36</w:t>
      </w:r>
    </w:p>
    <w:p>
      <w:pPr>
        <w:tabs>
          <w:tab w:val="left" w:pos="1890"/>
        </w:tabs>
        <w:spacing w:before="10"/>
        <w:ind w:left="1052" w:right="0" w:firstLine="0"/>
        <w:jc w:val="left"/>
        <w:rPr>
          <w:rFonts w:ascii="Times New Roman"/>
          <w:sz w:val="24"/>
        </w:rPr>
      </w:pPr>
      <w:r>
        <w:rPr>
          <w:rFonts w:ascii="Times New Roman"/>
          <w:sz w:val="24"/>
        </w:rPr>
        <w:t>1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1</w:t>
      </w:r>
    </w:p>
    <w:p>
      <w:pPr>
        <w:pStyle w:val="5"/>
        <w:spacing w:before="10"/>
        <w:rPr>
          <w:rFonts w:ascii="Times New Roman"/>
          <w:sz w:val="2"/>
        </w:rPr>
      </w:pPr>
    </w:p>
    <w:p>
      <w:pPr>
        <w:tabs>
          <w:tab w:val="left" w:pos="1875"/>
        </w:tabs>
        <w:spacing w:line="20" w:lineRule="exact"/>
        <w:ind w:left="1035" w:right="0" w:firstLine="0"/>
        <w:rPr>
          <w:rFonts w:ascii="Times New Roman"/>
          <w:sz w:val="2"/>
        </w:rPr>
      </w:pPr>
      <w:r>
        <w:rPr>
          <w:rFonts w:ascii="Times New Roman"/>
          <w:sz w:val="2"/>
        </w:rPr>
        <mc:AlternateContent>
          <mc:Choice Requires="wpg">
            <w:drawing>
              <wp:inline distT="0" distB="0" distL="114300" distR="114300">
                <wp:extent cx="92075" cy="6350"/>
                <wp:effectExtent l="0" t="0" r="0" b="0"/>
                <wp:docPr id="34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075" cy="6350"/>
                          <a:chOff x="0" y="0"/>
                          <a:chExt cx="145" cy="10"/>
                        </a:xfrm>
                      </wpg:grpSpPr>
                      <wps:wsp>
                        <wps:cNvPr id="33" name="直线 54"/>
                        <wps:cNvSpPr/>
                        <wps:spPr>
                          <a:xfrm>
                            <a:off x="0" y="5"/>
                            <a:ext cx="145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53" o:spid="_x0000_s1026" o:spt="203" style="height:0.5pt;width:7.25pt;" coordsize="145,10" o:gfxdata="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HbCCb0gAAAAIBAAAPAAAAAAAAAAEAIAAAACIAAABk&#10;cnMvZG93bnJldi54bWxQSwECFAAUAAAACACHTuJArpG+eUUCAAD+BAAADgAAAAAAAAABACAAAAAh&#10;AQAAZHJzL2Uyb0RvYy54bWxQSwUGAAAAAAYABgBZAQAA2AUAAAAA&#10;">
                <o:lock v:ext="edit" aspectratio="f"/>
                <v:line id="直线 54" o:spid="_x0000_s1026" o:spt="20" style="position:absolute;left:0;top:5;height:0;width:145;" filled="f" stroked="t" coordsize="21600,21600" o:gfxdata="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/yFhL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  <mc:AlternateContent>
          <mc:Choice Requires="wpg">
            <w:drawing>
              <wp:inline distT="0" distB="0" distL="114300" distR="114300">
                <wp:extent cx="90170" cy="6350"/>
                <wp:effectExtent l="0" t="0" r="0" b="0"/>
                <wp:docPr id="36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170" cy="6350"/>
                          <a:chOff x="0" y="0"/>
                          <a:chExt cx="142" cy="10"/>
                        </a:xfrm>
                      </wpg:grpSpPr>
                      <wps:wsp>
                        <wps:cNvPr id="35" name="直线 56"/>
                        <wps:cNvSpPr/>
                        <wps:spPr>
                          <a:xfrm>
                            <a:off x="0" y="5"/>
                            <a:ext cx="141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55" o:spid="_x0000_s1026" o:spt="203" style="height:0.5pt;width:7.1pt;" coordsize="142,10" o:gfxdata="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oRfjQ9MAAAACAQAADwAAAAAAAAABACAAAAAi&#10;AAAAZHJzL2Rvd25yZXYueG1sUEsBAhQAFAAAAAgAh07iQGP5MyFIAgAA/gQAAA4AAAAAAAAAAQAg&#10;AAAAIgEAAGRycy9lMm9Eb2MueG1sUEsFBgAAAAAGAAYAWQEAANwFAAAAAA==&#10;">
                <o:lock v:ext="edit" aspectratio="f"/>
                <v:line id="直线 56" o:spid="_x0000_s1026" o:spt="20" style="position:absolute;left:0;top:5;height:0;width:141;" filled="f" stroked="t" coordsize="21600,21600" o:gfxdata="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1m4a7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4"/>
        <w:tabs>
          <w:tab w:val="left" w:pos="1892"/>
        </w:tabs>
        <w:spacing w:before="9"/>
        <w:ind w:left="1056"/>
      </w:pPr>
      <w:r>
        <w:t>2</w:t>
      </w:r>
      <w:r>
        <w:tab/>
      </w:r>
      <w:r>
        <w:t>6</w:t>
      </w:r>
    </w:p>
    <w:p>
      <w:pPr>
        <w:spacing w:before="10" w:line="221" w:lineRule="exact"/>
        <w:ind w:left="1896" w:right="0" w:firstLine="0"/>
        <w:jc w:val="left"/>
        <w:rPr>
          <w:rFonts w:ascii="Times New Roman"/>
          <w:sz w:val="24"/>
        </w:rPr>
      </w:pPr>
      <w:r>
        <w:rPr>
          <w:rFonts w:ascii="Times New Roman"/>
          <w:w w:val="99"/>
          <w:sz w:val="24"/>
        </w:rPr>
        <w:t>3</w:t>
      </w:r>
    </w:p>
    <w:p>
      <w:pPr>
        <w:pStyle w:val="5"/>
        <w:spacing w:line="166" w:lineRule="exact"/>
        <w:ind w:left="1000"/>
      </w:pP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page">
                  <wp:posOffset>2235200</wp:posOffset>
                </wp:positionH>
                <wp:positionV relativeFrom="paragraph">
                  <wp:posOffset>59055</wp:posOffset>
                </wp:positionV>
                <wp:extent cx="92075" cy="0"/>
                <wp:effectExtent l="0" t="0" r="0" b="0"/>
                <wp:wrapNone/>
                <wp:docPr id="78" name="直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7" o:spid="_x0000_s1026" o:spt="20" style="position:absolute;left:0pt;margin-left:176pt;margin-top:4.65pt;height:0pt;width:7.25pt;mso-position-horizontal-relative:page;z-index:251726848;mso-width-relative:page;mso-height-relative:page;" filled="f" stroked="t" coordsize="21600,21600" o:gfxdata="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rmkUatMAAAAH&#10;AQAADwAAAAAAAAABACAAAAAiAAAAZHJzL2Rvd25yZXYueG1sUEsBAhQAFAAAAAgAh07iQLJvDhfo&#10;AQAA2wMAAA4AAAAAAAAAAQAgAAAAIgEAAGRycy9lMm9Eb2MueG1sUEsFBgAAAAAGAAYAWQEAAHwF&#10;AAAAAA=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t>15</w:t>
      </w:r>
    </w:p>
    <w:p>
      <w:pPr>
        <w:pStyle w:val="4"/>
        <w:spacing w:line="228" w:lineRule="exact"/>
        <w:ind w:right="149"/>
        <w:jc w:val="right"/>
      </w:pPr>
      <w:r>
        <w:rPr>
          <w:w w:val="99"/>
        </w:rPr>
        <w:t>2</w:t>
      </w:r>
    </w:p>
    <w:p>
      <w:pPr>
        <w:tabs>
          <w:tab w:val="left" w:pos="791"/>
        </w:tabs>
        <w:spacing w:before="10"/>
        <w:ind w:left="0" w:right="153" w:firstLine="0"/>
        <w:jc w:val="right"/>
        <w:rPr>
          <w:rFonts w:ascii="Times New Roman"/>
          <w:sz w:val="24"/>
        </w:rPr>
      </w:pPr>
      <w:r>
        <w:rPr>
          <w:rFonts w:ascii="Times New Roman"/>
          <w:sz w:val="24"/>
        </w:rPr>
        <w:t>5</w:t>
      </w:r>
      <w:r>
        <w:rPr>
          <w:rFonts w:ascii="Times New Roman"/>
          <w:sz w:val="24"/>
        </w:rPr>
        <w:tab/>
      </w:r>
      <w:r>
        <w:rPr>
          <w:rFonts w:ascii="Times New Roman"/>
          <w:w w:val="95"/>
          <w:sz w:val="24"/>
        </w:rPr>
        <w:t>7</w:t>
      </w:r>
    </w:p>
    <w:p>
      <w:pPr>
        <w:pStyle w:val="5"/>
        <w:spacing w:before="10"/>
        <w:rPr>
          <w:rFonts w:ascii="Times New Roman"/>
          <w:sz w:val="2"/>
        </w:rPr>
      </w:pPr>
    </w:p>
    <w:p>
      <w:pPr>
        <w:tabs>
          <w:tab w:val="left" w:pos="1875"/>
        </w:tabs>
        <w:spacing w:line="20" w:lineRule="exact"/>
        <w:ind w:left="1034" w:right="0" w:firstLine="0"/>
        <w:rPr>
          <w:rFonts w:ascii="Times New Roman"/>
          <w:sz w:val="2"/>
        </w:rPr>
      </w:pPr>
      <w:r>
        <w:rPr>
          <w:rFonts w:ascii="Times New Roman"/>
          <w:sz w:val="2"/>
        </w:rPr>
        <mc:AlternateContent>
          <mc:Choice Requires="wpg">
            <w:drawing>
              <wp:inline distT="0" distB="0" distL="114300" distR="114300">
                <wp:extent cx="151130" cy="6350"/>
                <wp:effectExtent l="0" t="0" r="0" b="0"/>
                <wp:docPr id="32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130" cy="6350"/>
                          <a:chOff x="0" y="0"/>
                          <a:chExt cx="238" cy="10"/>
                        </a:xfrm>
                      </wpg:grpSpPr>
                      <wps:wsp>
                        <wps:cNvPr id="31" name="直线 59"/>
                        <wps:cNvSpPr/>
                        <wps:spPr>
                          <a:xfrm>
                            <a:off x="0" y="5"/>
                            <a:ext cx="238" cy="0"/>
                          </a:xfrm>
                          <a:prstGeom prst="line">
                            <a:avLst/>
                          </a:prstGeom>
                          <a:ln w="6337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58" o:spid="_x0000_s1026" o:spt="203" style="height:0.5pt;width:11.9pt;" coordsize="238,10" o:gfxdata="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Mwi9PSAAAAAgEAAA8AAAAAAAAAAQAgAAAA&#10;IgAAAGRycy9kb3ducmV2LnhtbFBLAQIUABQAAAAIAIdO4kCUxwBkSgIAAP8EAAAOAAAAAAAAAAEA&#10;IAAAACEBAABkcnMvZTJvRG9jLnhtbFBLBQYAAAAABgAGAFkBAADdBQAAAAA=&#10;">
                <o:lock v:ext="edit" aspectratio="f"/>
                <v:line id="直线 59" o:spid="_x0000_s1026" o:spt="20" style="position:absolute;left:0;top:5;height:0;width:238;" filled="f" stroked="t" coordsize="21600,21600" o:gfxdata="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l5TkrgAAADbAAAA&#10;DwAAAAAAAAABACAAAAAiAAAAZHJzL2Rvd25yZXYueG1sUEsBAhQAFAAAAAgAh07iQDMvBZ47AAAA&#10;OQAAABAAAAAAAAAAAQAgAAAABwEAAGRycy9zaGFwZXhtbC54bWxQSwUGAAAAAAYABgBbAQAAsQMA&#10;AAAA&#10;">
                  <v:fill on="f" focussize="0,0"/>
                  <v:stroke weight="0.498976377952756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  <mc:AlternateContent>
          <mc:Choice Requires="wpg">
            <w:drawing>
              <wp:inline distT="0" distB="0" distL="114300" distR="114300">
                <wp:extent cx="92075" cy="6350"/>
                <wp:effectExtent l="0" t="0" r="0" b="0"/>
                <wp:docPr id="38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075" cy="6350"/>
                          <a:chOff x="0" y="0"/>
                          <a:chExt cx="145" cy="10"/>
                        </a:xfrm>
                      </wpg:grpSpPr>
                      <wps:wsp>
                        <wps:cNvPr id="37" name="直线 61"/>
                        <wps:cNvSpPr/>
                        <wps:spPr>
                          <a:xfrm>
                            <a:off x="0" y="5"/>
                            <a:ext cx="145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60" o:spid="_x0000_s1026" o:spt="203" style="height:0.5pt;width:7.25pt;" coordsize="145,10" o:gfxdata="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IdsIJvSAAAAAgEAAA8AAAAAAAAAAQAgAAAAIgAA&#10;AGRycy9kb3ducmV2LnhtbFBLAQIUABQAAAAIAIdO4kC7WrRIRwIAAP4EAAAOAAAAAAAAAAEAIAAA&#10;ACEBAABkcnMvZTJvRG9jLnhtbFBLBQYAAAAABgAGAFkBAADaBQAAAAA=&#10;">
                <o:lock v:ext="edit" aspectratio="f"/>
                <v:line id="直线 61" o:spid="_x0000_s1026" o:spt="20" style="position:absolute;left:0;top:5;height:0;width:145;" filled="f" stroked="t" coordsize="21600,21600" o:gfxdata="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MeDh7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4"/>
        <w:tabs>
          <w:tab w:val="left" w:pos="864"/>
        </w:tabs>
        <w:spacing w:before="9"/>
        <w:ind w:right="151"/>
        <w:jc w:val="right"/>
      </w:pPr>
      <w:r>
        <w:t>12</w:t>
      </w:r>
      <w:r>
        <w:tab/>
      </w:r>
      <w:r>
        <w:rPr>
          <w:w w:val="95"/>
        </w:rPr>
        <w:t>6</w:t>
      </w:r>
    </w:p>
    <w:p>
      <w:pPr>
        <w:spacing w:before="10" w:line="221" w:lineRule="exact"/>
        <w:ind w:left="0" w:right="149" w:firstLine="0"/>
        <w:jc w:val="right"/>
        <w:rPr>
          <w:rFonts w:ascii="Times New Roman"/>
          <w:sz w:val="24"/>
        </w:rPr>
      </w:pPr>
      <w:r>
        <w:rPr>
          <w:rFonts w:ascii="Times New Roman"/>
          <w:w w:val="99"/>
          <w:sz w:val="24"/>
        </w:rPr>
        <w:t>2</w:t>
      </w:r>
    </w:p>
    <w:p>
      <w:pPr>
        <w:pStyle w:val="5"/>
        <w:tabs>
          <w:tab w:val="left" w:pos="999"/>
        </w:tabs>
        <w:spacing w:line="166" w:lineRule="exact"/>
        <w:ind w:left="580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page">
                  <wp:posOffset>2235200</wp:posOffset>
                </wp:positionH>
                <wp:positionV relativeFrom="paragraph">
                  <wp:posOffset>59055</wp:posOffset>
                </wp:positionV>
                <wp:extent cx="92075" cy="0"/>
                <wp:effectExtent l="0" t="0" r="0" b="0"/>
                <wp:wrapNone/>
                <wp:docPr id="79" name="直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2" o:spid="_x0000_s1026" o:spt="20" style="position:absolute;left:0pt;margin-left:176pt;margin-top:4.65pt;height:0pt;width:7.25pt;mso-position-horizontal-relative:page;z-index:251727872;mso-width-relative:page;mso-height-relative:page;" filled="f" stroked="t" coordsize="21600,21600" o:gfxdata="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rmkUatMAAAAH&#10;AQAADwAAAAAAAAABACAAAAAiAAAAZHJzL2Rvd25yZXYueG1sUEsBAhQAFAAAAAgAh07iQCPbjp3o&#10;AQAA2wMAAA4AAAAAAAAAAQAgAAAAIgEAAGRycy9lMm9Eb2MueG1sUEsFBgAAAAAGAAYAWQEAAHwF&#10;AAAAAA=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t>2.</w:t>
      </w:r>
      <w:r>
        <w:tab/>
      </w:r>
      <w:r>
        <w:t>13.8</w:t>
      </w:r>
    </w:p>
    <w:p>
      <w:pPr>
        <w:pStyle w:val="4"/>
        <w:spacing w:line="228" w:lineRule="exact"/>
        <w:ind w:right="153"/>
        <w:jc w:val="right"/>
      </w:pPr>
      <w:r>
        <w:rPr>
          <w:w w:val="99"/>
        </w:rPr>
        <w:t>7</w:t>
      </w:r>
    </w:p>
    <w:p>
      <w:pPr>
        <w:pStyle w:val="5"/>
        <w:rPr>
          <w:rFonts w:ascii="Times New Roman"/>
          <w:sz w:val="20"/>
        </w:rPr>
      </w:pPr>
      <w:r>
        <w:br w:type="column"/>
      </w:r>
    </w:p>
    <w:p>
      <w:pPr>
        <w:pStyle w:val="5"/>
        <w:rPr>
          <w:rFonts w:ascii="Times New Roman"/>
          <w:sz w:val="20"/>
        </w:rPr>
      </w:pPr>
    </w:p>
    <w:p>
      <w:pPr>
        <w:pStyle w:val="5"/>
        <w:spacing w:before="172"/>
        <w:ind w:left="160"/>
      </w:pPr>
      <w:r>
        <w:t>57</w:t>
      </w:r>
    </w:p>
    <w:p>
      <w:pPr>
        <w:pStyle w:val="5"/>
        <w:spacing w:before="9"/>
        <w:rPr>
          <w:sz w:val="27"/>
        </w:rPr>
      </w:pPr>
    </w:p>
    <w:p>
      <w:pPr>
        <w:pStyle w:val="5"/>
        <w:ind w:left="160"/>
      </w:pPr>
      <w:r>
        <w:t>0.3</w:t>
      </w:r>
    </w:p>
    <w:p>
      <w:pPr>
        <w:pStyle w:val="5"/>
        <w:spacing w:before="10"/>
        <w:rPr>
          <w:sz w:val="14"/>
        </w:rPr>
      </w:pPr>
    </w:p>
    <w:p>
      <w:pPr>
        <w:pStyle w:val="4"/>
        <w:ind w:left="216"/>
      </w:pPr>
      <w:r>
        <w:rPr>
          <w:w w:val="99"/>
        </w:rPr>
        <w:t>4</w:t>
      </w:r>
    </w:p>
    <w:p>
      <w:pPr>
        <w:pStyle w:val="5"/>
        <w:spacing w:before="11"/>
        <w:rPr>
          <w:rFonts w:ascii="Times New Roman"/>
          <w:sz w:val="2"/>
        </w:rPr>
      </w:pPr>
    </w:p>
    <w:p>
      <w:pPr>
        <w:pStyle w:val="5"/>
        <w:spacing w:line="20" w:lineRule="exact"/>
        <w:ind w:left="195"/>
        <w:rPr>
          <w:rFonts w:ascii="Times New Roman"/>
          <w:sz w:val="2"/>
        </w:rPr>
      </w:pPr>
      <w:r>
        <w:rPr>
          <w:rFonts w:ascii="Times New Roman"/>
          <w:sz w:val="2"/>
        </w:rPr>
        <mc:AlternateContent>
          <mc:Choice Requires="wpg">
            <w:drawing>
              <wp:inline distT="0" distB="0" distL="114300" distR="114300">
                <wp:extent cx="92075" cy="6350"/>
                <wp:effectExtent l="0" t="0" r="0" b="0"/>
                <wp:docPr id="40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075" cy="6350"/>
                          <a:chOff x="0" y="0"/>
                          <a:chExt cx="145" cy="10"/>
                        </a:xfrm>
                      </wpg:grpSpPr>
                      <wps:wsp>
                        <wps:cNvPr id="39" name="直线 64"/>
                        <wps:cNvSpPr/>
                        <wps:spPr>
                          <a:xfrm>
                            <a:off x="0" y="5"/>
                            <a:ext cx="145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63" o:spid="_x0000_s1026" o:spt="203" style="height:0.5pt;width:7.25pt;" coordsize="145,10" o:gfxdata="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h2wgm9IAAAACAQAADwAAAAAAAAABACAAAAAiAAAA&#10;ZHJzL2Rvd25yZXYueG1sUEsBAhQAFAAAAAgAh07iQLqx1HFGAgAA/gQAAA4AAAAAAAAAAQAgAAAA&#10;IQEAAGRycy9lMm9Eb2MueG1sUEsFBgAAAAAGAAYAWQEAANkFAAAAAA==&#10;">
                <o:lock v:ext="edit" aspectratio="f"/>
                <v:line id="直线 64" o:spid="_x0000_s1026" o:spt="20" style="position:absolute;left:0;top:5;height:0;width:145;" filled="f" stroked="t" coordsize="21600,21600" o:gfxdata="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hSybr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spacing w:before="9"/>
        <w:ind w:left="216" w:right="0" w:firstLine="0"/>
        <w:jc w:val="left"/>
        <w:rPr>
          <w:rFonts w:ascii="Times New Roman"/>
          <w:sz w:val="24"/>
        </w:rPr>
      </w:pPr>
      <w:r>
        <w:rPr>
          <w:rFonts w:ascii="Times New Roman"/>
          <w:w w:val="99"/>
          <w:sz w:val="24"/>
        </w:rPr>
        <w:t>3</w:t>
      </w:r>
    </w:p>
    <w:p>
      <w:pPr>
        <w:pStyle w:val="5"/>
        <w:spacing w:before="175"/>
        <w:ind w:left="160"/>
      </w:pPr>
      <w:r>
        <w:t>16.9</w:t>
      </w:r>
    </w:p>
    <w:p>
      <w:pPr>
        <w:pStyle w:val="5"/>
        <w:spacing w:before="5"/>
        <w:rPr>
          <w:sz w:val="36"/>
        </w:rPr>
      </w:pPr>
      <w:r>
        <w:br w:type="column"/>
      </w:r>
    </w:p>
    <w:p>
      <w:pPr>
        <w:pStyle w:val="4"/>
        <w:spacing w:before="1"/>
        <w:ind w:left="216"/>
      </w:pPr>
      <w:r>
        <w:t>28</w:t>
      </w:r>
    </w:p>
    <w:p>
      <w:pPr>
        <w:pStyle w:val="5"/>
        <w:spacing w:before="10"/>
        <w:rPr>
          <w:rFonts w:ascii="Times New Roman"/>
          <w:sz w:val="2"/>
        </w:rPr>
      </w:pPr>
    </w:p>
    <w:p>
      <w:pPr>
        <w:pStyle w:val="5"/>
        <w:spacing w:line="20" w:lineRule="exact"/>
        <w:ind w:left="195"/>
        <w:rPr>
          <w:rFonts w:ascii="Times New Roman"/>
          <w:sz w:val="2"/>
        </w:rPr>
      </w:pPr>
      <w:r>
        <w:rPr>
          <w:rFonts w:ascii="Times New Roman"/>
          <w:sz w:val="2"/>
        </w:rPr>
        <mc:AlternateContent>
          <mc:Choice Requires="wpg">
            <w:drawing>
              <wp:inline distT="0" distB="0" distL="114300" distR="114300">
                <wp:extent cx="166370" cy="6350"/>
                <wp:effectExtent l="0" t="0" r="0" b="0"/>
                <wp:docPr id="23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370" cy="6350"/>
                          <a:chOff x="0" y="0"/>
                          <a:chExt cx="262" cy="10"/>
                        </a:xfrm>
                      </wpg:grpSpPr>
                      <wps:wsp>
                        <wps:cNvPr id="22" name="直线 66"/>
                        <wps:cNvSpPr/>
                        <wps:spPr>
                          <a:xfrm>
                            <a:off x="0" y="5"/>
                            <a:ext cx="261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65" o:spid="_x0000_s1026" o:spt="203" style="height:0.5pt;width:13.1pt;" coordsize="262,10" o:gfxdata="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AQmJZzTAAAAAgEAAA8AAAAAAAAAAQAgAAAA&#10;IgAAAGRycy9kb3ducmV2LnhtbFBLAQIUABQAAAAIAIdO4kBD54W8SQIAAP8EAAAOAAAAAAAAAAEA&#10;IAAAACIBAABkcnMvZTJvRG9jLnhtbFBLBQYAAAAABgAGAFkBAADdBQAAAAA=&#10;">
                <o:lock v:ext="edit" aspectratio="f"/>
                <v:line id="直线 66" o:spid="_x0000_s1026" o:spt="20" style="position:absolute;left:0;top:5;height:0;width:261;" filled="f" stroked="t" coordsize="21600,21600" o:gfxdata="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Wm2wr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spacing w:before="9"/>
        <w:ind w:left="272" w:right="0" w:firstLine="0"/>
        <w:jc w:val="left"/>
        <w:rPr>
          <w:rFonts w:ascii="Times New Roman"/>
          <w:sz w:val="24"/>
        </w:rPr>
      </w:pPr>
      <w:r>
        <w:rPr>
          <w:rFonts w:ascii="Times New Roman"/>
          <w:w w:val="99"/>
          <w:sz w:val="24"/>
        </w:rPr>
        <w:t>5</w:t>
      </w:r>
    </w:p>
    <w:p>
      <w:pPr>
        <w:spacing w:before="10"/>
        <w:ind w:left="212" w:right="0" w:firstLine="0"/>
        <w:jc w:val="left"/>
        <w:rPr>
          <w:rFonts w:ascii="Times New Roman"/>
          <w:sz w:val="24"/>
        </w:rPr>
      </w:pPr>
      <w:r>
        <w:rPr>
          <w:rFonts w:ascii="Times New Roman"/>
          <w:w w:val="99"/>
          <w:sz w:val="24"/>
        </w:rPr>
        <w:t>8</w:t>
      </w:r>
    </w:p>
    <w:p>
      <w:pPr>
        <w:pStyle w:val="5"/>
        <w:spacing w:before="10"/>
        <w:rPr>
          <w:rFonts w:ascii="Times New Roman"/>
          <w:sz w:val="2"/>
        </w:rPr>
      </w:pPr>
    </w:p>
    <w:p>
      <w:pPr>
        <w:pStyle w:val="5"/>
        <w:spacing w:line="20" w:lineRule="exact"/>
        <w:ind w:left="195"/>
        <w:rPr>
          <w:rFonts w:ascii="Times New Roman"/>
          <w:sz w:val="2"/>
        </w:rPr>
      </w:pPr>
      <w:r>
        <w:rPr>
          <w:rFonts w:ascii="Times New Roman"/>
          <w:sz w:val="2"/>
        </w:rPr>
        <mc:AlternateContent>
          <mc:Choice Requires="wpg">
            <w:drawing>
              <wp:inline distT="0" distB="0" distL="114300" distR="114300">
                <wp:extent cx="92075" cy="6350"/>
                <wp:effectExtent l="0" t="0" r="0" b="0"/>
                <wp:docPr id="25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075" cy="6350"/>
                          <a:chOff x="0" y="0"/>
                          <a:chExt cx="145" cy="10"/>
                        </a:xfrm>
                      </wpg:grpSpPr>
                      <wps:wsp>
                        <wps:cNvPr id="24" name="直线 68"/>
                        <wps:cNvSpPr/>
                        <wps:spPr>
                          <a:xfrm>
                            <a:off x="0" y="5"/>
                            <a:ext cx="145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67" o:spid="_x0000_s1026" o:spt="203" style="height:0.5pt;width:7.25pt;" coordsize="145,10" o:gfxdata="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h2wgm9IAAAACAQAADwAAAAAAAAABACAAAAAiAAAA&#10;ZHJzL2Rvd25yZXYueG1sUEsBAhQAFAAAAAgAh07iQCA9vIxGAgAA/gQAAA4AAAAAAAAAAQAgAAAA&#10;IQEAAGRycy9lMm9Eb2MueG1sUEsFBgAAAAAGAAYAWQEAANkFAAAAAA==&#10;">
                <o:lock v:ext="edit" aspectratio="f"/>
                <v:line id="直线 68" o:spid="_x0000_s1026" o:spt="20" style="position:absolute;left:0;top:5;height:0;width:145;" filled="f" stroked="t" coordsize="21600,21600" o:gfxdata="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cyLLb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spacing w:before="9"/>
        <w:ind w:left="212" w:right="0" w:firstLine="0"/>
        <w:jc w:val="left"/>
        <w:rPr>
          <w:rFonts w:ascii="Times New Roman"/>
          <w:sz w:val="24"/>
        </w:rPr>
      </w:pPr>
      <w:r>
        <w:rPr>
          <w:rFonts w:ascii="Times New Roman"/>
          <w:w w:val="99"/>
          <w:sz w:val="24"/>
        </w:rPr>
        <w:t>7</w:t>
      </w:r>
    </w:p>
    <w:p>
      <w:pPr>
        <w:pStyle w:val="5"/>
        <w:spacing w:before="175"/>
        <w:ind w:left="160"/>
      </w:pPr>
      <w:r>
        <w:t>0.8</w:t>
      </w:r>
    </w:p>
    <w:p>
      <w:pPr>
        <w:pStyle w:val="5"/>
        <w:spacing w:before="10"/>
        <w:rPr>
          <w:sz w:val="14"/>
        </w:rPr>
      </w:pPr>
    </w:p>
    <w:p>
      <w:pPr>
        <w:pStyle w:val="4"/>
        <w:ind w:left="262"/>
      </w:pPr>
      <w:r>
        <w:t>28</w:t>
      </w:r>
    </w:p>
    <w:p>
      <w:pPr>
        <w:pStyle w:val="5"/>
        <w:spacing w:before="11"/>
        <w:rPr>
          <w:rFonts w:ascii="Times New Roman"/>
          <w:sz w:val="2"/>
        </w:rPr>
      </w:pPr>
    </w:p>
    <w:p>
      <w:pPr>
        <w:pStyle w:val="5"/>
        <w:spacing w:line="20" w:lineRule="exact"/>
        <w:ind w:left="194"/>
        <w:rPr>
          <w:rFonts w:ascii="Times New Roman"/>
          <w:sz w:val="2"/>
        </w:rPr>
      </w:pPr>
      <w:r>
        <w:rPr>
          <w:rFonts w:ascii="Times New Roman"/>
          <w:sz w:val="2"/>
        </w:rPr>
        <mc:AlternateContent>
          <mc:Choice Requires="wpg">
            <w:drawing>
              <wp:inline distT="0" distB="0" distL="114300" distR="114300">
                <wp:extent cx="225425" cy="6350"/>
                <wp:effectExtent l="0" t="0" r="0" b="0"/>
                <wp:docPr id="30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425" cy="6350"/>
                          <a:chOff x="0" y="0"/>
                          <a:chExt cx="355" cy="10"/>
                        </a:xfrm>
                      </wpg:grpSpPr>
                      <wps:wsp>
                        <wps:cNvPr id="29" name="直线 70"/>
                        <wps:cNvSpPr/>
                        <wps:spPr>
                          <a:xfrm>
                            <a:off x="0" y="5"/>
                            <a:ext cx="354" cy="0"/>
                          </a:xfrm>
                          <a:prstGeom prst="line">
                            <a:avLst/>
                          </a:prstGeom>
                          <a:ln w="6337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69" o:spid="_x0000_s1026" o:spt="203" style="height:0.5pt;width:17.75pt;" coordsize="355,10" o:gfxdata="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8jcf20wAAAAIBAAAPAAAAAAAAAAEA&#10;IAAAACIAAABkcnMvZG93bnJldi54bWxQSwECFAAUAAAACACHTuJAukeItk0CAAD/BAAADgAAAAAA&#10;AAABACAAAAAiAQAAZHJzL2Uyb0RvYy54bWxQSwUGAAAAAAYABgBZAQAA4QUAAAAA&#10;">
                <o:lock v:ext="edit" aspectratio="f"/>
                <v:line id="直线 70" o:spid="_x0000_s1026" o:spt="20" style="position:absolute;left:0;top:5;height:0;width:354;" filled="f" stroked="t" coordsize="21600,21600" o:gfxdata="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fHJSbgAAADbAAAA&#10;DwAAAAAAAAABACAAAAAiAAAAZHJzL2Rvd25yZXYueG1sUEsBAhQAFAAAAAgAh07iQDMvBZ47AAAA&#10;OQAAABAAAAAAAAAAAQAgAAAABwEAAGRycy9zaGFwZXhtbC54bWxQSwUGAAAAAAYABgBbAQAAsQMA&#10;AAAA&#10;">
                  <v:fill on="f" focussize="0,0"/>
                  <v:stroke weight="0.498976377952756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spacing w:before="8"/>
        <w:ind w:left="189" w:right="0" w:firstLine="0"/>
        <w:jc w:val="left"/>
        <w:rPr>
          <w:rFonts w:ascii="Times New Roman"/>
          <w:sz w:val="24"/>
        </w:rPr>
      </w:pPr>
      <w:r>
        <w:rPr>
          <w:rFonts w:ascii="Times New Roman"/>
          <w:sz w:val="24"/>
        </w:rPr>
        <w:t>115</w:t>
      </w:r>
    </w:p>
    <w:p>
      <w:pPr>
        <w:spacing w:after="0"/>
        <w:jc w:val="left"/>
        <w:rPr>
          <w:rFonts w:ascii="Times New Roman"/>
          <w:sz w:val="24"/>
        </w:rPr>
        <w:sectPr>
          <w:pgSz w:w="11910" w:h="16840"/>
          <w:pgMar w:top="1360" w:right="1580" w:bottom="1380" w:left="1640" w:header="1080" w:footer="1178" w:gutter="0"/>
          <w:cols w:equalWidth="0" w:num="3">
            <w:col w:w="2168" w:space="352"/>
            <w:col w:w="622" w:space="218"/>
            <w:col w:w="5330"/>
          </w:cols>
        </w:sectPr>
      </w:pPr>
    </w:p>
    <w:p>
      <w:pPr>
        <w:tabs>
          <w:tab w:val="left" w:pos="1009"/>
        </w:tabs>
        <w:spacing w:before="11" w:line="385" w:lineRule="exact"/>
        <w:ind w:left="580" w:right="0" w:firstLine="0"/>
        <w:jc w:val="left"/>
        <w:rPr>
          <w:rFonts w:ascii="Times New Roman"/>
          <w:sz w:val="24"/>
        </w:rPr>
      </w:pPr>
      <w: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1853565</wp:posOffset>
                </wp:positionH>
                <wp:positionV relativeFrom="paragraph">
                  <wp:posOffset>205740</wp:posOffset>
                </wp:positionV>
                <wp:extent cx="151130" cy="0"/>
                <wp:effectExtent l="0" t="0" r="0" b="0"/>
                <wp:wrapNone/>
                <wp:docPr id="19" name="直线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0"/>
                        </a:xfrm>
                        <a:prstGeom prst="line">
                          <a:avLst/>
                        </a:prstGeom>
                        <a:ln w="6337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1" o:spid="_x0000_s1026" o:spt="20" style="position:absolute;left:0pt;margin-left:145.95pt;margin-top:16.2pt;height:0pt;width:11.9pt;mso-position-horizontal-relative:page;z-index:-251618304;mso-width-relative:page;mso-height-relative:page;" filled="f" stroked="t" coordsize="21600,21600" o:gfxdata="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NJtkdcA&#10;AAAJAQAADwAAAAAAAAABACAAAAAiAAAAZHJzL2Rvd25yZXYueG1sUEsBAhQAFAAAAAgAh07iQMDn&#10;YVrnAQAA3AMAAA4AAAAAAAAAAQAgAAAAJgEAAGRycy9lMm9Eb2MueG1sUEsFBgAAAAAGAAYAWQEA&#10;AH8FAAAAAA==&#10;">
                <v:fill on="f" focussize="0,0"/>
                <v:stroke weight="0.498976377952756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w:t>3.</w:t>
      </w:r>
      <w:r>
        <w:rPr>
          <w:sz w:val="21"/>
        </w:rPr>
        <w:tab/>
      </w:r>
      <w:r>
        <w:rPr>
          <w:rFonts w:ascii="Times New Roman"/>
          <w:spacing w:val="5"/>
          <w:sz w:val="24"/>
        </w:rPr>
        <w:t>18</w:t>
      </w:r>
      <w:r>
        <w:rPr>
          <w:rFonts w:ascii="Times New Roman"/>
          <w:spacing w:val="5"/>
          <w:position w:val="15"/>
          <w:sz w:val="24"/>
        </w:rPr>
        <w:t>18</w:t>
      </w:r>
    </w:p>
    <w:p>
      <w:pPr>
        <w:pStyle w:val="4"/>
        <w:spacing w:line="228" w:lineRule="exact"/>
        <w:ind w:right="148"/>
        <w:jc w:val="right"/>
      </w:pPr>
      <w:r>
        <w:rPr>
          <w:w w:val="95"/>
        </w:rPr>
        <w:t>19</w:t>
      </w:r>
    </w:p>
    <w:p>
      <w:pPr>
        <w:tabs>
          <w:tab w:val="left" w:pos="1047"/>
        </w:tabs>
        <w:spacing w:before="11" w:line="385" w:lineRule="exact"/>
        <w:ind w:left="580" w:right="0" w:firstLine="0"/>
        <w:jc w:val="left"/>
        <w:rPr>
          <w:rFonts w:ascii="Times New Roman" w:hAnsi="Times New Roman"/>
          <w:sz w:val="24"/>
        </w:rPr>
      </w:pPr>
      <w: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1932305</wp:posOffset>
                </wp:positionH>
                <wp:positionV relativeFrom="paragraph">
                  <wp:posOffset>205740</wp:posOffset>
                </wp:positionV>
                <wp:extent cx="165735" cy="0"/>
                <wp:effectExtent l="0" t="0" r="0" b="0"/>
                <wp:wrapNone/>
                <wp:docPr id="20" name="直线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2" o:spid="_x0000_s1026" o:spt="20" style="position:absolute;left:0pt;margin-left:152.15pt;margin-top:16.2pt;height:0pt;width:13.05pt;mso-position-horizontal-relative:page;z-index:-251617280;mso-width-relative:page;mso-height-relative:page;" filled="f" stroked="t" coordsize="21600,21600" o:gfxdata="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7svVa1QAA&#10;AAkBAAAPAAAAAAAAAAEAIAAAACIAAABkcnMvZG93bnJldi54bWxQSwECFAAUAAAACACHTuJAtaCN&#10;JOgBAADcAwAADgAAAAAAAAABACAAAAAkAQAAZHJzL2Uyb0RvYy54bWxQSwUGAAAAAAYABgBZAQAA&#10;fgUAAAAA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w:t>4.</w:t>
      </w:r>
      <w:r>
        <w:rPr>
          <w:sz w:val="21"/>
        </w:rPr>
        <w:tab/>
      </w:r>
      <w:r>
        <w:rPr>
          <w:rFonts w:ascii="Times New Roman" w:hAnsi="Times New Roman"/>
          <w:i/>
          <w:sz w:val="24"/>
        </w:rPr>
        <w:t xml:space="preserve">x </w:t>
      </w:r>
      <w:r>
        <w:rPr>
          <w:rFonts w:ascii="Symbol" w:hAnsi="Symbol"/>
          <w:sz w:val="24"/>
        </w:rPr>
        <w:t>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pacing w:val="-10"/>
          <w:position w:val="15"/>
          <w:sz w:val="24"/>
        </w:rPr>
        <w:t>25</w:t>
      </w:r>
    </w:p>
    <w:p>
      <w:pPr>
        <w:pStyle w:val="4"/>
        <w:spacing w:line="228" w:lineRule="exact"/>
        <w:ind w:right="58"/>
        <w:jc w:val="right"/>
      </w:pPr>
      <w:r>
        <w:rPr>
          <w:w w:val="99"/>
        </w:rPr>
        <w:t>3</w:t>
      </w:r>
    </w:p>
    <w:p>
      <w:pPr>
        <w:spacing w:before="10"/>
        <w:ind w:left="194" w:right="0" w:firstLine="0"/>
        <w:jc w:val="left"/>
        <w:rPr>
          <w:rFonts w:ascii="Times New Roman"/>
          <w:sz w:val="24"/>
        </w:rPr>
      </w:pPr>
      <w:r>
        <w:br w:type="column"/>
      </w:r>
      <w:r>
        <w:rPr>
          <w:rFonts w:ascii="Times New Roman"/>
          <w:sz w:val="24"/>
        </w:rPr>
        <w:t>7</w:t>
      </w:r>
    </w:p>
    <w:p>
      <w:pPr>
        <w:pStyle w:val="5"/>
        <w:spacing w:before="10"/>
        <w:rPr>
          <w:rFonts w:ascii="Times New Roman"/>
          <w:sz w:val="2"/>
        </w:rPr>
      </w:pPr>
    </w:p>
    <w:p>
      <w:pPr>
        <w:pStyle w:val="5"/>
        <w:spacing w:line="20" w:lineRule="exact"/>
        <w:ind w:left="176"/>
        <w:rPr>
          <w:rFonts w:ascii="Times New Roman"/>
          <w:sz w:val="2"/>
        </w:rPr>
      </w:pPr>
      <w:r>
        <w:rPr>
          <w:rFonts w:ascii="Times New Roman"/>
          <w:sz w:val="2"/>
        </w:rPr>
        <mc:AlternateContent>
          <mc:Choice Requires="wpg">
            <w:drawing>
              <wp:inline distT="0" distB="0" distL="114300" distR="114300">
                <wp:extent cx="92075" cy="6350"/>
                <wp:effectExtent l="0" t="0" r="0" b="0"/>
                <wp:docPr id="27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075" cy="6350"/>
                          <a:chOff x="0" y="0"/>
                          <a:chExt cx="145" cy="10"/>
                        </a:xfrm>
                      </wpg:grpSpPr>
                      <wps:wsp>
                        <wps:cNvPr id="26" name="直线 74"/>
                        <wps:cNvSpPr/>
                        <wps:spPr>
                          <a:xfrm>
                            <a:off x="0" y="5"/>
                            <a:ext cx="145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73" o:spid="_x0000_s1026" o:spt="203" style="height:0.5pt;width:7.25pt;" coordsize="145,10" o:gfxdata="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IdsIJvSAAAAAgEAAA8AAAAAAAAAAQAgAAAAIgAA&#10;AGRycy9kb3ducmV2LnhtbFBLAQIUABQAAAAIAIdO4kAgKA7ZRwIAAP4EAAAOAAAAAAAAAAEAIAAA&#10;ACEBAABkcnMvZTJvRG9jLnhtbFBLBQYAAAAABgAGAFkBAADaBQAAAAA=&#10;">
                <o:lock v:ext="edit" aspectratio="f"/>
                <v:line id="直线 74" o:spid="_x0000_s1026" o:spt="20" style="position:absolute;left:0;top:5;height:0;width:145;" filled="f" stroked="t" coordsize="21600,21600" o:gfxdata="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lKwwb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4"/>
        <w:spacing w:before="9"/>
        <w:ind w:left="194"/>
      </w:pPr>
      <w:r>
        <w:rPr>
          <w:w w:val="99"/>
        </w:rPr>
        <w:t>9</w:t>
      </w:r>
    </w:p>
    <w:p>
      <w:pPr>
        <w:spacing w:before="144"/>
        <w:ind w:left="189" w:right="0" w:firstLine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x </w:t>
      </w:r>
      <w:r>
        <w:rPr>
          <w:rFonts w:ascii="Symbol" w:hAnsi="Symbol"/>
          <w:sz w:val="24"/>
        </w:rPr>
        <w:t></w:t>
      </w:r>
      <w:r>
        <w:rPr>
          <w:rFonts w:ascii="Times New Roman" w:hAnsi="Times New Roman"/>
          <w:sz w:val="24"/>
        </w:rPr>
        <w:t xml:space="preserve"> 36</w:t>
      </w:r>
    </w:p>
    <w:p>
      <w:pPr>
        <w:spacing w:after="0"/>
        <w:jc w:val="left"/>
        <w:rPr>
          <w:rFonts w:ascii="Times New Roman" w:hAnsi="Times New Roman"/>
          <w:sz w:val="24"/>
        </w:rPr>
        <w:sectPr>
          <w:type w:val="continuous"/>
          <w:pgSz w:w="11910" w:h="16840"/>
          <w:pgMar w:top="1360" w:right="1580" w:bottom="1360" w:left="1640" w:header="720" w:footer="720" w:gutter="0"/>
          <w:cols w:equalWidth="0" w:num="2">
            <w:col w:w="1659" w:space="40"/>
            <w:col w:w="6991"/>
          </w:cols>
        </w:sectPr>
      </w:pPr>
    </w:p>
    <w:p>
      <w:pPr>
        <w:pStyle w:val="5"/>
        <w:tabs>
          <w:tab w:val="left" w:pos="879"/>
          <w:tab w:val="left" w:pos="1614"/>
        </w:tabs>
        <w:spacing w:before="65"/>
        <w:ind w:left="160"/>
      </w:pPr>
      <w:r>
        <w:t>二、</w:t>
      </w:r>
      <w:r>
        <w:tab/>
      </w:r>
      <w:r>
        <w:t>CBCDC</w:t>
      </w:r>
      <w:r>
        <w:tab/>
      </w:r>
      <w:r>
        <w:t>CDCBA</w:t>
      </w:r>
    </w:p>
    <w:p>
      <w:pPr>
        <w:pStyle w:val="4"/>
        <w:spacing w:before="67" w:line="221" w:lineRule="exact"/>
        <w:ind w:left="5259"/>
      </w:pPr>
      <w:r>
        <w:t>23</w:t>
      </w:r>
    </w:p>
    <w:p>
      <w:pPr>
        <w:pStyle w:val="5"/>
        <w:tabs>
          <w:tab w:val="left" w:pos="879"/>
          <w:tab w:val="left" w:pos="1839"/>
          <w:tab w:val="left" w:pos="2259"/>
          <w:tab w:val="left" w:pos="2679"/>
          <w:tab w:val="left" w:pos="3099"/>
          <w:tab w:val="left" w:pos="3834"/>
          <w:tab w:val="right" w:pos="5095"/>
        </w:tabs>
        <w:spacing w:line="166" w:lineRule="exact"/>
        <w:ind w:left="160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page">
                  <wp:posOffset>4368800</wp:posOffset>
                </wp:positionH>
                <wp:positionV relativeFrom="paragraph">
                  <wp:posOffset>59055</wp:posOffset>
                </wp:positionV>
                <wp:extent cx="168275" cy="0"/>
                <wp:effectExtent l="0" t="0" r="0" b="0"/>
                <wp:wrapNone/>
                <wp:docPr id="80" name="直线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7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5" o:spid="_x0000_s1026" o:spt="20" style="position:absolute;left:0pt;margin-left:344pt;margin-top:4.65pt;height:0pt;width:13.25pt;mso-position-horizontal-relative:page;z-index:251728896;mso-width-relative:page;mso-height-relative:page;" filled="f" stroked="t" coordsize="21600,21600" o:gfxdata="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RwGld9QAAAAH&#10;AQAADwAAAAAAAAABACAAAAAiAAAAZHJzL2Rvd25yZXYueG1sUEsBAhQAFAAAAAgAh07iQEEKamrn&#10;AQAA3AMAAA4AAAAAAAAAAQAgAAAAIwEAAGRycy9lMm9Eb2MueG1sUEsFBgAAAAAGAAYAWQEAAHwF&#10;AAAAAA=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t>三、</w:t>
      </w:r>
      <w:r>
        <w:tab/>
      </w:r>
      <w:r>
        <w:t>1.</w:t>
      </w:r>
      <w:r>
        <w:rPr>
          <w:spacing w:val="-2"/>
        </w:rPr>
        <w:t xml:space="preserve"> </w:t>
      </w:r>
      <w:r>
        <w:t>1：5</w:t>
      </w:r>
      <w:r>
        <w:tab/>
      </w:r>
      <w:r>
        <w:t>2.</w:t>
      </w:r>
      <w:r>
        <w:tab/>
      </w:r>
      <w:r>
        <w:t>4</w:t>
      </w:r>
      <w:r>
        <w:tab/>
      </w:r>
      <w:r>
        <w:t>3.</w:t>
      </w:r>
      <w:r>
        <w:tab/>
      </w:r>
      <w:r>
        <w:t>﹥﹤</w:t>
      </w:r>
      <w:r>
        <w:tab/>
      </w:r>
      <w:r>
        <w:t>4.95%</w:t>
      </w:r>
      <w:r>
        <w:tab/>
      </w:r>
      <w:r>
        <w:t>5.1</w:t>
      </w:r>
    </w:p>
    <w:p>
      <w:pPr>
        <w:pStyle w:val="4"/>
        <w:spacing w:line="228" w:lineRule="exact"/>
        <w:ind w:left="5256"/>
      </w:pPr>
      <w:r>
        <w:t>20</w:t>
      </w:r>
    </w:p>
    <w:p>
      <w:pPr>
        <w:pStyle w:val="5"/>
        <w:tabs>
          <w:tab w:val="left" w:pos="879"/>
        </w:tabs>
        <w:spacing w:before="63"/>
        <w:ind w:left="160"/>
      </w:pPr>
      <w:r>
        <w:t>四、</w:t>
      </w:r>
      <w:r>
        <w:tab/>
      </w:r>
      <w:r>
        <w:t>1.略</w:t>
      </w:r>
    </w:p>
    <w:p>
      <w:pPr>
        <w:pStyle w:val="5"/>
        <w:tabs>
          <w:tab w:val="left" w:pos="999"/>
          <w:tab w:val="left" w:pos="1839"/>
        </w:tabs>
        <w:spacing w:before="567"/>
        <w:ind w:left="160"/>
      </w:pPr>
      <w:r>
        <w:br w:type="column"/>
      </w:r>
      <w:r>
        <w:t>6.48</w:t>
      </w:r>
      <w:r>
        <w:tab/>
      </w:r>
      <w:r>
        <w:t>7.32</w:t>
      </w:r>
      <w:r>
        <w:tab/>
      </w:r>
      <w:r>
        <w:t>8.40</w:t>
      </w:r>
    </w:p>
    <w:p>
      <w:pPr>
        <w:spacing w:after="0"/>
        <w:sectPr>
          <w:type w:val="continuous"/>
          <w:pgSz w:w="11910" w:h="16840"/>
          <w:pgMar w:top="1360" w:right="1580" w:bottom="1360" w:left="1640" w:header="720" w:footer="720" w:gutter="0"/>
          <w:cols w:equalWidth="0" w:num="2">
            <w:col w:w="5539" w:space="341"/>
            <w:col w:w="2810"/>
          </w:cols>
        </w:sectPr>
      </w:pPr>
    </w:p>
    <w:p>
      <w:pPr>
        <w:spacing w:before="63"/>
        <w:ind w:left="1000" w:right="0" w:firstLine="0"/>
        <w:jc w:val="left"/>
        <w:rPr>
          <w:rFonts w:ascii="Times New Roman" w:hAnsi="Times New Roman"/>
          <w:sz w:val="24"/>
        </w:rPr>
      </w:pPr>
      <w:r>
        <w:rPr>
          <w:spacing w:val="1"/>
          <w:w w:val="99"/>
          <w:sz w:val="21"/>
        </w:rPr>
        <w:t>2</w:t>
      </w:r>
      <w:r>
        <w:rPr>
          <w:spacing w:val="-2"/>
          <w:w w:val="99"/>
          <w:sz w:val="21"/>
        </w:rPr>
        <w:t>.</w:t>
      </w:r>
      <w:r>
        <w:rPr>
          <w:w w:val="99"/>
          <w:sz w:val="21"/>
        </w:rPr>
        <w:t>⑴</w:t>
      </w:r>
      <w:r>
        <w:rPr>
          <w:spacing w:val="-75"/>
          <w:sz w:val="21"/>
        </w:rPr>
        <w:t xml:space="preserve"> </w:t>
      </w:r>
      <w:r>
        <w:rPr>
          <w:rFonts w:ascii="Symbol" w:hAnsi="Symbol"/>
          <w:spacing w:val="-23"/>
          <w:w w:val="58"/>
          <w:sz w:val="39"/>
        </w:rPr>
        <w:t></w:t>
      </w:r>
      <w:r>
        <w:rPr>
          <w:rFonts w:ascii="Times New Roman" w:hAnsi="Times New Roman"/>
          <w:spacing w:val="10"/>
          <w:w w:val="99"/>
          <w:sz w:val="24"/>
        </w:rPr>
        <w:t>6</w:t>
      </w:r>
      <w:r>
        <w:rPr>
          <w:rFonts w:ascii="Times New Roman" w:hAnsi="Times New Roman"/>
          <w:w w:val="99"/>
          <w:position w:val="11"/>
          <w:sz w:val="14"/>
        </w:rPr>
        <w:t>2</w:t>
      </w:r>
      <w:r>
        <w:rPr>
          <w:rFonts w:ascii="Times New Roman" w:hAnsi="Times New Roman"/>
          <w:position w:val="11"/>
          <w:sz w:val="14"/>
        </w:rPr>
        <w:t xml:space="preserve"> </w:t>
      </w:r>
      <w:r>
        <w:rPr>
          <w:rFonts w:ascii="Times New Roman" w:hAnsi="Times New Roman"/>
          <w:spacing w:val="-6"/>
          <w:position w:val="11"/>
          <w:sz w:val="14"/>
        </w:rPr>
        <w:t xml:space="preserve"> </w:t>
      </w:r>
      <w:r>
        <w:rPr>
          <w:rFonts w:ascii="Symbol" w:hAnsi="Symbol"/>
          <w:w w:val="99"/>
          <w:sz w:val="24"/>
        </w:rPr>
        <w:t></w:t>
      </w:r>
      <w:r>
        <w:rPr>
          <w:rFonts w:ascii="Times New Roman" w:hAnsi="Times New Roman"/>
          <w:spacing w:val="-23"/>
          <w:sz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</w:rPr>
        <w:t>(</w:t>
      </w:r>
      <w:r>
        <w:rPr>
          <w:rFonts w:ascii="Times New Roman" w:hAnsi="Times New Roman"/>
          <w:w w:val="99"/>
          <w:sz w:val="24"/>
        </w:rPr>
        <w:t>8</w:t>
      </w:r>
      <w:r>
        <w:rPr>
          <w:rFonts w:ascii="Times New Roman" w:hAnsi="Times New Roman"/>
          <w:spacing w:val="-26"/>
          <w:sz w:val="24"/>
        </w:rPr>
        <w:t xml:space="preserve"> </w:t>
      </w:r>
      <w:r>
        <w:rPr>
          <w:rFonts w:ascii="Symbol" w:hAnsi="Symbol"/>
          <w:w w:val="99"/>
          <w:sz w:val="24"/>
        </w:rPr>
        <w:t></w:t>
      </w:r>
      <w:r>
        <w:rPr>
          <w:rFonts w:ascii="Times New Roman" w:hAnsi="Times New Roman"/>
          <w:spacing w:val="-23"/>
          <w:sz w:val="24"/>
        </w:rPr>
        <w:t xml:space="preserve"> </w:t>
      </w:r>
      <w:r>
        <w:rPr>
          <w:rFonts w:ascii="Times New Roman" w:hAnsi="Times New Roman"/>
          <w:w w:val="99"/>
          <w:sz w:val="24"/>
        </w:rPr>
        <w:t>2</w:t>
      </w:r>
      <w:r>
        <w:rPr>
          <w:rFonts w:ascii="Times New Roman" w:hAnsi="Times New Roman"/>
          <w:spacing w:val="12"/>
          <w:w w:val="99"/>
          <w:sz w:val="24"/>
        </w:rPr>
        <w:t>)</w:t>
      </w:r>
      <w:r>
        <w:rPr>
          <w:rFonts w:ascii="Times New Roman" w:hAnsi="Times New Roman"/>
          <w:w w:val="99"/>
          <w:position w:val="11"/>
          <w:sz w:val="14"/>
        </w:rPr>
        <w:t>2</w:t>
      </w:r>
      <w:r>
        <w:rPr>
          <w:rFonts w:ascii="Times New Roman" w:hAnsi="Times New Roman"/>
          <w:spacing w:val="-5"/>
          <w:position w:val="11"/>
          <w:sz w:val="14"/>
        </w:rPr>
        <w:t xml:space="preserve"> </w:t>
      </w:r>
      <w:r>
        <w:rPr>
          <w:rFonts w:ascii="Symbol" w:hAnsi="Symbol"/>
          <w:spacing w:val="-8"/>
          <w:w w:val="58"/>
          <w:sz w:val="39"/>
        </w:rPr>
        <w:t></w:t>
      </w:r>
      <w:r>
        <w:rPr>
          <w:rFonts w:ascii="Symbol" w:hAnsi="Symbol"/>
          <w:w w:val="99"/>
          <w:sz w:val="24"/>
        </w:rPr>
        <w:t></w:t>
      </w:r>
      <w:r>
        <w:rPr>
          <w:rFonts w:ascii="Times New Roman" w:hAnsi="Times New Roman"/>
          <w:spacing w:val="-34"/>
          <w:sz w:val="24"/>
        </w:rPr>
        <w:t xml:space="preserve"> </w:t>
      </w:r>
      <w:r>
        <w:rPr>
          <w:rFonts w:ascii="Times New Roman" w:hAnsi="Times New Roman"/>
          <w:w w:val="99"/>
          <w:sz w:val="24"/>
        </w:rPr>
        <w:t>3.14</w:t>
      </w:r>
      <w:r>
        <w:rPr>
          <w:rFonts w:ascii="Times New Roman" w:hAnsi="Times New Roman"/>
          <w:spacing w:val="-21"/>
          <w:sz w:val="24"/>
        </w:rPr>
        <w:t xml:space="preserve"> </w:t>
      </w:r>
      <w:r>
        <w:rPr>
          <w:rFonts w:ascii="Symbol" w:hAnsi="Symbol"/>
          <w:spacing w:val="11"/>
          <w:w w:val="99"/>
          <w:sz w:val="24"/>
        </w:rPr>
        <w:t></w:t>
      </w:r>
      <w:r>
        <w:rPr>
          <w:rFonts w:ascii="Times New Roman" w:hAnsi="Times New Roman"/>
          <w:w w:val="99"/>
          <w:sz w:val="24"/>
        </w:rPr>
        <w:t>100</w:t>
      </w:r>
    </w:p>
    <w:p>
      <w:pPr>
        <w:pStyle w:val="4"/>
        <w:spacing w:before="275"/>
        <w:ind w:left="1000"/>
      </w:pPr>
      <w:r>
        <w:rPr>
          <w:rFonts w:ascii="宋体" w:hAnsi="宋体"/>
          <w:sz w:val="21"/>
        </w:rPr>
        <w:t>⑶</w:t>
      </w:r>
      <w:r>
        <w:rPr>
          <w:rFonts w:ascii="宋体" w:hAnsi="宋体"/>
          <w:spacing w:val="-68"/>
          <w:sz w:val="21"/>
        </w:rPr>
        <w:t xml:space="preserve"> </w:t>
      </w:r>
      <w:r>
        <w:t xml:space="preserve">400 </w:t>
      </w:r>
      <w:r>
        <w:rPr>
          <w:rFonts w:ascii="Symbol" w:hAnsi="Symbol"/>
        </w:rPr>
        <w:t></w:t>
      </w:r>
      <w:r>
        <w:t xml:space="preserve"> (400 </w:t>
      </w:r>
      <w:r>
        <w:rPr>
          <w:rFonts w:ascii="Symbol" w:hAnsi="Symbol"/>
        </w:rPr>
        <w:t></w:t>
      </w:r>
      <w:r>
        <w:t xml:space="preserve"> 8 </w:t>
      </w:r>
      <w:r>
        <w:rPr>
          <w:rFonts w:ascii="Symbol" w:hAnsi="Symbol"/>
        </w:rPr>
        <w:t></w:t>
      </w:r>
      <w:r>
        <w:t xml:space="preserve"> 400 </w:t>
      </w:r>
      <w:r>
        <w:rPr>
          <w:rFonts w:ascii="Symbol" w:hAnsi="Symbol"/>
          <w:spacing w:val="3"/>
        </w:rPr>
        <w:t></w:t>
      </w:r>
      <w:r>
        <w:rPr>
          <w:spacing w:val="3"/>
        </w:rPr>
        <w:t>10)</w:t>
      </w:r>
    </w:p>
    <w:p>
      <w:pPr>
        <w:pStyle w:val="4"/>
        <w:spacing w:before="212"/>
        <w:ind w:left="493"/>
      </w:pPr>
      <w:r>
        <w:br w:type="column"/>
      </w:r>
      <w:r>
        <w:rPr>
          <w:rFonts w:ascii="宋体" w:hAnsi="宋体"/>
          <w:sz w:val="21"/>
        </w:rPr>
        <w:t>⑵</w:t>
      </w:r>
      <w:r>
        <w:rPr>
          <w:rFonts w:ascii="宋体" w:hAnsi="宋体"/>
          <w:spacing w:val="-72"/>
          <w:sz w:val="21"/>
        </w:rPr>
        <w:t xml:space="preserve"> </w:t>
      </w:r>
      <w:r>
        <w:t xml:space="preserve">620 </w:t>
      </w:r>
      <w:r>
        <w:rPr>
          <w:rFonts w:ascii="Symbol" w:hAnsi="Symbol"/>
        </w:rPr>
        <w:t></w:t>
      </w:r>
      <w:r>
        <w:t xml:space="preserve"> (5580 </w:t>
      </w:r>
      <w:r>
        <w:rPr>
          <w:rFonts w:ascii="Symbol" w:hAnsi="Symbol"/>
        </w:rPr>
        <w:t></w:t>
      </w:r>
      <w:r>
        <w:t xml:space="preserve"> 620)</w:t>
      </w:r>
    </w:p>
    <w:p>
      <w:pPr>
        <w:spacing w:after="0"/>
        <w:sectPr>
          <w:type w:val="continuous"/>
          <w:pgSz w:w="11910" w:h="16840"/>
          <w:pgMar w:top="1360" w:right="1580" w:bottom="1360" w:left="1640" w:header="720" w:footer="720" w:gutter="0"/>
          <w:cols w:equalWidth="0" w:num="2">
            <w:col w:w="3827" w:space="40"/>
            <w:col w:w="4823"/>
          </w:cols>
        </w:sectPr>
      </w:pPr>
    </w:p>
    <w:p>
      <w:pPr>
        <w:tabs>
          <w:tab w:val="left" w:pos="1452"/>
        </w:tabs>
        <w:spacing w:before="333"/>
        <w:ind w:left="1000" w:right="0" w:firstLine="0"/>
        <w:jc w:val="left"/>
        <w:rPr>
          <w:rFonts w:ascii="Symbol" w:hAnsi="Symbol"/>
          <w:sz w:val="24"/>
        </w:rPr>
      </w:pPr>
      <w:r>
        <w:rPr>
          <w:sz w:val="21"/>
        </w:rPr>
        <w:t>3.</w:t>
      </w:r>
      <w:r>
        <w:rPr>
          <w:sz w:val="21"/>
        </w:rPr>
        <w:tab/>
      </w:r>
      <w:r>
        <w:rPr>
          <w:rFonts w:ascii="Times New Roman" w:hAnsi="Times New Roman"/>
          <w:sz w:val="24"/>
        </w:rPr>
        <w:t>70</w:t>
      </w:r>
      <w:r>
        <w:rPr>
          <w:rFonts w:ascii="Times New Roman" w:hAnsi="Times New Roman"/>
          <w:spacing w:val="-38"/>
          <w:sz w:val="24"/>
        </w:rPr>
        <w:t xml:space="preserve"> </w:t>
      </w:r>
      <w:r>
        <w:rPr>
          <w:rFonts w:ascii="Symbol" w:hAnsi="Symbol"/>
          <w:spacing w:val="-20"/>
          <w:sz w:val="24"/>
        </w:rPr>
        <w:t></w:t>
      </w:r>
    </w:p>
    <w:p>
      <w:pPr>
        <w:spacing w:before="199"/>
        <w:ind w:left="10" w:right="0" w:firstLine="0"/>
        <w:jc w:val="center"/>
        <w:rPr>
          <w:rFonts w:ascii="Times New Roman"/>
          <w:sz w:val="24"/>
        </w:rPr>
      </w:pPr>
      <w:r>
        <w:br w:type="column"/>
      </w:r>
      <w:r>
        <w:rPr>
          <w:rFonts w:ascii="Times New Roman"/>
          <w:sz w:val="24"/>
        </w:rPr>
        <w:t>22</w:t>
      </w:r>
    </w:p>
    <w:p>
      <w:pPr>
        <w:pStyle w:val="4"/>
        <w:spacing w:before="45"/>
        <w:ind w:left="14"/>
        <w:jc w:val="center"/>
      </w:pP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page">
                  <wp:posOffset>2237105</wp:posOffset>
                </wp:positionH>
                <wp:positionV relativeFrom="paragraph">
                  <wp:posOffset>24130</wp:posOffset>
                </wp:positionV>
                <wp:extent cx="737235" cy="0"/>
                <wp:effectExtent l="0" t="0" r="0" b="0"/>
                <wp:wrapNone/>
                <wp:docPr id="81" name="直线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23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6" o:spid="_x0000_s1026" o:spt="20" style="position:absolute;left:0pt;margin-left:176.15pt;margin-top:1.9pt;height:0pt;width:58.05pt;mso-position-horizontal-relative:page;z-index:251729920;mso-width-relative:page;mso-height-relative:page;" filled="f" stroked="t" coordsize="21600,21600" o:gfxdata="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xfMsE1AAA&#10;AAcBAAAPAAAAAAAAAAEAIAAAACIAAABkcnMvZG93bnJldi54bWxQSwECFAAUAAAACACHTuJAy0G3&#10;dukBAADcAwAADgAAAAAAAAABACAAAAAjAQAAZHJzL2Uyb0RvYy54bWxQSwUGAAAAAAYABgBZAQAA&#10;fgUAAAAA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t>23</w:t>
      </w:r>
      <w:r>
        <w:rPr>
          <w:spacing w:val="-31"/>
        </w:rPr>
        <w:t xml:space="preserve"> </w:t>
      </w:r>
      <w:r>
        <w:rPr>
          <w:rFonts w:ascii="Symbol" w:hAnsi="Symbol"/>
        </w:rPr>
        <w:t></w:t>
      </w:r>
      <w:r>
        <w:rPr>
          <w:spacing w:val="-17"/>
        </w:rPr>
        <w:t xml:space="preserve"> </w:t>
      </w:r>
      <w:r>
        <w:t>22</w:t>
      </w:r>
      <w:r>
        <w:rPr>
          <w:spacing w:val="-22"/>
        </w:rPr>
        <w:t xml:space="preserve"> </w:t>
      </w:r>
      <w:r>
        <w:rPr>
          <w:rFonts w:ascii="Symbol" w:hAnsi="Symbol"/>
        </w:rPr>
        <w:t></w:t>
      </w:r>
      <w:r>
        <w:rPr>
          <w:spacing w:val="-17"/>
        </w:rPr>
        <w:t xml:space="preserve"> </w:t>
      </w:r>
      <w:r>
        <w:rPr>
          <w:spacing w:val="-9"/>
        </w:rPr>
        <w:t>25</w:t>
      </w:r>
    </w:p>
    <w:p>
      <w:pPr>
        <w:pStyle w:val="4"/>
        <w:spacing w:before="333"/>
        <w:ind w:left="30"/>
      </w:pPr>
      <w:r>
        <w:br w:type="column"/>
      </w:r>
      <w:r>
        <w:rPr>
          <w:rFonts w:ascii="Symbol" w:hAnsi="Symbol"/>
        </w:rPr>
        <w:t></w:t>
      </w:r>
      <w:r>
        <w:t xml:space="preserve"> 22</w:t>
      </w:r>
    </w:p>
    <w:p>
      <w:pPr>
        <w:spacing w:after="0"/>
        <w:sectPr>
          <w:type w:val="continuous"/>
          <w:pgSz w:w="11910" w:h="16840"/>
          <w:pgMar w:top="1360" w:right="1580" w:bottom="1360" w:left="1640" w:header="720" w:footer="720" w:gutter="0"/>
          <w:cols w:equalWidth="0" w:num="3">
            <w:col w:w="1846" w:space="40"/>
            <w:col w:w="1153" w:space="39"/>
            <w:col w:w="5612"/>
          </w:cols>
        </w:sectPr>
      </w:pPr>
    </w:p>
    <w:p>
      <w:pPr>
        <w:tabs>
          <w:tab w:val="left" w:pos="1452"/>
        </w:tabs>
        <w:spacing w:before="143"/>
        <w:ind w:left="1000" w:right="0" w:firstLine="0"/>
        <w:jc w:val="left"/>
        <w:rPr>
          <w:rFonts w:ascii="Symbol" w:hAnsi="Symbol"/>
          <w:sz w:val="24"/>
        </w:rPr>
      </w:pPr>
      <w:r>
        <w:rPr>
          <w:sz w:val="21"/>
        </w:rPr>
        <w:t>4.</w:t>
      </w:r>
      <w:r>
        <w:rPr>
          <w:sz w:val="21"/>
        </w:rPr>
        <w:tab/>
      </w:r>
      <w:r>
        <w:rPr>
          <w:rFonts w:ascii="Times New Roman" w:hAnsi="Times New Roman"/>
          <w:sz w:val="24"/>
        </w:rPr>
        <w:t xml:space="preserve">720 </w:t>
      </w:r>
      <w:r>
        <w:rPr>
          <w:rFonts w:ascii="Symbol" w:hAnsi="Symbol"/>
          <w:sz w:val="24"/>
        </w:rPr>
        <w:t></w:t>
      </w:r>
      <w:r>
        <w:rPr>
          <w:rFonts w:ascii="Times New Roman" w:hAnsi="Times New Roman"/>
          <w:spacing w:val="-50"/>
          <w:sz w:val="24"/>
        </w:rPr>
        <w:t xml:space="preserve"> </w:t>
      </w:r>
      <w:r>
        <w:rPr>
          <w:rFonts w:ascii="Times New Roman" w:hAnsi="Times New Roman"/>
          <w:spacing w:val="-7"/>
          <w:sz w:val="24"/>
        </w:rPr>
        <w:t>(1</w:t>
      </w:r>
      <w:r>
        <w:rPr>
          <w:rFonts w:ascii="Symbol" w:hAnsi="Symbol"/>
          <w:spacing w:val="-7"/>
          <w:sz w:val="24"/>
        </w:rPr>
        <w:t></w:t>
      </w:r>
    </w:p>
    <w:p>
      <w:pPr>
        <w:pStyle w:val="4"/>
        <w:spacing w:before="10" w:line="382" w:lineRule="exact"/>
        <w:ind w:left="64"/>
      </w:pPr>
      <w:r>
        <w:br w:type="column"/>
      </w:r>
      <w:r>
        <w:rPr>
          <w:position w:val="15"/>
        </w:rPr>
        <w:t xml:space="preserve">1 </w:t>
      </w:r>
      <w:r>
        <w:t xml:space="preserve">) </w:t>
      </w:r>
      <w:r>
        <w:rPr>
          <w:rFonts w:ascii="Symbol" w:hAnsi="Symbol"/>
        </w:rPr>
        <w:t></w:t>
      </w:r>
      <w:r>
        <w:t xml:space="preserve"> 800</w:t>
      </w:r>
    </w:p>
    <w:p>
      <w:pPr>
        <w:pStyle w:val="4"/>
        <w:spacing w:line="231" w:lineRule="exact"/>
        <w:ind w:left="-5"/>
      </w:pPr>
      <w: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2559050</wp:posOffset>
                </wp:positionH>
                <wp:positionV relativeFrom="paragraph">
                  <wp:posOffset>-43180</wp:posOffset>
                </wp:positionV>
                <wp:extent cx="151130" cy="0"/>
                <wp:effectExtent l="0" t="0" r="0" b="0"/>
                <wp:wrapNone/>
                <wp:docPr id="21" name="直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7" o:spid="_x0000_s1026" o:spt="20" style="position:absolute;left:0pt;margin-left:201.5pt;margin-top:-3.4pt;height:0pt;width:11.9pt;mso-position-horizontal-relative:page;z-index:-251616256;mso-width-relative:page;mso-height-relative:page;" filled="f" stroked="t" coordsize="21600,21600" o:gfxdata="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2JZsTVAAAA&#10;CQEAAA8AAAAAAAAAAQAgAAAAIgAAAGRycy9kb3ducmV2LnhtbFBLAQIUABQAAAAIAIdO4kCfQghO&#10;5wEAANwDAAAOAAAAAAAAAAEAIAAAACQBAABkcnMvZTJvRG9jLnhtbFBLBQYAAAAABgAGAFkBAAB9&#10;BQAAAAA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t>10</w:t>
      </w:r>
    </w:p>
    <w:p>
      <w:pPr>
        <w:spacing w:after="0" w:line="231" w:lineRule="exact"/>
        <w:sectPr>
          <w:type w:val="continuous"/>
          <w:pgSz w:w="11910" w:h="16840"/>
          <w:pgMar w:top="1360" w:right="1580" w:bottom="1360" w:left="1640" w:header="720" w:footer="720" w:gutter="0"/>
          <w:cols w:equalWidth="0" w:num="2">
            <w:col w:w="2345" w:space="40"/>
            <w:col w:w="6305"/>
          </w:cols>
        </w:sectPr>
      </w:pPr>
    </w:p>
    <w:p>
      <w:pPr>
        <w:pStyle w:val="4"/>
        <w:tabs>
          <w:tab w:val="left" w:pos="1452"/>
          <w:tab w:val="left" w:pos="3976"/>
        </w:tabs>
        <w:spacing w:before="36"/>
        <w:ind w:left="1000"/>
      </w:pPr>
      <w:r>
        <w:rPr>
          <w:rFonts w:ascii="宋体" w:hAnsi="宋体"/>
          <w:sz w:val="21"/>
        </w:rPr>
        <w:t>5.</w:t>
      </w:r>
      <w:r>
        <w:rPr>
          <w:rFonts w:ascii="宋体" w:hAnsi="宋体"/>
          <w:sz w:val="21"/>
        </w:rPr>
        <w:tab/>
      </w:r>
      <w:r>
        <w:t>0.6</w:t>
      </w:r>
      <w:r>
        <w:rPr>
          <w:spacing w:val="-38"/>
        </w:rPr>
        <w:t xml:space="preserve"> </w:t>
      </w:r>
      <w:r>
        <w:rPr>
          <w:rFonts w:ascii="Symbol" w:hAnsi="Symbol"/>
        </w:rPr>
        <w:t></w:t>
      </w:r>
      <w:r>
        <w:rPr>
          <w:spacing w:val="-34"/>
        </w:rPr>
        <w:t xml:space="preserve"> </w:t>
      </w:r>
      <w:r>
        <w:t>3.14</w:t>
      </w:r>
      <w:r>
        <w:rPr>
          <w:spacing w:val="-37"/>
        </w:rPr>
        <w:t xml:space="preserve"> </w:t>
      </w:r>
      <w:r>
        <w:rPr>
          <w:rFonts w:ascii="Symbol" w:hAnsi="Symbol"/>
        </w:rPr>
        <w:t></w:t>
      </w:r>
      <w:r>
        <w:t>100</w:t>
      </w:r>
      <w:r>
        <w:rPr>
          <w:spacing w:val="-6"/>
        </w:rPr>
        <w:t xml:space="preserve"> </w:t>
      </w:r>
      <w:r>
        <w:rPr>
          <w:rFonts w:ascii="Symbol" w:hAnsi="Symbol"/>
        </w:rPr>
        <w:t></w:t>
      </w:r>
      <w:r>
        <w:rPr>
          <w:spacing w:val="-31"/>
        </w:rPr>
        <w:t xml:space="preserve"> </w:t>
      </w:r>
      <w:r>
        <w:t>188.4</w:t>
      </w:r>
      <w:r>
        <w:tab/>
      </w:r>
      <w:r>
        <w:t>2826</w:t>
      </w:r>
      <w:r>
        <w:rPr>
          <w:spacing w:val="-20"/>
        </w:rPr>
        <w:t xml:space="preserve"> </w:t>
      </w:r>
      <w:r>
        <w:rPr>
          <w:rFonts w:ascii="Symbol" w:hAnsi="Symbol"/>
          <w:spacing w:val="2"/>
        </w:rPr>
        <w:t></w:t>
      </w:r>
      <w:r>
        <w:rPr>
          <w:spacing w:val="2"/>
        </w:rPr>
        <w:t>188.4</w:t>
      </w:r>
      <w:r>
        <w:rPr>
          <w:spacing w:val="-7"/>
        </w:rPr>
        <w:t xml:space="preserve"> </w:t>
      </w:r>
      <w:r>
        <w:rPr>
          <w:rFonts w:ascii="Symbol" w:hAnsi="Symbol"/>
        </w:rPr>
        <w:t></w:t>
      </w:r>
      <w:r>
        <w:rPr>
          <w:spacing w:val="-30"/>
        </w:rPr>
        <w:t xml:space="preserve"> </w:t>
      </w:r>
      <w:r>
        <w:t>15</w:t>
      </w:r>
    </w:p>
    <w:p>
      <w:pPr>
        <w:tabs>
          <w:tab w:val="left" w:pos="1419"/>
          <w:tab w:val="left" w:pos="2679"/>
        </w:tabs>
        <w:spacing w:before="91"/>
        <w:ind w:left="1000" w:right="0" w:firstLine="0"/>
        <w:jc w:val="left"/>
        <w:rPr>
          <w:rFonts w:ascii="Times New Roman" w:hAnsi="Times New Roman"/>
          <w:sz w:val="24"/>
        </w:rPr>
      </w:pPr>
      <w:r>
        <w:rPr>
          <w:sz w:val="21"/>
        </w:rPr>
        <w:t>6.</w:t>
      </w:r>
      <w:r>
        <w:rPr>
          <w:sz w:val="21"/>
        </w:rPr>
        <w:tab/>
      </w:r>
      <w:r>
        <w:rPr>
          <w:sz w:val="21"/>
        </w:rPr>
        <w:t>⑴24</w:t>
      </w:r>
      <w:r>
        <w:rPr>
          <w:sz w:val="21"/>
        </w:rPr>
        <w:tab/>
      </w:r>
      <w:r>
        <w:rPr>
          <w:sz w:val="21"/>
        </w:rPr>
        <w:t>⑵</w:t>
      </w:r>
      <w:r>
        <w:rPr>
          <w:spacing w:val="-72"/>
          <w:sz w:val="21"/>
        </w:rPr>
        <w:t xml:space="preserve"> </w:t>
      </w:r>
      <w:r>
        <w:rPr>
          <w:rFonts w:ascii="Times New Roman" w:hAnsi="Times New Roman"/>
          <w:sz w:val="24"/>
        </w:rPr>
        <w:t>60</w:t>
      </w:r>
      <w:r>
        <w:rPr>
          <w:rFonts w:ascii="Times New Roman" w:hAnsi="Times New Roman"/>
          <w:spacing w:val="-21"/>
          <w:sz w:val="24"/>
        </w:rPr>
        <w:t xml:space="preserve"> </w:t>
      </w:r>
      <w:r>
        <w:rPr>
          <w:rFonts w:ascii="Symbol" w:hAnsi="Symbol"/>
          <w:spacing w:val="3"/>
          <w:sz w:val="24"/>
        </w:rPr>
        <w:t></w:t>
      </w:r>
      <w:r>
        <w:rPr>
          <w:rFonts w:ascii="Times New Roman" w:hAnsi="Times New Roman"/>
          <w:spacing w:val="3"/>
          <w:sz w:val="24"/>
        </w:rPr>
        <w:t>15%</w:t>
      </w:r>
      <w:r>
        <w:rPr>
          <w:rFonts w:ascii="Times New Roman" w:hAnsi="Times New Roman"/>
          <w:spacing w:val="-34"/>
          <w:sz w:val="24"/>
        </w:rPr>
        <w:t xml:space="preserve"> </w:t>
      </w:r>
      <w:r>
        <w:rPr>
          <w:rFonts w:ascii="Symbol" w:hAnsi="Symbol"/>
          <w:sz w:val="24"/>
        </w:rPr>
        <w:t></w:t>
      </w:r>
      <w:r>
        <w:rPr>
          <w:rFonts w:ascii="Times New Roman" w:hAnsi="Times New Roman"/>
          <w:spacing w:val="-26"/>
          <w:sz w:val="24"/>
        </w:rPr>
        <w:t xml:space="preserve"> </w:t>
      </w:r>
      <w:r>
        <w:rPr>
          <w:rFonts w:ascii="Times New Roman" w:hAnsi="Times New Roman"/>
          <w:sz w:val="24"/>
        </w:rPr>
        <w:t>40%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rFonts w:ascii="Times New Roman" w:hAnsi="Times New Roman"/>
          <w:spacing w:val="-30"/>
          <w:sz w:val="24"/>
        </w:rPr>
        <w:t xml:space="preserve"> </w:t>
      </w:r>
      <w:r>
        <w:rPr>
          <w:rFonts w:ascii="Times New Roman" w:hAnsi="Times New Roman"/>
          <w:sz w:val="24"/>
        </w:rPr>
        <w:t>160</w:t>
      </w:r>
    </w:p>
    <w:sectPr>
      <w:type w:val="continuous"/>
      <w:pgSz w:w="11910" w:h="16840"/>
      <w:pgMar w:top="1360" w:right="1580" w:bottom="1360" w:left="16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79744" behindDoc="1" locked="0" layoutInCell="1" allowOverlap="1">
              <wp:simplePos x="0" y="0"/>
              <wp:positionH relativeFrom="page">
                <wp:posOffset>3724910</wp:posOffset>
              </wp:positionH>
              <wp:positionV relativeFrom="page">
                <wp:posOffset>9792970</wp:posOffset>
              </wp:positionV>
              <wp:extent cx="109220" cy="139700"/>
              <wp:effectExtent l="0" t="0" r="0" b="0"/>
              <wp:wrapNone/>
              <wp:docPr id="101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4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0" o:spid="_x0000_s1026" o:spt="202" type="#_x0000_t202" style="position:absolute;left:0pt;margin-left:293.3pt;margin-top:771.1pt;height:11pt;width:8.6pt;mso-position-horizontal-relative:page;mso-position-vertical-relative:page;z-index:-251636736;mso-width-relative:page;mso-height-relative:page;" filled="f" stroked="f" coordsize="21600,21600" o:gfxdata="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qg1t/toAAAANAQAADwAAAAAAAAABACAAAAAiAAAAZHJzL2Rvd25yZXYueG1sUEsB&#10;AhQAFAAAAAgAh07iQNmF/S66AQAAdA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4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1143000</wp:posOffset>
              </wp:positionH>
              <wp:positionV relativeFrom="page">
                <wp:posOffset>808355</wp:posOffset>
              </wp:positionV>
              <wp:extent cx="5274310" cy="0"/>
              <wp:effectExtent l="0" t="0" r="0" b="0"/>
              <wp:wrapNone/>
              <wp:docPr id="82" name="直线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4310" cy="0"/>
                      </a:xfrm>
                      <a:prstGeom prst="line">
                        <a:avLst/>
                      </a:prstGeom>
                      <a:ln w="9144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" o:spid="_x0000_s1026" o:spt="20" style="position:absolute;left:0pt;margin-left:90pt;margin-top:63.65pt;height:0pt;width:415.3pt;mso-position-horizontal-relative:page;mso-position-vertical-relative:page;z-index:-251656192;mso-width-relative:page;mso-height-relative:page;" filled="f" stroked="t" coordsize="21600,21600" o:gfxdata="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DVwAzX&#10;AAAADAEAAA8AAAAAAAAAAQAgAAAAIgAAAGRycy9kb3ducmV2LnhtbFBLAQIUABQAAAAIAIdO4kDP&#10;MeVC6AEAANwDAAAOAAAAAAAAAAEAIAAAACYBAABkcnMvZTJvRG9jLnhtbFBLBQYAAAAABgAGAFkB&#10;AACABQAAAAA=&#10;">
              <v:fill on="f" focussize="0,0"/>
              <v:stroke weight="0.7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1143000</wp:posOffset>
              </wp:positionH>
              <wp:positionV relativeFrom="page">
                <wp:posOffset>2308860</wp:posOffset>
              </wp:positionV>
              <wp:extent cx="53340" cy="0"/>
              <wp:effectExtent l="0" t="0" r="0" b="0"/>
              <wp:wrapNone/>
              <wp:docPr id="83" name="直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2" o:spid="_x0000_s1026" o:spt="20" style="position:absolute;left:0pt;margin-left:90pt;margin-top:181.8pt;height:0pt;width:4.2pt;mso-position-horizontal-relative:page;mso-position-vertical-relative:page;z-index:-251655168;mso-width-relative:page;mso-height-relative:page;" filled="f" stroked="t" coordsize="21600,21600" o:gfxdata="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I1JWvXAAAA&#10;CwEAAA8AAAAAAAAAAQAgAAAAIgAAAGRycy9kb3ducmV2LnhtbFBLAQIUABQAAAAIAIdO4kC61G3n&#10;5QEAANoDAAAOAAAAAAAAAAEAIAAAACYBAABkcnMvZTJvRG9jLnhtbFBLBQYAAAAABgAGAFkBAAB9&#10;BQAAAAA=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1354455</wp:posOffset>
              </wp:positionH>
              <wp:positionV relativeFrom="page">
                <wp:posOffset>2308860</wp:posOffset>
              </wp:positionV>
              <wp:extent cx="104775" cy="0"/>
              <wp:effectExtent l="0" t="0" r="0" b="0"/>
              <wp:wrapNone/>
              <wp:docPr id="84" name="直线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775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3" o:spid="_x0000_s1026" o:spt="20" style="position:absolute;left:0pt;margin-left:106.65pt;margin-top:181.8pt;height:0pt;width:8.25pt;mso-position-horizontal-relative:page;mso-position-vertical-relative:page;z-index:-251654144;mso-width-relative:page;mso-height-relative:page;" filled="f" stroked="t" coordsize="21600,21600" o:gfxdata="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1vCKtcA&#10;AAALAQAADwAAAAAAAAABACAAAAAiAAAAZHJzL2Rvd25yZXYueG1sUEsBAhQAFAAAAAgAh07iQC1x&#10;XHTnAQAA2wMAAA4AAAAAAAAAAQAgAAAAJgEAAGRycy9lMm9Eb2MueG1sUEsFBgAAAAAGAAYAWQEA&#10;AH8FAAAAAA==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2128520</wp:posOffset>
              </wp:positionH>
              <wp:positionV relativeFrom="page">
                <wp:posOffset>2308860</wp:posOffset>
              </wp:positionV>
              <wp:extent cx="104775" cy="0"/>
              <wp:effectExtent l="0" t="0" r="0" b="0"/>
              <wp:wrapNone/>
              <wp:docPr id="85" name="直线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775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4" o:spid="_x0000_s1026" o:spt="20" style="position:absolute;left:0pt;margin-left:167.6pt;margin-top:181.8pt;height:0pt;width:8.25pt;mso-position-horizontal-relative:page;mso-position-vertical-relative:page;z-index:-251653120;mso-width-relative:page;mso-height-relative:page;" filled="f" stroked="t" coordsize="21600,21600" o:gfxdata="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MlOgR1wAA&#10;AAsBAAAPAAAAAAAAAAEAIAAAACIAAABkcnMvZG93bnJldi54bWxQSwECFAAUAAAACACHTuJAVOTL&#10;TOYBAADbAwAADgAAAAAAAAABACAAAAAmAQAAZHJzL2Uyb0RvYy54bWxQSwUGAAAAAAYABgBZAQAA&#10;fgUAAAAA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3176905</wp:posOffset>
              </wp:positionH>
              <wp:positionV relativeFrom="page">
                <wp:posOffset>2308860</wp:posOffset>
              </wp:positionV>
              <wp:extent cx="106680" cy="0"/>
              <wp:effectExtent l="0" t="0" r="0" b="0"/>
              <wp:wrapNone/>
              <wp:docPr id="86" name="直线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680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5" o:spid="_x0000_s1026" o:spt="20" style="position:absolute;left:0pt;margin-left:250.15pt;margin-top:181.8pt;height:0pt;width:8.4pt;mso-position-horizontal-relative:page;mso-position-vertical-relative:page;z-index:-251652096;mso-width-relative:page;mso-height-relative:page;" filled="f" stroked="t" coordsize="21600,21600" o:gfxdata="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LUI+nZ&#10;AAAACwEAAA8AAAAAAAAAAQAgAAAAIgAAAGRycy9kb3ducmV2LnhtbFBLAQIUABQAAAAIAIdO4kD8&#10;cN9v5gEAANsDAAAOAAAAAAAAAAEAIAAAACgBAABkcnMvZTJvRG9jLnhtbFBLBQYAAAAABgAGAFkB&#10;AACABQAAAAA=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4493895</wp:posOffset>
              </wp:positionH>
              <wp:positionV relativeFrom="page">
                <wp:posOffset>2308860</wp:posOffset>
              </wp:positionV>
              <wp:extent cx="104775" cy="0"/>
              <wp:effectExtent l="0" t="0" r="0" b="0"/>
              <wp:wrapNone/>
              <wp:docPr id="87" name="直线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775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6" o:spid="_x0000_s1026" o:spt="20" style="position:absolute;left:0pt;margin-left:353.85pt;margin-top:181.8pt;height:0pt;width:8.25pt;mso-position-horizontal-relative:page;mso-position-vertical-relative:page;z-index:-251651072;mso-width-relative:page;mso-height-relative:page;" filled="f" stroked="t" coordsize="21600,21600" o:gfxdata="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TShMz&#10;2QAAAAsBAAAPAAAAAAAAAAEAIAAAACIAAABkcnMvZG93bnJldi54bWxQSwECFAAUAAAACACHTuJA&#10;I2mdwOcBAADbAwAADgAAAAAAAAABACAAAAAoAQAAZHJzL2Uyb0RvYy54bWxQSwUGAAAAAAYABgBZ&#10;AQAAgQUAAAAA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4791075</wp:posOffset>
              </wp:positionH>
              <wp:positionV relativeFrom="page">
                <wp:posOffset>2308860</wp:posOffset>
              </wp:positionV>
              <wp:extent cx="53340" cy="0"/>
              <wp:effectExtent l="0" t="0" r="0" b="0"/>
              <wp:wrapNone/>
              <wp:docPr id="88" name="直线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7" o:spid="_x0000_s1026" o:spt="20" style="position:absolute;left:0pt;margin-left:377.25pt;margin-top:181.8pt;height:0pt;width:4.2pt;mso-position-horizontal-relative:page;mso-position-vertical-relative:page;z-index:-251650048;mso-width-relative:page;mso-height-relative:page;" filled="f" stroked="t" coordsize="21600,21600" o:gfxdata="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Izu09oA&#10;AAALAQAADwAAAAAAAAABACAAAAAiAAAAZHJzL2Rvd25yZXYueG1sUEsBAhQAFAAAAAgAh07iQBGj&#10;9UXkAQAA2gMAAA4AAAAAAAAAAQAgAAAAKQEAAGRycy9lMm9Eb2MueG1sUEsFBgAAAAAGAAYAWQEA&#10;AH8FAAAAAA==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1143000</wp:posOffset>
              </wp:positionH>
              <wp:positionV relativeFrom="page">
                <wp:posOffset>2706370</wp:posOffset>
              </wp:positionV>
              <wp:extent cx="53340" cy="0"/>
              <wp:effectExtent l="0" t="0" r="0" b="0"/>
              <wp:wrapNone/>
              <wp:docPr id="89" name="直线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8" o:spid="_x0000_s1026" o:spt="20" style="position:absolute;left:0pt;margin-left:90pt;margin-top:213.1pt;height:0pt;width:4.2pt;mso-position-horizontal-relative:page;mso-position-vertical-relative:page;z-index:-251649024;mso-width-relative:page;mso-height-relative:page;" filled="f" stroked="t" coordsize="21600,21600" o:gfxdata="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PBf5H3XAAAA&#10;CwEAAA8AAAAAAAAAAQAgAAAAIgAAAGRycy9kb3ducmV2LnhtbFBLAQIUABQAAAAIAIdO4kBfS8kY&#10;5QEAANoDAAAOAAAAAAAAAAEAIAAAACYBAABkcnMvZTJvRG9jLnhtbFBLBQYAAAAABgAGAFkBAAB9&#10;BQAAAAA=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1388110</wp:posOffset>
              </wp:positionH>
              <wp:positionV relativeFrom="page">
                <wp:posOffset>2706370</wp:posOffset>
              </wp:positionV>
              <wp:extent cx="53340" cy="0"/>
              <wp:effectExtent l="0" t="0" r="0" b="0"/>
              <wp:wrapNone/>
              <wp:docPr id="90" name="直线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9" o:spid="_x0000_s1026" o:spt="20" style="position:absolute;left:0pt;margin-left:109.3pt;margin-top:213.1pt;height:0pt;width:4.2pt;mso-position-horizontal-relative:page;mso-position-vertical-relative:page;z-index:-251648000;mso-width-relative:page;mso-height-relative:page;" filled="f" stroked="t" coordsize="21600,21600" o:gfxdata="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xdS4T1wAA&#10;AAsBAAAPAAAAAAAAAAEAIAAAACIAAABkcnMvZG93bnJldi54bWxQSwECFAAUAAAACACHTuJArBjN&#10;F+YBAADaAwAADgAAAAAAAAABACAAAAAmAQAAZHJzL2Uyb0RvYy54bWxQSwUGAAAAAAYABgBZAQAA&#10;fgUAAAAA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page">
                <wp:posOffset>2177415</wp:posOffset>
              </wp:positionH>
              <wp:positionV relativeFrom="page">
                <wp:posOffset>2706370</wp:posOffset>
              </wp:positionV>
              <wp:extent cx="104775" cy="0"/>
              <wp:effectExtent l="0" t="0" r="0" b="0"/>
              <wp:wrapNone/>
              <wp:docPr id="91" name="直线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775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0" o:spid="_x0000_s1026" o:spt="20" style="position:absolute;left:0pt;margin-left:171.45pt;margin-top:213.1pt;height:0pt;width:8.25pt;mso-position-horizontal-relative:page;mso-position-vertical-relative:page;z-index:-251646976;mso-width-relative:page;mso-height-relative:page;" filled="f" stroked="t" coordsize="21600,21600" o:gfxdata="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vDU&#10;FtoAAAALAQAADwAAAAAAAAABACAAAAAiAAAAZHJzL2Rvd25yZXYueG1sUEsBAhQAFAAAAAgAh07i&#10;QK5V3v3nAQAA3AMAAA4AAAAAAAAAAQAgAAAAKQEAAGRycy9lMm9Eb2MueG1sUEsFBgAAAAAGAAYA&#10;WQEAAIIFAAAAAA==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2440940</wp:posOffset>
              </wp:positionH>
              <wp:positionV relativeFrom="page">
                <wp:posOffset>2706370</wp:posOffset>
              </wp:positionV>
              <wp:extent cx="104775" cy="0"/>
              <wp:effectExtent l="0" t="0" r="0" b="0"/>
              <wp:wrapNone/>
              <wp:docPr id="92" name="直线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775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1" o:spid="_x0000_s1026" o:spt="20" style="position:absolute;left:0pt;margin-left:192.2pt;margin-top:213.1pt;height:0pt;width:8.25pt;mso-position-horizontal-relative:page;mso-position-vertical-relative:page;z-index:-251645952;mso-width-relative:page;mso-height-relative:page;" filled="f" stroked="t" coordsize="21600,21600" o:gfxdata="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4NfhL&#10;2QAAAAsBAAAPAAAAAAAAAAEAIAAAACIAAABkcnMvZG93bnJldi54bWxQSwECFAAUAAAACACHTuJA&#10;J+df/ecBAADcAwAADgAAAAAAAAABACAAAAAoAQAAZHJzL2Uyb0RvYy54bWxQSwUGAAAAAAYABgBZ&#10;AQAAgQUAAAAA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1552" behindDoc="1" locked="0" layoutInCell="1" allowOverlap="1">
              <wp:simplePos x="0" y="0"/>
              <wp:positionH relativeFrom="page">
                <wp:posOffset>3215005</wp:posOffset>
              </wp:positionH>
              <wp:positionV relativeFrom="page">
                <wp:posOffset>2706370</wp:posOffset>
              </wp:positionV>
              <wp:extent cx="106680" cy="0"/>
              <wp:effectExtent l="0" t="0" r="0" b="0"/>
              <wp:wrapNone/>
              <wp:docPr id="93" name="直线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680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2" o:spid="_x0000_s1026" o:spt="20" style="position:absolute;left:0pt;margin-left:253.15pt;margin-top:213.1pt;height:0pt;width:8.4pt;mso-position-horizontal-relative:page;mso-position-vertical-relative:page;z-index:-251644928;mso-width-relative:page;mso-height-relative:page;" filled="f" stroked="t" coordsize="21600,21600" o:gfxdata="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bESkDY&#10;AAAACwEAAA8AAAAAAAAAAQAgAAAAIgAAAGRycy9kb3ducmV2LnhtbFBLAQIUABQAAAAIAIdO4kAE&#10;uZAN5wEAANwDAAAOAAAAAAAAAAEAIAAAACcBAABkcnMvZTJvRG9jLnhtbFBLBQYAAAAABgAGAFkB&#10;AACABQAAAAA=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2576" behindDoc="1" locked="0" layoutInCell="1" allowOverlap="1">
              <wp:simplePos x="0" y="0"/>
              <wp:positionH relativeFrom="page">
                <wp:posOffset>4465320</wp:posOffset>
              </wp:positionH>
              <wp:positionV relativeFrom="page">
                <wp:posOffset>2706370</wp:posOffset>
              </wp:positionV>
              <wp:extent cx="106045" cy="0"/>
              <wp:effectExtent l="0" t="0" r="0" b="0"/>
              <wp:wrapNone/>
              <wp:docPr id="94" name="直线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045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3" o:spid="_x0000_s1026" o:spt="20" style="position:absolute;left:0pt;margin-left:351.6pt;margin-top:213.1pt;height:0pt;width:8.35pt;mso-position-horizontal-relative:page;mso-position-vertical-relative:page;z-index:-251643904;mso-width-relative:page;mso-height-relative:page;" filled="f" stroked="t" coordsize="21600,21600" o:gfxdata="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pMvNHX&#10;AAAACwEAAA8AAAAAAAAAAQAgAAAAIgAAAGRycy9kb3ducmV2LnhtbFBLAQIUABQAAAAIAIdO4kAt&#10;qI0/6AEAANwDAAAOAAAAAAAAAAEAIAAAACYBAABkcnMvZTJvRG9jLnhtbFBLBQYAAAAABgAGAFkB&#10;AACABQAAAAA=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3600" behindDoc="1" locked="0" layoutInCell="1" allowOverlap="1">
              <wp:simplePos x="0" y="0"/>
              <wp:positionH relativeFrom="page">
                <wp:posOffset>4763770</wp:posOffset>
              </wp:positionH>
              <wp:positionV relativeFrom="page">
                <wp:posOffset>2706370</wp:posOffset>
              </wp:positionV>
              <wp:extent cx="104775" cy="0"/>
              <wp:effectExtent l="0" t="0" r="0" b="0"/>
              <wp:wrapNone/>
              <wp:docPr id="95" name="直线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775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4" o:spid="_x0000_s1026" o:spt="20" style="position:absolute;left:0pt;margin-left:375.1pt;margin-top:213.1pt;height:0pt;width:8.25pt;mso-position-horizontal-relative:page;mso-position-vertical-relative:page;z-index:-251642880;mso-width-relative:page;mso-height-relative:page;" filled="f" stroked="t" coordsize="21600,21600" o:gfxdata="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4jcpA&#10;2AAAAAsBAAAPAAAAAAAAAAEAIAAAACIAAABkcnMvZG93bnJldi54bWxQSwECFAAUAAAACACHTuJA&#10;sFBGm+gBAADcAwAADgAAAAAAAAABACAAAAAnAQAAZHJzL2Uyb0RvYy54bWxQSwUGAAAAAAYABgBZ&#10;AQAAgQUAAAAA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4624" behindDoc="1" locked="0" layoutInCell="1" allowOverlap="1">
              <wp:simplePos x="0" y="0"/>
              <wp:positionH relativeFrom="page">
                <wp:posOffset>2124075</wp:posOffset>
              </wp:positionH>
              <wp:positionV relativeFrom="page">
                <wp:posOffset>3102610</wp:posOffset>
              </wp:positionV>
              <wp:extent cx="53340" cy="0"/>
              <wp:effectExtent l="0" t="0" r="0" b="0"/>
              <wp:wrapNone/>
              <wp:docPr id="96" name="直线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5" o:spid="_x0000_s1026" o:spt="20" style="position:absolute;left:0pt;margin-left:167.25pt;margin-top:244.3pt;height:0pt;width:4.2pt;mso-position-horizontal-relative:page;mso-position-vertical-relative:page;z-index:-251641856;mso-width-relative:page;mso-height-relative:page;" filled="f" stroked="t" coordsize="21600,21600" o:gfxdata="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H9&#10;q6zaAAAACwEAAA8AAAAAAAAAAQAgAAAAIgAAAGRycy9kb3ducmV2LnhtbFBLAQIUABQAAAAIAIdO&#10;4kD43dqz6AEAANsDAAAOAAAAAAAAAAEAIAAAACkBAABkcnMvZTJvRG9jLnhtbFBLBQYAAAAABgAG&#10;AFkBAACDBQAAAAA=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5648" behindDoc="1" locked="0" layoutInCell="1" allowOverlap="1">
              <wp:simplePos x="0" y="0"/>
              <wp:positionH relativeFrom="page">
                <wp:posOffset>2369820</wp:posOffset>
              </wp:positionH>
              <wp:positionV relativeFrom="page">
                <wp:posOffset>3102610</wp:posOffset>
              </wp:positionV>
              <wp:extent cx="104775" cy="0"/>
              <wp:effectExtent l="0" t="0" r="0" b="0"/>
              <wp:wrapNone/>
              <wp:docPr id="97" name="直线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775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6" o:spid="_x0000_s1026" o:spt="20" style="position:absolute;left:0pt;margin-left:186.6pt;margin-top:244.3pt;height:0pt;width:8.25pt;mso-position-horizontal-relative:page;mso-position-vertical-relative:page;z-index:-251640832;mso-width-relative:page;mso-height-relative:page;" filled="f" stroked="t" coordsize="21600,21600" o:gfxdata="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umZN&#10;8dkAAAALAQAADwAAAAAAAAABACAAAAAiAAAAZHJzL2Rvd25yZXYueG1sUEsBAhQAFAAAAAgAh07i&#10;QD9SCqjoAQAA3AMAAA4AAAAAAAAAAQAgAAAAKAEAAGRycy9lMm9Eb2MueG1sUEsFBgAAAAAGAAYA&#10;WQEAAIIFAAAAAA==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6672" behindDoc="1" locked="0" layoutInCell="1" allowOverlap="1">
              <wp:simplePos x="0" y="0"/>
              <wp:positionH relativeFrom="page">
                <wp:posOffset>3210560</wp:posOffset>
              </wp:positionH>
              <wp:positionV relativeFrom="page">
                <wp:posOffset>3102610</wp:posOffset>
              </wp:positionV>
              <wp:extent cx="106680" cy="0"/>
              <wp:effectExtent l="0" t="0" r="0" b="0"/>
              <wp:wrapNone/>
              <wp:docPr id="98" name="直线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680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7" o:spid="_x0000_s1026" o:spt="20" style="position:absolute;left:0pt;margin-left:252.8pt;margin-top:244.3pt;height:0pt;width:8.4pt;mso-position-horizontal-relative:page;mso-position-vertical-relative:page;z-index:-251639808;mso-width-relative:page;mso-height-relative:page;" filled="f" stroked="t" coordsize="21600,21600" o:gfxdata="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Sli3M9gA&#10;AAALAQAADwAAAAAAAAABACAAAAAiAAAAZHJzL2Rvd25yZXYueG1sUEsBAhQAFAAAAAgAh07iQDSm&#10;WD3mAQAA3AMAAA4AAAAAAAAAAQAgAAAAJwEAAGRycy9lMm9Eb2MueG1sUEsFBgAAAAAGAAYAWQEA&#10;AH8FAAAAAA==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7696" behindDoc="1" locked="0" layoutInCell="1" allowOverlap="1">
              <wp:simplePos x="0" y="0"/>
              <wp:positionH relativeFrom="page">
                <wp:posOffset>3509645</wp:posOffset>
              </wp:positionH>
              <wp:positionV relativeFrom="page">
                <wp:posOffset>3102610</wp:posOffset>
              </wp:positionV>
              <wp:extent cx="104775" cy="0"/>
              <wp:effectExtent l="0" t="0" r="0" b="0"/>
              <wp:wrapNone/>
              <wp:docPr id="99" name="直线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775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8" o:spid="_x0000_s1026" o:spt="20" style="position:absolute;left:0pt;margin-left:276.35pt;margin-top:244.3pt;height:0pt;width:8.25pt;mso-position-horizontal-relative:page;mso-position-vertical-relative:page;z-index:-251638784;mso-width-relative:page;mso-height-relative:page;" filled="f" stroked="t" coordsize="21600,21600" o:gfxdata="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+G&#10;/b3ZAAAACwEAAA8AAAAAAAAAAQAgAAAAIgAAAGRycy9kb3ducmV2LnhtbFBLAQIUABQAAAAIAIdO&#10;4kCSX+4w6QEAANwDAAAOAAAAAAAAAAEAIAAAACgBAABkcnMvZTJvRG9jLnhtbFBLBQYAAAAABgAG&#10;AFkBAACDBQAAAAA=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8720" behindDoc="1" locked="0" layoutInCell="1" allowOverlap="1">
              <wp:simplePos x="0" y="0"/>
              <wp:positionH relativeFrom="page">
                <wp:posOffset>4784725</wp:posOffset>
              </wp:positionH>
              <wp:positionV relativeFrom="page">
                <wp:posOffset>3102610</wp:posOffset>
              </wp:positionV>
              <wp:extent cx="104775" cy="0"/>
              <wp:effectExtent l="0" t="0" r="0" b="0"/>
              <wp:wrapNone/>
              <wp:docPr id="100" name="直线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775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9" o:spid="_x0000_s1026" o:spt="20" style="position:absolute;left:0pt;margin-left:376.75pt;margin-top:244.3pt;height:0pt;width:8.25pt;mso-position-horizontal-relative:page;mso-position-vertical-relative:page;z-index:-251637760;mso-width-relative:page;mso-height-relative:page;" filled="f" stroked="t" coordsize="21600,21600" o:gfxdata="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NskB&#10;2AAAAAsBAAAPAAAAAAAAAAEAIAAAACIAAABkcnMvZG93bnJldi54bWxQSwECFAAUAAAACACHTuJA&#10;jqz4BugBAADdAwAADgAAAAAAAAABACAAAAAnAQAAZHJzL2Uyb0RvYy54bWxQSwUGAAAAAAYABgBZ&#10;AQAAgQUAAAAA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80768" behindDoc="1" locked="0" layoutInCell="1" allowOverlap="1">
              <wp:simplePos x="0" y="0"/>
              <wp:positionH relativeFrom="page">
                <wp:posOffset>1143000</wp:posOffset>
              </wp:positionH>
              <wp:positionV relativeFrom="page">
                <wp:posOffset>808355</wp:posOffset>
              </wp:positionV>
              <wp:extent cx="5274310" cy="0"/>
              <wp:effectExtent l="0" t="0" r="0" b="0"/>
              <wp:wrapNone/>
              <wp:docPr id="102" name="直线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4310" cy="0"/>
                      </a:xfrm>
                      <a:prstGeom prst="line">
                        <a:avLst/>
                      </a:prstGeom>
                      <a:ln w="9144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21" o:spid="_x0000_s1026" o:spt="20" style="position:absolute;left:0pt;margin-left:90pt;margin-top:63.65pt;height:0pt;width:415.3pt;mso-position-horizontal-relative:page;mso-position-vertical-relative:page;z-index:-251635712;mso-width-relative:page;mso-height-relative:page;" filled="f" stroked="t" coordsize="21600,21600" o:gfxdata="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Q1cAM&#10;1wAAAAwBAAAPAAAAAAAAAAEAIAAAACIAAABkcnMvZG93bnJldi54bWxQSwECFAAUAAAACACHTuJA&#10;v0D3XOkBAADeAwAADgAAAAAAAAABACAAAAAmAQAAZHJzL2Uyb0RvYy54bWxQSwUGAAAAAAYABgBZ&#10;AQAAgQUAAAAA&#10;">
              <v:fill on="f" focussize="0,0"/>
              <v:stroke weight="0.7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1792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1714500</wp:posOffset>
              </wp:positionV>
              <wp:extent cx="53340" cy="0"/>
              <wp:effectExtent l="0" t="0" r="0" b="0"/>
              <wp:wrapNone/>
              <wp:docPr id="103" name="直线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22" o:spid="_x0000_s1026" o:spt="20" style="position:absolute;left:0pt;margin-left:300pt;margin-top:135pt;height:0pt;width:4.2pt;mso-position-horizontal-relative:page;mso-position-vertical-relative:page;z-index:-251634688;mso-width-relative:page;mso-height-relative:page;" filled="f" stroked="t" coordsize="21600,21600" o:gfxdata="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FYQ9dcA&#10;AAALAQAADwAAAAAAAAABACAAAAAiAAAAZHJzL2Rvd25yZXYueG1sUEsBAhQAFAAAAAgAh07iQJvk&#10;IoDnAQAA3AMAAA4AAAAAAAAAAQAgAAAAJgEAAGRycy9lMm9Eb2MueG1sUEsFBgAAAAAGAAYAWQEA&#10;AH8FAAAAAA==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2816" behindDoc="1" locked="0" layoutInCell="1" allowOverlap="1">
              <wp:simplePos x="0" y="0"/>
              <wp:positionH relativeFrom="page">
                <wp:posOffset>5275580</wp:posOffset>
              </wp:positionH>
              <wp:positionV relativeFrom="page">
                <wp:posOffset>1714500</wp:posOffset>
              </wp:positionV>
              <wp:extent cx="53340" cy="0"/>
              <wp:effectExtent l="0" t="0" r="0" b="0"/>
              <wp:wrapNone/>
              <wp:docPr id="104" name="直线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23" o:spid="_x0000_s1026" o:spt="20" style="position:absolute;left:0pt;margin-left:415.4pt;margin-top:135pt;height:0pt;width:4.2pt;mso-position-horizontal-relative:page;mso-position-vertical-relative:page;z-index:-251633664;mso-width-relative:page;mso-height-relative:page;" filled="f" stroked="t" coordsize="21600,21600" o:gfxdata="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T2zLzY&#10;AAAACwEAAA8AAAAAAAAAAQAgAAAAIgAAAGRycy9kb3ducmV2LnhtbFBLAQIUABQAAAAIAIdO4kC3&#10;E5uW5wEAANwDAAAOAAAAAAAAAAEAIAAAACcBAABkcnMvZTJvRG9jLnhtbFBLBQYAAAAABgAGAFkB&#10;AACABQAAAAA=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3840" behindDoc="1" locked="0" layoutInCell="1" allowOverlap="1">
              <wp:simplePos x="0" y="0"/>
              <wp:positionH relativeFrom="page">
                <wp:posOffset>1616710</wp:posOffset>
              </wp:positionH>
              <wp:positionV relativeFrom="page">
                <wp:posOffset>2705100</wp:posOffset>
              </wp:positionV>
              <wp:extent cx="51435" cy="0"/>
              <wp:effectExtent l="0" t="0" r="0" b="0"/>
              <wp:wrapNone/>
              <wp:docPr id="105" name="直线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35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24" o:spid="_x0000_s1026" o:spt="20" style="position:absolute;left:0pt;margin-left:127.3pt;margin-top:213pt;height:0pt;width:4.05pt;mso-position-horizontal-relative:page;mso-position-vertical-relative:page;z-index:-251632640;mso-width-relative:page;mso-height-relative:page;" filled="f" stroked="t" coordsize="21600,21600" o:gfxdata="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2UJAJ&#10;2AAAAAsBAAAPAAAAAAAAAAEAIAAAACIAAABkcnMvZG93bnJldi54bWxQSwECFAAUAAAACACHTuJA&#10;Z0peTegBAADcAwAADgAAAAAAAAABACAAAAAnAQAAZHJzL2Uyb0RvYy54bWxQSwUGAAAAAAYABgBZ&#10;AQAAgQUAAAAA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4864" behindDoc="1" locked="0" layoutInCell="1" allowOverlap="1">
              <wp:simplePos x="0" y="0"/>
              <wp:positionH relativeFrom="page">
                <wp:posOffset>2683510</wp:posOffset>
              </wp:positionH>
              <wp:positionV relativeFrom="page">
                <wp:posOffset>2705100</wp:posOffset>
              </wp:positionV>
              <wp:extent cx="51435" cy="0"/>
              <wp:effectExtent l="0" t="0" r="0" b="0"/>
              <wp:wrapNone/>
              <wp:docPr id="106" name="直线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35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25" o:spid="_x0000_s1026" o:spt="20" style="position:absolute;left:0pt;margin-left:211.3pt;margin-top:213pt;height:0pt;width:4.05pt;mso-position-horizontal-relative:page;mso-position-vertical-relative:page;z-index:-251631616;mso-width-relative:page;mso-height-relative:page;" filled="f" stroked="t" coordsize="21600,21600" o:gfxdata="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OqbK3X&#10;AAAACwEAAA8AAAAAAAAAAQAgAAAAIgAAAGRycy9kb3ducmV2LnhtbFBLAQIUABQAAAAIAIdO4kBn&#10;w+zM6AEAANwDAAAOAAAAAAAAAAEAIAAAACYBAABkcnMvZTJvRG9jLnhtbFBLBQYAAAAABgAGAFkB&#10;AACABQAAAAA=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5888" behindDoc="1" locked="0" layoutInCell="1" allowOverlap="1">
              <wp:simplePos x="0" y="0"/>
              <wp:positionH relativeFrom="page">
                <wp:posOffset>2928620</wp:posOffset>
              </wp:positionH>
              <wp:positionV relativeFrom="page">
                <wp:posOffset>2705100</wp:posOffset>
              </wp:positionV>
              <wp:extent cx="53340" cy="0"/>
              <wp:effectExtent l="0" t="0" r="0" b="0"/>
              <wp:wrapNone/>
              <wp:docPr id="107" name="直线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26" o:spid="_x0000_s1026" o:spt="20" style="position:absolute;left:0pt;margin-left:230.6pt;margin-top:213pt;height:0pt;width:4.2pt;mso-position-horizontal-relative:page;mso-position-vertical-relative:page;z-index:-251630592;mso-width-relative:page;mso-height-relative:page;" filled="f" stroked="t" coordsize="21600,21600" o:gfxdata="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y4vrF&#10;2AAAAAsBAAAPAAAAAAAAAAEAIAAAACIAAABkcnMvZG93bnJldi54bWxQSwECFAAUAAAACACHTuJA&#10;QTAcHugBAADcAwAADgAAAAAAAAABACAAAAAnAQAAZHJzL2Uyb0RvYy54bWxQSwUGAAAAAAYABgBZ&#10;AQAAgQUAAAAA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6912" behindDoc="1" locked="0" layoutInCell="1" allowOverlap="1">
              <wp:simplePos x="0" y="0"/>
              <wp:positionH relativeFrom="page">
                <wp:posOffset>4361180</wp:posOffset>
              </wp:positionH>
              <wp:positionV relativeFrom="page">
                <wp:posOffset>2705100</wp:posOffset>
              </wp:positionV>
              <wp:extent cx="53340" cy="0"/>
              <wp:effectExtent l="0" t="0" r="0" b="0"/>
              <wp:wrapNone/>
              <wp:docPr id="108" name="直线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27" o:spid="_x0000_s1026" o:spt="20" style="position:absolute;left:0pt;margin-left:343.4pt;margin-top:213pt;height:0pt;width:4.2pt;mso-position-horizontal-relative:page;mso-position-vertical-relative:page;z-index:-251629568;mso-width-relative:page;mso-height-relative:page;" filled="f" stroked="t" coordsize="21600,21600" o:gfxdata="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ZUvKbX&#10;AAAACwEAAA8AAAAAAAAAAQAgAAAAIgAAAGRycy9kb3ducmV2LnhtbFBLAQIUABQAAAAIAIdO4kB0&#10;PcL96AEAANwDAAAOAAAAAAAAAAEAIAAAACYBAABkcnMvZTJvRG9jLnhtbFBLBQYAAAAABgAGAFkB&#10;AACABQAAAAA=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7936" behindDoc="1" locked="0" layoutInCell="1" allowOverlap="1">
              <wp:simplePos x="0" y="0"/>
              <wp:positionH relativeFrom="page">
                <wp:posOffset>5617210</wp:posOffset>
              </wp:positionH>
              <wp:positionV relativeFrom="page">
                <wp:posOffset>2705100</wp:posOffset>
              </wp:positionV>
              <wp:extent cx="53340" cy="0"/>
              <wp:effectExtent l="0" t="0" r="0" b="0"/>
              <wp:wrapNone/>
              <wp:docPr id="109" name="直线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28" o:spid="_x0000_s1026" o:spt="20" style="position:absolute;left:0pt;margin-left:442.3pt;margin-top:213pt;height:0pt;width:4.2pt;mso-position-horizontal-relative:page;mso-position-vertical-relative:page;z-index:-251628544;mso-width-relative:page;mso-height-relative:page;" filled="f" stroked="t" coordsize="21600,21600" o:gfxdata="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mUJQQ&#10;2AAAAAsBAAAPAAAAAAAAAAEAIAAAACIAAABkcnMvZG93bnJldi54bWxQSwECFAAUAAAACACHTuJA&#10;AyExKOgBAADcAwAADgAAAAAAAAABACAAAAAnAQAAZHJzL2Uyb0RvYy54bWxQSwUGAAAAAAYABgBZ&#10;AQAAgQUAAAAA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8960" behindDoc="1" locked="0" layoutInCell="1" allowOverlap="1">
              <wp:simplePos x="0" y="0"/>
              <wp:positionH relativeFrom="page">
                <wp:posOffset>5940425</wp:posOffset>
              </wp:positionH>
              <wp:positionV relativeFrom="page">
                <wp:posOffset>2705100</wp:posOffset>
              </wp:positionV>
              <wp:extent cx="52705" cy="0"/>
              <wp:effectExtent l="0" t="0" r="0" b="0"/>
              <wp:wrapNone/>
              <wp:docPr id="110" name="直线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05" cy="0"/>
                      </a:xfrm>
                      <a:prstGeom prst="line">
                        <a:avLst/>
                      </a:prstGeom>
                      <a:ln w="8801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29" o:spid="_x0000_s1026" o:spt="20" style="position:absolute;left:0pt;margin-left:467.75pt;margin-top:213pt;height:0pt;width:4.15pt;mso-position-horizontal-relative:page;mso-position-vertical-relative:page;z-index:-251627520;mso-width-relative:page;mso-height-relative:page;" filled="f" stroked="t" coordsize="21600,21600" o:gfxdata="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w/B7w&#10;2AAAAAsBAAAPAAAAAAAAAAEAIAAAACIAAABkcnMvZG93bnJldi54bWxQSwECFAAUAAAACACHTuJA&#10;crGwr+gBAADcAwAADgAAAAAAAAABACAAAAAnAQAAZHJzL2Uyb0RvYy54bWxQSwUGAAAAAAYABgBZ&#10;AQAAgQUAAAAA&#10;">
              <v:fill on="f" focussize="0,0"/>
              <v:stroke weight="0.692992125984252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89984" behindDoc="1" locked="0" layoutInCell="1" allowOverlap="1">
              <wp:simplePos x="0" y="0"/>
              <wp:positionH relativeFrom="page">
                <wp:posOffset>1143000</wp:posOffset>
              </wp:positionH>
              <wp:positionV relativeFrom="page">
                <wp:posOffset>808355</wp:posOffset>
              </wp:positionV>
              <wp:extent cx="5274310" cy="0"/>
              <wp:effectExtent l="0" t="0" r="0" b="0"/>
              <wp:wrapNone/>
              <wp:docPr id="111" name="直线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4310" cy="0"/>
                      </a:xfrm>
                      <a:prstGeom prst="line">
                        <a:avLst/>
                      </a:prstGeom>
                      <a:ln w="9144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30" o:spid="_x0000_s1026" o:spt="20" style="position:absolute;left:0pt;margin-left:90pt;margin-top:63.65pt;height:0pt;width:415.3pt;mso-position-horizontal-relative:page;mso-position-vertical-relative:page;z-index:-251626496;mso-width-relative:page;mso-height-relative:page;" filled="f" stroked="t" coordsize="21600,21600" o:gfxdata="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DVwAzX&#10;AAAADAEAAA8AAAAAAAAAAQAgAAAAIgAAAGRycy9kb3ducmV2LnhtbFBLAQIUABQAAAAIAIdO4kD7&#10;EZnh6AEAAN4DAAAOAAAAAAAAAAEAIAAAACYBAABkcnMvZTJvRG9jLnhtbFBLBQYAAAAABgAGAFkB&#10;AACABQAAAAA=&#10;">
              <v:fill on="f" focussize="0,0"/>
              <v:stroke weight="0.72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91008" behindDoc="1" locked="0" layoutInCell="1" allowOverlap="1">
              <wp:simplePos x="0" y="0"/>
              <wp:positionH relativeFrom="page">
                <wp:posOffset>1435100</wp:posOffset>
              </wp:positionH>
              <wp:positionV relativeFrom="page">
                <wp:posOffset>1118235</wp:posOffset>
              </wp:positionV>
              <wp:extent cx="84455" cy="0"/>
              <wp:effectExtent l="0" t="0" r="0" b="0"/>
              <wp:wrapNone/>
              <wp:docPr id="112" name="直线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455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31" o:spid="_x0000_s1026" o:spt="20" style="position:absolute;left:0pt;margin-left:113pt;margin-top:88.05pt;height:0pt;width:6.65pt;mso-position-horizontal-relative:page;mso-position-vertical-relative:page;z-index:-251625472;mso-width-relative:page;mso-height-relative:page;" filled="f" stroked="t" coordsize="21600,21600" o:gfxdata="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3lgMB9YA&#10;AAALAQAADwAAAAAAAAABACAAAAAiAAAAZHJzL2Rvd25yZXYueG1sUEsBAhQAFAAAAAgAh07iQAlU&#10;PV/oAQAA3AMAAA4AAAAAAAAAAQAgAAAAJQEAAGRycy9lMm9Eb2MueG1sUEsFBgAAAAAGAAYAWQEA&#10;AH8FAAAAAA==&#10;">
              <v:fill on="f" focussize="0,0"/>
              <v:stroke weight="0.5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92032" behindDoc="1" locked="0" layoutInCell="1" allowOverlap="1">
              <wp:simplePos x="0" y="0"/>
              <wp:positionH relativeFrom="page">
                <wp:posOffset>1660525</wp:posOffset>
              </wp:positionH>
              <wp:positionV relativeFrom="page">
                <wp:posOffset>1118235</wp:posOffset>
              </wp:positionV>
              <wp:extent cx="92075" cy="0"/>
              <wp:effectExtent l="0" t="0" r="0" b="0"/>
              <wp:wrapNone/>
              <wp:docPr id="113" name="直线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2075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32" o:spid="_x0000_s1026" o:spt="20" style="position:absolute;left:0pt;margin-left:130.75pt;margin-top:88.05pt;height:0pt;width:7.25pt;mso-position-horizontal-relative:page;mso-position-vertical-relative:page;z-index:-251624448;mso-width-relative:page;mso-height-relative:page;" filled="f" stroked="t" coordsize="21600,21600" o:gfxdata="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mmswNUA&#10;AAALAQAADwAAAAAAAAABACAAAAAiAAAAZHJzL2Rvd25yZXYueG1sUEsBAhQAFAAAAAgAh07iQCTA&#10;AgvpAQAA3AMAAA4AAAAAAAAAAQAgAAAAJAEAAGRycy9lMm9Eb2MueG1sUEsFBgAAAAAGAAYAWQEA&#10;AH8FAAAAAA==&#10;">
              <v:fill on="f" focussize="0,0"/>
              <v:stroke weight="0.5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93056" behindDoc="1" locked="0" layoutInCell="1" allowOverlap="1">
              <wp:simplePos x="0" y="0"/>
              <wp:positionH relativeFrom="page">
                <wp:posOffset>1936750</wp:posOffset>
              </wp:positionH>
              <wp:positionV relativeFrom="page">
                <wp:posOffset>1118235</wp:posOffset>
              </wp:positionV>
              <wp:extent cx="84455" cy="0"/>
              <wp:effectExtent l="0" t="0" r="0" b="0"/>
              <wp:wrapNone/>
              <wp:docPr id="114" name="直线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455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33" o:spid="_x0000_s1026" o:spt="20" style="position:absolute;left:0pt;margin-left:152.5pt;margin-top:88.05pt;height:0pt;width:6.65pt;mso-position-horizontal-relative:page;mso-position-vertical-relative:page;z-index:-251623424;mso-width-relative:page;mso-height-relative:page;" filled="f" stroked="t" coordsize="21600,21600" o:gfxdata="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9EnV3W&#10;AAAACwEAAA8AAAAAAAAAAQAgAAAAIgAAAGRycy9kb3ducmV2LnhtbFBLAQIUABQAAAAIAIdO4kBI&#10;QCmH6QEAANwDAAAOAAAAAAAAAAEAIAAAACUBAABkcnMvZTJvRG9jLnhtbFBLBQYAAAAABgAGAFkB&#10;AACABQAAAAA=&#10;">
              <v:fill on="f" focussize="0,0"/>
              <v:stroke weight="0.5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94080" behindDoc="1" locked="0" layoutInCell="1" allowOverlap="1">
              <wp:simplePos x="0" y="0"/>
              <wp:positionH relativeFrom="page">
                <wp:posOffset>1143000</wp:posOffset>
              </wp:positionH>
              <wp:positionV relativeFrom="page">
                <wp:posOffset>808355</wp:posOffset>
              </wp:positionV>
              <wp:extent cx="5274310" cy="0"/>
              <wp:effectExtent l="0" t="0" r="0" b="0"/>
              <wp:wrapNone/>
              <wp:docPr id="115" name="直线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4310" cy="0"/>
                      </a:xfrm>
                      <a:prstGeom prst="line">
                        <a:avLst/>
                      </a:prstGeom>
                      <a:ln w="9144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34" o:spid="_x0000_s1026" o:spt="20" style="position:absolute;left:0pt;margin-left:90pt;margin-top:63.65pt;height:0pt;width:415.3pt;mso-position-horizontal-relative:page;mso-position-vertical-relative:page;z-index:-251622400;mso-width-relative:page;mso-height-relative:page;" filled="f" stroked="t" coordsize="21600,21600" o:gfxdata="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0NXA&#10;DNcAAAAMAQAADwAAAAAAAAABACAAAAAiAAAAZHJzL2Rvd25yZXYueG1sUEsBAhQAFAAAAAgAh07i&#10;QJ208BvqAQAA3gMAAA4AAAAAAAAAAQAgAAAAJgEAAGRycy9lMm9Eb2MueG1sUEsFBgAAAAAGAAYA&#10;WQEAAIIFAAAAAA==&#10;">
              <v:fill on="f" focussize="0,0"/>
              <v:stroke weight="0.72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（%1）"/>
      <w:lvlJc w:val="left"/>
      <w:pPr>
        <w:ind w:left="68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80" w:hanging="52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81" w:hanging="52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81" w:hanging="52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82" w:hanging="52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83" w:hanging="52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83" w:hanging="52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84" w:hanging="52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84" w:hanging="525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2"/>
      <w:numFmt w:val="decimal"/>
      <w:lvlText w:val="(%1)"/>
      <w:lvlJc w:val="left"/>
      <w:pPr>
        <w:ind w:left="160" w:hanging="317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12" w:hanging="31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65" w:hanging="3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17" w:hanging="3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70" w:hanging="3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23" w:hanging="3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75" w:hanging="3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28" w:hanging="3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80" w:hanging="317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160" w:hanging="420"/>
        <w:jc w:val="left"/>
      </w:pPr>
      <w:rPr>
        <w:rFonts w:hint="default" w:ascii="宋体" w:hAnsi="宋体" w:eastAsia="宋体" w:cs="宋体"/>
        <w:spacing w:val="0"/>
        <w:w w:val="99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12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65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17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70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23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75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28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80" w:hanging="420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 w:tentative="0">
      <w:start w:val="4"/>
      <w:numFmt w:val="decimal"/>
      <w:lvlText w:val="%1."/>
      <w:lvlJc w:val="left"/>
      <w:pPr>
        <w:ind w:left="159" w:hanging="212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80" w:hanging="2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835" w:hanging="2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291" w:hanging="2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747" w:hanging="2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203" w:hanging="2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659" w:hanging="2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115" w:hanging="2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3570" w:hanging="212"/>
      </w:pPr>
      <w:rPr>
        <w:rFonts w:hint="default"/>
        <w:lang w:val="zh-CN" w:eastAsia="zh-CN" w:bidi="zh-CN"/>
      </w:rPr>
    </w:lvl>
  </w:abstractNum>
  <w:abstractNum w:abstractNumId="4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160" w:hanging="214"/>
        <w:jc w:val="left"/>
      </w:pPr>
      <w:rPr>
        <w:rFonts w:hint="default" w:ascii="宋体" w:hAnsi="宋体" w:eastAsia="宋体" w:cs="宋体"/>
        <w:spacing w:val="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12" w:hanging="21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65" w:hanging="21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17" w:hanging="21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70" w:hanging="21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23" w:hanging="21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75" w:hanging="21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28" w:hanging="21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80" w:hanging="214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541AA3"/>
    <w:rsid w:val="32EE1F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"/>
      <w:ind w:left="1550"/>
      <w:outlineLvl w:val="1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160"/>
      <w:outlineLvl w:val="2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outlineLvl w:val="3"/>
    </w:pPr>
    <w:rPr>
      <w:rFonts w:ascii="Times New Roman" w:hAnsi="Times New Roman" w:eastAsia="Times New Roman" w:cs="Times New Roman"/>
      <w:sz w:val="24"/>
      <w:szCs w:val="24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371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pPr>
      <w:spacing w:before="21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header" Target="header3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5.jpeg"/><Relationship Id="rId14" Type="http://schemas.openxmlformats.org/officeDocument/2006/relationships/image" Target="media/image4.jpeg"/><Relationship Id="rId13" Type="http://schemas.openxmlformats.org/officeDocument/2006/relationships/image" Target="media/image3.jpeg"/><Relationship Id="rId12" Type="http://schemas.openxmlformats.org/officeDocument/2006/relationships/image" Target="media/image2.jpeg"/><Relationship Id="rId11" Type="http://schemas.openxmlformats.org/officeDocument/2006/relationships/image" Target="media/image1.jpe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2019-01-13T14:34:00Z</dcterms:created>
  <dc:creator>孙岳珠</dc:creator>
  <cp:lastModifiedBy>qwe</cp:lastModifiedBy>
  <dcterms:modified xsi:type="dcterms:W3CDTF">2022-01-03T07:20:01Z</dcterms:modified>
  <dc:title>2018－2019学年度第一学期六年级期末数学试卷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2019-01-10T00:00:00Z</vt:filetime>
  </property>
  <property fmtid="{D5CDD505-2E9C-101B-9397-08002B2CF9AE}" pid="3" name="Creator">
    <vt:lpwstr>WPS 文字</vt:lpwstr>
  </property>
  <property fmtid="{D5CDD505-2E9C-101B-9397-08002B2CF9AE}" pid="4" name="LastSaved">
    <vt:filetime>2019-01-13T00:00:00Z</vt:filetime>
  </property>
  <property fmtid="{D5CDD505-2E9C-101B-9397-08002B2CF9AE}" pid="5" name="KSOProductBuildVer">
    <vt:lpwstr>2052-11.1.0.11194</vt:lpwstr>
  </property>
  <property fmtid="{D5CDD505-2E9C-101B-9397-08002B2CF9AE}" pid="6" name="ICV">
    <vt:lpwstr>52726CD80B5C4FED91889CB9EA607A93</vt:lpwstr>
  </property>
</Properties>
</file>