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00" w:line="240" w:lineRule="auto"/>
        <w:jc w:val="center"/>
        <w:rPr>
          <w:rFonts w:ascii="黑体" w:hAnsi="黑体" w:eastAsia="黑体" w:cs="Times New Roman"/>
          <w:sz w:val="36"/>
          <w:szCs w:val="36"/>
        </w:rPr>
      </w:pPr>
      <w:r>
        <w:rPr>
          <w:rFonts w:ascii="黑体" w:hAnsi="黑体" w:eastAsia="黑体" w:cs="Times New Roman"/>
          <w:sz w:val="36"/>
          <w:szCs w:val="36"/>
        </w:rPr>
        <w:pict>
          <v:shape id="_x0000_s1025" o:spid="_x0000_s1025" o:spt="75" type="#_x0000_t75" style="position:absolute;left:0pt;margin-left:814pt;margin-top:800pt;height:20pt;width:2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黑体" w:hAnsi="黑体" w:eastAsia="黑体" w:cs="Times New Roman"/>
          <w:sz w:val="36"/>
          <w:szCs w:val="36"/>
        </w:rPr>
        <w:t>北京四中</w:t>
      </w:r>
      <w:r>
        <w:rPr>
          <w:rFonts w:hint="eastAsia" w:ascii="黑体" w:hAnsi="黑体" w:eastAsia="黑体" w:cs="Times New Roman"/>
          <w:sz w:val="36"/>
          <w:szCs w:val="36"/>
        </w:rPr>
        <w:t>2020-2021学年七年级下学期</w:t>
      </w:r>
      <w:r>
        <w:rPr>
          <w:rFonts w:ascii="黑体" w:hAnsi="黑体" w:eastAsia="黑体" w:cs="Times New Roman"/>
          <w:sz w:val="36"/>
          <w:szCs w:val="36"/>
        </w:rPr>
        <w:t>期中</w:t>
      </w:r>
      <w:r>
        <w:rPr>
          <w:rFonts w:hint="eastAsia" w:ascii="黑体" w:hAnsi="黑体" w:eastAsia="黑体" w:cs="Times New Roman"/>
          <w:sz w:val="36"/>
          <w:szCs w:val="36"/>
        </w:rPr>
        <w:t>考试英语试卷</w:t>
      </w:r>
    </w:p>
    <w:p>
      <w:pPr>
        <w:spacing w:after="100" w:line="240" w:lineRule="auto"/>
        <w:jc w:val="center"/>
        <w:rPr>
          <w:rFonts w:ascii="黑体" w:hAnsi="黑体" w:eastAsia="黑体" w:cs="Times New Roman"/>
          <w:sz w:val="36"/>
          <w:szCs w:val="36"/>
        </w:rPr>
      </w:pPr>
      <w:r>
        <w:rPr>
          <w:rFonts w:ascii="黑体" w:hAnsi="黑体" w:eastAsia="黑体" w:cs="Times New Roman"/>
          <w:sz w:val="36"/>
          <w:szCs w:val="36"/>
        </w:rPr>
        <w:t>英    语</w:t>
      </w:r>
      <w:bookmarkStart w:id="0" w:name="_GoBack"/>
      <w:bookmarkEnd w:id="0"/>
    </w:p>
    <w:p>
      <w:pPr>
        <w:pStyle w:val="2"/>
        <w:spacing w:before="0" w:after="100" w:line="240" w:lineRule="auto"/>
        <w:jc w:val="center"/>
        <w:rPr>
          <w:b w:val="0"/>
          <w:bCs w:val="0"/>
          <w:sz w:val="21"/>
          <w:szCs w:val="21"/>
        </w:rPr>
      </w:pPr>
      <w:r>
        <w:rPr>
          <w:b w:val="0"/>
          <w:bCs w:val="0"/>
          <w:sz w:val="21"/>
          <w:szCs w:val="21"/>
        </w:rPr>
        <w:t>（考试时间为90分钟,试卷满分120分)</w:t>
      </w:r>
    </w:p>
    <w:p>
      <w:pPr>
        <w:spacing w:after="100" w:line="240" w:lineRule="auto"/>
        <w:ind w:firstLine="210" w:firstLineChars="100"/>
        <w:jc w:val="center"/>
        <w:rPr>
          <w:rFonts w:ascii="Times New Roman" w:hAnsi="Times New Roman" w:eastAsia="宋体" w:cs="Times New Roman"/>
          <w:sz w:val="21"/>
          <w:szCs w:val="21"/>
        </w:rPr>
      </w:pPr>
      <w:r>
        <w:rPr>
          <w:rFonts w:ascii="Times New Roman" w:hAnsi="Times New Roman" w:eastAsia="宋体" w:cs="Times New Roman"/>
          <w:sz w:val="21"/>
          <w:szCs w:val="21"/>
        </w:rPr>
        <w:t>分层班级:__________姓名：__________学号：__________成绩：___________</w:t>
      </w:r>
    </w:p>
    <w:tbl>
      <w:tblPr>
        <w:tblStyle w:val="46"/>
        <w:tblpPr w:leftFromText="180" w:rightFromText="180" w:vertAnchor="text" w:horzAnchor="page" w:tblpX="1260" w:tblpY="99"/>
        <w:tblOverlap w:val="never"/>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9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2" w:hRule="atLeast"/>
        </w:trPr>
        <w:tc>
          <w:tcPr>
            <w:tcW w:w="426" w:type="dxa"/>
          </w:tcPr>
          <w:p>
            <w:pPr>
              <w:widowControl w:val="0"/>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考生须知</w:t>
            </w:r>
          </w:p>
        </w:tc>
        <w:tc>
          <w:tcPr>
            <w:tcW w:w="9208" w:type="dxa"/>
          </w:tcPr>
          <w:p>
            <w:pPr>
              <w:widowControl w:val="0"/>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1.本试卷共12页,共十一道大题、78道小题.</w:t>
            </w:r>
          </w:p>
          <w:p>
            <w:pPr>
              <w:widowControl w:val="0"/>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2.在试卷和等题卡上准确填写分层班级、姓名和学号.</w:t>
            </w:r>
          </w:p>
          <w:p>
            <w:pPr>
              <w:widowControl w:val="0"/>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3.试题答案一律填涂或书写在答题卡上作答无效.</w:t>
            </w:r>
          </w:p>
          <w:p>
            <w:pPr>
              <w:widowControl w:val="0"/>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4.将1-8、14-29、40-52小题及附加卷75-78小题的答案用28铅笔填涂在答题卡上：9-13,30-39及53-68小题和附加卷69-74小题的答案用黑色字迹签字笔填写在答题卡的相应位置上.</w:t>
            </w:r>
          </w:p>
          <w:p>
            <w:pPr>
              <w:widowControl w:val="0"/>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5.考试结束后将试卷和答题卡一并交回.</w:t>
            </w:r>
          </w:p>
        </w:tc>
      </w:tr>
    </w:tbl>
    <w:p>
      <w:pPr>
        <w:spacing w:after="100" w:line="240" w:lineRule="auto"/>
        <w:rPr>
          <w:rFonts w:ascii="Times New Roman" w:hAnsi="Times New Roman" w:eastAsia="宋体" w:cs="Times New Roman"/>
          <w:sz w:val="21"/>
          <w:szCs w:val="21"/>
        </w:rPr>
      </w:pPr>
    </w:p>
    <w:p>
      <w:pPr>
        <w:tabs>
          <w:tab w:val="left" w:pos="1085"/>
        </w:tabs>
        <w:spacing w:after="100" w:line="240" w:lineRule="auto"/>
        <w:jc w:val="center"/>
        <w:rPr>
          <w:rFonts w:ascii="Times New Roman" w:hAnsi="Times New Roman" w:eastAsia="宋体" w:cs="Times New Roman"/>
          <w:sz w:val="28"/>
          <w:szCs w:val="28"/>
        </w:rPr>
      </w:pPr>
      <w:r>
        <w:rPr>
          <w:rStyle w:val="423"/>
          <w:rFonts w:ascii="Times New Roman" w:hAnsi="Times New Roman" w:eastAsia="宋体" w:cs="Times New Roman"/>
          <w:sz w:val="28"/>
          <w:szCs w:val="28"/>
        </w:rPr>
        <w:t>听力理解（共22分）</w:t>
      </w:r>
    </w:p>
    <w:p>
      <w:pPr>
        <w:tabs>
          <w:tab w:val="left" w:pos="1085"/>
        </w:tabs>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一，听下面四段对话, 每段对话后有两道小题, 从每题所给的Ａ、B、C三个选 佳选项, 每段对话读两遍.(共12分,每小题1.5分)</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听下面一段对话,回答第1至第2小题.</w:t>
      </w:r>
    </w:p>
    <w:p>
      <w:pPr>
        <w:tabs>
          <w:tab w:val="left" w:pos="1085"/>
        </w:tabs>
        <w:spacing w:after="100" w:line="240" w:lineRule="auto"/>
        <w:jc w:val="both"/>
        <w:rPr>
          <w:rFonts w:ascii="Times New Roman" w:hAnsi="Times New Roman" w:eastAsia="宋体" w:cs="Times New Roman"/>
          <w:sz w:val="21"/>
          <w:szCs w:val="21"/>
        </w:rPr>
      </w:pPr>
      <w:r>
        <w:rPr>
          <w:rFonts w:ascii="Times New Roman" w:hAnsi="Times New Roman" w:eastAsia="宋体" w:cs="Times New Roman"/>
          <w:sz w:val="21"/>
          <w:szCs w:val="21"/>
        </w:rPr>
        <w:t>1.Who does Lucy  want to visit? </w:t>
      </w:r>
    </w:p>
    <w:p>
      <w:pPr>
        <w:tabs>
          <w:tab w:val="left" w:pos="1085"/>
        </w:tabs>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A. Her grandparents.        B. Her parents.           C. Her friends. </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2.How does she go there?</w:t>
      </w:r>
    </w:p>
    <w:p>
      <w:pPr>
        <w:tabs>
          <w:tab w:val="left" w:pos="1085"/>
        </w:tabs>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A. On foot.                        B. By train.                C. By car.</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听下面一段对话, 回答第3至第4小题.</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3.What does Betty want to eat for dinner? </w:t>
      </w:r>
    </w:p>
    <w:p>
      <w:pPr>
        <w:tabs>
          <w:tab w:val="left" w:pos="1085"/>
        </w:tabs>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A. Rice.                            B. Potatoes.                C. Chicken.</w:t>
      </w:r>
      <w:r>
        <w:rPr>
          <w:rFonts w:ascii="Times New Roman" w:hAnsi="Times New Roman" w:eastAsia="宋体" w:cs="Times New Roman"/>
          <w:sz w:val="21"/>
          <w:szCs w:val="21"/>
        </w:rPr>
        <w:tab/>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4. How many tomatoes will they take? </w:t>
      </w:r>
    </w:p>
    <w:p>
      <w:pPr>
        <w:tabs>
          <w:tab w:val="left" w:pos="1085"/>
        </w:tabs>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A. 3 kilos                          B. 2 kilos.                  C. 1 kilo.</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听下面一段对话,回答第5至第6小题.</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5.When will they to the Zhongshan Park?</w:t>
      </w:r>
    </w:p>
    <w:p>
      <w:pPr>
        <w:tabs>
          <w:tab w:val="left" w:pos="1085"/>
        </w:tabs>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A. On Friday                    B. On Saturday          C. On Sunday.</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6.Where will they meet first?</w:t>
      </w:r>
    </w:p>
    <w:p>
      <w:pPr>
        <w:tabs>
          <w:tab w:val="left" w:pos="1085"/>
        </w:tabs>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A. At the park.               B. At the bus station.  C. At the train station.</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7.What is Adam doing? </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Watching a tennis match.</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B. Watching a football match.</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C. Watching a volleyball match. </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8.Where is the History Museum?</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Opposite the First Library.</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B. On the left of the First Library</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C. On the right of the First Library.</w:t>
      </w:r>
    </w:p>
    <w:p>
      <w:pPr>
        <w:tabs>
          <w:tab w:val="left" w:pos="1085"/>
        </w:tabs>
        <w:spacing w:after="100" w:line="240" w:lineRule="auto"/>
        <w:ind w:left="645" w:leftChars="150" w:hanging="315" w:hangingChars="150"/>
        <w:rPr>
          <w:rFonts w:ascii="Times New Roman" w:hAnsi="Times New Roman" w:eastAsia="宋体" w:cs="Times New Roman"/>
          <w:sz w:val="21"/>
          <w:szCs w:val="21"/>
        </w:rPr>
      </w:pPr>
    </w:p>
    <w:p>
      <w:pPr>
        <w:tabs>
          <w:tab w:val="left" w:pos="1085"/>
        </w:tabs>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二,听对话,根据所听到的对话内容和提示词语,将所缺的关键信息填写在答题卡上的相应位置上.对话读两遍.(共10分,每小题2分)</w:t>
      </w:r>
    </w:p>
    <w:tbl>
      <w:tblPr>
        <w:tblStyle w:val="46"/>
        <w:tblW w:w="94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1"/>
        <w:gridCol w:w="6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9440" w:type="dxa"/>
            <w:gridSpan w:val="2"/>
          </w:tcPr>
          <w:p>
            <w:pPr>
              <w:widowControl w:val="0"/>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Lost and Found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2621" w:type="dxa"/>
          </w:tcPr>
          <w:p>
            <w:pPr>
              <w:widowControl w:val="0"/>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Name</w:t>
            </w:r>
          </w:p>
        </w:tc>
        <w:tc>
          <w:tcPr>
            <w:tcW w:w="6819" w:type="dxa"/>
          </w:tcPr>
          <w:p>
            <w:pPr>
              <w:widowControl w:val="0"/>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u w:val="single"/>
              </w:rPr>
              <w:t xml:space="preserve">  9     </w:t>
            </w:r>
            <w:r>
              <w:rPr>
                <w:rFonts w:ascii="Times New Roman" w:hAnsi="Times New Roman" w:eastAsia="宋体" w:cs="Times New Roman"/>
                <w:sz w:val="21"/>
                <w:szCs w:val="21"/>
              </w:rPr>
              <w:t>Clark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2621" w:type="dxa"/>
          </w:tcPr>
          <w:p>
            <w:pPr>
              <w:widowControl w:val="0"/>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Things lost</w:t>
            </w:r>
          </w:p>
        </w:tc>
        <w:tc>
          <w:tcPr>
            <w:tcW w:w="6819" w:type="dxa"/>
          </w:tcPr>
          <w:p>
            <w:pPr>
              <w:widowControl w:val="0"/>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 xml:space="preserve">A  </w:t>
            </w:r>
            <w:r>
              <w:rPr>
                <w:rFonts w:ascii="Times New Roman" w:hAnsi="Times New Roman" w:eastAsia="宋体" w:cs="Times New Roman"/>
                <w:sz w:val="21"/>
                <w:szCs w:val="21"/>
                <w:u w:val="single"/>
              </w:rPr>
              <w:t>10</w:t>
            </w:r>
            <w:r>
              <w:rPr>
                <w:rFonts w:ascii="Times New Roman" w:hAnsi="Times New Roman" w:eastAsia="宋体" w:cs="Times New Roman"/>
                <w:sz w:val="21"/>
                <w:szCs w:val="21"/>
              </w:rPr>
              <w:t xml:space="preserve">   </w:t>
            </w:r>
            <w:r>
              <w:rPr>
                <w:rFonts w:ascii="Times New Roman" w:hAnsi="Times New Roman" w:eastAsia="宋体" w:cs="Times New Roman"/>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2621" w:type="dxa"/>
          </w:tcPr>
          <w:p>
            <w:pPr>
              <w:widowControl w:val="0"/>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Thing’s color</w:t>
            </w:r>
          </w:p>
        </w:tc>
        <w:tc>
          <w:tcPr>
            <w:tcW w:w="6819" w:type="dxa"/>
          </w:tcPr>
          <w:p>
            <w:pPr>
              <w:widowControl w:val="0"/>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u w:val="single"/>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2621" w:type="dxa"/>
          </w:tcPr>
          <w:p>
            <w:pPr>
              <w:widowControl w:val="0"/>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When to buy</w:t>
            </w:r>
          </w:p>
        </w:tc>
        <w:tc>
          <w:tcPr>
            <w:tcW w:w="6819" w:type="dxa"/>
          </w:tcPr>
          <w:p>
            <w:pPr>
              <w:widowControl w:val="0"/>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 xml:space="preserve">Before </w:t>
            </w:r>
            <w:r>
              <w:rPr>
                <w:rFonts w:ascii="Times New Roman" w:hAnsi="Times New Roman" w:eastAsia="宋体" w:cs="Times New Roman"/>
                <w:sz w:val="21"/>
                <w:szCs w:val="21"/>
                <w:u w:val="singl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jc w:val="center"/>
        </w:trPr>
        <w:tc>
          <w:tcPr>
            <w:tcW w:w="2621" w:type="dxa"/>
          </w:tcPr>
          <w:p>
            <w:pPr>
              <w:widowControl w:val="0"/>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Where to get it back</w:t>
            </w:r>
          </w:p>
        </w:tc>
        <w:tc>
          <w:tcPr>
            <w:tcW w:w="6819" w:type="dxa"/>
          </w:tcPr>
          <w:p>
            <w:pPr>
              <w:widowControl w:val="0"/>
              <w:tabs>
                <w:tab w:val="left" w:pos="1085"/>
              </w:tabs>
              <w:spacing w:after="100" w:line="240" w:lineRule="auto"/>
              <w:ind w:left="420" w:hanging="420"/>
              <w:jc w:val="left"/>
              <w:rPr>
                <w:rFonts w:ascii="Times New Roman" w:hAnsi="Times New Roman" w:eastAsia="宋体" w:cs="Times New Roman"/>
                <w:sz w:val="21"/>
                <w:szCs w:val="21"/>
                <w:u w:val="thick"/>
              </w:rPr>
            </w:pPr>
            <w:r>
              <w:rPr>
                <w:rFonts w:ascii="Times New Roman" w:hAnsi="Times New Roman" w:eastAsia="宋体" w:cs="Times New Roman"/>
                <w:sz w:val="21"/>
                <w:szCs w:val="21"/>
              </w:rPr>
              <w:t xml:space="preserve">Room </w:t>
            </w:r>
            <w:r>
              <w:rPr>
                <w:rFonts w:ascii="Times New Roman" w:hAnsi="Times New Roman" w:eastAsia="宋体" w:cs="Times New Roman"/>
                <w:sz w:val="21"/>
                <w:szCs w:val="21"/>
                <w:u w:val="single"/>
              </w:rPr>
              <w:t>13</w:t>
            </w:r>
          </w:p>
        </w:tc>
      </w:tr>
    </w:tbl>
    <w:p>
      <w:pPr>
        <w:tabs>
          <w:tab w:val="left" w:pos="1085"/>
        </w:tabs>
        <w:spacing w:after="100" w:line="240" w:lineRule="auto"/>
        <w:ind w:firstLine="210" w:firstLineChars="100"/>
        <w:rPr>
          <w:rFonts w:ascii="Times New Roman" w:hAnsi="Times New Roman" w:eastAsia="宋体" w:cs="Times New Roman"/>
          <w:sz w:val="21"/>
          <w:szCs w:val="21"/>
        </w:rPr>
      </w:pPr>
    </w:p>
    <w:p>
      <w:pPr>
        <w:tabs>
          <w:tab w:val="left" w:pos="1085"/>
        </w:tabs>
        <w:spacing w:after="100" w:line="240" w:lineRule="auto"/>
        <w:jc w:val="center"/>
        <w:rPr>
          <w:rStyle w:val="423"/>
          <w:rFonts w:ascii="Times New Roman" w:hAnsi="Times New Roman" w:eastAsia="宋体" w:cs="Times New Roman"/>
          <w:b w:val="0"/>
          <w:bCs w:val="0"/>
          <w:sz w:val="28"/>
          <w:szCs w:val="28"/>
        </w:rPr>
      </w:pPr>
      <w:r>
        <w:rPr>
          <w:rStyle w:val="423"/>
          <w:rFonts w:ascii="Times New Roman" w:hAnsi="Times New Roman" w:eastAsia="宋体" w:cs="Times New Roman"/>
          <w:sz w:val="28"/>
          <w:szCs w:val="28"/>
        </w:rPr>
        <w:t>知识运用（共18分）</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三，单项填空（共8分,每小题0.5分）</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（一）从下面各题所给A,B,C,D四个选项中,选择可以填入空白处的最佳选项.</w:t>
      </w:r>
    </w:p>
    <w:p>
      <w:pPr>
        <w:tabs>
          <w:tab w:val="left" w:pos="1085"/>
        </w:tabs>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14. --Mary.do you know that girl over there?</w:t>
      </w:r>
    </w:p>
    <w:p>
      <w:pPr>
        <w:tabs>
          <w:tab w:val="left" w:pos="1085"/>
        </w:tabs>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 xml:space="preserve">     --Yes, L know _____, but l can’t remember ______name.</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her, hers         B. she, her               C. her, her                D. hers, she</w:t>
      </w:r>
    </w:p>
    <w:p>
      <w:pPr>
        <w:numPr>
          <w:ilvl w:val="0"/>
          <w:numId w:val="7"/>
        </w:numPr>
        <w:tabs>
          <w:tab w:val="left" w:pos="1085"/>
        </w:tabs>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 These boobs x Betty's and _____are those？</w:t>
      </w:r>
    </w:p>
    <w:p>
      <w:pPr>
        <w:tabs>
          <w:tab w:val="left" w:pos="1085"/>
        </w:tabs>
        <w:spacing w:after="100" w:line="240" w:lineRule="auto"/>
        <w:ind w:firstLine="210" w:firstLineChars="100"/>
        <w:rPr>
          <w:rFonts w:ascii="Times New Roman" w:hAnsi="Times New Roman" w:eastAsia="宋体" w:cs="Times New Roman"/>
          <w:sz w:val="21"/>
          <w:szCs w:val="21"/>
        </w:rPr>
      </w:pPr>
      <w:r>
        <w:rPr>
          <w:rFonts w:ascii="Times New Roman" w:hAnsi="Times New Roman" w:eastAsia="宋体" w:cs="Times New Roman"/>
          <w:sz w:val="21"/>
          <w:szCs w:val="21"/>
        </w:rPr>
        <w:t>—Ah, they are mine. Thank you, Mr. Lin.</w:t>
      </w:r>
    </w:p>
    <w:p>
      <w:pPr>
        <w:tabs>
          <w:tab w:val="left" w:pos="1085"/>
        </w:tabs>
        <w:spacing w:after="100" w:line="240" w:lineRule="auto"/>
        <w:ind w:left="330" w:leftChars="150"/>
        <w:rPr>
          <w:rFonts w:ascii="Times New Roman" w:hAnsi="Times New Roman" w:eastAsia="宋体" w:cs="Times New Roman"/>
          <w:sz w:val="21"/>
          <w:szCs w:val="21"/>
        </w:rPr>
      </w:pPr>
      <w:r>
        <w:rPr>
          <w:rFonts w:ascii="Times New Roman" w:hAnsi="Times New Roman" w:eastAsia="宋体" w:cs="Times New Roman"/>
          <w:sz w:val="21"/>
          <w:szCs w:val="21"/>
        </w:rPr>
        <w:t xml:space="preserve">A. who               B. what                   C. whom                    D. whose  </w:t>
      </w:r>
    </w:p>
    <w:p>
      <w:pPr>
        <w:tabs>
          <w:tab w:val="left" w:pos="1085"/>
        </w:tabs>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16.--Can l help you?</w:t>
      </w:r>
    </w:p>
    <w:p>
      <w:pPr>
        <w:tabs>
          <w:tab w:val="left" w:pos="1085"/>
        </w:tabs>
        <w:spacing w:after="100" w:line="240" w:lineRule="auto"/>
        <w:ind w:left="314" w:leftChars="95" w:hanging="105" w:hangingChars="50"/>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rPr>
        <w:t>I</w:t>
      </w:r>
      <w:r>
        <w:rPr>
          <w:rFonts w:ascii="Times New Roman" w:hAnsi="Times New Roman" w:eastAsia="宋体" w:cs="Times New Roman"/>
          <w:sz w:val="21"/>
          <w:szCs w:val="21"/>
        </w:rPr>
        <w:t>’ d like a kilo of ______and a glass of_______</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strawberries, orange                           B. strawberry, orange</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C. strawberries, oranges                          D. strawberry, oranges</w:t>
      </w:r>
    </w:p>
    <w:p>
      <w:pPr>
        <w:tabs>
          <w:tab w:val="left" w:pos="1085"/>
        </w:tabs>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17.l’ m going to get up late and then read a book _____the morning of 1st May.</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on                    B. at                         C. in                        D. during</w:t>
      </w:r>
    </w:p>
    <w:p>
      <w:pPr>
        <w:tabs>
          <w:tab w:val="left" w:pos="1085"/>
        </w:tabs>
        <w:spacing w:after="100" w:line="240" w:lineRule="auto"/>
        <w:jc w:val="both"/>
        <w:rPr>
          <w:rFonts w:ascii="Times New Roman" w:hAnsi="Times New Roman" w:eastAsia="宋体" w:cs="Times New Roman"/>
          <w:sz w:val="21"/>
          <w:szCs w:val="21"/>
        </w:rPr>
      </w:pPr>
      <w:r>
        <w:rPr>
          <w:rFonts w:ascii="Times New Roman" w:hAnsi="Times New Roman" w:eastAsia="宋体" w:cs="Times New Roman"/>
          <w:sz w:val="21"/>
          <w:szCs w:val="21"/>
        </w:rPr>
        <w:t>18. Working hours will be short ______people will have long holidays.</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so                    B. or                        C. but                          D. because</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19.Don’t spend much time _____computer games. It is bad for your eyes.</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to play            B. playing                C. play                         D. plays</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20.--Linda wants to join the music club and she ______sing really well</w:t>
      </w:r>
    </w:p>
    <w:p>
      <w:pPr>
        <w:tabs>
          <w:tab w:val="left" w:pos="1085"/>
        </w:tabs>
        <w:spacing w:after="100" w:line="240" w:lineRule="auto"/>
        <w:ind w:firstLine="210" w:firstLineChars="100"/>
        <w:rPr>
          <w:rFonts w:ascii="Times New Roman" w:hAnsi="Times New Roman" w:eastAsia="宋体" w:cs="Times New Roman"/>
          <w:sz w:val="21"/>
          <w:szCs w:val="21"/>
        </w:rPr>
      </w:pPr>
      <w:r>
        <w:rPr>
          <w:rFonts w:ascii="Times New Roman" w:hAnsi="Times New Roman" w:eastAsia="宋体" w:cs="Times New Roman"/>
          <w:sz w:val="21"/>
          <w:szCs w:val="21"/>
        </w:rPr>
        <w:t>--Yes. She is fantastic!</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has to              B. must                    C. can                          D. may</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21.--Do you have any plans this afternoon</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     --Yes. </w:t>
      </w:r>
      <w:r>
        <w:rPr>
          <w:rFonts w:hint="eastAsia" w:ascii="Times New Roman" w:hAnsi="Times New Roman" w:eastAsia="宋体" w:cs="Times New Roman"/>
          <w:sz w:val="21"/>
          <w:szCs w:val="21"/>
        </w:rPr>
        <w:t>I</w:t>
      </w:r>
      <w:r>
        <w:rPr>
          <w:rFonts w:ascii="Times New Roman" w:hAnsi="Times New Roman" w:eastAsia="宋体" w:cs="Times New Roman"/>
          <w:sz w:val="21"/>
          <w:szCs w:val="21"/>
        </w:rPr>
        <w:t xml:space="preserve"> _____my lessons for the coming exam.</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always go over                                   B. will go over</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C. am going to go over                           D. am going over</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22.Could you please keep quite? We _____books at the moment.</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 xml:space="preserve">A. read             B. reads                       C. is reading                 D. are reading  </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23.Go along the street and you ____an underground station</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see              B. will see                  C. are going to see           D. are seeing</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24.Frank is so polite and friendly that he can ____everyone.</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 xml:space="preserve"> A. be careful with                                  B. help with</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 xml:space="preserve"> C. get on well with                                D. do well in</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25.--Excuse me. I want to buy a guidebook about Beijing____?</w:t>
      </w:r>
    </w:p>
    <w:p>
      <w:pPr>
        <w:tabs>
          <w:tab w:val="left" w:pos="1085"/>
        </w:tabs>
        <w:spacing w:after="100" w:line="240" w:lineRule="auto"/>
        <w:ind w:firstLine="210" w:firstLineChars="100"/>
        <w:rPr>
          <w:rFonts w:ascii="Times New Roman" w:hAnsi="Times New Roman" w:eastAsia="宋体" w:cs="Times New Roman"/>
          <w:sz w:val="21"/>
          <w:szCs w:val="21"/>
        </w:rPr>
      </w:pPr>
      <w:r>
        <w:rPr>
          <w:rFonts w:ascii="Times New Roman" w:hAnsi="Times New Roman" w:eastAsia="宋体" w:cs="Times New Roman"/>
          <w:sz w:val="21"/>
          <w:szCs w:val="21"/>
        </w:rPr>
        <w:t>--There is a big one over there, on the right of the bank.</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How far is the bookstore                   B. Where is the bookstore</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 xml:space="preserve">C. Is there a bookstore near here            D. Do you want to go with me </w:t>
      </w:r>
    </w:p>
    <w:p>
      <w:pPr>
        <w:tabs>
          <w:tab w:val="left" w:pos="1085"/>
        </w:tabs>
        <w:spacing w:after="100" w:line="240" w:lineRule="auto"/>
        <w:jc w:val="both"/>
        <w:rPr>
          <w:rFonts w:ascii="Times New Roman" w:hAnsi="Times New Roman" w:eastAsia="宋体" w:cs="Times New Roman"/>
          <w:sz w:val="21"/>
          <w:szCs w:val="21"/>
        </w:rPr>
      </w:pPr>
    </w:p>
    <w:p>
      <w:pPr>
        <w:tabs>
          <w:tab w:val="left" w:pos="1085"/>
        </w:tabs>
        <w:spacing w:after="100" w:line="240" w:lineRule="auto"/>
        <w:jc w:val="both"/>
        <w:rPr>
          <w:rFonts w:ascii="Times New Roman" w:hAnsi="Times New Roman" w:eastAsia="宋体" w:cs="Times New Roman"/>
          <w:sz w:val="21"/>
          <w:szCs w:val="21"/>
        </w:rPr>
      </w:pPr>
      <w:r>
        <w:rPr>
          <w:rFonts w:ascii="Times New Roman" w:hAnsi="Times New Roman" w:eastAsia="宋体" w:cs="Times New Roman"/>
          <w:sz w:val="21"/>
          <w:szCs w:val="21"/>
        </w:rPr>
        <w:t>(二)根据短文内容,从各题所给的A,B选项中选择正确选项.</w:t>
      </w:r>
    </w:p>
    <w:p>
      <w:pPr>
        <w:tabs>
          <w:tab w:val="left" w:pos="1085"/>
        </w:tabs>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Today, people are trying to help the whales. There are not many places left in the world where whales can live safely. The oceans are dirty. There are__26___bad things in the oceans. Whales are getting sick. That's___27__people are helping them.</w:t>
      </w:r>
    </w:p>
    <w:p>
      <w:pPr>
        <w:tabs>
          <w:tab w:val="left" w:pos="1085"/>
        </w:tabs>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What can you do to help the whales？ Tell people how special whales are. Tell people not to put garbage in the oceans.</w:t>
      </w:r>
    </w:p>
    <w:p>
      <w:pPr>
        <w:numPr>
          <w:ilvl w:val="0"/>
          <w:numId w:val="8"/>
        </w:numPr>
        <w:tabs>
          <w:tab w:val="left" w:pos="1085"/>
        </w:tabs>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much                 B. many</w:t>
      </w:r>
    </w:p>
    <w:p>
      <w:pPr>
        <w:tabs>
          <w:tab w:val="left" w:pos="1085"/>
        </w:tabs>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27. A. why                   B. how</w:t>
      </w:r>
    </w:p>
    <w:p>
      <w:pPr>
        <w:tabs>
          <w:tab w:val="left" w:pos="1085"/>
        </w:tabs>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I belong to a travel club. We meet once a month. It is fun to hear about others' travel stories. We talk about different___28___we went to as well as the delicious food we tried. We also discuss places we’d like__29___to. Yesterday a new boy joined the club. His name is LiHua, and he said that he traveled a lot. He told us that he had been to 20 countries. He even lived in Australia for a year!</w:t>
      </w:r>
    </w:p>
    <w:p>
      <w:pPr>
        <w:tabs>
          <w:tab w:val="left" w:pos="1085"/>
        </w:tabs>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28 A. place                 B. places</w:t>
      </w:r>
    </w:p>
    <w:p>
      <w:pPr>
        <w:tabs>
          <w:tab w:val="left" w:pos="1085"/>
        </w:tabs>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29  A. to travel            B. traveling</w:t>
      </w:r>
    </w:p>
    <w:p>
      <w:pPr>
        <w:tabs>
          <w:tab w:val="left" w:pos="1085"/>
        </w:tabs>
        <w:spacing w:after="100" w:line="240" w:lineRule="auto"/>
        <w:jc w:val="both"/>
        <w:rPr>
          <w:rFonts w:ascii="Times New Roman" w:hAnsi="Times New Roman" w:eastAsia="宋体" w:cs="Times New Roman"/>
          <w:sz w:val="21"/>
          <w:szCs w:val="21"/>
        </w:rPr>
      </w:pPr>
      <w:r>
        <w:rPr>
          <w:rFonts w:ascii="Times New Roman" w:hAnsi="Times New Roman" w:eastAsia="宋体" w:cs="Times New Roman"/>
          <w:sz w:val="21"/>
          <w:szCs w:val="21"/>
        </w:rPr>
        <w:t>四，完型填空</w:t>
      </w:r>
    </w:p>
    <w:p>
      <w:pPr>
        <w:tabs>
          <w:tab w:val="left" w:pos="1085"/>
        </w:tabs>
        <w:spacing w:after="10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A</w:t>
      </w:r>
    </w:p>
    <w:tbl>
      <w:tblPr>
        <w:tblStyle w:val="46"/>
        <w:tblpPr w:leftFromText="180" w:rightFromText="180" w:vertAnchor="text" w:horzAnchor="page" w:tblpX="847" w:tblpY="40"/>
        <w:tblOverlap w:val="never"/>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10682" w:type="dxa"/>
          </w:tcPr>
          <w:p>
            <w:pPr>
              <w:widowControl w:val="0"/>
              <w:tabs>
                <w:tab w:val="left" w:pos="1085"/>
              </w:tabs>
              <w:spacing w:after="100" w:line="240" w:lineRule="auto"/>
              <w:ind w:firstLine="840" w:firstLineChars="400"/>
              <w:jc w:val="left"/>
              <w:rPr>
                <w:rFonts w:ascii="Times New Roman" w:hAnsi="Times New Roman" w:eastAsia="宋体" w:cs="Times New Roman"/>
                <w:sz w:val="21"/>
                <w:szCs w:val="21"/>
              </w:rPr>
            </w:pPr>
            <w:r>
              <w:rPr>
                <w:rFonts w:ascii="Times New Roman" w:hAnsi="Times New Roman" w:eastAsia="宋体" w:cs="Times New Roman"/>
                <w:sz w:val="21"/>
                <w:szCs w:val="21"/>
              </w:rPr>
              <w:t>compare(v.)                 popular(adj.)                    advantages(n.)                      receive(v.)</w:t>
            </w:r>
          </w:p>
        </w:tc>
      </w:tr>
    </w:tbl>
    <w:p>
      <w:pPr>
        <w:tabs>
          <w:tab w:val="left" w:pos="1085"/>
        </w:tabs>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Online shopping is quite</w:t>
      </w:r>
      <w:r>
        <w:rPr>
          <w:rFonts w:ascii="Times New Roman" w:hAnsi="Times New Roman" w:eastAsia="宋体" w:cs="Times New Roman"/>
          <w:sz w:val="21"/>
          <w:szCs w:val="21"/>
          <w:u w:val="single"/>
        </w:rPr>
        <w:t xml:space="preserve"> 30 </w:t>
      </w:r>
      <w:r>
        <w:rPr>
          <w:rFonts w:ascii="Times New Roman" w:hAnsi="Times New Roman" w:eastAsia="宋体" w:cs="Times New Roman"/>
          <w:sz w:val="21"/>
          <w:szCs w:val="21"/>
        </w:rPr>
        <w:t>You can buy almost everything on the Internet, and it's very easy. First, you choose something and pay for it. Then you</w:t>
      </w:r>
      <w:r>
        <w:rPr>
          <w:rFonts w:ascii="Times New Roman" w:hAnsi="Times New Roman" w:eastAsia="宋体" w:cs="Times New Roman"/>
          <w:sz w:val="21"/>
          <w:szCs w:val="21"/>
          <w:u w:val="single"/>
        </w:rPr>
        <w:t xml:space="preserve"> 31 </w:t>
      </w:r>
      <w:r>
        <w:rPr>
          <w:rFonts w:ascii="Times New Roman" w:hAnsi="Times New Roman" w:eastAsia="宋体" w:cs="Times New Roman"/>
          <w:sz w:val="21"/>
          <w:szCs w:val="21"/>
        </w:rPr>
        <w:t>it a few days later by post. Online shopping has several</w:t>
      </w:r>
      <w:r>
        <w:rPr>
          <w:rFonts w:ascii="Times New Roman" w:hAnsi="Times New Roman" w:eastAsia="宋体" w:cs="Times New Roman"/>
          <w:sz w:val="21"/>
          <w:szCs w:val="21"/>
          <w:u w:val="single"/>
        </w:rPr>
        <w:t xml:space="preserve"> 32   </w:t>
      </w:r>
      <w:r>
        <w:rPr>
          <w:rFonts w:ascii="Times New Roman" w:hAnsi="Times New Roman" w:eastAsia="宋体" w:cs="Times New Roman"/>
          <w:sz w:val="21"/>
          <w:szCs w:val="21"/>
        </w:rPr>
        <w:t>. You can shop at any time. The shops are always open. Second, shopping usually takes a lot of time. But to shop on the Internet you only need a computer and a mouse！ You can also</w:t>
      </w:r>
      <w:r>
        <w:rPr>
          <w:rFonts w:ascii="Times New Roman" w:hAnsi="Times New Roman" w:eastAsia="宋体" w:cs="Times New Roman"/>
          <w:sz w:val="21"/>
          <w:szCs w:val="21"/>
          <w:u w:val="single"/>
        </w:rPr>
        <w:t xml:space="preserve"> 33 </w:t>
      </w:r>
      <w:r>
        <w:rPr>
          <w:rFonts w:ascii="Times New Roman" w:hAnsi="Times New Roman" w:eastAsia="宋体" w:cs="Times New Roman"/>
          <w:sz w:val="21"/>
          <w:szCs w:val="21"/>
        </w:rPr>
        <w:t xml:space="preserve">the prices of the same product and spend less.  </w:t>
      </w:r>
    </w:p>
    <w:p>
      <w:pPr>
        <w:tabs>
          <w:tab w:val="left" w:pos="1085"/>
        </w:tabs>
        <w:spacing w:after="10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B</w:t>
      </w:r>
    </w:p>
    <w:tbl>
      <w:tblPr>
        <w:tblStyle w:val="46"/>
        <w:tblpPr w:leftFromText="180" w:rightFromText="180" w:vertAnchor="text" w:horzAnchor="page" w:tblpX="817" w:tblpY="238"/>
        <w:tblOverlap w:val="never"/>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682" w:type="dxa"/>
          </w:tcPr>
          <w:p>
            <w:pPr>
              <w:widowControl w:val="0"/>
              <w:tabs>
                <w:tab w:val="left" w:pos="1085"/>
              </w:tabs>
              <w:spacing w:after="100" w:line="240" w:lineRule="auto"/>
              <w:ind w:firstLine="1050" w:firstLineChars="500"/>
              <w:jc w:val="left"/>
              <w:rPr>
                <w:rFonts w:ascii="Times New Roman" w:hAnsi="Times New Roman" w:eastAsia="宋体" w:cs="Times New Roman"/>
                <w:sz w:val="21"/>
                <w:szCs w:val="21"/>
              </w:rPr>
            </w:pPr>
            <w:r>
              <w:rPr>
                <w:rFonts w:ascii="Times New Roman" w:hAnsi="Times New Roman" w:eastAsia="宋体" w:cs="Times New Roman"/>
                <w:sz w:val="21"/>
                <w:szCs w:val="21"/>
              </w:rPr>
              <w:t>relax(v.)          successful(adj)              time(n.)            lose(v.)            finish(v.)                plan(n.)</w:t>
            </w:r>
          </w:p>
        </w:tc>
      </w:tr>
    </w:tbl>
    <w:p>
      <w:pPr>
        <w:tabs>
          <w:tab w:val="left" w:pos="1085"/>
        </w:tabs>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Have you ever heard someone say, "You can get money back with time but you can't be</w:t>
      </w:r>
      <w:r>
        <w:rPr>
          <w:rFonts w:ascii="Times New Roman" w:hAnsi="Times New Roman" w:eastAsia="宋体" w:cs="Times New Roman"/>
          <w:sz w:val="21"/>
          <w:szCs w:val="21"/>
          <w:u w:val="single"/>
        </w:rPr>
        <w:t xml:space="preserve">_34   </w:t>
      </w:r>
      <w:r>
        <w:rPr>
          <w:rFonts w:ascii="Times New Roman" w:hAnsi="Times New Roman" w:eastAsia="宋体" w:cs="Times New Roman"/>
          <w:sz w:val="21"/>
          <w:szCs w:val="21"/>
        </w:rPr>
        <w:t>back with money？" Basically, this is saying that if you</w:t>
      </w:r>
      <w:r>
        <w:rPr>
          <w:rFonts w:ascii="Times New Roman" w:hAnsi="Times New Roman" w:eastAsia="宋体" w:cs="Times New Roman"/>
          <w:sz w:val="21"/>
          <w:szCs w:val="21"/>
          <w:u w:val="single"/>
        </w:rPr>
        <w:t xml:space="preserve">  35  </w:t>
      </w:r>
      <w:r>
        <w:rPr>
          <w:rFonts w:ascii="Times New Roman" w:hAnsi="Times New Roman" w:eastAsia="宋体" w:cs="Times New Roman"/>
          <w:sz w:val="21"/>
          <w:szCs w:val="21"/>
        </w:rPr>
        <w:t>money, you will have a chance to earn it back. However, if you waste an hour, you can't get it back. The key to valuing（珍视）time is to make a plan for each day. If you don’t spend time on your</w:t>
      </w:r>
      <w:r>
        <w:rPr>
          <w:rFonts w:ascii="Times New Roman" w:hAnsi="Times New Roman" w:eastAsia="宋体" w:cs="Times New Roman"/>
          <w:sz w:val="21"/>
          <w:szCs w:val="21"/>
          <w:u w:val="single"/>
        </w:rPr>
        <w:t xml:space="preserve"> 36 </w:t>
      </w:r>
      <w:r>
        <w:rPr>
          <w:rFonts w:ascii="Times New Roman" w:hAnsi="Times New Roman" w:eastAsia="宋体" w:cs="Times New Roman"/>
          <w:sz w:val="21"/>
          <w:szCs w:val="21"/>
        </w:rPr>
        <w:t xml:space="preserve"> . you will always find yourself wasting time.</w:t>
      </w:r>
    </w:p>
    <w:p>
      <w:pPr>
        <w:tabs>
          <w:tab w:val="left" w:pos="1085"/>
        </w:tabs>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Sit down with a piece of paper and list out what you need to</w:t>
      </w:r>
      <w:r>
        <w:rPr>
          <w:rFonts w:ascii="Times New Roman" w:hAnsi="Times New Roman" w:eastAsia="宋体" w:cs="Times New Roman"/>
          <w:sz w:val="21"/>
          <w:szCs w:val="21"/>
          <w:u w:val="single"/>
        </w:rPr>
        <w:t xml:space="preserve"> 37 </w:t>
      </w:r>
      <w:r>
        <w:rPr>
          <w:rFonts w:ascii="Times New Roman" w:hAnsi="Times New Roman" w:eastAsia="宋体" w:cs="Times New Roman"/>
          <w:sz w:val="21"/>
          <w:szCs w:val="21"/>
        </w:rPr>
        <w:t>that day. Then create a timetable for yourself and work out at what time you should be done with each activity. It is also important to take a moment to review how productive（富有成效的） you were. Give yourself a minute to reset--close your eyes and</w:t>
      </w:r>
      <w:r>
        <w:rPr>
          <w:rFonts w:ascii="Times New Roman" w:hAnsi="Times New Roman" w:eastAsia="宋体" w:cs="Times New Roman"/>
          <w:sz w:val="21"/>
          <w:szCs w:val="21"/>
          <w:u w:val="single"/>
        </w:rPr>
        <w:t xml:space="preserve"> 38  </w:t>
      </w:r>
      <w:r>
        <w:rPr>
          <w:rFonts w:ascii="Times New Roman" w:hAnsi="Times New Roman" w:eastAsia="宋体" w:cs="Times New Roman"/>
          <w:sz w:val="21"/>
          <w:szCs w:val="21"/>
        </w:rPr>
        <w:t>and you will be able to effectively move on. Finally, when you have finished what you planned, reflect（认真思考）on how</w:t>
      </w:r>
      <w:r>
        <w:rPr>
          <w:rFonts w:ascii="Times New Roman" w:hAnsi="Times New Roman" w:eastAsia="宋体" w:cs="Times New Roman"/>
          <w:sz w:val="21"/>
          <w:szCs w:val="21"/>
          <w:u w:val="single"/>
        </w:rPr>
        <w:t xml:space="preserve">  39 </w:t>
      </w:r>
      <w:r>
        <w:rPr>
          <w:rFonts w:ascii="Times New Roman" w:hAnsi="Times New Roman" w:eastAsia="宋体" w:cs="Times New Roman"/>
          <w:sz w:val="21"/>
          <w:szCs w:val="21"/>
        </w:rPr>
        <w:t>were at sticking to（坚持） your plan.</w:t>
      </w:r>
    </w:p>
    <w:p>
      <w:pPr>
        <w:tabs>
          <w:tab w:val="left" w:pos="1085"/>
        </w:tabs>
        <w:spacing w:after="100" w:line="240" w:lineRule="auto"/>
        <w:ind w:firstLine="420" w:firstLineChars="200"/>
        <w:jc w:val="center"/>
        <w:rPr>
          <w:rStyle w:val="423"/>
          <w:rFonts w:ascii="Times New Roman" w:hAnsi="Times New Roman" w:eastAsia="宋体" w:cs="Times New Roman"/>
          <w:b w:val="0"/>
          <w:bCs w:val="0"/>
          <w:sz w:val="21"/>
          <w:szCs w:val="21"/>
        </w:rPr>
      </w:pPr>
    </w:p>
    <w:p>
      <w:pPr>
        <w:tabs>
          <w:tab w:val="left" w:pos="1085"/>
        </w:tabs>
        <w:spacing w:after="100" w:line="240" w:lineRule="auto"/>
        <w:ind w:firstLine="562" w:firstLineChars="200"/>
        <w:jc w:val="center"/>
        <w:rPr>
          <w:rStyle w:val="423"/>
          <w:rFonts w:ascii="Times New Roman" w:hAnsi="Times New Roman" w:eastAsia="宋体" w:cs="Times New Roman"/>
          <w:b w:val="0"/>
          <w:bCs w:val="0"/>
          <w:sz w:val="28"/>
          <w:szCs w:val="28"/>
        </w:rPr>
      </w:pPr>
      <w:r>
        <w:rPr>
          <w:rStyle w:val="423"/>
          <w:rFonts w:ascii="Times New Roman" w:hAnsi="Times New Roman" w:eastAsia="宋体" w:cs="Times New Roman"/>
          <w:sz w:val="28"/>
          <w:szCs w:val="28"/>
        </w:rPr>
        <w:t>阅读理解</w:t>
      </w:r>
    </w:p>
    <w:p>
      <w:pPr>
        <w:tabs>
          <w:tab w:val="left" w:pos="1085"/>
        </w:tabs>
        <w:spacing w:after="100" w:line="240" w:lineRule="auto"/>
        <w:ind w:left="315" w:hanging="315" w:hangingChars="150"/>
        <w:jc w:val="both"/>
        <w:rPr>
          <w:rFonts w:ascii="Times New Roman" w:hAnsi="Times New Roman" w:eastAsia="宋体" w:cs="Times New Roman"/>
          <w:sz w:val="21"/>
          <w:szCs w:val="21"/>
        </w:rPr>
      </w:pPr>
      <w:r>
        <w:rPr>
          <w:rFonts w:ascii="Times New Roman" w:hAnsi="Times New Roman" w:eastAsia="宋体" w:cs="Times New Roman"/>
          <w:sz w:val="21"/>
          <w:szCs w:val="21"/>
        </w:rPr>
        <w:t>五,阅读下列短文,根据短文内容,从短文后面各题所给的A,B,C,D四个选项中,选择最佳选项.（共26分,每小题2分）</w:t>
      </w:r>
    </w:p>
    <w:p>
      <w:pPr>
        <w:tabs>
          <w:tab w:val="left" w:pos="1085"/>
        </w:tabs>
        <w:spacing w:after="10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A</w:t>
      </w:r>
    </w:p>
    <w:tbl>
      <w:tblPr>
        <w:tblStyle w:val="46"/>
        <w:tblW w:w="106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9"/>
        <w:gridCol w:w="5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0" w:hRule="atLeast"/>
          <w:jc w:val="center"/>
        </w:trPr>
        <w:tc>
          <w:tcPr>
            <w:tcW w:w="5369" w:type="dxa"/>
          </w:tcPr>
          <w:p>
            <w:pPr>
              <w:widowControl w:val="0"/>
              <w:tabs>
                <w:tab w:val="left" w:pos="1085"/>
              </w:tabs>
              <w:spacing w:after="100" w:line="240" w:lineRule="auto"/>
              <w:ind w:left="420" w:hanging="420"/>
              <w:jc w:val="center"/>
              <w:rPr>
                <w:rFonts w:ascii="Times New Roman" w:hAnsi="Times New Roman" w:eastAsia="宋体" w:cs="Times New Roman"/>
                <w:sz w:val="21"/>
                <w:szCs w:val="21"/>
              </w:rPr>
            </w:pPr>
            <w:r>
              <w:rPr>
                <w:rFonts w:eastAsia="宋体" w:cs="宋体"/>
                <w:sz w:val="20"/>
                <w:szCs w:val="20"/>
              </w:rPr>
              <w:drawing>
                <wp:inline distT="0" distB="0" distL="0" distR="0">
                  <wp:extent cx="1709420" cy="1193165"/>
                  <wp:effectExtent l="0" t="0" r="508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stretch>
                            <a:fillRect/>
                          </a:stretch>
                        </pic:blipFill>
                        <pic:spPr>
                          <a:xfrm>
                            <a:off x="0" y="0"/>
                            <a:ext cx="1718279" cy="1199268"/>
                          </a:xfrm>
                          <a:prstGeom prst="rect">
                            <a:avLst/>
                          </a:prstGeom>
                        </pic:spPr>
                      </pic:pic>
                    </a:graphicData>
                  </a:graphic>
                </wp:inline>
              </w:drawing>
            </w:r>
          </w:p>
        </w:tc>
        <w:tc>
          <w:tcPr>
            <w:tcW w:w="5313" w:type="dxa"/>
          </w:tcPr>
          <w:p>
            <w:pPr>
              <w:widowControl w:val="0"/>
              <w:tabs>
                <w:tab w:val="left" w:pos="1085"/>
              </w:tabs>
              <w:spacing w:after="100" w:line="240" w:lineRule="auto"/>
              <w:ind w:left="420" w:hanging="420"/>
              <w:jc w:val="center"/>
              <w:rPr>
                <w:rFonts w:ascii="Times New Roman" w:hAnsi="Times New Roman" w:eastAsia="宋体" w:cs="Times New Roman"/>
                <w:sz w:val="21"/>
                <w:szCs w:val="21"/>
              </w:rPr>
            </w:pPr>
            <w:r>
              <w:rPr>
                <w:rFonts w:eastAsia="宋体" w:cs="宋体"/>
                <w:sz w:val="20"/>
                <w:szCs w:val="20"/>
              </w:rPr>
              <w:drawing>
                <wp:inline distT="0" distB="0" distL="0" distR="0">
                  <wp:extent cx="1834515" cy="1252220"/>
                  <wp:effectExtent l="0" t="0" r="0"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stretch>
                            <a:fillRect/>
                          </a:stretch>
                        </pic:blipFill>
                        <pic:spPr>
                          <a:xfrm>
                            <a:off x="0" y="0"/>
                            <a:ext cx="1845669" cy="1260024"/>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369" w:type="dxa"/>
          </w:tcPr>
          <w:p>
            <w:pPr>
              <w:widowControl/>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Cape Town, South Africa</w:t>
            </w:r>
          </w:p>
          <w:p>
            <w:pPr>
              <w:widowControl/>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Weather：</w:t>
            </w:r>
          </w:p>
          <w:p>
            <w:pPr>
              <w:widowControl/>
              <w:tabs>
                <w:tab w:val="left" w:pos="1085"/>
              </w:tabs>
              <w:spacing w:after="100" w:line="240" w:lineRule="auto"/>
              <w:ind w:firstLine="315" w:firstLineChars="150"/>
              <w:jc w:val="left"/>
              <w:rPr>
                <w:rFonts w:ascii="Times New Roman" w:hAnsi="Times New Roman" w:eastAsia="宋体" w:cs="Times New Roman"/>
                <w:sz w:val="21"/>
                <w:szCs w:val="21"/>
              </w:rPr>
            </w:pPr>
            <w:r>
              <w:rPr>
                <w:rFonts w:ascii="Times New Roman" w:hAnsi="Times New Roman" w:eastAsia="宋体" w:cs="Times New Roman"/>
                <w:sz w:val="21"/>
                <w:szCs w:val="21"/>
              </w:rPr>
              <w:t>*In spring and summer（September-March）, it's warm.</w:t>
            </w:r>
          </w:p>
          <w:p>
            <w:pPr>
              <w:widowControl/>
              <w:tabs>
                <w:tab w:val="left" w:pos="1085"/>
              </w:tabs>
              <w:spacing w:after="100" w:line="240" w:lineRule="auto"/>
              <w:ind w:firstLine="315" w:firstLineChars="150"/>
              <w:jc w:val="left"/>
              <w:rPr>
                <w:rFonts w:ascii="Times New Roman" w:hAnsi="Times New Roman" w:eastAsia="宋体" w:cs="Times New Roman"/>
                <w:sz w:val="21"/>
                <w:szCs w:val="21"/>
              </w:rPr>
            </w:pPr>
            <w:r>
              <w:rPr>
                <w:rFonts w:ascii="Times New Roman" w:hAnsi="Times New Roman" w:eastAsia="宋体" w:cs="Times New Roman"/>
                <w:sz w:val="21"/>
                <w:szCs w:val="21"/>
              </w:rPr>
              <w:t xml:space="preserve">*The autumn and winter months（ April-August）, are chilly, and it rains. </w:t>
            </w:r>
          </w:p>
          <w:p>
            <w:pPr>
              <w:widowControl/>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Activities:</w:t>
            </w:r>
          </w:p>
          <w:p>
            <w:pPr>
              <w:widowControl/>
              <w:tabs>
                <w:tab w:val="left" w:pos="1085"/>
              </w:tabs>
              <w:spacing w:after="100" w:line="240" w:lineRule="auto"/>
              <w:ind w:firstLine="315" w:firstLineChars="150"/>
              <w:jc w:val="left"/>
              <w:rPr>
                <w:rFonts w:ascii="Times New Roman" w:hAnsi="Times New Roman" w:eastAsia="宋体" w:cs="Times New Roman"/>
                <w:sz w:val="21"/>
                <w:szCs w:val="21"/>
              </w:rPr>
            </w:pPr>
            <w:r>
              <w:rPr>
                <w:rFonts w:ascii="Times New Roman" w:hAnsi="Times New Roman" w:eastAsia="宋体" w:cs="Times New Roman"/>
                <w:sz w:val="21"/>
                <w:szCs w:val="21"/>
              </w:rPr>
              <w:t>*This coastal city has beautiful mountains and lovely beaches.</w:t>
            </w:r>
          </w:p>
          <w:p>
            <w:pPr>
              <w:widowControl/>
              <w:tabs>
                <w:tab w:val="left" w:pos="1085"/>
              </w:tabs>
              <w:spacing w:after="100" w:line="240" w:lineRule="auto"/>
              <w:ind w:firstLine="315" w:firstLineChars="150"/>
              <w:jc w:val="left"/>
              <w:rPr>
                <w:rFonts w:ascii="Times New Roman" w:hAnsi="Times New Roman" w:eastAsia="宋体" w:cs="Times New Roman"/>
                <w:sz w:val="21"/>
                <w:szCs w:val="21"/>
              </w:rPr>
            </w:pPr>
            <w:r>
              <w:rPr>
                <w:rFonts w:ascii="Times New Roman" w:hAnsi="Times New Roman" w:eastAsia="宋体" w:cs="Times New Roman"/>
                <w:sz w:val="21"/>
                <w:szCs w:val="21"/>
              </w:rPr>
              <w:t>*They are great for hiking, surfing, swimming, relaxing and waterskiing.</w:t>
            </w:r>
          </w:p>
          <w:p>
            <w:pPr>
              <w:widowControl/>
              <w:tabs>
                <w:tab w:val="left" w:pos="1085"/>
              </w:tabs>
              <w:spacing w:after="100" w:line="240" w:lineRule="auto"/>
              <w:ind w:firstLine="315" w:firstLineChars="150"/>
              <w:jc w:val="left"/>
              <w:rPr>
                <w:rFonts w:ascii="Times New Roman" w:hAnsi="Times New Roman" w:eastAsia="宋体" w:cs="Times New Roman"/>
                <w:sz w:val="21"/>
                <w:szCs w:val="21"/>
              </w:rPr>
            </w:pPr>
            <w:r>
              <w:rPr>
                <w:rFonts w:ascii="Times New Roman" w:hAnsi="Times New Roman" w:eastAsia="宋体" w:cs="Times New Roman"/>
                <w:sz w:val="21"/>
                <w:szCs w:val="21"/>
              </w:rPr>
              <w:t>*You can visit beautiful mountains for hiking,</w:t>
            </w:r>
          </w:p>
        </w:tc>
        <w:tc>
          <w:tcPr>
            <w:tcW w:w="5313" w:type="dxa"/>
          </w:tcPr>
          <w:p>
            <w:pPr>
              <w:widowControl/>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Las Vegas, USA</w:t>
            </w:r>
          </w:p>
          <w:p>
            <w:pPr>
              <w:widowControl/>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Weather:</w:t>
            </w:r>
          </w:p>
          <w:p>
            <w:pPr>
              <w:widowControl/>
              <w:tabs>
                <w:tab w:val="left" w:pos="1085"/>
              </w:tabs>
              <w:spacing w:after="100" w:line="240" w:lineRule="auto"/>
              <w:ind w:firstLine="315" w:firstLineChars="150"/>
              <w:jc w:val="left"/>
              <w:rPr>
                <w:rFonts w:ascii="Times New Roman" w:hAnsi="Times New Roman" w:eastAsia="宋体" w:cs="Times New Roman"/>
                <w:sz w:val="21"/>
                <w:szCs w:val="21"/>
              </w:rPr>
            </w:pPr>
            <w:r>
              <w:rPr>
                <w:rFonts w:ascii="Times New Roman" w:hAnsi="Times New Roman" w:eastAsia="宋体" w:cs="Times New Roman"/>
                <w:sz w:val="21"/>
                <w:szCs w:val="21"/>
              </w:rPr>
              <w:t>*Most days are sunny and hot, but in the evening, it’s often cool. In summer, it’s100F/380C.</w:t>
            </w:r>
          </w:p>
          <w:p>
            <w:pPr>
              <w:widowControl/>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Activities:</w:t>
            </w:r>
          </w:p>
          <w:p>
            <w:pPr>
              <w:widowControl/>
              <w:tabs>
                <w:tab w:val="left" w:pos="1085"/>
              </w:tabs>
              <w:spacing w:after="100" w:line="240" w:lineRule="auto"/>
              <w:ind w:firstLine="315" w:firstLineChars="150"/>
              <w:jc w:val="left"/>
              <w:rPr>
                <w:rFonts w:ascii="Times New Roman" w:hAnsi="Times New Roman" w:eastAsia="宋体" w:cs="Times New Roman"/>
                <w:sz w:val="21"/>
                <w:szCs w:val="21"/>
              </w:rPr>
            </w:pPr>
            <w:r>
              <w:rPr>
                <w:rFonts w:ascii="Times New Roman" w:hAnsi="Times New Roman" w:eastAsia="宋体" w:cs="Times New Roman"/>
                <w:sz w:val="21"/>
                <w:szCs w:val="21"/>
              </w:rPr>
              <w:t>*There are casinos, great nightlife clubs and restaurants.</w:t>
            </w:r>
          </w:p>
          <w:p>
            <w:pPr>
              <w:widowControl/>
              <w:tabs>
                <w:tab w:val="left" w:pos="1085"/>
              </w:tabs>
              <w:spacing w:after="100" w:line="240" w:lineRule="auto"/>
              <w:ind w:firstLine="315" w:firstLineChars="150"/>
              <w:jc w:val="left"/>
              <w:rPr>
                <w:rFonts w:ascii="Times New Roman" w:hAnsi="Times New Roman" w:eastAsia="宋体" w:cs="Times New Roman"/>
                <w:sz w:val="21"/>
                <w:szCs w:val="21"/>
              </w:rPr>
            </w:pPr>
            <w:r>
              <w:rPr>
                <w:rFonts w:ascii="Times New Roman" w:hAnsi="Times New Roman" w:eastAsia="宋体" w:cs="Times New Roman"/>
                <w:sz w:val="21"/>
                <w:szCs w:val="21"/>
              </w:rPr>
              <w:t>*Swimming pools and golf courses are available.</w:t>
            </w:r>
          </w:p>
          <w:p>
            <w:pPr>
              <w:widowControl/>
              <w:tabs>
                <w:tab w:val="left" w:pos="1085"/>
              </w:tabs>
              <w:spacing w:after="100" w:line="240" w:lineRule="auto"/>
              <w:ind w:firstLine="315" w:firstLineChars="150"/>
              <w:jc w:val="left"/>
              <w:rPr>
                <w:rFonts w:ascii="Times New Roman" w:hAnsi="Times New Roman" w:eastAsia="宋体" w:cs="Times New Roman"/>
                <w:sz w:val="21"/>
                <w:szCs w:val="21"/>
              </w:rPr>
            </w:pPr>
            <w:r>
              <w:rPr>
                <w:rFonts w:ascii="Times New Roman" w:hAnsi="Times New Roman" w:eastAsia="宋体" w:cs="Times New Roman"/>
                <w:sz w:val="21"/>
                <w:szCs w:val="21"/>
              </w:rPr>
              <w:t>*You can visit beautiful mountains for hiking, and for skiing and snowboarding in winter.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1" w:hRule="atLeast"/>
          <w:jc w:val="center"/>
        </w:trPr>
        <w:tc>
          <w:tcPr>
            <w:tcW w:w="5369" w:type="dxa"/>
          </w:tcPr>
          <w:p>
            <w:pPr>
              <w:widowControl w:val="0"/>
              <w:tabs>
                <w:tab w:val="left" w:pos="1085"/>
              </w:tabs>
              <w:spacing w:after="100" w:line="240" w:lineRule="auto"/>
              <w:ind w:left="420" w:hanging="420"/>
              <w:jc w:val="center"/>
              <w:rPr>
                <w:rFonts w:ascii="Times New Roman" w:hAnsi="Times New Roman" w:eastAsia="宋体" w:cs="Times New Roman"/>
                <w:sz w:val="21"/>
                <w:szCs w:val="21"/>
              </w:rPr>
            </w:pPr>
            <w:r>
              <w:rPr>
                <w:rFonts w:eastAsia="宋体" w:cs="宋体"/>
                <w:sz w:val="20"/>
                <w:szCs w:val="20"/>
              </w:rPr>
              <w:drawing>
                <wp:inline distT="0" distB="0" distL="0" distR="0">
                  <wp:extent cx="1632585" cy="1070610"/>
                  <wp:effectExtent l="0" t="0" r="571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cstate="print"/>
                          <a:stretch>
                            <a:fillRect/>
                          </a:stretch>
                        </pic:blipFill>
                        <pic:spPr>
                          <a:xfrm>
                            <a:off x="0" y="0"/>
                            <a:ext cx="1647956" cy="1080865"/>
                          </a:xfrm>
                          <a:prstGeom prst="rect">
                            <a:avLst/>
                          </a:prstGeom>
                        </pic:spPr>
                      </pic:pic>
                    </a:graphicData>
                  </a:graphic>
                </wp:inline>
              </w:drawing>
            </w:r>
          </w:p>
        </w:tc>
        <w:tc>
          <w:tcPr>
            <w:tcW w:w="5313" w:type="dxa"/>
          </w:tcPr>
          <w:p>
            <w:pPr>
              <w:widowControl w:val="0"/>
              <w:tabs>
                <w:tab w:val="left" w:pos="1085"/>
              </w:tabs>
              <w:spacing w:after="100" w:line="240" w:lineRule="auto"/>
              <w:ind w:left="420" w:hanging="420"/>
              <w:jc w:val="center"/>
              <w:rPr>
                <w:rFonts w:ascii="Times New Roman" w:hAnsi="Times New Roman" w:eastAsia="宋体" w:cs="Times New Roman"/>
                <w:sz w:val="21"/>
                <w:szCs w:val="21"/>
              </w:rPr>
            </w:pPr>
            <w:r>
              <w:rPr>
                <w:rFonts w:eastAsia="宋体" w:cs="宋体"/>
                <w:sz w:val="20"/>
                <w:szCs w:val="20"/>
              </w:rPr>
              <w:drawing>
                <wp:inline distT="0" distB="0" distL="0" distR="0">
                  <wp:extent cx="1858010" cy="1092200"/>
                  <wp:effectExtent l="0" t="0" r="889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cstate="print"/>
                          <a:stretch>
                            <a:fillRect/>
                          </a:stretch>
                        </pic:blipFill>
                        <pic:spPr>
                          <a:xfrm>
                            <a:off x="0" y="0"/>
                            <a:ext cx="1871599" cy="1100021"/>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1" w:hRule="atLeast"/>
          <w:jc w:val="center"/>
        </w:trPr>
        <w:tc>
          <w:tcPr>
            <w:tcW w:w="5369" w:type="dxa"/>
          </w:tcPr>
          <w:p>
            <w:pPr>
              <w:widowControl/>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Hokkaido, Japan</w:t>
            </w:r>
          </w:p>
          <w:p>
            <w:pPr>
              <w:widowControl/>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Weather:</w:t>
            </w:r>
          </w:p>
          <w:p>
            <w:pPr>
              <w:widowControl/>
              <w:tabs>
                <w:tab w:val="left" w:pos="1085"/>
              </w:tabs>
              <w:spacing w:after="100" w:line="240" w:lineRule="auto"/>
              <w:ind w:firstLine="210" w:firstLineChars="100"/>
              <w:jc w:val="left"/>
              <w:rPr>
                <w:rFonts w:ascii="Times New Roman" w:hAnsi="Times New Roman" w:eastAsia="宋体" w:cs="Times New Roman"/>
                <w:sz w:val="21"/>
                <w:szCs w:val="21"/>
              </w:rPr>
            </w:pPr>
            <w:r>
              <w:rPr>
                <w:rFonts w:ascii="Times New Roman" w:hAnsi="Times New Roman" w:eastAsia="宋体" w:cs="Times New Roman"/>
                <w:sz w:val="21"/>
                <w:szCs w:val="21"/>
              </w:rPr>
              <w:t>*There is low humidity all year.</w:t>
            </w:r>
          </w:p>
          <w:p>
            <w:pPr>
              <w:widowControl/>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Winter are cold. July and August are dry and beautiful.</w:t>
            </w:r>
          </w:p>
          <w:p>
            <w:pPr>
              <w:widowControl/>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Activities:</w:t>
            </w:r>
          </w:p>
          <w:p>
            <w:pPr>
              <w:widowControl/>
              <w:tabs>
                <w:tab w:val="left" w:pos="1085"/>
              </w:tabs>
              <w:spacing w:after="100" w:line="240" w:lineRule="auto"/>
              <w:ind w:firstLine="210" w:firstLineChars="100"/>
              <w:jc w:val="left"/>
              <w:rPr>
                <w:rFonts w:ascii="Times New Roman" w:hAnsi="Times New Roman" w:eastAsia="宋体" w:cs="Times New Roman"/>
                <w:sz w:val="21"/>
                <w:szCs w:val="21"/>
              </w:rPr>
            </w:pPr>
            <w:r>
              <w:rPr>
                <w:rFonts w:ascii="Times New Roman" w:hAnsi="Times New Roman" w:eastAsia="宋体" w:cs="Times New Roman"/>
                <w:sz w:val="21"/>
                <w:szCs w:val="21"/>
              </w:rPr>
              <w:t>*Skiing is popular in winter.</w:t>
            </w:r>
          </w:p>
          <w:p>
            <w:pPr>
              <w:widowControl/>
              <w:tabs>
                <w:tab w:val="left" w:pos="1085"/>
              </w:tabs>
              <w:spacing w:after="100" w:line="240" w:lineRule="auto"/>
              <w:ind w:firstLine="210" w:firstLineChars="100"/>
              <w:jc w:val="left"/>
              <w:rPr>
                <w:rFonts w:ascii="Times New Roman" w:hAnsi="Times New Roman" w:eastAsia="宋体" w:cs="Times New Roman"/>
                <w:sz w:val="21"/>
                <w:szCs w:val="21"/>
              </w:rPr>
            </w:pPr>
            <w:r>
              <w:rPr>
                <w:rFonts w:ascii="Times New Roman" w:hAnsi="Times New Roman" w:eastAsia="宋体" w:cs="Times New Roman"/>
                <w:sz w:val="21"/>
                <w:szCs w:val="21"/>
              </w:rPr>
              <w:t>*Summer is great for camping and mountain biking.</w:t>
            </w:r>
          </w:p>
          <w:p>
            <w:pPr>
              <w:widowControl/>
              <w:tabs>
                <w:tab w:val="left" w:pos="1085"/>
              </w:tabs>
              <w:spacing w:after="100" w:line="240" w:lineRule="auto"/>
              <w:ind w:firstLine="210" w:firstLineChars="100"/>
              <w:jc w:val="left"/>
              <w:rPr>
                <w:rFonts w:ascii="Times New Roman" w:hAnsi="Times New Roman" w:eastAsia="宋体" w:cs="Times New Roman"/>
                <w:sz w:val="21"/>
                <w:szCs w:val="21"/>
              </w:rPr>
            </w:pPr>
            <w:r>
              <w:rPr>
                <w:rFonts w:ascii="Times New Roman" w:hAnsi="Times New Roman" w:eastAsia="宋体" w:cs="Times New Roman"/>
                <w:sz w:val="21"/>
                <w:szCs w:val="21"/>
              </w:rPr>
              <w:t>*The popular Sapporo Snow Festival is held in February.</w:t>
            </w:r>
          </w:p>
        </w:tc>
        <w:tc>
          <w:tcPr>
            <w:tcW w:w="5313" w:type="dxa"/>
          </w:tcPr>
          <w:p>
            <w:pPr>
              <w:widowControl/>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Sanya, China</w:t>
            </w:r>
          </w:p>
          <w:p>
            <w:pPr>
              <w:widowControl/>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Weather:</w:t>
            </w:r>
          </w:p>
          <w:p>
            <w:pPr>
              <w:widowControl/>
              <w:tabs>
                <w:tab w:val="left" w:pos="1085"/>
              </w:tabs>
              <w:spacing w:after="100" w:line="240" w:lineRule="auto"/>
              <w:ind w:firstLine="210" w:firstLineChars="100"/>
              <w:jc w:val="left"/>
              <w:rPr>
                <w:rFonts w:ascii="Times New Roman" w:hAnsi="Times New Roman" w:eastAsia="宋体" w:cs="Times New Roman"/>
                <w:sz w:val="21"/>
                <w:szCs w:val="21"/>
              </w:rPr>
            </w:pPr>
            <w:r>
              <w:rPr>
                <w:rFonts w:ascii="Times New Roman" w:hAnsi="Times New Roman" w:eastAsia="宋体" w:cs="Times New Roman"/>
                <w:sz w:val="21"/>
                <w:szCs w:val="21"/>
              </w:rPr>
              <w:t>*It is hot in summer and warm in other three seasons. It rains a lot.</w:t>
            </w:r>
          </w:p>
          <w:p>
            <w:pPr>
              <w:widowControl/>
              <w:tabs>
                <w:tab w:val="left" w:pos="1085"/>
              </w:tabs>
              <w:spacing w:after="100" w:line="240" w:lineRule="auto"/>
              <w:ind w:left="420" w:hanging="420"/>
              <w:jc w:val="left"/>
              <w:rPr>
                <w:rFonts w:ascii="Times New Roman" w:hAnsi="Times New Roman" w:eastAsia="宋体" w:cs="Times New Roman"/>
                <w:sz w:val="21"/>
                <w:szCs w:val="21"/>
              </w:rPr>
            </w:pPr>
            <w:r>
              <w:rPr>
                <w:rFonts w:ascii="Times New Roman" w:hAnsi="Times New Roman" w:eastAsia="宋体" w:cs="Times New Roman"/>
                <w:sz w:val="21"/>
                <w:szCs w:val="21"/>
              </w:rPr>
              <w:t>Activities:</w:t>
            </w:r>
          </w:p>
          <w:p>
            <w:pPr>
              <w:widowControl/>
              <w:tabs>
                <w:tab w:val="left" w:pos="1085"/>
              </w:tabs>
              <w:spacing w:after="100" w:line="240" w:lineRule="auto"/>
              <w:ind w:firstLine="210" w:firstLineChars="100"/>
              <w:jc w:val="left"/>
              <w:rPr>
                <w:rFonts w:ascii="Times New Roman" w:hAnsi="Times New Roman" w:eastAsia="宋体" w:cs="Times New Roman"/>
                <w:sz w:val="21"/>
                <w:szCs w:val="21"/>
              </w:rPr>
            </w:pPr>
            <w:r>
              <w:rPr>
                <w:rFonts w:ascii="Times New Roman" w:hAnsi="Times New Roman" w:eastAsia="宋体" w:cs="Times New Roman"/>
                <w:sz w:val="21"/>
                <w:szCs w:val="21"/>
              </w:rPr>
              <w:t>*Sightseeing is popular. Seaside and beach views are beautiful.</w:t>
            </w:r>
          </w:p>
          <w:p>
            <w:pPr>
              <w:widowControl/>
              <w:tabs>
                <w:tab w:val="left" w:pos="1085"/>
              </w:tabs>
              <w:spacing w:after="100" w:line="240" w:lineRule="auto"/>
              <w:ind w:firstLine="210" w:firstLineChars="100"/>
              <w:jc w:val="left"/>
              <w:rPr>
                <w:rFonts w:ascii="Times New Roman" w:hAnsi="Times New Roman" w:eastAsia="宋体" w:cs="Times New Roman"/>
                <w:sz w:val="21"/>
                <w:szCs w:val="21"/>
              </w:rPr>
            </w:pPr>
            <w:r>
              <w:rPr>
                <w:rFonts w:ascii="Times New Roman" w:hAnsi="Times New Roman" w:eastAsia="宋体" w:cs="Times New Roman"/>
                <w:sz w:val="21"/>
                <w:szCs w:val="21"/>
              </w:rPr>
              <w:t>*Swimming, diving, relaxing are all great. You can go swimming nearly all year round.</w:t>
            </w:r>
          </w:p>
          <w:p>
            <w:pPr>
              <w:widowControl w:val="0"/>
              <w:tabs>
                <w:tab w:val="left" w:pos="1085"/>
              </w:tabs>
              <w:spacing w:after="100" w:line="240" w:lineRule="auto"/>
              <w:ind w:firstLine="210" w:firstLineChars="100"/>
              <w:jc w:val="left"/>
              <w:rPr>
                <w:rFonts w:ascii="Times New Roman" w:hAnsi="Times New Roman" w:eastAsia="宋体" w:cs="Times New Roman"/>
                <w:sz w:val="21"/>
                <w:szCs w:val="21"/>
              </w:rPr>
            </w:pPr>
            <w:r>
              <w:rPr>
                <w:rFonts w:ascii="Times New Roman" w:hAnsi="Times New Roman" w:eastAsia="宋体" w:cs="Times New Roman"/>
                <w:sz w:val="21"/>
                <w:szCs w:val="21"/>
              </w:rPr>
              <w:t>*Mountains and temples there are another attractions, and they are great for hiking.</w:t>
            </w:r>
          </w:p>
        </w:tc>
      </w:tr>
    </w:tbl>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40.What is the weather like in September in Cape Town?</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 xml:space="preserve">A. Chilly.               B. Rainy.              C. Warm                     D. Cool.     </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41.To go snowboarding in winter, you can visit_________?</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Cape Town       B. Las Vegas        C. Hokkaido               D. Sapporo</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42.You can go _________in Hokkaido in summer?</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Skiing               B. swimming         C. biking                   D. surfing</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43. With beautiful seaside and beaches, is popular in Sanya.</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swimming         B. diving               C. relaxing                 D. sightseeing</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44.The four place are all famous for________.</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mountains         B. beaches            C. Water activities      D. snow activities</w:t>
      </w:r>
    </w:p>
    <w:p>
      <w:pPr>
        <w:tabs>
          <w:tab w:val="left" w:pos="1085"/>
        </w:tabs>
        <w:spacing w:after="100" w:line="240" w:lineRule="auto"/>
        <w:jc w:val="center"/>
        <w:rPr>
          <w:rFonts w:ascii="Times New Roman" w:hAnsi="Times New Roman" w:eastAsia="宋体" w:cs="Times New Roman"/>
          <w:sz w:val="21"/>
          <w:szCs w:val="21"/>
        </w:rPr>
      </w:pPr>
    </w:p>
    <w:p>
      <w:pPr>
        <w:tabs>
          <w:tab w:val="left" w:pos="1085"/>
        </w:tabs>
        <w:spacing w:after="100"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B</w:t>
      </w:r>
    </w:p>
    <w:p>
      <w:pPr>
        <w:tabs>
          <w:tab w:val="left" w:pos="1085"/>
        </w:tabs>
        <w:spacing w:after="100" w:line="240" w:lineRule="auto"/>
        <w:ind w:firstLine="480"/>
        <w:rPr>
          <w:rFonts w:ascii="Times New Roman" w:hAnsi="Times New Roman" w:eastAsia="宋体" w:cs="Times New Roman"/>
          <w:sz w:val="21"/>
          <w:szCs w:val="21"/>
        </w:rPr>
      </w:pPr>
      <w:r>
        <w:rPr>
          <w:rFonts w:ascii="Times New Roman" w:hAnsi="Times New Roman" w:eastAsia="宋体" w:cs="Times New Roman"/>
          <w:sz w:val="21"/>
          <w:szCs w:val="21"/>
        </w:rPr>
        <w:t>A little boy named John lives in a beautiful home with his parents. One day, his father finds him crying and asks if something is wrong. John says sadly, "l have so many problems in life, " and talks about his 'problems'.</w:t>
      </w:r>
    </w:p>
    <w:p>
      <w:pPr>
        <w:tabs>
          <w:tab w:val="left" w:pos="1085"/>
        </w:tabs>
        <w:spacing w:after="100" w:line="240" w:lineRule="auto"/>
        <w:ind w:firstLine="480"/>
        <w:rPr>
          <w:rFonts w:ascii="Times New Roman" w:hAnsi="Times New Roman" w:eastAsia="宋体" w:cs="Times New Roman"/>
          <w:sz w:val="21"/>
          <w:szCs w:val="21"/>
        </w:rPr>
      </w:pPr>
      <w:r>
        <w:rPr>
          <w:rFonts w:ascii="Times New Roman" w:hAnsi="Times New Roman" w:eastAsia="宋体" w:cs="Times New Roman"/>
          <w:sz w:val="21"/>
          <w:szCs w:val="21"/>
        </w:rPr>
        <w:t>John's father patiently listen to him. Then he brings a bowl and places a potato, an egg and some coffee beans in it. He asks John to touch and feel each of them in the bowl, and tell what he feels about them John describes how he feels about each of them on touching.</w:t>
      </w:r>
    </w:p>
    <w:p>
      <w:pPr>
        <w:tabs>
          <w:tab w:val="left" w:pos="1085"/>
        </w:tabs>
        <w:spacing w:after="10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The father smiles and asks John to place them all in three different bowls and pour water in them. He then boils them all. After a few minute, the father turns off the stove and places all the bowls on the counter to cool them down.</w:t>
      </w:r>
    </w:p>
    <w:p>
      <w:pPr>
        <w:tabs>
          <w:tab w:val="left" w:pos="1085"/>
        </w:tabs>
        <w:spacing w:after="10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When they have cooled down, John's father asks him to touch them once again and feel the egg, potato, and coffee beans. John has a different answer this time. And he says, the potato's skin easier to peel as it has turned very soft, the egg has hardened, and there is a fresh coffee aroma(芳香) coming from the beans.</w:t>
      </w:r>
    </w:p>
    <w:p>
      <w:pPr>
        <w:tabs>
          <w:tab w:val="left" w:pos="1085"/>
        </w:tabs>
        <w:spacing w:after="10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Listening to John, his father smiles and tells him how the potato, egg,  and coffee beans react to(反应)bad situations. The potato has become soft, the egg has turned very strong, and the coffee beans have changed their form （形式） completely during their testing time in the boiling water.</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45.When John's father finds him crying, he______</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cooks a delicious meal for him</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B. just listens to him and says nothing</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C. teaches him a lesson by doing an experiment</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D. leads him to forget something sad by cooking</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46.What happens to the food after they are put in the boiling water？</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They all cool down soon.</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B. None of them turns very strong.</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C. Their skins are difficult to peel.</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D. One changes its form completely.</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47.In this story, "boiling water" is the _______John has in his life.</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Problems     B. change        C. feelings         D. questions</w:t>
      </w:r>
    </w:p>
    <w:p>
      <w:pPr>
        <w:tabs>
          <w:tab w:val="left" w:pos="1085"/>
        </w:tabs>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48. The story writer wants to tell us_______.</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we can do nothing about the problems in life</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B. how we react to problems makes a difference</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C. how lucky John is because he has a good father</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D. everything will change if it is put in the boiling water</w:t>
      </w:r>
    </w:p>
    <w:p>
      <w:pPr>
        <w:tabs>
          <w:tab w:val="left" w:pos="1085"/>
        </w:tabs>
        <w:spacing w:after="100" w:line="240" w:lineRule="auto"/>
        <w:ind w:firstLine="420" w:firstLineChars="200"/>
        <w:jc w:val="center"/>
        <w:rPr>
          <w:rFonts w:ascii="Times New Roman" w:hAnsi="Times New Roman" w:eastAsia="宋体" w:cs="Times New Roman"/>
          <w:sz w:val="21"/>
          <w:szCs w:val="21"/>
        </w:rPr>
      </w:pPr>
    </w:p>
    <w:p>
      <w:pPr>
        <w:tabs>
          <w:tab w:val="left" w:pos="1085"/>
        </w:tabs>
        <w:spacing w:after="100" w:line="240" w:lineRule="auto"/>
        <w:ind w:firstLine="420" w:firstLineChars="200"/>
        <w:jc w:val="center"/>
        <w:rPr>
          <w:rFonts w:ascii="Times New Roman" w:hAnsi="Times New Roman" w:eastAsia="宋体" w:cs="Times New Roman"/>
          <w:sz w:val="21"/>
          <w:szCs w:val="21"/>
        </w:rPr>
      </w:pPr>
      <w:r>
        <w:rPr>
          <w:rFonts w:ascii="Times New Roman" w:hAnsi="Times New Roman" w:eastAsia="宋体" w:cs="Times New Roman"/>
          <w:sz w:val="21"/>
          <w:szCs w:val="21"/>
        </w:rPr>
        <w:t>C</w:t>
      </w:r>
    </w:p>
    <w:p>
      <w:pPr>
        <w:tabs>
          <w:tab w:val="left" w:pos="1085"/>
        </w:tabs>
        <w:spacing w:after="100" w:line="240" w:lineRule="auto"/>
        <w:ind w:firstLine="330" w:firstLineChars="150"/>
        <w:jc w:val="both"/>
        <w:rPr>
          <w:rFonts w:ascii="Times New Roman" w:hAnsi="Times New Roman" w:eastAsia="宋体" w:cs="Times New Roman"/>
          <w:sz w:val="21"/>
          <w:szCs w:val="21"/>
        </w:rPr>
      </w:pPr>
      <w:r>
        <w:drawing>
          <wp:inline distT="0" distB="0" distL="0" distR="0">
            <wp:extent cx="1428750" cy="1019810"/>
            <wp:effectExtent l="0" t="0" r="0" b="889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cstate="print"/>
                    <a:stretch>
                      <a:fillRect/>
                    </a:stretch>
                  </pic:blipFill>
                  <pic:spPr>
                    <a:xfrm>
                      <a:off x="0" y="0"/>
                      <a:ext cx="1441320" cy="1029091"/>
                    </a:xfrm>
                    <a:prstGeom prst="rect">
                      <a:avLst/>
                    </a:prstGeom>
                  </pic:spPr>
                </pic:pic>
              </a:graphicData>
            </a:graphic>
          </wp:inline>
        </w:drawing>
      </w:r>
      <w:r>
        <w:rPr>
          <w:rFonts w:ascii="Times New Roman" w:hAnsi="Times New Roman" w:eastAsia="宋体" w:cs="Times New Roman"/>
          <w:sz w:val="21"/>
          <w:szCs w:val="21"/>
        </w:rPr>
        <w:t>On a sunny day last January, people rushed to a parking lot in Las Vegas to see "smart cars" that looked more like colorful eggs than common cars. They were electric, with only two wheels instead of four and they held only two passengers. Thanks to their tiny size, you wouldn't worry about parking the cars. Actually, these cars can park themselves.</w:t>
      </w:r>
    </w:p>
    <w:p>
      <w:pPr>
        <w:tabs>
          <w:tab w:val="left" w:pos="1085"/>
        </w:tabs>
        <w:spacing w:after="100" w:line="240" w:lineRule="auto"/>
        <w:ind w:firstLine="420" w:firstLineChars="200"/>
        <w:jc w:val="both"/>
        <w:rPr>
          <w:rFonts w:ascii="Times New Roman" w:hAnsi="Times New Roman" w:eastAsia="宋体" w:cs="Times New Roman"/>
          <w:sz w:val="21"/>
          <w:szCs w:val="21"/>
        </w:rPr>
      </w:pPr>
      <w:r>
        <w:rPr>
          <w:rFonts w:ascii="Times New Roman" w:hAnsi="Times New Roman" w:eastAsia="宋体" w:cs="Times New Roman"/>
          <w:sz w:val="21"/>
          <w:szCs w:val="21"/>
        </w:rPr>
        <w:t>They are called the EN-V. It is built by the General Motors, or GM, car company and points to what future cars will be like. One day, such small, electric cars might safely make people travel around, especially in crowded cities.</w:t>
      </w:r>
    </w:p>
    <w:p>
      <w:pPr>
        <w:tabs>
          <w:tab w:val="left" w:pos="1085"/>
        </w:tabs>
        <w:spacing w:after="100" w:line="240" w:lineRule="auto"/>
        <w:ind w:firstLine="420" w:firstLineChars="200"/>
        <w:jc w:val="both"/>
        <w:rPr>
          <w:rFonts w:ascii="Times New Roman" w:hAnsi="Times New Roman" w:eastAsia="宋体" w:cs="Times New Roman"/>
          <w:sz w:val="21"/>
          <w:szCs w:val="21"/>
        </w:rPr>
      </w:pPr>
      <w:r>
        <w:rPr>
          <w:rFonts w:ascii="Times New Roman" w:hAnsi="Times New Roman" w:eastAsia="宋体" w:cs="Times New Roman"/>
          <w:sz w:val="21"/>
          <w:szCs w:val="21"/>
        </w:rPr>
        <w:t>But somebody may worry about the safety of those self-driving cars, Please don't worry about it because the researchers in Google show us that they have safety in mind, and the computer programs behind these cars are designed to turn roads into safer places. A computerized car, they say, won't be distracted(分心)by phone calls or iPods. Using video cameras, radar sensors（传感器） and lasers, the cars detect（识别） other cars, which can help avoid crashes. Around the world each year, traffic accidents kill more than one million people and injure 50 million others. But they believe that their technology can make driving safer and cut down on traffic accidents.</w:t>
      </w:r>
    </w:p>
    <w:p>
      <w:pPr>
        <w:tabs>
          <w:tab w:val="left" w:pos="1085"/>
        </w:tabs>
        <w:spacing w:after="100" w:line="240" w:lineRule="auto"/>
        <w:ind w:firstLine="420" w:firstLineChars="200"/>
        <w:jc w:val="both"/>
        <w:rPr>
          <w:rFonts w:ascii="Times New Roman" w:hAnsi="Times New Roman" w:eastAsia="宋体" w:cs="Times New Roman"/>
          <w:sz w:val="21"/>
          <w:szCs w:val="21"/>
        </w:rPr>
      </w:pPr>
      <w:r>
        <w:rPr>
          <w:rFonts w:ascii="Times New Roman" w:hAnsi="Times New Roman" w:eastAsia="宋体" w:cs="Times New Roman"/>
          <w:sz w:val="21"/>
          <w:szCs w:val="21"/>
        </w:rPr>
        <w:t xml:space="preserve">Also, the cars in the future will be smarter because companies like Google are making future cars get to know the people who ride inside. For example, Ford Motor Co. wants to let cars help out with a person's health. The car's onboard computer will communicate with medical devices （装置）worn by a person. Soon, Ford’s cars might help you keep informed of your body chemistry or </w:t>
      </w:r>
      <w:r>
        <w:rPr>
          <w:rFonts w:ascii="Times New Roman" w:hAnsi="Times New Roman" w:eastAsia="宋体" w:cs="Times New Roman"/>
          <w:sz w:val="21"/>
          <w:szCs w:val="21"/>
          <w:u w:val="single"/>
        </w:rPr>
        <w:t xml:space="preserve">keep track of </w:t>
      </w:r>
      <w:r>
        <w:rPr>
          <w:rFonts w:ascii="Times New Roman" w:hAnsi="Times New Roman" w:eastAsia="宋体" w:cs="Times New Roman"/>
          <w:sz w:val="21"/>
          <w:szCs w:val="21"/>
        </w:rPr>
        <w:t>your health by reminding you to take medicine. If it's electric, your car send you a text reminding you to plug it in Cars will talk to other cars, your computer, your phone and almost any other device They I drivers save energy, watch out for other drivers and avoid people walking on the street.</w:t>
      </w:r>
    </w:p>
    <w:p>
      <w:pPr>
        <w:tabs>
          <w:tab w:val="left" w:pos="1085"/>
        </w:tabs>
        <w:spacing w:after="100" w:line="240" w:lineRule="auto"/>
        <w:ind w:firstLine="420" w:firstLineChars="200"/>
        <w:jc w:val="both"/>
        <w:rPr>
          <w:rFonts w:ascii="Times New Roman" w:hAnsi="Times New Roman" w:eastAsia="宋体" w:cs="Times New Roman"/>
          <w:sz w:val="21"/>
          <w:szCs w:val="21"/>
        </w:rPr>
      </w:pPr>
      <w:r>
        <w:rPr>
          <w:rFonts w:ascii="Times New Roman" w:hAnsi="Times New Roman" w:eastAsia="宋体" w:cs="Times New Roman"/>
          <w:sz w:val="21"/>
          <w:szCs w:val="21"/>
        </w:rPr>
        <w:t>Andre Platzer, a computer scientist at Carnegie Mellon University in Pittsburgh, says that piece by piece, driverless technology is arriving. "We need to gain some experience and build in some safety technology and make sure people-can rely on（依赖） this," he says. "If I want to sit in the car and read my newspaper and drink my coffee and not watch the road, then that's something I can do only if I have enough trust in the system to deal with all of the different- situations in a reliable and safe way.</w:t>
      </w:r>
    </w:p>
    <w:p>
      <w:pPr>
        <w:tabs>
          <w:tab w:val="left" w:pos="1085"/>
        </w:tabs>
        <w:spacing w:after="100" w:line="240" w:lineRule="auto"/>
        <w:ind w:firstLine="420" w:firstLineChars="200"/>
        <w:jc w:val="both"/>
        <w:rPr>
          <w:rFonts w:ascii="Times New Roman" w:hAnsi="Times New Roman" w:eastAsia="宋体" w:cs="Times New Roman"/>
          <w:sz w:val="21"/>
          <w:szCs w:val="21"/>
        </w:rPr>
      </w:pPr>
      <w:r>
        <w:rPr>
          <w:rFonts w:ascii="Times New Roman" w:hAnsi="Times New Roman" w:eastAsia="宋体" w:cs="Times New Roman"/>
          <w:sz w:val="21"/>
          <w:szCs w:val="21"/>
        </w:rPr>
        <w:t>This is the future of cars: safer, smarter and more energy-saving. The cars might even drive themselves down the highway or through a city. You can sit back and enjoy the ride.</w:t>
      </w:r>
    </w:p>
    <w:p>
      <w:pPr>
        <w:tabs>
          <w:tab w:val="left" w:pos="1085"/>
        </w:tabs>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49.Which is NOT the advantage of the cars in the future?</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They can carry more passengers.</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B. They can drive and park themselves.</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C. They can cut down on traffic accidents on the road.</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D. They can communicate with other cars and devices.</w:t>
      </w:r>
    </w:p>
    <w:p>
      <w:pPr>
        <w:tabs>
          <w:tab w:val="left" w:pos="1085"/>
        </w:tabs>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50.The underlined phrase keep track of in Paragraph 4 probably means</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helping drivers send a text.</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B. Knowing something about.</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C. telling the car to do something.</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D. following somebody to a place.</w:t>
      </w:r>
    </w:p>
    <w:p>
      <w:pPr>
        <w:tabs>
          <w:tab w:val="left" w:pos="1085"/>
        </w:tabs>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51.What does the third paragraph mainly tell us？</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There will be fewer traffic accidents in the future.</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B. The cars in the future will be designed to be safer.</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C. Drivers should avoid being distracted by phone calls.</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D. People should care about the safety of self-driving cars.</w:t>
      </w:r>
    </w:p>
    <w:p>
      <w:pPr>
        <w:tabs>
          <w:tab w:val="left" w:pos="1085"/>
        </w:tabs>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52.The author of the passage believes that_____.</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"smart cars" will have a bright future.</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B. the safety of "smart cars" will be a worry.</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C. "smart cars" will take the place of common cars.</w:t>
      </w:r>
    </w:p>
    <w:p>
      <w:pPr>
        <w:tabs>
          <w:tab w:val="left" w:pos="1085"/>
        </w:tabs>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 xml:space="preserve">D. we need more experience to make better "smart cars". </w:t>
      </w:r>
    </w:p>
    <w:p>
      <w:pPr>
        <w:spacing w:after="100" w:line="240" w:lineRule="auto"/>
        <w:ind w:left="440" w:leftChars="200"/>
        <w:rPr>
          <w:rFonts w:ascii="Times New Roman" w:hAnsi="Times New Roman" w:eastAsia="宋体" w:cs="Times New Roman"/>
          <w:sz w:val="21"/>
          <w:szCs w:val="21"/>
        </w:rPr>
      </w:pP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六,阅读短文,根据短文内容,回答问题（共6分,每小题2分）请将答案填写在答卡的相应位置上.</w:t>
      </w:r>
    </w:p>
    <w:p>
      <w:pPr>
        <w:spacing w:after="100" w:line="240" w:lineRule="auto"/>
        <w:ind w:left="110" w:leftChars="50"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drawing>
          <wp:inline distT="0" distB="0" distL="0" distR="0">
            <wp:extent cx="821055" cy="1000125"/>
            <wp:effectExtent l="0" t="0" r="0" b="9525"/>
            <wp:docPr id="9" name="图片 9" descr="图片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片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21055" cy="1000125"/>
                    </a:xfrm>
                    <a:prstGeom prst="rect">
                      <a:avLst/>
                    </a:prstGeom>
                  </pic:spPr>
                </pic:pic>
              </a:graphicData>
            </a:graphic>
          </wp:inline>
        </w:drawing>
      </w:r>
      <w:r>
        <w:rPr>
          <w:rFonts w:ascii="Times New Roman" w:hAnsi="Times New Roman" w:eastAsia="宋体" w:cs="Times New Roman"/>
          <w:sz w:val="21"/>
          <w:szCs w:val="21"/>
        </w:rPr>
        <w:t>In 1969, a man walked on the Moon for the first time. After this, many people thought that space travel would become true by the year 2000and that we should all be space tourists. However, here we are in 2021 and space travel is still a dream for most of us .It is a reality for only a very few, very rich, people.</w:t>
      </w:r>
    </w:p>
    <w:p>
      <w:pPr>
        <w:spacing w:after="100" w:line="240" w:lineRule="auto"/>
        <w:ind w:left="110" w:leftChars="50"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In the future there may be hotels in space for all the tourists. It wouldn’t take long for the space shuttle to get out of the Earth's atmosphere. Then, without Earth's gravity, you would become weightless. Arrival at the hotel would be like an aeroplane parking at an airport but you would leave the cabin（座舱） floating along the access tube, holding on to a cable.</w:t>
      </w:r>
    </w:p>
    <w:p>
      <w:pPr>
        <w:spacing w:after="100" w:line="240" w:lineRule="auto"/>
        <w:ind w:left="110" w:leftChars="50"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Once in the hotel, you can enjoy the views of Earth and space and different activities of being weightless and you can also do a space-walk.</w:t>
      </w:r>
    </w:p>
    <w:p>
      <w:pPr>
        <w:spacing w:after="100" w:line="240" w:lineRule="auto"/>
        <w:ind w:left="110" w:leftChars="50"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In 2006, Anousheh Ansari became the first female space tourist when she made the trip from Russia to the International Space Station(ISS). Anousheh stayed on the ISS for eight days and kept a blog （an online diary). Parts of blog are shown here.</w:t>
      </w:r>
    </w:p>
    <w:tbl>
      <w:tblPr>
        <w:tblStyle w:val="46"/>
        <w:tblpPr w:leftFromText="180" w:rightFromText="180" w:vertAnchor="text" w:horzAnchor="page" w:tblpXSpec="center" w:tblpY="305"/>
        <w:tblOverlap w:val="never"/>
        <w:tblW w:w="105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580" w:type="dxa"/>
          </w:tcPr>
          <w:p>
            <w:pPr>
              <w:widowControl/>
              <w:spacing w:after="100" w:line="240" w:lineRule="auto"/>
              <w:ind w:left="110" w:leftChars="50" w:firstLine="315" w:firstLineChars="150"/>
              <w:jc w:val="left"/>
              <w:rPr>
                <w:rFonts w:ascii="Times New Roman" w:hAnsi="Times New Roman" w:eastAsia="宋体" w:cs="Times New Roman"/>
                <w:sz w:val="21"/>
                <w:szCs w:val="21"/>
              </w:rPr>
            </w:pPr>
            <w:r>
              <w:rPr>
                <w:rFonts w:ascii="Times New Roman" w:hAnsi="Times New Roman" w:eastAsia="宋体" w:cs="Times New Roman"/>
                <w:sz w:val="21"/>
                <w:szCs w:val="21"/>
              </w:rPr>
              <w:t>September 25th</w:t>
            </w:r>
          </w:p>
          <w:p>
            <w:pPr>
              <w:widowControl/>
              <w:spacing w:after="100" w:line="240" w:lineRule="auto"/>
              <w:ind w:left="110" w:leftChars="50" w:firstLine="315" w:firstLineChars="150"/>
              <w:jc w:val="left"/>
              <w:rPr>
                <w:rFonts w:ascii="Times New Roman" w:hAnsi="Times New Roman" w:eastAsia="宋体" w:cs="Times New Roman"/>
                <w:sz w:val="21"/>
                <w:szCs w:val="21"/>
              </w:rPr>
            </w:pPr>
            <w:r>
              <w:rPr>
                <w:rFonts w:ascii="Times New Roman" w:hAnsi="Times New Roman" w:eastAsia="宋体" w:cs="Times New Roman"/>
                <w:sz w:val="21"/>
                <w:szCs w:val="21"/>
              </w:rPr>
              <w:t>Everyone wants to know: how do you take a shower in space？ How do you brush your teeth？ Well, my friends, I must admit keeping clean in space is not easy! There is no shower with running water. Water does not " flow' here, it floats’ -which makes it a challenging act to clean yourself.</w:t>
            </w:r>
          </w:p>
          <w:p>
            <w:pPr>
              <w:widowControl/>
              <w:spacing w:after="100" w:line="240" w:lineRule="auto"/>
              <w:ind w:left="110" w:leftChars="50" w:firstLine="315" w:firstLineChars="150"/>
              <w:jc w:val="left"/>
              <w:rPr>
                <w:rFonts w:ascii="Times New Roman" w:hAnsi="Times New Roman" w:eastAsia="宋体" w:cs="Times New Roman"/>
                <w:sz w:val="21"/>
                <w:szCs w:val="21"/>
              </w:rPr>
            </w:pPr>
            <w:r>
              <w:rPr>
                <w:rFonts w:ascii="Times New Roman" w:hAnsi="Times New Roman" w:eastAsia="宋体" w:cs="Times New Roman"/>
                <w:sz w:val="21"/>
                <w:szCs w:val="21"/>
              </w:rPr>
              <w:t>September 27th</w:t>
            </w:r>
          </w:p>
          <w:p>
            <w:pPr>
              <w:widowControl/>
              <w:spacing w:after="100" w:line="240" w:lineRule="auto"/>
              <w:ind w:left="110" w:leftChars="50" w:firstLine="315" w:firstLineChars="150"/>
              <w:jc w:val="left"/>
              <w:rPr>
                <w:rFonts w:ascii="Times New Roman" w:hAnsi="Times New Roman" w:eastAsia="宋体" w:cs="Times New Roman"/>
                <w:sz w:val="21"/>
                <w:szCs w:val="21"/>
              </w:rPr>
            </w:pPr>
            <w:r>
              <w:rPr>
                <w:rFonts w:ascii="Times New Roman" w:hAnsi="Times New Roman" w:eastAsia="宋体" w:cs="Times New Roman"/>
                <w:sz w:val="21"/>
                <w:szCs w:val="21"/>
              </w:rPr>
              <w:t>Being weightless has some wonderful advantages. You can lift a really heavy object with one hand and move it around with one finger. You can fly or float around instead of walking. Everything is effortless. If you want somebody to pass a book at the other side of the spaceship to you, he just pushes it very gently towards you, and here it is---your book is flying to you all the way.</w:t>
            </w:r>
          </w:p>
        </w:tc>
      </w:tr>
    </w:tbl>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53.Is space travel a dream for most people in 2021?</w:t>
      </w:r>
    </w:p>
    <w:p>
      <w:pPr>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54.What can we do once we are in a space hotel?</w:t>
      </w:r>
    </w:p>
    <w:p>
      <w:pPr>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55.What does Anousheh think about her space life according to her blog?</w:t>
      </w:r>
    </w:p>
    <w:p>
      <w:pPr>
        <w:tabs>
          <w:tab w:val="left" w:pos="1085"/>
        </w:tabs>
        <w:spacing w:after="100" w:line="240" w:lineRule="auto"/>
        <w:ind w:firstLine="420" w:firstLineChars="200"/>
        <w:jc w:val="center"/>
        <w:rPr>
          <w:rStyle w:val="423"/>
          <w:rFonts w:ascii="Times New Roman" w:hAnsi="Times New Roman" w:eastAsia="宋体" w:cs="Times New Roman"/>
          <w:b w:val="0"/>
          <w:bCs w:val="0"/>
          <w:sz w:val="21"/>
          <w:szCs w:val="21"/>
        </w:rPr>
      </w:pPr>
    </w:p>
    <w:p>
      <w:pPr>
        <w:tabs>
          <w:tab w:val="left" w:pos="1085"/>
        </w:tabs>
        <w:spacing w:after="100" w:line="240" w:lineRule="auto"/>
        <w:ind w:firstLine="562" w:firstLineChars="200"/>
        <w:jc w:val="center"/>
        <w:rPr>
          <w:rStyle w:val="423"/>
          <w:rFonts w:ascii="Times New Roman" w:hAnsi="Times New Roman" w:eastAsia="宋体" w:cs="Times New Roman"/>
          <w:b w:val="0"/>
          <w:bCs w:val="0"/>
          <w:sz w:val="28"/>
          <w:szCs w:val="28"/>
        </w:rPr>
      </w:pPr>
      <w:r>
        <w:rPr>
          <w:rStyle w:val="423"/>
          <w:rFonts w:ascii="Times New Roman" w:hAnsi="Times New Roman" w:eastAsia="宋体" w:cs="Times New Roman"/>
          <w:sz w:val="28"/>
          <w:szCs w:val="28"/>
        </w:rPr>
        <w:t>书面表达（共28分）</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七,拼写单词.（共6分,每小题1分）</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56.Why do we have to go to bed so________['</w:t>
      </w:r>
      <w:r>
        <w:rPr>
          <w:rFonts w:ascii="Times New Roman" w:hAnsi="Times New Roman" w:eastAsia="MS Gothic" w:cs="Times New Roman"/>
          <w:sz w:val="21"/>
          <w:szCs w:val="21"/>
        </w:rPr>
        <w:t>ɜː</w:t>
      </w:r>
      <w:r>
        <w:rPr>
          <w:rFonts w:ascii="Times New Roman" w:hAnsi="Times New Roman" w:eastAsia="宋体" w:cs="Times New Roman"/>
          <w:sz w:val="21"/>
          <w:szCs w:val="21"/>
        </w:rPr>
        <w:t xml:space="preserve">li]? </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57.Susan always keeps her room clean and______['taidi].</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58.L hope our team can get the best score and_____[win]the game.</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59.China plans to build a_______['reilwei]of 120,000kilometers by 2025.</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60.People always lose things when they are in a______['h</w:t>
      </w:r>
      <w:r>
        <w:rPr>
          <w:rFonts w:ascii="Times New Roman" w:hAnsi="Times New Roman" w:eastAsia="MS Gothic" w:cs="Times New Roman"/>
          <w:sz w:val="21"/>
          <w:szCs w:val="21"/>
        </w:rPr>
        <w:t>ʌ</w:t>
      </w:r>
      <w:r>
        <w:rPr>
          <w:rFonts w:ascii="Times New Roman" w:hAnsi="Times New Roman" w:eastAsia="宋体" w:cs="Times New Roman"/>
          <w:sz w:val="21"/>
          <w:szCs w:val="21"/>
        </w:rPr>
        <w:t>ri].</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61.From here_______[kr</w:t>
      </w:r>
      <w:r>
        <w:rPr>
          <w:rFonts w:ascii="Times New Roman" w:hAnsi="Times New Roman" w:eastAsia="MS Gothic" w:cs="Times New Roman"/>
          <w:sz w:val="21"/>
          <w:szCs w:val="21"/>
        </w:rPr>
        <w:t>ɒ</w:t>
      </w:r>
      <w:r>
        <w:rPr>
          <w:rFonts w:ascii="Times New Roman" w:hAnsi="Times New Roman" w:eastAsia="宋体" w:cs="Times New Roman"/>
          <w:sz w:val="21"/>
          <w:szCs w:val="21"/>
        </w:rPr>
        <w:t>s]the bridge and then turn right.</w:t>
      </w:r>
    </w:p>
    <w:p>
      <w:pPr>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八,根据中文意思和英文提示词语写出句子.（共12分,每小题2分）</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62.他总是乐于助人.（be ready to....）</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63.我期待着明天的篮球比赛.（look forward to）</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64.她喜欢跳舞,所以她想参加舞蹈社团.（join）</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65.他将不会再花很多时间在电脑游戏上（not...any more）</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66.我每天花两小时弹钢琴.(it takes sb....)</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67.你能告诉我怎么去这家邮局吗？（Could you tell me...?）</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九,文段表达.（共10分）</w:t>
      </w:r>
    </w:p>
    <w:p>
      <w:pPr>
        <w:spacing w:after="10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根据中文和英文提示,写一篇意思连贯,符合逻辑的短文.</w:t>
      </w:r>
    </w:p>
    <w:p>
      <w:pPr>
        <w:spacing w:after="10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学校广播电台午间英文节目正在招募主持人（ host for the School Radio Station),要求是：性格开朗,有很好的沟通能力,擅长英语口语表达爱好广泛,多才多艺；长时间管理,经常做计划,能安排好自己的学业和工作.假如你是李华,请给 Miss Liu写一封申请信,说明你申请的理由.</w:t>
      </w:r>
    </w:p>
    <w:p>
      <w:pPr>
        <w:spacing w:after="100" w:line="24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要求：1.信的内容不少于50字</w:t>
      </w:r>
    </w:p>
    <w:p>
      <w:pPr>
        <w:spacing w:after="100" w:line="240" w:lineRule="auto"/>
        <w:ind w:firstLine="1050" w:firstLineChars="500"/>
        <w:rPr>
          <w:rFonts w:ascii="Times New Roman" w:hAnsi="Times New Roman" w:eastAsia="宋体" w:cs="Times New Roman"/>
          <w:sz w:val="21"/>
          <w:szCs w:val="21"/>
        </w:rPr>
      </w:pPr>
      <w:r>
        <w:rPr>
          <w:rFonts w:ascii="Times New Roman" w:hAnsi="Times New Roman" w:eastAsia="宋体" w:cs="Times New Roman"/>
          <w:sz w:val="21"/>
          <w:szCs w:val="21"/>
        </w:rPr>
        <w:t>2.可参考下列提示词语： bright and cheerful, good communication skills,enjoy, be interested in, make plans, do homework</w:t>
      </w:r>
    </w:p>
    <w:p>
      <w:pPr>
        <w:spacing w:after="100" w:line="240" w:lineRule="auto"/>
        <w:ind w:left="330" w:leftChars="150"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提示问题：</w:t>
      </w:r>
    </w:p>
    <w:p>
      <w:pPr>
        <w:spacing w:after="100" w:line="240" w:lineRule="auto"/>
        <w:ind w:left="330" w:leftChars="150" w:firstLine="630" w:firstLineChars="300"/>
        <w:rPr>
          <w:rFonts w:ascii="Times New Roman" w:hAnsi="Times New Roman" w:eastAsia="宋体" w:cs="Times New Roman"/>
          <w:sz w:val="21"/>
          <w:szCs w:val="21"/>
        </w:rPr>
      </w:pPr>
      <w:r>
        <w:rPr>
          <w:rFonts w:ascii="Times New Roman" w:hAnsi="Times New Roman" w:eastAsia="宋体" w:cs="Times New Roman"/>
          <w:sz w:val="21"/>
          <w:szCs w:val="21"/>
        </w:rPr>
        <w:t>*What are you like？</w:t>
      </w:r>
    </w:p>
    <w:p>
      <w:pPr>
        <w:spacing w:after="100" w:line="240" w:lineRule="auto"/>
        <w:ind w:left="330" w:leftChars="150" w:firstLine="630" w:firstLineChars="300"/>
        <w:rPr>
          <w:rFonts w:ascii="Times New Roman" w:hAnsi="Times New Roman" w:eastAsia="宋体" w:cs="Times New Roman"/>
          <w:sz w:val="21"/>
          <w:szCs w:val="21"/>
        </w:rPr>
      </w:pPr>
      <w:r>
        <w:rPr>
          <w:rFonts w:ascii="Times New Roman" w:hAnsi="Times New Roman" w:eastAsia="宋体" w:cs="Times New Roman"/>
          <w:sz w:val="21"/>
          <w:szCs w:val="21"/>
        </w:rPr>
        <w:t>*What hobbies do you have？</w:t>
      </w:r>
    </w:p>
    <w:p>
      <w:pPr>
        <w:spacing w:after="100" w:line="240" w:lineRule="auto"/>
        <w:ind w:left="330" w:leftChars="150" w:firstLine="630" w:firstLineChars="300"/>
        <w:rPr>
          <w:rFonts w:ascii="Times New Roman" w:hAnsi="Times New Roman" w:eastAsia="宋体" w:cs="Times New Roman"/>
          <w:sz w:val="21"/>
          <w:szCs w:val="21"/>
        </w:rPr>
      </w:pPr>
      <w:r>
        <w:rPr>
          <w:rFonts w:ascii="Times New Roman" w:hAnsi="Times New Roman" w:eastAsia="宋体" w:cs="Times New Roman"/>
          <w:sz w:val="21"/>
          <w:szCs w:val="21"/>
        </w:rPr>
        <w:t>*What are you good at？</w:t>
      </w:r>
    </w:p>
    <w:p>
      <w:pPr>
        <w:tabs>
          <w:tab w:val="left" w:pos="1085"/>
        </w:tabs>
        <w:spacing w:after="100" w:line="240" w:lineRule="auto"/>
        <w:ind w:firstLine="420" w:firstLineChars="200"/>
        <w:jc w:val="center"/>
        <w:rPr>
          <w:rStyle w:val="423"/>
          <w:rFonts w:ascii="Times New Roman" w:hAnsi="Times New Roman" w:eastAsia="宋体" w:cs="Times New Roman"/>
          <w:b w:val="0"/>
          <w:bCs w:val="0"/>
          <w:sz w:val="21"/>
          <w:szCs w:val="21"/>
        </w:rPr>
      </w:pPr>
    </w:p>
    <w:p>
      <w:pPr>
        <w:tabs>
          <w:tab w:val="left" w:pos="1085"/>
        </w:tabs>
        <w:spacing w:after="100" w:line="240" w:lineRule="auto"/>
        <w:ind w:firstLine="422" w:firstLineChars="200"/>
        <w:jc w:val="center"/>
        <w:rPr>
          <w:rStyle w:val="423"/>
          <w:rFonts w:ascii="Times New Roman" w:hAnsi="Times New Roman" w:eastAsia="宋体" w:cs="Times New Roman"/>
          <w:b w:val="0"/>
          <w:bCs w:val="0"/>
          <w:sz w:val="21"/>
          <w:szCs w:val="21"/>
        </w:rPr>
      </w:pPr>
      <w:r>
        <w:rPr>
          <w:rStyle w:val="423"/>
          <w:rFonts w:ascii="Times New Roman" w:hAnsi="Times New Roman" w:eastAsia="宋体" w:cs="Times New Roman"/>
          <w:sz w:val="21"/>
          <w:szCs w:val="21"/>
        </w:rPr>
        <w:t>附加卷（共20分）</w:t>
      </w:r>
    </w:p>
    <w:p>
      <w:pPr>
        <w:spacing w:after="100" w:line="24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十，阅读短文,根据短文内容,从下面方框中选择恰当的词语,并用其正确形式填空.每个词只能用一次,有两个多余选项.（共12分,每小题2分）</w:t>
      </w:r>
    </w:p>
    <w:tbl>
      <w:tblPr>
        <w:tblStyle w:val="46"/>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682" w:type="dxa"/>
          </w:tcPr>
          <w:p>
            <w:pPr>
              <w:widowControl/>
              <w:spacing w:after="100" w:line="240" w:lineRule="auto"/>
              <w:ind w:left="330" w:leftChars="150" w:firstLine="315" w:firstLineChars="150"/>
              <w:jc w:val="left"/>
              <w:rPr>
                <w:rFonts w:ascii="Times New Roman" w:hAnsi="Times New Roman" w:eastAsia="宋体" w:cs="Times New Roman"/>
                <w:sz w:val="21"/>
                <w:szCs w:val="21"/>
              </w:rPr>
            </w:pPr>
            <w:r>
              <w:rPr>
                <w:rFonts w:ascii="Times New Roman" w:hAnsi="Times New Roman" w:eastAsia="宋体" w:cs="Times New Roman"/>
                <w:sz w:val="21"/>
                <w:szCs w:val="21"/>
              </w:rPr>
              <w:t>remind       clean        build         expect        finish        use       few        convenient</w:t>
            </w:r>
          </w:p>
        </w:tc>
      </w:tr>
    </w:tbl>
    <w:p>
      <w:pPr>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Skyscrapers（摩天大楼）and traffic jams are often seen in today's big cities. But what will the cities of the future look like？</w:t>
      </w:r>
    </w:p>
    <w:p>
      <w:pPr>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 xml:space="preserve">They will look “smarter”, for one thing. A smart city is a city that uses digital（电子的）technology, such as 5G networks and the "Internet of things". These technologies can improve urban planning, save money and resources（资源）and bring more </w:t>
      </w:r>
      <w:r>
        <w:rPr>
          <w:rFonts w:ascii="Times New Roman" w:hAnsi="Times New Roman" w:eastAsia="宋体" w:cs="Times New Roman"/>
          <w:sz w:val="21"/>
          <w:szCs w:val="21"/>
          <w:u w:val="single"/>
        </w:rPr>
        <w:t>69</w:t>
      </w:r>
      <w:r>
        <w:rPr>
          <w:rFonts w:ascii="Times New Roman" w:hAnsi="Times New Roman" w:eastAsia="宋体" w:cs="Times New Roman"/>
          <w:sz w:val="21"/>
          <w:szCs w:val="21"/>
        </w:rPr>
        <w:t xml:space="preserve"> to our life.</w:t>
      </w:r>
    </w:p>
    <w:p>
      <w:pPr>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For example, by using sensors and 5G networks to check the usage of water, gas and electricity, we can find out how to use these resources more efficiently.  Imagine if water and gas pipes（管道）could</w:t>
      </w:r>
      <w:r>
        <w:rPr>
          <w:rFonts w:ascii="Times New Roman" w:hAnsi="Times New Roman" w:eastAsia="宋体" w:cs="Times New Roman"/>
          <w:sz w:val="21"/>
          <w:szCs w:val="21"/>
          <w:u w:val="single"/>
        </w:rPr>
        <w:t xml:space="preserve">_ 70 </w:t>
      </w:r>
      <w:r>
        <w:rPr>
          <w:rFonts w:ascii="Times New Roman" w:hAnsi="Times New Roman" w:eastAsia="宋体" w:cs="Times New Roman"/>
          <w:sz w:val="21"/>
          <w:szCs w:val="21"/>
        </w:rPr>
        <w:t>repair workers when there is a problem, won't that be a great thing？</w:t>
      </w:r>
    </w:p>
    <w:p>
      <w:pPr>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Some cities around the world are already using smart technology to improve peoples lives. In Baltimore, US, smart trash bins can sense how full they are and tell workers when they need to be</w:t>
      </w:r>
      <w:r>
        <w:rPr>
          <w:rFonts w:ascii="Times New Roman" w:hAnsi="Times New Roman" w:eastAsia="宋体" w:cs="Times New Roman"/>
          <w:sz w:val="21"/>
          <w:szCs w:val="21"/>
          <w:u w:val="single"/>
        </w:rPr>
        <w:t xml:space="preserve">  71 </w:t>
      </w:r>
      <w:r>
        <w:rPr>
          <w:rFonts w:ascii="Times New Roman" w:hAnsi="Times New Roman" w:eastAsia="宋体" w:cs="Times New Roman"/>
          <w:sz w:val="21"/>
          <w:szCs w:val="21"/>
        </w:rPr>
        <w:t>.In Amsterdam,  there is real-time traffic data collected from sensors around the city. There are</w:t>
      </w:r>
      <w:r>
        <w:rPr>
          <w:rFonts w:ascii="Times New Roman" w:hAnsi="Times New Roman" w:eastAsia="宋体" w:cs="Times New Roman"/>
          <w:sz w:val="21"/>
          <w:szCs w:val="21"/>
          <w:u w:val="single"/>
        </w:rPr>
        <w:t xml:space="preserve">  72  </w:t>
      </w:r>
      <w:r>
        <w:rPr>
          <w:rFonts w:ascii="Times New Roman" w:hAnsi="Times New Roman" w:eastAsia="宋体" w:cs="Times New Roman"/>
          <w:sz w:val="21"/>
          <w:szCs w:val="21"/>
        </w:rPr>
        <w:t>traffic jams than before.</w:t>
      </w:r>
    </w:p>
    <w:p>
      <w:pPr>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In the city of Songdo in South Korea, people's homes, government（政府） buildings and streets are all "online". By simply swiping a smart card, people can open doors, pay bills and check their health records.</w:t>
      </w:r>
    </w:p>
    <w:p>
      <w:pPr>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Of course, it will take time</w:t>
      </w:r>
      <w:r>
        <w:rPr>
          <w:rFonts w:ascii="Times New Roman" w:hAnsi="Times New Roman" w:eastAsia="宋体" w:cs="Times New Roman"/>
          <w:sz w:val="21"/>
          <w:szCs w:val="21"/>
          <w:u w:val="single"/>
        </w:rPr>
        <w:t xml:space="preserve"> 73 </w:t>
      </w:r>
      <w:r>
        <w:rPr>
          <w:rFonts w:ascii="Times New Roman" w:hAnsi="Times New Roman" w:eastAsia="宋体" w:cs="Times New Roman"/>
          <w:sz w:val="21"/>
          <w:szCs w:val="21"/>
        </w:rPr>
        <w:t>the smart cities of the future. But it won't be long until more cities join in. It is</w:t>
      </w:r>
      <w:r>
        <w:rPr>
          <w:rFonts w:ascii="Times New Roman" w:hAnsi="Times New Roman" w:eastAsia="宋体" w:cs="Times New Roman"/>
          <w:sz w:val="21"/>
          <w:szCs w:val="21"/>
          <w:u w:val="single"/>
        </w:rPr>
        <w:t xml:space="preserve"> 74 </w:t>
      </w:r>
      <w:r>
        <w:rPr>
          <w:rFonts w:ascii="Times New Roman" w:hAnsi="Times New Roman" w:eastAsia="宋体" w:cs="Times New Roman"/>
          <w:sz w:val="21"/>
          <w:szCs w:val="21"/>
        </w:rPr>
        <w:t>that more than 60 percent of the world's population will live in smart cities by 2050, according to Tech Republic.</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十一，阅读短文,根据短文内容,从短文所给的A,B,C,D四个选项中,选择最佳选项.（共8分,每小题2分）</w:t>
      </w:r>
    </w:p>
    <w:p>
      <w:pPr>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Forget the lessons that children have learned from stories of the tortoise and the hare. Children’s writer Aesop would have had a greater effect with his fables（寓言）if he had used human characters. At least that is what a new study found.</w:t>
      </w:r>
    </w:p>
    <w:p>
      <w:pPr>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 xml:space="preserve">The University of Toronto's Ontario Institute for Studies in Education（OISE)did the study. It was done in Canada. The study was led by Patricia Ganea, who is a professor at OISE In the study, scientists read to almost 100 children between 4 and 6 years old. Scientists read one of three stories. One was Mary Packards Little Raccoon Learns to Share, in which human-like animals learn that sharing makes you feel good. In another version of the story, the animal drawings were replaced with humans. The third story was a book about seeds. It was used as a control in the study. </w:t>
      </w:r>
    </w:p>
    <w:p>
      <w:pPr>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Before they heard the story, the children chose 10 stickers to take home. They were told that one child would not have any stickers to take home. It was suggested to the children that they could share their stickers with the other child by putting them in an envelope when the adult was not looking. After they had been read the story, the children were allowed to choose more stickers. They were again asked to donate to the stickerless child.</w:t>
      </w:r>
    </w:p>
    <w:p>
      <w:pPr>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The study was just published in a science journal. It found that children who were read the book with human characters became more generous with their stickers. But there was no difference in generosity between children who read the book with animals and the control book, the study said. Both groups showed a decrease in sharing behavior, it said.</w:t>
      </w:r>
    </w:p>
    <w:p>
      <w:pPr>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 xml:space="preserve">There have been existing studies using he same method, which showed that before they are 6 years old, children share hardly any stickers with their friends. The studies showed that even after age 6, children, keep most of the stickers for themselves, they said. So there was room for children to change their sharing behavior after hearing the story. </w:t>
      </w:r>
    </w:p>
    <w:p>
      <w:pPr>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“Hearing a book about sharing changed children's behavior,” an expert from Ganea's research team said. The type of characters affected whether children became more or less likely to share. After hearing the story with human characters, the children became more generous, they said. However, after hearing the same story but with animals or a control story, children became more selfish, they said.</w:t>
      </w:r>
    </w:p>
    <w:p>
      <w:pPr>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Ganea said that studies show that young children pick up more from stories that are realistic. But, " this is the first time we found something similar for social behaviors. The finding is surprising given at many stories for young children have human-like animals "said Ganea. She thought that children’s writers should know about the study. We tell stories to children for many reasons, she said. If the goal is to teach them a moral（品德）lesson about doing what is right, one way is to write about humans, she said.</w:t>
      </w:r>
    </w:p>
    <w:p>
      <w:pPr>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Chris Haughton is a writer and illustrator of animal picture books including</w:t>
      </w:r>
      <w:r>
        <w:rPr>
          <w:rFonts w:ascii="Times New Roman" w:hAnsi="Times New Roman" w:eastAsia="宋体" w:cs="Times New Roman"/>
          <w:i/>
          <w:iCs/>
          <w:sz w:val="21"/>
          <w:szCs w:val="21"/>
        </w:rPr>
        <w:t xml:space="preserve"> Oh No, George</w:t>
      </w:r>
      <w:r>
        <w:rPr>
          <w:rFonts w:ascii="Times New Roman" w:hAnsi="Times New Roman" w:eastAsia="宋体" w:cs="Times New Roman"/>
          <w:sz w:val="21"/>
          <w:szCs w:val="21"/>
        </w:rPr>
        <w:t xml:space="preserve">！He felt that the stories that have a greater effect are the ones that children keep thinking about. Haughton read the book </w:t>
      </w:r>
      <w:r>
        <w:rPr>
          <w:rFonts w:ascii="Times New Roman" w:hAnsi="Times New Roman" w:eastAsia="宋体" w:cs="Times New Roman"/>
          <w:i/>
          <w:iCs/>
          <w:sz w:val="21"/>
          <w:szCs w:val="21"/>
        </w:rPr>
        <w:t xml:space="preserve">Charlotte 's Web </w:t>
      </w:r>
      <w:r>
        <w:rPr>
          <w:rFonts w:ascii="Times New Roman" w:hAnsi="Times New Roman" w:eastAsia="宋体" w:cs="Times New Roman"/>
          <w:sz w:val="21"/>
          <w:szCs w:val="21"/>
        </w:rPr>
        <w:t>when he was a child. It made a "big impression" on him. He thought about it so much that he turned into a lifelong vegetarian because of the story.</w:t>
      </w:r>
    </w:p>
    <w:p>
      <w:pPr>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Writer Tracey Corderoy said that when the main characters of a tale are animals instead of humans, it works well. The slight distance that this allows the child does a number of important things, she said. It softens the message a little, making it easier to accept, she said. Using animals keeps children interested, she said.</w:t>
      </w:r>
    </w:p>
    <w:p>
      <w:pPr>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 xml:space="preserve">Kes Gray is the writer of the rhyming animal series </w:t>
      </w:r>
      <w:r>
        <w:rPr>
          <w:rFonts w:ascii="Times New Roman" w:hAnsi="Times New Roman" w:eastAsia="宋体" w:cs="Times New Roman"/>
          <w:i/>
          <w:iCs/>
          <w:sz w:val="21"/>
          <w:szCs w:val="21"/>
        </w:rPr>
        <w:t>Oi Frog and Friends.</w:t>
      </w:r>
      <w:r>
        <w:rPr>
          <w:rFonts w:ascii="Times New Roman" w:hAnsi="Times New Roman" w:eastAsia="宋体" w:cs="Times New Roman"/>
          <w:sz w:val="21"/>
          <w:szCs w:val="21"/>
        </w:rPr>
        <w:t xml:space="preserve"> He was not bothered（烦扰） by the study's findings. Writers and artists just need to keep the main animal characters in their stories cuddly（惹人喜爱的),he said.</w:t>
      </w:r>
    </w:p>
    <w:p>
      <w:pPr>
        <w:spacing w:after="100" w:line="240" w:lineRule="auto"/>
        <w:ind w:firstLine="315" w:firstLineChars="150"/>
        <w:rPr>
          <w:rFonts w:ascii="Times New Roman" w:hAnsi="Times New Roman" w:eastAsia="宋体" w:cs="Times New Roman"/>
          <w:sz w:val="21"/>
          <w:szCs w:val="21"/>
        </w:rPr>
      </w:pPr>
      <w:r>
        <w:rPr>
          <w:rFonts w:ascii="Times New Roman" w:hAnsi="Times New Roman" w:eastAsia="宋体" w:cs="Times New Roman"/>
          <w:sz w:val="21"/>
          <w:szCs w:val="21"/>
        </w:rPr>
        <w:t>Things may not come this way in writers' mind. However, the studies can also play an inspiring part to help the children become the better selves.</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75.From the study done by Patricia Ganea, we can get to know that____</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all the children were given the stickers to participate in</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B. the younger the children are, the more they want to share</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C. children were supposed to share their stickers after hearing the story</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 xml:space="preserve">D.scientists read three stories to children and asked them to help the other child </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76. What can we infer from the findings the scientists have got？</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A.Realistic stories can interest children to learn more</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B.Children tend to follow the examples of human characters in the story</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C.Children behaved differently in Ganea's study and other similar studies</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D.Compared with the existing studies, Ganea's findings have more breakthroughs.</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77. How did children's book writers feel after hearing about the study？</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A.They decided that they should write more stories about people</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B.They believed that the scientists had not studied sharing properly.</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C.They insisted that making stories interesting is the most important.</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D.They realized that it is not possible for children to learn from animals.</w:t>
      </w:r>
    </w:p>
    <w:p>
      <w:pPr>
        <w:spacing w:after="100" w:line="240" w:lineRule="auto"/>
        <w:rPr>
          <w:rFonts w:ascii="Times New Roman" w:hAnsi="Times New Roman" w:eastAsia="宋体" w:cs="Times New Roman"/>
          <w:sz w:val="21"/>
          <w:szCs w:val="21"/>
        </w:rPr>
      </w:pPr>
      <w:r>
        <w:rPr>
          <w:rFonts w:ascii="Times New Roman" w:hAnsi="Times New Roman" w:eastAsia="宋体" w:cs="Times New Roman"/>
          <w:sz w:val="21"/>
          <w:szCs w:val="21"/>
        </w:rPr>
        <w:t>78.What is the best title of the passage？</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 Characters matter</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B.Interest outweighs being real</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C.Sharing Is caring</w:t>
      </w:r>
    </w:p>
    <w:p>
      <w:pPr>
        <w:spacing w:after="100" w:line="24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D.Children's books need a change</w:t>
      </w:r>
    </w:p>
    <w:p>
      <w:pPr>
        <w:spacing w:line="240" w:lineRule="auto"/>
        <w:rPr>
          <w:szCs w:val="21"/>
        </w:rPr>
      </w:pPr>
    </w:p>
    <w:sectPr>
      <w:headerReference r:id="rId3" w:type="first"/>
      <w:footerReference r:id="rId4" w:type="default"/>
      <w:pgSz w:w="11906" w:h="16838"/>
      <w:pgMar w:top="720" w:right="720" w:bottom="720" w:left="720" w:header="624" w:footer="624"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Courier">
    <w:altName w:val="Courier New"/>
    <w:panose1 w:val="02070409020205020404"/>
    <w:charset w:val="00"/>
    <w:family w:val="modern"/>
    <w:pitch w:val="default"/>
    <w:sig w:usb0="00000000" w:usb1="00000000" w:usb2="00000000" w:usb3="00000000" w:csb0="00000001" w:csb1="00000000"/>
  </w:font>
  <w:font w:name="Time New Romans">
    <w:altName w:val="Calibri"/>
    <w:panose1 w:val="00000000000000000000"/>
    <w:charset w:val="00"/>
    <w:family w:val="auto"/>
    <w:pitch w:val="default"/>
    <w:sig w:usb0="00000000" w:usb1="00000000" w:usb2="00000000" w:usb3="00000000" w:csb0="00000000" w:csb1="00000000"/>
  </w:font>
  <w:font w:name="MS Gothic">
    <w:panose1 w:val="020B06090702050802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6010566"/>
      <w:docPartObj>
        <w:docPartGallery w:val="autotext"/>
      </w:docPartObj>
    </w:sdtPr>
    <w:sdtContent>
      <w:sdt>
        <w:sdtPr>
          <w:id w:val="98381352"/>
          <w:docPartObj>
            <w:docPartGallery w:val="autotext"/>
          </w:docPartObj>
        </w:sdtPr>
        <w:sdtContent>
          <w:p>
            <w:pPr>
              <w:pStyle w:val="29"/>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w:t>
            </w:r>
            <w:r>
              <w:rPr>
                <w:b/>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9pt;width:25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2"/>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2"/>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9"/>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5"/>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hangingChars="200"/>
      </w:pPr>
      <w:rPr>
        <w:rFonts w:hint="default" w:ascii="Wingdings" w:hAnsi="Wingdings"/>
      </w:rPr>
    </w:lvl>
  </w:abstractNum>
  <w:abstractNum w:abstractNumId="6">
    <w:nsid w:val="391B11B0"/>
    <w:multiLevelType w:val="singleLevel"/>
    <w:tmpl w:val="391B11B0"/>
    <w:lvl w:ilvl="0" w:tentative="0">
      <w:start w:val="26"/>
      <w:numFmt w:val="decimal"/>
      <w:suff w:val="space"/>
      <w:lvlText w:val="%1."/>
      <w:lvlJc w:val="left"/>
    </w:lvl>
  </w:abstractNum>
  <w:abstractNum w:abstractNumId="7">
    <w:nsid w:val="4507A569"/>
    <w:multiLevelType w:val="singleLevel"/>
    <w:tmpl w:val="4507A569"/>
    <w:lvl w:ilvl="0" w:tentative="0">
      <w:start w:val="15"/>
      <w:numFmt w:val="decimal"/>
      <w:suff w:val="space"/>
      <w:lvlText w:val="%1."/>
      <w:lvlJc w:val="left"/>
    </w:lvl>
  </w:abstractNum>
  <w:num w:numId="1">
    <w:abstractNumId w:val="1"/>
  </w:num>
  <w:num w:numId="2">
    <w:abstractNumId w:val="4"/>
  </w:num>
  <w:num w:numId="3">
    <w:abstractNumId w:val="5"/>
  </w:num>
  <w:num w:numId="4">
    <w:abstractNumId w:val="2"/>
  </w:num>
  <w:num w:numId="5">
    <w:abstractNumId w:val="0"/>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0366C4"/>
    <w:rsid w:val="00040B2E"/>
    <w:rsid w:val="00042133"/>
    <w:rsid w:val="000844FA"/>
    <w:rsid w:val="00085E22"/>
    <w:rsid w:val="000928CC"/>
    <w:rsid w:val="000B76B9"/>
    <w:rsid w:val="000D60A8"/>
    <w:rsid w:val="000E087A"/>
    <w:rsid w:val="000F52A5"/>
    <w:rsid w:val="000F6CC6"/>
    <w:rsid w:val="00110A19"/>
    <w:rsid w:val="00112CB5"/>
    <w:rsid w:val="001158E8"/>
    <w:rsid w:val="00134454"/>
    <w:rsid w:val="00145C80"/>
    <w:rsid w:val="00156EA9"/>
    <w:rsid w:val="001629C9"/>
    <w:rsid w:val="00175298"/>
    <w:rsid w:val="00181296"/>
    <w:rsid w:val="001C4BA5"/>
    <w:rsid w:val="001C64A8"/>
    <w:rsid w:val="001D49F4"/>
    <w:rsid w:val="001E1669"/>
    <w:rsid w:val="001E7178"/>
    <w:rsid w:val="00216A16"/>
    <w:rsid w:val="002772DC"/>
    <w:rsid w:val="0028015D"/>
    <w:rsid w:val="002944CE"/>
    <w:rsid w:val="002B21F0"/>
    <w:rsid w:val="002B2315"/>
    <w:rsid w:val="002C7919"/>
    <w:rsid w:val="002D3525"/>
    <w:rsid w:val="002D3E7D"/>
    <w:rsid w:val="002E5A96"/>
    <w:rsid w:val="002F0702"/>
    <w:rsid w:val="00300700"/>
    <w:rsid w:val="00305E9C"/>
    <w:rsid w:val="00315CCA"/>
    <w:rsid w:val="00323B43"/>
    <w:rsid w:val="00340279"/>
    <w:rsid w:val="00371440"/>
    <w:rsid w:val="003759D5"/>
    <w:rsid w:val="00375EF5"/>
    <w:rsid w:val="00384C71"/>
    <w:rsid w:val="003854D1"/>
    <w:rsid w:val="00394984"/>
    <w:rsid w:val="003A488E"/>
    <w:rsid w:val="003B5195"/>
    <w:rsid w:val="003B72AD"/>
    <w:rsid w:val="003C28FF"/>
    <w:rsid w:val="003C3F55"/>
    <w:rsid w:val="003D37D8"/>
    <w:rsid w:val="003D40E5"/>
    <w:rsid w:val="003E4E00"/>
    <w:rsid w:val="003F69E5"/>
    <w:rsid w:val="00412E94"/>
    <w:rsid w:val="00422893"/>
    <w:rsid w:val="00426133"/>
    <w:rsid w:val="004358AB"/>
    <w:rsid w:val="00445B4D"/>
    <w:rsid w:val="0045093E"/>
    <w:rsid w:val="00463BDA"/>
    <w:rsid w:val="00474E2D"/>
    <w:rsid w:val="004854FE"/>
    <w:rsid w:val="00492A3A"/>
    <w:rsid w:val="004A36F1"/>
    <w:rsid w:val="004D0224"/>
    <w:rsid w:val="004D3B83"/>
    <w:rsid w:val="004D7B35"/>
    <w:rsid w:val="004E6ADA"/>
    <w:rsid w:val="004E7CF0"/>
    <w:rsid w:val="004F2129"/>
    <w:rsid w:val="0052456E"/>
    <w:rsid w:val="00566F80"/>
    <w:rsid w:val="0057283C"/>
    <w:rsid w:val="00592637"/>
    <w:rsid w:val="005A31B2"/>
    <w:rsid w:val="005A551B"/>
    <w:rsid w:val="005F1C50"/>
    <w:rsid w:val="00622923"/>
    <w:rsid w:val="00631047"/>
    <w:rsid w:val="00655973"/>
    <w:rsid w:val="00657D7C"/>
    <w:rsid w:val="006869AF"/>
    <w:rsid w:val="006A180D"/>
    <w:rsid w:val="006B4D73"/>
    <w:rsid w:val="006C7716"/>
    <w:rsid w:val="006D7761"/>
    <w:rsid w:val="006E29D1"/>
    <w:rsid w:val="00712612"/>
    <w:rsid w:val="00715375"/>
    <w:rsid w:val="00721A66"/>
    <w:rsid w:val="0073381B"/>
    <w:rsid w:val="00761593"/>
    <w:rsid w:val="0076561A"/>
    <w:rsid w:val="00770E7E"/>
    <w:rsid w:val="007857D1"/>
    <w:rsid w:val="007918FB"/>
    <w:rsid w:val="007B225F"/>
    <w:rsid w:val="007C08C2"/>
    <w:rsid w:val="007D142B"/>
    <w:rsid w:val="007F2C88"/>
    <w:rsid w:val="008006E2"/>
    <w:rsid w:val="00802575"/>
    <w:rsid w:val="00811330"/>
    <w:rsid w:val="00813972"/>
    <w:rsid w:val="00822DA2"/>
    <w:rsid w:val="00826149"/>
    <w:rsid w:val="00832A0F"/>
    <w:rsid w:val="00842B9E"/>
    <w:rsid w:val="00846001"/>
    <w:rsid w:val="00851F48"/>
    <w:rsid w:val="008525B9"/>
    <w:rsid w:val="008550C1"/>
    <w:rsid w:val="008627D9"/>
    <w:rsid w:val="00891A0C"/>
    <w:rsid w:val="00895854"/>
    <w:rsid w:val="008A0EE4"/>
    <w:rsid w:val="008B2EBA"/>
    <w:rsid w:val="008B7726"/>
    <w:rsid w:val="008D66DA"/>
    <w:rsid w:val="008F6F41"/>
    <w:rsid w:val="00910FEB"/>
    <w:rsid w:val="00935C1E"/>
    <w:rsid w:val="00947FF2"/>
    <w:rsid w:val="00956D70"/>
    <w:rsid w:val="00961031"/>
    <w:rsid w:val="00985F5E"/>
    <w:rsid w:val="00991349"/>
    <w:rsid w:val="009936E1"/>
    <w:rsid w:val="009A1563"/>
    <w:rsid w:val="009B2F48"/>
    <w:rsid w:val="009C3BA4"/>
    <w:rsid w:val="009C5AEA"/>
    <w:rsid w:val="009F0EFA"/>
    <w:rsid w:val="009F1169"/>
    <w:rsid w:val="009F43E6"/>
    <w:rsid w:val="00A0291E"/>
    <w:rsid w:val="00A0535E"/>
    <w:rsid w:val="00A16B8C"/>
    <w:rsid w:val="00A46221"/>
    <w:rsid w:val="00A64F2A"/>
    <w:rsid w:val="00A66ED8"/>
    <w:rsid w:val="00A83DA4"/>
    <w:rsid w:val="00A846CB"/>
    <w:rsid w:val="00AA16C6"/>
    <w:rsid w:val="00AC10AA"/>
    <w:rsid w:val="00AC49E9"/>
    <w:rsid w:val="00B003FB"/>
    <w:rsid w:val="00B0379F"/>
    <w:rsid w:val="00B13FFF"/>
    <w:rsid w:val="00B26106"/>
    <w:rsid w:val="00B3131B"/>
    <w:rsid w:val="00B443F4"/>
    <w:rsid w:val="00B60D96"/>
    <w:rsid w:val="00B9345F"/>
    <w:rsid w:val="00BA7CEF"/>
    <w:rsid w:val="00BB0DD7"/>
    <w:rsid w:val="00BB6E1E"/>
    <w:rsid w:val="00BC4912"/>
    <w:rsid w:val="00BC54EA"/>
    <w:rsid w:val="00BC7023"/>
    <w:rsid w:val="00C013FA"/>
    <w:rsid w:val="00C020F0"/>
    <w:rsid w:val="00C1678A"/>
    <w:rsid w:val="00C41E32"/>
    <w:rsid w:val="00C42DB8"/>
    <w:rsid w:val="00C45EB9"/>
    <w:rsid w:val="00C50029"/>
    <w:rsid w:val="00C56F27"/>
    <w:rsid w:val="00C85EA7"/>
    <w:rsid w:val="00C869CB"/>
    <w:rsid w:val="00C86D0B"/>
    <w:rsid w:val="00C95409"/>
    <w:rsid w:val="00CC67DE"/>
    <w:rsid w:val="00CD1F90"/>
    <w:rsid w:val="00CD272C"/>
    <w:rsid w:val="00CD5757"/>
    <w:rsid w:val="00CE74FC"/>
    <w:rsid w:val="00D129A3"/>
    <w:rsid w:val="00D17FE9"/>
    <w:rsid w:val="00D2753F"/>
    <w:rsid w:val="00D31D50"/>
    <w:rsid w:val="00D441A1"/>
    <w:rsid w:val="00D81209"/>
    <w:rsid w:val="00D82FAB"/>
    <w:rsid w:val="00D84888"/>
    <w:rsid w:val="00D87DCE"/>
    <w:rsid w:val="00DA66C4"/>
    <w:rsid w:val="00DB3268"/>
    <w:rsid w:val="00DB7D94"/>
    <w:rsid w:val="00DC7149"/>
    <w:rsid w:val="00DF5F76"/>
    <w:rsid w:val="00E11E63"/>
    <w:rsid w:val="00E17F57"/>
    <w:rsid w:val="00E20DAC"/>
    <w:rsid w:val="00E30014"/>
    <w:rsid w:val="00E30872"/>
    <w:rsid w:val="00E34D46"/>
    <w:rsid w:val="00E62DAC"/>
    <w:rsid w:val="00E660B1"/>
    <w:rsid w:val="00E6645E"/>
    <w:rsid w:val="00E83D10"/>
    <w:rsid w:val="00E96B77"/>
    <w:rsid w:val="00EA5FE8"/>
    <w:rsid w:val="00EA7BF9"/>
    <w:rsid w:val="00EC70A2"/>
    <w:rsid w:val="00EE0451"/>
    <w:rsid w:val="00EE04DC"/>
    <w:rsid w:val="00F15362"/>
    <w:rsid w:val="00F33911"/>
    <w:rsid w:val="00F37A9B"/>
    <w:rsid w:val="00F44265"/>
    <w:rsid w:val="00F84BA3"/>
    <w:rsid w:val="00F92065"/>
    <w:rsid w:val="00F92F7E"/>
    <w:rsid w:val="00FA2B9E"/>
    <w:rsid w:val="00FB2DA1"/>
    <w:rsid w:val="00FB44DD"/>
    <w:rsid w:val="00FB7C23"/>
    <w:rsid w:val="00FC3A12"/>
    <w:rsid w:val="00FE5B3B"/>
    <w:rsid w:val="00FF06E7"/>
    <w:rsid w:val="00FF097C"/>
    <w:rsid w:val="34F70890"/>
    <w:rsid w:val="39A42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nhideWhenUsed="0"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1" w:semiHidden="0" w:name="Body Text"/>
    <w:lsdException w:qFormat="1" w:uiPriority="0" w:semiHidden="0"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301"/>
    <w:qFormat/>
    <w:uiPriority w:val="0"/>
    <w:pPr>
      <w:keepNext/>
      <w:keepLines/>
      <w:widowControl w:val="0"/>
      <w:adjustRightInd/>
      <w:snapToGrid/>
      <w:spacing w:before="340" w:after="330" w:line="578" w:lineRule="auto"/>
      <w:jc w:val="both"/>
      <w:outlineLvl w:val="0"/>
    </w:pPr>
    <w:rPr>
      <w:rFonts w:ascii="Times New Roman" w:hAnsi="Times New Roman" w:eastAsia="宋体" w:cs="Times New Roman"/>
      <w:b/>
      <w:bCs/>
      <w:kern w:val="44"/>
      <w:sz w:val="44"/>
      <w:szCs w:val="44"/>
    </w:rPr>
  </w:style>
  <w:style w:type="paragraph" w:styleId="3">
    <w:name w:val="heading 2"/>
    <w:basedOn w:val="1"/>
    <w:next w:val="1"/>
    <w:link w:val="302"/>
    <w:qFormat/>
    <w:uiPriority w:val="0"/>
    <w:pPr>
      <w:keepNext/>
      <w:keepLines/>
      <w:widowControl w:val="0"/>
      <w:adjustRightInd/>
      <w:snapToGrid/>
      <w:spacing w:before="260" w:after="260" w:line="416" w:lineRule="auto"/>
      <w:jc w:val="both"/>
      <w:outlineLvl w:val="1"/>
    </w:pPr>
    <w:rPr>
      <w:rFonts w:ascii="Arial" w:hAnsi="Arial" w:eastAsia="黑体" w:cs="Times New Roman"/>
      <w:b/>
      <w:bCs/>
      <w:kern w:val="2"/>
      <w:sz w:val="32"/>
      <w:szCs w:val="32"/>
    </w:rPr>
  </w:style>
  <w:style w:type="paragraph" w:styleId="4">
    <w:name w:val="heading 3"/>
    <w:basedOn w:val="1"/>
    <w:next w:val="1"/>
    <w:link w:val="303"/>
    <w:qFormat/>
    <w:uiPriority w:val="0"/>
    <w:pPr>
      <w:keepNext/>
      <w:keepLines/>
      <w:widowControl w:val="0"/>
      <w:adjustRightInd/>
      <w:snapToGrid/>
      <w:spacing w:before="260" w:after="260" w:line="416" w:lineRule="auto"/>
      <w:jc w:val="both"/>
      <w:outlineLvl w:val="2"/>
    </w:pPr>
    <w:rPr>
      <w:rFonts w:ascii="Times New Roman" w:hAnsi="Times New Roman" w:eastAsia="宋体" w:cs="Times New Roman"/>
      <w:b/>
      <w:bCs/>
      <w:kern w:val="2"/>
      <w:sz w:val="32"/>
      <w:szCs w:val="32"/>
    </w:rPr>
  </w:style>
  <w:style w:type="paragraph" w:styleId="5">
    <w:name w:val="heading 4"/>
    <w:basedOn w:val="1"/>
    <w:next w:val="1"/>
    <w:link w:val="304"/>
    <w:qFormat/>
    <w:uiPriority w:val="0"/>
    <w:pPr>
      <w:keepNext/>
      <w:keepLines/>
      <w:widowControl w:val="0"/>
      <w:adjustRightInd/>
      <w:snapToGrid/>
      <w:spacing w:before="280" w:after="290" w:line="376" w:lineRule="auto"/>
      <w:jc w:val="both"/>
      <w:outlineLvl w:val="3"/>
    </w:pPr>
    <w:rPr>
      <w:rFonts w:ascii="Arial" w:hAnsi="Arial" w:eastAsia="黑体" w:cs="Times New Roman"/>
      <w:b/>
      <w:bCs/>
      <w:kern w:val="2"/>
      <w:sz w:val="28"/>
      <w:szCs w:val="28"/>
    </w:rPr>
  </w:style>
  <w:style w:type="paragraph" w:styleId="6">
    <w:name w:val="heading 5"/>
    <w:basedOn w:val="1"/>
    <w:next w:val="1"/>
    <w:link w:val="305"/>
    <w:qFormat/>
    <w:uiPriority w:val="0"/>
    <w:pPr>
      <w:keepNext/>
      <w:keepLines/>
      <w:widowControl w:val="0"/>
      <w:adjustRightInd/>
      <w:snapToGrid/>
      <w:spacing w:before="280" w:after="290" w:line="376" w:lineRule="auto"/>
      <w:jc w:val="both"/>
      <w:outlineLvl w:val="4"/>
    </w:pPr>
    <w:rPr>
      <w:rFonts w:ascii="Times New Roman" w:hAnsi="Times New Roman" w:eastAsia="宋体" w:cs="Times New Roman"/>
      <w:b/>
      <w:bCs/>
      <w:kern w:val="2"/>
      <w:sz w:val="28"/>
      <w:szCs w:val="28"/>
    </w:rPr>
  </w:style>
  <w:style w:type="paragraph" w:styleId="7">
    <w:name w:val="heading 6"/>
    <w:basedOn w:val="1"/>
    <w:next w:val="1"/>
    <w:link w:val="306"/>
    <w:qFormat/>
    <w:uiPriority w:val="0"/>
    <w:pPr>
      <w:keepNext/>
      <w:keepLines/>
      <w:widowControl w:val="0"/>
      <w:adjustRightInd/>
      <w:snapToGrid/>
      <w:spacing w:before="240" w:after="64" w:line="320" w:lineRule="auto"/>
      <w:jc w:val="both"/>
      <w:outlineLvl w:val="5"/>
    </w:pPr>
    <w:rPr>
      <w:rFonts w:ascii="Arial" w:hAnsi="Arial" w:eastAsia="黑体" w:cs="Times New Roman"/>
      <w:b/>
      <w:bCs/>
      <w:kern w:val="2"/>
      <w:sz w:val="24"/>
      <w:szCs w:val="24"/>
    </w:rPr>
  </w:style>
  <w:style w:type="paragraph" w:styleId="8">
    <w:name w:val="heading 7"/>
    <w:basedOn w:val="1"/>
    <w:next w:val="1"/>
    <w:link w:val="307"/>
    <w:qFormat/>
    <w:uiPriority w:val="0"/>
    <w:pPr>
      <w:keepNext/>
      <w:keepLines/>
      <w:widowControl w:val="0"/>
      <w:adjustRightInd/>
      <w:snapToGrid/>
      <w:spacing w:before="240" w:after="64" w:line="320" w:lineRule="auto"/>
      <w:jc w:val="both"/>
      <w:outlineLvl w:val="6"/>
    </w:pPr>
    <w:rPr>
      <w:rFonts w:ascii="Times New Roman" w:hAnsi="Times New Roman" w:eastAsia="宋体" w:cs="Times New Roman"/>
      <w:b/>
      <w:bCs/>
      <w:kern w:val="2"/>
      <w:sz w:val="24"/>
      <w:szCs w:val="24"/>
    </w:rPr>
  </w:style>
  <w:style w:type="paragraph" w:styleId="9">
    <w:name w:val="heading 8"/>
    <w:basedOn w:val="1"/>
    <w:next w:val="1"/>
    <w:link w:val="308"/>
    <w:qFormat/>
    <w:uiPriority w:val="0"/>
    <w:pPr>
      <w:keepNext/>
      <w:keepLines/>
      <w:widowControl w:val="0"/>
      <w:adjustRightInd/>
      <w:snapToGrid/>
      <w:spacing w:before="240" w:after="64" w:line="320" w:lineRule="auto"/>
      <w:jc w:val="both"/>
      <w:outlineLvl w:val="7"/>
    </w:pPr>
    <w:rPr>
      <w:rFonts w:ascii="Arial" w:hAnsi="Arial" w:eastAsia="黑体" w:cs="Times New Roman"/>
      <w:kern w:val="2"/>
      <w:sz w:val="24"/>
      <w:szCs w:val="24"/>
    </w:rPr>
  </w:style>
  <w:style w:type="paragraph" w:styleId="10">
    <w:name w:val="heading 9"/>
    <w:basedOn w:val="1"/>
    <w:next w:val="1"/>
    <w:link w:val="314"/>
    <w:semiHidden/>
    <w:unhideWhenUsed/>
    <w:qFormat/>
    <w:uiPriority w:val="9"/>
    <w:pPr>
      <w:keepNext/>
      <w:keepLines/>
      <w:adjustRightInd/>
      <w:snapToGrid/>
      <w:spacing w:before="200" w:after="0" w:line="360" w:lineRule="auto"/>
      <w:outlineLvl w:val="8"/>
    </w:pPr>
    <w:rPr>
      <w:rFonts w:asciiTheme="majorHAnsi" w:hAnsiTheme="majorHAnsi" w:eastAsiaTheme="majorEastAsia" w:cstheme="majorBidi"/>
      <w:i/>
      <w:iCs/>
      <w:color w:val="3F3F3F" w:themeColor="text1" w:themeTint="BF"/>
      <w:sz w:val="20"/>
      <w:szCs w:val="20"/>
    </w:rPr>
  </w:style>
  <w:style w:type="character" w:default="1" w:styleId="38">
    <w:name w:val="Default Paragraph Font"/>
    <w:semiHidden/>
    <w:unhideWhenUsed/>
    <w:uiPriority w:val="1"/>
  </w:style>
  <w:style w:type="table" w:default="1" w:styleId="45">
    <w:name w:val="Normal Table"/>
    <w:semiHidden/>
    <w:unhideWhenUsed/>
    <w:qFormat/>
    <w:uiPriority w:val="99"/>
    <w:tblPr>
      <w:tblLayout w:type="fixed"/>
      <w:tblCellMar>
        <w:top w:w="0" w:type="dxa"/>
        <w:left w:w="108" w:type="dxa"/>
        <w:bottom w:w="0" w:type="dxa"/>
        <w:right w:w="108" w:type="dxa"/>
      </w:tblCellMar>
    </w:tblPr>
  </w:style>
  <w:style w:type="paragraph" w:styleId="11">
    <w:name w:val="List 3"/>
    <w:basedOn w:val="1"/>
    <w:unhideWhenUsed/>
    <w:qFormat/>
    <w:uiPriority w:val="99"/>
    <w:pPr>
      <w:adjustRightInd/>
      <w:snapToGrid/>
      <w:spacing w:after="0" w:line="360" w:lineRule="auto"/>
      <w:ind w:left="1080" w:hanging="360"/>
      <w:contextualSpacing/>
    </w:pPr>
    <w:rPr>
      <w:rFonts w:asciiTheme="minorHAnsi" w:hAnsiTheme="minorHAnsi" w:eastAsiaTheme="minorEastAsia"/>
      <w:sz w:val="21"/>
      <w:szCs w:val="21"/>
    </w:rPr>
  </w:style>
  <w:style w:type="paragraph" w:styleId="12">
    <w:name w:val="List Number 2"/>
    <w:basedOn w:val="1"/>
    <w:unhideWhenUsed/>
    <w:qFormat/>
    <w:uiPriority w:val="99"/>
    <w:pPr>
      <w:numPr>
        <w:ilvl w:val="0"/>
        <w:numId w:val="1"/>
      </w:numPr>
      <w:adjustRightInd/>
      <w:snapToGrid/>
      <w:spacing w:after="0" w:line="360" w:lineRule="auto"/>
      <w:contextualSpacing/>
    </w:pPr>
    <w:rPr>
      <w:rFonts w:asciiTheme="minorHAnsi" w:hAnsiTheme="minorHAnsi" w:eastAsiaTheme="minorEastAsia"/>
      <w:sz w:val="21"/>
      <w:szCs w:val="21"/>
    </w:rPr>
  </w:style>
  <w:style w:type="paragraph" w:styleId="13">
    <w:name w:val="macro"/>
    <w:link w:val="315"/>
    <w:unhideWhenUsed/>
    <w:qFormat/>
    <w:uiPriority w:val="99"/>
    <w:pPr>
      <w:tabs>
        <w:tab w:val="left" w:pos="576"/>
        <w:tab w:val="left" w:pos="1152"/>
        <w:tab w:val="left" w:pos="1728"/>
        <w:tab w:val="left" w:pos="2304"/>
        <w:tab w:val="left" w:pos="2880"/>
        <w:tab w:val="left" w:pos="3456"/>
        <w:tab w:val="left" w:pos="4032"/>
      </w:tabs>
      <w:spacing w:after="0" w:line="360" w:lineRule="auto"/>
    </w:pPr>
    <w:rPr>
      <w:rFonts w:ascii="Courier" w:hAnsi="Courier" w:eastAsiaTheme="minorEastAsia" w:cstheme="minorBidi"/>
      <w:sz w:val="20"/>
      <w:szCs w:val="20"/>
      <w:lang w:val="en-US" w:eastAsia="zh-CN" w:bidi="ar-SA"/>
    </w:rPr>
  </w:style>
  <w:style w:type="paragraph" w:styleId="14">
    <w:name w:val="List Number"/>
    <w:basedOn w:val="1"/>
    <w:unhideWhenUsed/>
    <w:qFormat/>
    <w:uiPriority w:val="99"/>
    <w:pPr>
      <w:numPr>
        <w:ilvl w:val="0"/>
        <w:numId w:val="2"/>
      </w:numPr>
      <w:adjustRightInd/>
      <w:snapToGrid/>
      <w:spacing w:after="0" w:line="360" w:lineRule="auto"/>
      <w:contextualSpacing/>
    </w:pPr>
    <w:rPr>
      <w:rFonts w:asciiTheme="minorHAnsi" w:hAnsiTheme="minorHAnsi" w:eastAsiaTheme="minorEastAsia"/>
      <w:sz w:val="21"/>
      <w:szCs w:val="21"/>
    </w:rPr>
  </w:style>
  <w:style w:type="paragraph" w:styleId="15">
    <w:name w:val="caption"/>
    <w:basedOn w:val="1"/>
    <w:next w:val="1"/>
    <w:semiHidden/>
    <w:unhideWhenUsed/>
    <w:qFormat/>
    <w:uiPriority w:val="35"/>
    <w:pPr>
      <w:adjustRightInd/>
      <w:snapToGrid/>
      <w:spacing w:after="0"/>
    </w:pPr>
    <w:rPr>
      <w:rFonts w:asciiTheme="minorHAnsi" w:hAnsiTheme="minorHAnsi" w:eastAsiaTheme="minorEastAsia"/>
      <w:b/>
      <w:bCs/>
      <w:color w:val="4F81BD" w:themeColor="accent1"/>
      <w:sz w:val="18"/>
      <w:szCs w:val="18"/>
    </w:rPr>
  </w:style>
  <w:style w:type="paragraph" w:styleId="16">
    <w:name w:val="List Bullet"/>
    <w:basedOn w:val="1"/>
    <w:qFormat/>
    <w:uiPriority w:val="99"/>
    <w:pPr>
      <w:widowControl w:val="0"/>
      <w:numPr>
        <w:ilvl w:val="0"/>
        <w:numId w:val="3"/>
      </w:numPr>
      <w:adjustRightInd/>
      <w:snapToGrid/>
      <w:spacing w:after="0"/>
      <w:jc w:val="both"/>
    </w:pPr>
    <w:rPr>
      <w:rFonts w:ascii="Time New Romans" w:hAnsi="Time New Romans" w:eastAsia="宋体" w:cs="宋体"/>
      <w:kern w:val="2"/>
      <w:sz w:val="21"/>
    </w:rPr>
  </w:style>
  <w:style w:type="paragraph" w:styleId="17">
    <w:name w:val="annotation text"/>
    <w:basedOn w:val="1"/>
    <w:link w:val="129"/>
    <w:semiHidden/>
    <w:qFormat/>
    <w:uiPriority w:val="0"/>
    <w:pPr>
      <w:widowControl w:val="0"/>
      <w:adjustRightInd/>
      <w:snapToGrid/>
      <w:spacing w:after="0"/>
    </w:pPr>
    <w:rPr>
      <w:rFonts w:ascii="Time New Romans" w:hAnsi="Time New Romans" w:eastAsia="宋体" w:cs="宋体"/>
      <w:kern w:val="2"/>
      <w:sz w:val="21"/>
      <w:szCs w:val="24"/>
    </w:rPr>
  </w:style>
  <w:style w:type="paragraph" w:styleId="18">
    <w:name w:val="Body Text 3"/>
    <w:basedOn w:val="1"/>
    <w:link w:val="316"/>
    <w:unhideWhenUsed/>
    <w:qFormat/>
    <w:uiPriority w:val="99"/>
    <w:pPr>
      <w:adjustRightInd/>
      <w:snapToGrid/>
      <w:spacing w:after="120" w:line="360" w:lineRule="auto"/>
    </w:pPr>
    <w:rPr>
      <w:rFonts w:asciiTheme="minorHAnsi" w:hAnsiTheme="minorHAnsi" w:eastAsiaTheme="minorEastAsia"/>
      <w:sz w:val="16"/>
      <w:szCs w:val="16"/>
    </w:rPr>
  </w:style>
  <w:style w:type="paragraph" w:styleId="19">
    <w:name w:val="List Bullet 3"/>
    <w:basedOn w:val="1"/>
    <w:unhideWhenUsed/>
    <w:qFormat/>
    <w:uiPriority w:val="99"/>
    <w:pPr>
      <w:numPr>
        <w:ilvl w:val="0"/>
        <w:numId w:val="4"/>
      </w:numPr>
      <w:adjustRightInd/>
      <w:snapToGrid/>
      <w:spacing w:after="0" w:line="360" w:lineRule="auto"/>
      <w:contextualSpacing/>
    </w:pPr>
    <w:rPr>
      <w:rFonts w:asciiTheme="minorHAnsi" w:hAnsiTheme="minorHAnsi" w:eastAsiaTheme="minorEastAsia"/>
      <w:sz w:val="21"/>
      <w:szCs w:val="21"/>
    </w:rPr>
  </w:style>
  <w:style w:type="paragraph" w:styleId="20">
    <w:name w:val="Body Text"/>
    <w:basedOn w:val="1"/>
    <w:link w:val="298"/>
    <w:qFormat/>
    <w:uiPriority w:val="1"/>
    <w:pPr>
      <w:widowControl w:val="0"/>
      <w:adjustRightInd/>
      <w:snapToGrid/>
      <w:spacing w:after="0"/>
      <w:ind w:left="114"/>
    </w:pPr>
    <w:rPr>
      <w:rFonts w:ascii="宋体" w:hAnsi="宋体" w:eastAsia="宋体"/>
      <w:sz w:val="21"/>
      <w:szCs w:val="21"/>
      <w:lang w:eastAsia="en-US"/>
    </w:rPr>
  </w:style>
  <w:style w:type="paragraph" w:styleId="21">
    <w:name w:val="Body Text Indent"/>
    <w:basedOn w:val="1"/>
    <w:link w:val="310"/>
    <w:unhideWhenUsed/>
    <w:qFormat/>
    <w:uiPriority w:val="0"/>
    <w:pPr>
      <w:widowControl w:val="0"/>
      <w:adjustRightInd/>
      <w:snapToGrid/>
      <w:spacing w:after="120"/>
      <w:ind w:left="420" w:leftChars="200"/>
      <w:jc w:val="both"/>
    </w:pPr>
    <w:rPr>
      <w:rFonts w:asciiTheme="minorHAnsi" w:hAnsiTheme="minorHAnsi" w:eastAsiaTheme="minorEastAsia"/>
      <w:kern w:val="2"/>
      <w:sz w:val="21"/>
      <w:szCs w:val="24"/>
    </w:rPr>
  </w:style>
  <w:style w:type="paragraph" w:styleId="22">
    <w:name w:val="List Number 3"/>
    <w:basedOn w:val="1"/>
    <w:unhideWhenUsed/>
    <w:qFormat/>
    <w:uiPriority w:val="99"/>
    <w:pPr>
      <w:numPr>
        <w:ilvl w:val="0"/>
        <w:numId w:val="5"/>
      </w:numPr>
      <w:adjustRightInd/>
      <w:snapToGrid/>
      <w:spacing w:after="0" w:line="360" w:lineRule="auto"/>
      <w:contextualSpacing/>
    </w:pPr>
    <w:rPr>
      <w:rFonts w:asciiTheme="minorHAnsi" w:hAnsiTheme="minorHAnsi" w:eastAsiaTheme="minorEastAsia"/>
      <w:sz w:val="21"/>
      <w:szCs w:val="21"/>
    </w:rPr>
  </w:style>
  <w:style w:type="paragraph" w:styleId="23">
    <w:name w:val="List 2"/>
    <w:basedOn w:val="1"/>
    <w:unhideWhenUsed/>
    <w:qFormat/>
    <w:uiPriority w:val="99"/>
    <w:pPr>
      <w:adjustRightInd/>
      <w:snapToGrid/>
      <w:spacing w:after="0" w:line="360" w:lineRule="auto"/>
      <w:ind w:left="720" w:hanging="360"/>
      <w:contextualSpacing/>
    </w:pPr>
    <w:rPr>
      <w:rFonts w:asciiTheme="minorHAnsi" w:hAnsiTheme="minorHAnsi" w:eastAsiaTheme="minorEastAsia"/>
      <w:sz w:val="21"/>
      <w:szCs w:val="21"/>
    </w:rPr>
  </w:style>
  <w:style w:type="paragraph" w:styleId="24">
    <w:name w:val="List Continue"/>
    <w:basedOn w:val="1"/>
    <w:unhideWhenUsed/>
    <w:qFormat/>
    <w:uiPriority w:val="99"/>
    <w:pPr>
      <w:adjustRightInd/>
      <w:snapToGrid/>
      <w:spacing w:after="120" w:line="360" w:lineRule="auto"/>
      <w:ind w:left="360"/>
      <w:contextualSpacing/>
    </w:pPr>
    <w:rPr>
      <w:rFonts w:asciiTheme="minorHAnsi" w:hAnsiTheme="minorHAnsi" w:eastAsiaTheme="minorEastAsia"/>
      <w:sz w:val="21"/>
      <w:szCs w:val="21"/>
    </w:rPr>
  </w:style>
  <w:style w:type="paragraph" w:styleId="25">
    <w:name w:val="List Bullet 2"/>
    <w:basedOn w:val="1"/>
    <w:unhideWhenUsed/>
    <w:qFormat/>
    <w:uiPriority w:val="99"/>
    <w:pPr>
      <w:numPr>
        <w:ilvl w:val="0"/>
        <w:numId w:val="6"/>
      </w:numPr>
      <w:adjustRightInd/>
      <w:snapToGrid/>
      <w:spacing w:after="0" w:line="360" w:lineRule="auto"/>
      <w:contextualSpacing/>
    </w:pPr>
    <w:rPr>
      <w:rFonts w:asciiTheme="minorHAnsi" w:hAnsiTheme="minorHAnsi" w:eastAsiaTheme="minorEastAsia"/>
      <w:sz w:val="21"/>
      <w:szCs w:val="21"/>
    </w:rPr>
  </w:style>
  <w:style w:type="paragraph" w:styleId="26">
    <w:name w:val="Plain Text"/>
    <w:basedOn w:val="1"/>
    <w:link w:val="309"/>
    <w:qFormat/>
    <w:uiPriority w:val="0"/>
    <w:pPr>
      <w:widowControl w:val="0"/>
      <w:adjustRightInd/>
      <w:snapToGrid/>
      <w:spacing w:after="0"/>
      <w:jc w:val="both"/>
    </w:pPr>
    <w:rPr>
      <w:rFonts w:ascii="宋体" w:hAnsi="Courier New" w:eastAsia="宋体" w:cs="Courier New"/>
      <w:kern w:val="2"/>
      <w:sz w:val="21"/>
      <w:szCs w:val="21"/>
    </w:rPr>
  </w:style>
  <w:style w:type="paragraph" w:styleId="27">
    <w:name w:val="Date"/>
    <w:basedOn w:val="1"/>
    <w:next w:val="1"/>
    <w:link w:val="138"/>
    <w:unhideWhenUsed/>
    <w:qFormat/>
    <w:uiPriority w:val="99"/>
    <w:pPr>
      <w:widowControl w:val="0"/>
      <w:adjustRightInd/>
      <w:snapToGrid/>
      <w:spacing w:after="0"/>
      <w:ind w:left="100" w:leftChars="2500"/>
      <w:jc w:val="both"/>
    </w:pPr>
    <w:rPr>
      <w:rFonts w:ascii="Calibri" w:hAnsi="Calibri" w:eastAsia="宋体" w:cs="Times New Roman"/>
      <w:kern w:val="2"/>
      <w:sz w:val="21"/>
    </w:rPr>
  </w:style>
  <w:style w:type="paragraph" w:styleId="28">
    <w:name w:val="Balloon Text"/>
    <w:basedOn w:val="1"/>
    <w:link w:val="130"/>
    <w:qFormat/>
    <w:uiPriority w:val="99"/>
    <w:pPr>
      <w:widowControl w:val="0"/>
      <w:adjustRightInd/>
      <w:snapToGrid/>
      <w:spacing w:after="0"/>
      <w:jc w:val="both"/>
    </w:pPr>
    <w:rPr>
      <w:rFonts w:ascii="Time New Romans" w:hAnsi="Time New Romans" w:eastAsia="宋体" w:cs="宋体"/>
      <w:kern w:val="2"/>
      <w:sz w:val="18"/>
      <w:szCs w:val="18"/>
    </w:rPr>
  </w:style>
  <w:style w:type="paragraph" w:styleId="29">
    <w:name w:val="footer"/>
    <w:basedOn w:val="1"/>
    <w:link w:val="126"/>
    <w:unhideWhenUsed/>
    <w:qFormat/>
    <w:uiPriority w:val="99"/>
    <w:pPr>
      <w:tabs>
        <w:tab w:val="center" w:pos="4153"/>
        <w:tab w:val="right" w:pos="8306"/>
      </w:tabs>
    </w:pPr>
    <w:rPr>
      <w:sz w:val="18"/>
      <w:szCs w:val="18"/>
    </w:rPr>
  </w:style>
  <w:style w:type="paragraph" w:styleId="30">
    <w:name w:val="header"/>
    <w:basedOn w:val="1"/>
    <w:link w:val="125"/>
    <w:unhideWhenUsed/>
    <w:qFormat/>
    <w:uiPriority w:val="99"/>
    <w:pPr>
      <w:pBdr>
        <w:bottom w:val="single" w:color="auto" w:sz="6" w:space="1"/>
      </w:pBdr>
      <w:tabs>
        <w:tab w:val="center" w:pos="4153"/>
        <w:tab w:val="right" w:pos="8306"/>
      </w:tabs>
      <w:jc w:val="center"/>
    </w:pPr>
    <w:rPr>
      <w:sz w:val="18"/>
      <w:szCs w:val="18"/>
    </w:rPr>
  </w:style>
  <w:style w:type="paragraph" w:styleId="31">
    <w:name w:val="Subtitle"/>
    <w:basedOn w:val="1"/>
    <w:next w:val="1"/>
    <w:link w:val="317"/>
    <w:qFormat/>
    <w:uiPriority w:val="11"/>
    <w:pPr>
      <w:adjustRightInd/>
      <w:snapToGrid/>
      <w:spacing w:after="0" w:line="360" w:lineRule="auto"/>
    </w:pPr>
    <w:rPr>
      <w:rFonts w:asciiTheme="majorHAnsi" w:hAnsiTheme="majorHAnsi" w:eastAsiaTheme="majorEastAsia" w:cstheme="majorBidi"/>
      <w:i/>
      <w:iCs/>
      <w:color w:val="4F81BD" w:themeColor="accent1"/>
      <w:spacing w:val="15"/>
      <w:sz w:val="24"/>
      <w:szCs w:val="24"/>
    </w:rPr>
  </w:style>
  <w:style w:type="paragraph" w:styleId="32">
    <w:name w:val="List"/>
    <w:basedOn w:val="1"/>
    <w:unhideWhenUsed/>
    <w:qFormat/>
    <w:uiPriority w:val="99"/>
    <w:pPr>
      <w:adjustRightInd/>
      <w:snapToGrid/>
      <w:spacing w:after="0" w:line="360" w:lineRule="auto"/>
      <w:ind w:left="360" w:hanging="360"/>
      <w:contextualSpacing/>
    </w:pPr>
    <w:rPr>
      <w:rFonts w:asciiTheme="minorHAnsi" w:hAnsiTheme="minorHAnsi" w:eastAsiaTheme="minorEastAsia"/>
      <w:sz w:val="21"/>
      <w:szCs w:val="21"/>
    </w:rPr>
  </w:style>
  <w:style w:type="paragraph" w:styleId="33">
    <w:name w:val="Body Text 2"/>
    <w:basedOn w:val="1"/>
    <w:link w:val="318"/>
    <w:unhideWhenUsed/>
    <w:qFormat/>
    <w:uiPriority w:val="99"/>
    <w:pPr>
      <w:adjustRightInd/>
      <w:snapToGrid/>
      <w:spacing w:after="120" w:line="480" w:lineRule="auto"/>
    </w:pPr>
    <w:rPr>
      <w:rFonts w:asciiTheme="minorHAnsi" w:hAnsiTheme="minorHAnsi" w:eastAsiaTheme="minorEastAsia"/>
      <w:sz w:val="21"/>
      <w:szCs w:val="21"/>
    </w:rPr>
  </w:style>
  <w:style w:type="paragraph" w:styleId="34">
    <w:name w:val="List Continue 2"/>
    <w:basedOn w:val="1"/>
    <w:unhideWhenUsed/>
    <w:qFormat/>
    <w:uiPriority w:val="99"/>
    <w:pPr>
      <w:adjustRightInd/>
      <w:snapToGrid/>
      <w:spacing w:after="120" w:line="360" w:lineRule="auto"/>
      <w:ind w:left="720"/>
      <w:contextualSpacing/>
    </w:pPr>
    <w:rPr>
      <w:rFonts w:asciiTheme="minorHAnsi" w:hAnsiTheme="minorHAnsi" w:eastAsiaTheme="minorEastAsia"/>
      <w:sz w:val="21"/>
      <w:szCs w:val="21"/>
    </w:rPr>
  </w:style>
  <w:style w:type="paragraph" w:styleId="35">
    <w:name w:val="Normal (Web)"/>
    <w:basedOn w:val="1"/>
    <w:link w:val="422"/>
    <w:qFormat/>
    <w:uiPriority w:val="99"/>
    <w:pPr>
      <w:adjustRightInd/>
      <w:snapToGrid/>
      <w:spacing w:before="100" w:beforeAutospacing="1" w:after="100" w:afterAutospacing="1"/>
    </w:pPr>
    <w:rPr>
      <w:rFonts w:ascii="宋体" w:hAnsi="宋体" w:cs="宋体" w:eastAsiaTheme="minorEastAsia"/>
      <w:sz w:val="24"/>
      <w:szCs w:val="24"/>
    </w:rPr>
  </w:style>
  <w:style w:type="paragraph" w:styleId="36">
    <w:name w:val="List Continue 3"/>
    <w:basedOn w:val="1"/>
    <w:unhideWhenUsed/>
    <w:qFormat/>
    <w:uiPriority w:val="99"/>
    <w:pPr>
      <w:adjustRightInd/>
      <w:snapToGrid/>
      <w:spacing w:after="120" w:line="360" w:lineRule="auto"/>
      <w:ind w:left="1080"/>
      <w:contextualSpacing/>
    </w:pPr>
    <w:rPr>
      <w:rFonts w:asciiTheme="minorHAnsi" w:hAnsiTheme="minorHAnsi" w:eastAsiaTheme="minorEastAsia"/>
      <w:sz w:val="21"/>
      <w:szCs w:val="21"/>
    </w:rPr>
  </w:style>
  <w:style w:type="paragraph" w:styleId="37">
    <w:name w:val="Title"/>
    <w:basedOn w:val="1"/>
    <w:next w:val="1"/>
    <w:link w:val="133"/>
    <w:qFormat/>
    <w:uiPriority w:val="0"/>
    <w:pPr>
      <w:widowControl w:val="0"/>
      <w:adjustRightInd/>
      <w:snapToGrid/>
      <w:spacing w:before="240" w:after="60"/>
      <w:jc w:val="center"/>
      <w:outlineLvl w:val="0"/>
    </w:pPr>
    <w:rPr>
      <w:rFonts w:ascii="Cambria" w:hAnsi="Cambria" w:eastAsia="宋体" w:cs="宋体"/>
      <w:b/>
      <w:bCs/>
      <w:kern w:val="2"/>
      <w:sz w:val="28"/>
      <w:szCs w:val="32"/>
    </w:rPr>
  </w:style>
  <w:style w:type="character" w:styleId="39">
    <w:name w:val="Strong"/>
    <w:qFormat/>
    <w:uiPriority w:val="0"/>
    <w:rPr>
      <w:b/>
      <w:bCs/>
    </w:rPr>
  </w:style>
  <w:style w:type="character" w:styleId="40">
    <w:name w:val="page number"/>
    <w:basedOn w:val="38"/>
    <w:qFormat/>
    <w:uiPriority w:val="0"/>
  </w:style>
  <w:style w:type="character" w:styleId="41">
    <w:name w:val="FollowedHyperlink"/>
    <w:basedOn w:val="38"/>
    <w:semiHidden/>
    <w:unhideWhenUsed/>
    <w:qFormat/>
    <w:uiPriority w:val="99"/>
    <w:rPr>
      <w:color w:val="800080" w:themeColor="followedHyperlink"/>
      <w:u w:val="single"/>
    </w:rPr>
  </w:style>
  <w:style w:type="character" w:styleId="42">
    <w:name w:val="Emphasis"/>
    <w:basedOn w:val="38"/>
    <w:qFormat/>
    <w:uiPriority w:val="20"/>
    <w:rPr>
      <w:i/>
      <w:iCs/>
    </w:rPr>
  </w:style>
  <w:style w:type="character" w:styleId="43">
    <w:name w:val="Hyperlink"/>
    <w:qFormat/>
    <w:uiPriority w:val="99"/>
    <w:rPr>
      <w:color w:val="0000FF"/>
      <w:u w:val="single"/>
    </w:rPr>
  </w:style>
  <w:style w:type="character" w:styleId="44">
    <w:name w:val="annotation reference"/>
    <w:semiHidden/>
    <w:qFormat/>
    <w:uiPriority w:val="0"/>
    <w:rPr>
      <w:sz w:val="21"/>
      <w:szCs w:val="21"/>
    </w:rPr>
  </w:style>
  <w:style w:type="table" w:styleId="46">
    <w:name w:val="Table Grid"/>
    <w:basedOn w:val="45"/>
    <w:qFormat/>
    <w:uiPriority w:val="59"/>
    <w:pPr>
      <w:widowControl w:val="0"/>
      <w:spacing w:after="0" w:line="240" w:lineRule="auto"/>
      <w:jc w:val="both"/>
    </w:pPr>
    <w:rPr>
      <w:rFonts w:ascii="Time New Romans" w:hAnsi="Time New Romans" w:eastAsia="宋体" w:cs="宋体"/>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47">
    <w:name w:val="Light Shading Accent 2"/>
    <w:basedOn w:val="45"/>
    <w:qFormat/>
    <w:uiPriority w:val="60"/>
    <w:pPr>
      <w:spacing w:after="0" w:line="240" w:lineRule="auto"/>
    </w:pPr>
    <w:rPr>
      <w:rFonts w:eastAsiaTheme="minorEastAsia"/>
      <w:color w:val="943734" w:themeColor="accent2" w:themeShade="BF"/>
      <w:sz w:val="20"/>
      <w:szCs w:val="20"/>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left w:val="nil"/>
          <w:right w:val="nil"/>
          <w:insideH w:val="nil"/>
          <w:insideV w:val="nil"/>
        </w:tcBorders>
        <w:shd w:val="clear" w:color="auto" w:fill="EFD3D3" w:themeFill="accent2" w:themeFillTint="3F"/>
      </w:tcPr>
    </w:tblStylePr>
  </w:style>
  <w:style w:type="table" w:styleId="48">
    <w:name w:val="Light Shading Accent 3"/>
    <w:basedOn w:val="45"/>
    <w:qFormat/>
    <w:uiPriority w:val="60"/>
    <w:pPr>
      <w:spacing w:after="0" w:line="240" w:lineRule="auto"/>
    </w:pPr>
    <w:rPr>
      <w:rFonts w:eastAsiaTheme="minorEastAsia"/>
      <w:color w:val="76923C" w:themeColor="accent3" w:themeShade="BF"/>
      <w:sz w:val="20"/>
      <w:szCs w:val="20"/>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table" w:styleId="49">
    <w:name w:val="Light Shading Accent 4"/>
    <w:basedOn w:val="45"/>
    <w:qFormat/>
    <w:uiPriority w:val="60"/>
    <w:pPr>
      <w:spacing w:after="0" w:line="240" w:lineRule="auto"/>
    </w:pPr>
    <w:rPr>
      <w:rFonts w:eastAsiaTheme="minorEastAsia"/>
      <w:color w:val="5F497A" w:themeColor="accent4" w:themeShade="BF"/>
      <w:sz w:val="20"/>
      <w:szCs w:val="20"/>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left w:val="nil"/>
          <w:right w:val="nil"/>
          <w:insideH w:val="nil"/>
          <w:insideV w:val="nil"/>
        </w:tcBorders>
        <w:shd w:val="clear" w:color="auto" w:fill="DFD8E8" w:themeFill="accent4" w:themeFillTint="3F"/>
      </w:tcPr>
    </w:tblStylePr>
  </w:style>
  <w:style w:type="table" w:styleId="50">
    <w:name w:val="Light Shading Accent 5"/>
    <w:basedOn w:val="45"/>
    <w:qFormat/>
    <w:uiPriority w:val="60"/>
    <w:pPr>
      <w:spacing w:after="0" w:line="240" w:lineRule="auto"/>
    </w:pPr>
    <w:rPr>
      <w:rFonts w:eastAsiaTheme="minorEastAsia"/>
      <w:color w:val="31849B" w:themeColor="accent5" w:themeShade="BF"/>
      <w:sz w:val="20"/>
      <w:szCs w:val="20"/>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left w:val="nil"/>
          <w:right w:val="nil"/>
          <w:insideH w:val="nil"/>
          <w:insideV w:val="nil"/>
        </w:tcBorders>
        <w:shd w:val="clear" w:color="auto" w:fill="D2EAF0" w:themeFill="accent5" w:themeFillTint="3F"/>
      </w:tcPr>
    </w:tblStylePr>
  </w:style>
  <w:style w:type="table" w:styleId="51">
    <w:name w:val="Light Shading Accent 6"/>
    <w:basedOn w:val="45"/>
    <w:qFormat/>
    <w:uiPriority w:val="60"/>
    <w:pPr>
      <w:spacing w:after="0" w:line="240" w:lineRule="auto"/>
    </w:pPr>
    <w:rPr>
      <w:rFonts w:eastAsiaTheme="minorEastAsia"/>
      <w:color w:val="E36C09" w:themeColor="accent6" w:themeShade="BF"/>
      <w:sz w:val="20"/>
      <w:szCs w:val="20"/>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left w:val="nil"/>
          <w:right w:val="nil"/>
          <w:insideH w:val="nil"/>
          <w:insideV w:val="nil"/>
        </w:tcBorders>
        <w:shd w:val="clear" w:color="auto" w:fill="FDE5D1" w:themeFill="accent6" w:themeFillTint="3F"/>
      </w:tcPr>
    </w:tblStylePr>
  </w:style>
  <w:style w:type="table" w:styleId="52">
    <w:name w:val="Light List Accent 2"/>
    <w:basedOn w:val="45"/>
    <w:qFormat/>
    <w:uiPriority w:val="61"/>
    <w:pPr>
      <w:spacing w:after="0" w:line="240" w:lineRule="auto"/>
    </w:pPr>
    <w:rPr>
      <w:rFonts w:eastAsiaTheme="minorEastAsia"/>
      <w:sz w:val="20"/>
      <w:szCs w:val="20"/>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shd w:val="clear" w:color="auto" w:fill="C0504D" w:themeFill="accent2"/>
      </w:tcPr>
    </w:tblStylePr>
    <w:tblStylePr w:type="lastRow">
      <w:pPr>
        <w:spacing w:before="0" w:after="0" w:line="240" w:lineRule="auto"/>
      </w:pPr>
      <w:rPr>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53">
    <w:name w:val="Light List Accent 3"/>
    <w:basedOn w:val="45"/>
    <w:qFormat/>
    <w:uiPriority w:val="61"/>
    <w:pPr>
      <w:spacing w:after="0" w:line="240" w:lineRule="auto"/>
    </w:pPr>
    <w:rPr>
      <w:rFonts w:eastAsiaTheme="minorEastAsia"/>
      <w:sz w:val="20"/>
      <w:szCs w:val="20"/>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shd w:val="clear" w:color="auto" w:fill="9BBB59" w:themeFill="accent3"/>
      </w:tcPr>
    </w:tblStylePr>
    <w:tblStylePr w:type="lastRow">
      <w:pPr>
        <w:spacing w:before="0" w:after="0" w:line="240" w:lineRule="auto"/>
      </w:pPr>
      <w:rPr>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54">
    <w:name w:val="Light List Accent 4"/>
    <w:basedOn w:val="45"/>
    <w:qFormat/>
    <w:uiPriority w:val="61"/>
    <w:pPr>
      <w:spacing w:after="0" w:line="240" w:lineRule="auto"/>
    </w:pPr>
    <w:rPr>
      <w:rFonts w:eastAsiaTheme="minorEastAsia"/>
      <w:sz w:val="20"/>
      <w:szCs w:val="20"/>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shd w:val="clear" w:color="auto" w:fill="8064A2" w:themeFill="accent4"/>
      </w:tcPr>
    </w:tblStylePr>
    <w:tblStylePr w:type="lastRow">
      <w:pPr>
        <w:spacing w:before="0" w:after="0" w:line="240" w:lineRule="auto"/>
      </w:pPr>
      <w:rPr>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55">
    <w:name w:val="Light List Accent 5"/>
    <w:basedOn w:val="45"/>
    <w:qFormat/>
    <w:uiPriority w:val="61"/>
    <w:pPr>
      <w:spacing w:after="0" w:line="240" w:lineRule="auto"/>
    </w:pPr>
    <w:rPr>
      <w:rFonts w:eastAsiaTheme="minorEastAsia"/>
      <w:sz w:val="20"/>
      <w:szCs w:val="20"/>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shd w:val="clear" w:color="auto" w:fill="4BACC6" w:themeFill="accent5"/>
      </w:tcPr>
    </w:tblStylePr>
    <w:tblStylePr w:type="lastRow">
      <w:pPr>
        <w:spacing w:before="0" w:after="0" w:line="240" w:lineRule="auto"/>
      </w:pPr>
      <w:rPr>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56">
    <w:name w:val="Light List Accent 6"/>
    <w:basedOn w:val="45"/>
    <w:qFormat/>
    <w:uiPriority w:val="61"/>
    <w:pPr>
      <w:spacing w:after="0" w:line="240" w:lineRule="auto"/>
    </w:pPr>
    <w:rPr>
      <w:rFonts w:eastAsiaTheme="minorEastAsia"/>
      <w:sz w:val="20"/>
      <w:szCs w:val="20"/>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shd w:val="clear" w:color="auto" w:fill="F79646" w:themeFill="accent6"/>
      </w:tcPr>
    </w:tblStylePr>
    <w:tblStylePr w:type="lastRow">
      <w:pPr>
        <w:spacing w:before="0" w:after="0" w:line="240" w:lineRule="auto"/>
      </w:pPr>
      <w:rPr>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57">
    <w:name w:val="Light Grid Accent 2"/>
    <w:basedOn w:val="45"/>
    <w:qFormat/>
    <w:uiPriority w:val="62"/>
    <w:pPr>
      <w:spacing w:after="0" w:line="240" w:lineRule="auto"/>
    </w:pPr>
    <w:rPr>
      <w:rFonts w:eastAsiaTheme="minorEastAsia"/>
      <w:sz w:val="20"/>
      <w:szCs w:val="20"/>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8">
    <w:name w:val="Light Grid Accent 3"/>
    <w:basedOn w:val="45"/>
    <w:qFormat/>
    <w:uiPriority w:val="62"/>
    <w:pPr>
      <w:spacing w:after="0" w:line="240" w:lineRule="auto"/>
    </w:pPr>
    <w:rPr>
      <w:rFonts w:eastAsiaTheme="minorEastAsia"/>
      <w:sz w:val="20"/>
      <w:szCs w:val="20"/>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9">
    <w:name w:val="Light Grid Accent 4"/>
    <w:basedOn w:val="45"/>
    <w:qFormat/>
    <w:uiPriority w:val="62"/>
    <w:pPr>
      <w:spacing w:after="0" w:line="240" w:lineRule="auto"/>
    </w:pPr>
    <w:rPr>
      <w:rFonts w:eastAsiaTheme="minorEastAsia"/>
      <w:sz w:val="20"/>
      <w:szCs w:val="20"/>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60">
    <w:name w:val="Light Grid Accent 5"/>
    <w:basedOn w:val="45"/>
    <w:qFormat/>
    <w:uiPriority w:val="62"/>
    <w:pPr>
      <w:spacing w:after="0" w:line="240" w:lineRule="auto"/>
    </w:pPr>
    <w:rPr>
      <w:rFonts w:eastAsiaTheme="minorEastAsia"/>
      <w:sz w:val="20"/>
      <w:szCs w:val="20"/>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61">
    <w:name w:val="Light Grid Accent 6"/>
    <w:basedOn w:val="45"/>
    <w:qFormat/>
    <w:uiPriority w:val="62"/>
    <w:pPr>
      <w:spacing w:after="0" w:line="240" w:lineRule="auto"/>
    </w:pPr>
    <w:rPr>
      <w:rFonts w:eastAsiaTheme="minorEastAsia"/>
      <w:sz w:val="20"/>
      <w:szCs w:val="20"/>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62">
    <w:name w:val="Medium Shading 1 Accent 2"/>
    <w:basedOn w:val="45"/>
    <w:qFormat/>
    <w:uiPriority w:val="63"/>
    <w:pPr>
      <w:spacing w:after="0" w:line="240" w:lineRule="auto"/>
    </w:pPr>
    <w:rPr>
      <w:rFonts w:eastAsiaTheme="minorEastAsia"/>
      <w:sz w:val="20"/>
      <w:szCs w:val="20"/>
    </w:r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blLayout w:type="fixed"/>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FD3D3" w:themeFill="accent2" w:themeFillTint="3F"/>
      </w:tcPr>
    </w:tblStylePr>
    <w:tblStylePr w:type="band1Horz">
      <w:tblPr>
        <w:tblLayout w:type="fixed"/>
      </w:tblPr>
      <w:tcPr>
        <w:tcBorders>
          <w:insideH w:val="nil"/>
          <w:insideV w:val="nil"/>
        </w:tcBorders>
        <w:shd w:val="clear" w:color="auto" w:fill="EFD3D3" w:themeFill="accent2" w:themeFillTint="3F"/>
      </w:tcPr>
    </w:tblStylePr>
    <w:tblStylePr w:type="band2Horz">
      <w:tblPr>
        <w:tblLayout w:type="fixed"/>
      </w:tblPr>
      <w:tcPr>
        <w:tcBorders>
          <w:insideH w:val="nil"/>
          <w:insideV w:val="nil"/>
        </w:tcBorders>
      </w:tcPr>
    </w:tblStylePr>
  </w:style>
  <w:style w:type="table" w:styleId="63">
    <w:name w:val="Medium Shading 1 Accent 3"/>
    <w:basedOn w:val="45"/>
    <w:qFormat/>
    <w:uiPriority w:val="63"/>
    <w:pPr>
      <w:spacing w:after="0" w:line="240" w:lineRule="auto"/>
    </w:pPr>
    <w:rPr>
      <w:rFonts w:eastAsiaTheme="minorEastAsia"/>
      <w:sz w:val="20"/>
      <w:szCs w:val="20"/>
    </w:r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blLayout w:type="fixed"/>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6EED5" w:themeFill="accent3" w:themeFillTint="3F"/>
      </w:tcPr>
    </w:tblStylePr>
    <w:tblStylePr w:type="band1Horz">
      <w:tblPr>
        <w:tblLayout w:type="fixed"/>
      </w:tblPr>
      <w:tcPr>
        <w:tcBorders>
          <w:insideH w:val="nil"/>
          <w:insideV w:val="nil"/>
        </w:tcBorders>
        <w:shd w:val="clear" w:color="auto" w:fill="E6EED5" w:themeFill="accent3" w:themeFillTint="3F"/>
      </w:tcPr>
    </w:tblStylePr>
    <w:tblStylePr w:type="band2Horz">
      <w:tblPr>
        <w:tblLayout w:type="fixed"/>
      </w:tblPr>
      <w:tcPr>
        <w:tcBorders>
          <w:insideH w:val="nil"/>
          <w:insideV w:val="nil"/>
        </w:tcBorders>
      </w:tcPr>
    </w:tblStylePr>
  </w:style>
  <w:style w:type="table" w:styleId="64">
    <w:name w:val="Medium Shading 1 Accent 4"/>
    <w:basedOn w:val="45"/>
    <w:qFormat/>
    <w:uiPriority w:val="63"/>
    <w:pPr>
      <w:spacing w:after="0" w:line="240" w:lineRule="auto"/>
    </w:pPr>
    <w:rPr>
      <w:rFonts w:eastAsiaTheme="minorEastAsia"/>
      <w:sz w:val="20"/>
      <w:szCs w:val="20"/>
    </w:r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blLayout w:type="fixed"/>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FD8E8" w:themeFill="accent4" w:themeFillTint="3F"/>
      </w:tcPr>
    </w:tblStylePr>
    <w:tblStylePr w:type="band1Horz">
      <w:tblPr>
        <w:tblLayout w:type="fixed"/>
      </w:tblPr>
      <w:tcPr>
        <w:tcBorders>
          <w:insideH w:val="nil"/>
          <w:insideV w:val="nil"/>
        </w:tcBorders>
        <w:shd w:val="clear" w:color="auto" w:fill="DFD8E8" w:themeFill="accent4" w:themeFillTint="3F"/>
      </w:tcPr>
    </w:tblStylePr>
    <w:tblStylePr w:type="band2Horz">
      <w:tblPr>
        <w:tblLayout w:type="fixed"/>
      </w:tblPr>
      <w:tcPr>
        <w:tcBorders>
          <w:insideH w:val="nil"/>
          <w:insideV w:val="nil"/>
        </w:tcBorders>
      </w:tcPr>
    </w:tblStylePr>
  </w:style>
  <w:style w:type="table" w:styleId="65">
    <w:name w:val="Medium Shading 1 Accent 5"/>
    <w:basedOn w:val="45"/>
    <w:qFormat/>
    <w:uiPriority w:val="63"/>
    <w:pPr>
      <w:spacing w:after="0" w:line="240" w:lineRule="auto"/>
    </w:pPr>
    <w:rPr>
      <w:rFonts w:eastAsiaTheme="minorEastAsia"/>
      <w:sz w:val="20"/>
      <w:szCs w:val="20"/>
    </w:r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blLayout w:type="fixed"/>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2EAF0" w:themeFill="accent5" w:themeFillTint="3F"/>
      </w:tcPr>
    </w:tblStylePr>
    <w:tblStylePr w:type="band1Horz">
      <w:tblPr>
        <w:tblLayout w:type="fixed"/>
      </w:tblPr>
      <w:tcPr>
        <w:tcBorders>
          <w:insideH w:val="nil"/>
          <w:insideV w:val="nil"/>
        </w:tcBorders>
        <w:shd w:val="clear" w:color="auto" w:fill="D2EAF0" w:themeFill="accent5" w:themeFillTint="3F"/>
      </w:tcPr>
    </w:tblStylePr>
    <w:tblStylePr w:type="band2Horz">
      <w:tblPr>
        <w:tblLayout w:type="fixed"/>
      </w:tblPr>
      <w:tcPr>
        <w:tcBorders>
          <w:insideH w:val="nil"/>
          <w:insideV w:val="nil"/>
        </w:tcBorders>
      </w:tcPr>
    </w:tblStylePr>
  </w:style>
  <w:style w:type="table" w:styleId="66">
    <w:name w:val="Medium Shading 1 Accent 6"/>
    <w:basedOn w:val="45"/>
    <w:qFormat/>
    <w:uiPriority w:val="63"/>
    <w:pPr>
      <w:spacing w:after="0" w:line="240" w:lineRule="auto"/>
    </w:pPr>
    <w:rPr>
      <w:rFonts w:eastAsiaTheme="minorEastAsia"/>
      <w:sz w:val="20"/>
      <w:szCs w:val="20"/>
    </w:r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blLayout w:type="fixed"/>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FDE5D1" w:themeFill="accent6" w:themeFillTint="3F"/>
      </w:tcPr>
    </w:tblStylePr>
    <w:tblStylePr w:type="band1Horz">
      <w:tblPr>
        <w:tblLayout w:type="fixed"/>
      </w:tblPr>
      <w:tcPr>
        <w:tcBorders>
          <w:insideH w:val="nil"/>
          <w:insideV w:val="nil"/>
        </w:tcBorders>
        <w:shd w:val="clear" w:color="auto" w:fill="FDE5D1" w:themeFill="accent6" w:themeFillTint="3F"/>
      </w:tcPr>
    </w:tblStylePr>
    <w:tblStylePr w:type="band2Horz">
      <w:tblPr>
        <w:tblLayout w:type="fixed"/>
      </w:tblPr>
      <w:tcPr>
        <w:tcBorders>
          <w:insideH w:val="nil"/>
          <w:insideV w:val="nil"/>
        </w:tcBorders>
      </w:tcPr>
    </w:tblStylePr>
  </w:style>
  <w:style w:type="table" w:styleId="67">
    <w:name w:val="Medium Shading 2 Accent 2"/>
    <w:basedOn w:val="45"/>
    <w:qFormat/>
    <w:uiPriority w:val="64"/>
    <w:pPr>
      <w:spacing w:after="0" w:line="240" w:lineRule="auto"/>
    </w:pPr>
    <w:rPr>
      <w:rFonts w:eastAsiaTheme="minorEastAsia"/>
      <w:sz w:val="20"/>
      <w:szCs w:val="20"/>
    </w:r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blLayout w:type="fixed"/>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blLayout w:type="fixed"/>
      </w:tblPr>
      <w:tcPr>
        <w:tcBorders>
          <w:left w:val="nil"/>
          <w:right w:val="nil"/>
          <w:insideH w:val="nil"/>
          <w:insideV w:val="nil"/>
        </w:tcBorders>
        <w:shd w:val="clear" w:color="auto" w:fill="C0504D" w:themeFill="accent2"/>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blLayout w:type="fixed"/>
      </w:tblPr>
      <w:tcPr>
        <w:tcBorders>
          <w:top w:val="single" w:color="auto" w:sz="18" w:space="0"/>
          <w:left w:val="nil"/>
          <w:bottom w:val="single" w:color="auto" w:sz="18" w:space="0"/>
          <w:right w:val="nil"/>
          <w:insideH w:val="nil"/>
          <w:insideV w:val="nil"/>
        </w:tcBorders>
      </w:tcPr>
    </w:tblStylePr>
  </w:style>
  <w:style w:type="table" w:styleId="68">
    <w:name w:val="Medium Shading 2 Accent 3"/>
    <w:basedOn w:val="45"/>
    <w:qFormat/>
    <w:uiPriority w:val="64"/>
    <w:pPr>
      <w:spacing w:after="0" w:line="240" w:lineRule="auto"/>
    </w:pPr>
    <w:rPr>
      <w:rFonts w:eastAsiaTheme="minorEastAsia"/>
      <w:sz w:val="20"/>
      <w:szCs w:val="20"/>
    </w:r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blLayout w:type="fixed"/>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rPr>
      <w:tblPr>
        <w:tblLayout w:type="fixed"/>
      </w:tblPr>
      <w:tcPr>
        <w:tcBorders>
          <w:left w:val="nil"/>
          <w:right w:val="nil"/>
          <w:insideH w:val="nil"/>
          <w:insideV w:val="nil"/>
        </w:tcBorders>
        <w:shd w:val="clear" w:color="auto" w:fill="9BBB59" w:themeFill="accent3"/>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blLayout w:type="fixed"/>
      </w:tblPr>
      <w:tcPr>
        <w:tcBorders>
          <w:top w:val="single" w:color="auto" w:sz="18" w:space="0"/>
          <w:left w:val="nil"/>
          <w:bottom w:val="single" w:color="auto" w:sz="18" w:space="0"/>
          <w:right w:val="nil"/>
          <w:insideH w:val="nil"/>
          <w:insideV w:val="nil"/>
        </w:tcBorders>
      </w:tcPr>
    </w:tblStylePr>
  </w:style>
  <w:style w:type="table" w:styleId="69">
    <w:name w:val="Medium Shading 2 Accent 4"/>
    <w:basedOn w:val="45"/>
    <w:qFormat/>
    <w:uiPriority w:val="64"/>
    <w:pPr>
      <w:spacing w:after="0" w:line="240" w:lineRule="auto"/>
    </w:pPr>
    <w:rPr>
      <w:rFonts w:eastAsiaTheme="minorEastAsia"/>
      <w:sz w:val="20"/>
      <w:szCs w:val="20"/>
    </w:r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blLayout w:type="fixed"/>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blLayout w:type="fixed"/>
      </w:tblPr>
      <w:tcPr>
        <w:tcBorders>
          <w:left w:val="nil"/>
          <w:right w:val="nil"/>
          <w:insideH w:val="nil"/>
          <w:insideV w:val="nil"/>
        </w:tcBorders>
        <w:shd w:val="clear" w:color="auto" w:fill="8064A2" w:themeFill="accent4"/>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blLayout w:type="fixed"/>
      </w:tblPr>
      <w:tcPr>
        <w:tcBorders>
          <w:top w:val="single" w:color="auto" w:sz="18" w:space="0"/>
          <w:left w:val="nil"/>
          <w:bottom w:val="single" w:color="auto" w:sz="18" w:space="0"/>
          <w:right w:val="nil"/>
          <w:insideH w:val="nil"/>
          <w:insideV w:val="nil"/>
        </w:tcBorders>
      </w:tcPr>
    </w:tblStylePr>
  </w:style>
  <w:style w:type="table" w:styleId="70">
    <w:name w:val="Medium Shading 2 Accent 5"/>
    <w:basedOn w:val="45"/>
    <w:qFormat/>
    <w:uiPriority w:val="64"/>
    <w:pPr>
      <w:spacing w:after="0" w:line="240" w:lineRule="auto"/>
    </w:pPr>
    <w:rPr>
      <w:rFonts w:eastAsiaTheme="minorEastAsia"/>
      <w:sz w:val="20"/>
      <w:szCs w:val="20"/>
    </w:r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blLayout w:type="fixed"/>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blLayout w:type="fixed"/>
      </w:tblPr>
      <w:tcPr>
        <w:tcBorders>
          <w:left w:val="nil"/>
          <w:right w:val="nil"/>
          <w:insideH w:val="nil"/>
          <w:insideV w:val="nil"/>
        </w:tcBorders>
        <w:shd w:val="clear" w:color="auto" w:fill="4BACC6" w:themeFill="accent5"/>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blLayout w:type="fixed"/>
      </w:tblPr>
      <w:tcPr>
        <w:tcBorders>
          <w:top w:val="single" w:color="auto" w:sz="18" w:space="0"/>
          <w:left w:val="nil"/>
          <w:bottom w:val="single" w:color="auto" w:sz="18" w:space="0"/>
          <w:right w:val="nil"/>
          <w:insideH w:val="nil"/>
          <w:insideV w:val="nil"/>
        </w:tcBorders>
      </w:tcPr>
    </w:tblStylePr>
  </w:style>
  <w:style w:type="table" w:styleId="71">
    <w:name w:val="Medium Shading 2 Accent 6"/>
    <w:basedOn w:val="45"/>
    <w:qFormat/>
    <w:uiPriority w:val="64"/>
    <w:pPr>
      <w:spacing w:after="0" w:line="240" w:lineRule="auto"/>
    </w:pPr>
    <w:rPr>
      <w:rFonts w:eastAsiaTheme="minorEastAsia"/>
      <w:sz w:val="20"/>
      <w:szCs w:val="20"/>
    </w:r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blLayout w:type="fixed"/>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rPr>
      <w:tblPr>
        <w:tblLayout w:type="fixed"/>
      </w:tblPr>
      <w:tcPr>
        <w:tcBorders>
          <w:left w:val="nil"/>
          <w:right w:val="nil"/>
          <w:insideH w:val="nil"/>
          <w:insideV w:val="nil"/>
        </w:tcBorders>
        <w:shd w:val="clear" w:color="auto" w:fill="F79646" w:themeFill="accent6"/>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blLayout w:type="fixed"/>
      </w:tblPr>
      <w:tcPr>
        <w:tcBorders>
          <w:top w:val="single" w:color="auto" w:sz="18" w:space="0"/>
          <w:left w:val="nil"/>
          <w:bottom w:val="single" w:color="auto" w:sz="18" w:space="0"/>
          <w:right w:val="nil"/>
          <w:insideH w:val="nil"/>
          <w:insideV w:val="nil"/>
        </w:tcBorders>
      </w:tcPr>
    </w:tblStylePr>
  </w:style>
  <w:style w:type="table" w:styleId="72">
    <w:name w:val="Medium List 1 Accent 2"/>
    <w:basedOn w:val="45"/>
    <w:qFormat/>
    <w:uiPriority w:val="65"/>
    <w:pPr>
      <w:spacing w:after="0" w:line="240" w:lineRule="auto"/>
    </w:pPr>
    <w:rPr>
      <w:rFonts w:eastAsiaTheme="minorEastAsia"/>
      <w:color w:val="000000" w:themeColor="text1"/>
      <w:sz w:val="20"/>
      <w:szCs w:val="20"/>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C0504D" w:themeColor="accent2" w:sz="8" w:space="0"/>
        </w:tcBorders>
      </w:tcPr>
    </w:tblStylePr>
    <w:tblStylePr w:type="lastRow">
      <w:rPr>
        <w:b/>
        <w:bCs/>
        <w:color w:val="1F497D" w:themeColor="text2"/>
      </w:rPr>
      <w:tblPr>
        <w:tblLayout w:type="fixed"/>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blLayout w:type="fixed"/>
      </w:tblPr>
      <w:tcPr>
        <w:tcBorders>
          <w:top w:val="single" w:color="C0504D" w:themeColor="accent2" w:sz="8" w:space="0"/>
          <w:bottom w:val="single" w:color="C0504D" w:themeColor="accent2" w:sz="8" w:space="0"/>
        </w:tcBorders>
      </w:tcPr>
    </w:tblStylePr>
    <w:tblStylePr w:type="band1Vert">
      <w:tblPr>
        <w:tblLayout w:type="fixed"/>
      </w:tblPr>
      <w:tcPr>
        <w:shd w:val="clear" w:color="auto" w:fill="EFD3D3" w:themeFill="accent2" w:themeFillTint="3F"/>
      </w:tcPr>
    </w:tblStylePr>
    <w:tblStylePr w:type="band1Horz">
      <w:tblPr>
        <w:tblLayout w:type="fixed"/>
      </w:tblPr>
      <w:tcPr>
        <w:shd w:val="clear" w:color="auto" w:fill="EFD3D3" w:themeFill="accent2" w:themeFillTint="3F"/>
      </w:tcPr>
    </w:tblStylePr>
  </w:style>
  <w:style w:type="table" w:styleId="73">
    <w:name w:val="Medium List 1 Accent 3"/>
    <w:basedOn w:val="45"/>
    <w:qFormat/>
    <w:uiPriority w:val="65"/>
    <w:pPr>
      <w:spacing w:after="0" w:line="240" w:lineRule="auto"/>
    </w:pPr>
    <w:rPr>
      <w:rFonts w:eastAsiaTheme="minorEastAsia"/>
      <w:color w:val="000000" w:themeColor="text1"/>
      <w:sz w:val="20"/>
      <w:szCs w:val="20"/>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9BBB59" w:themeColor="accent3" w:sz="8" w:space="0"/>
        </w:tcBorders>
      </w:tcPr>
    </w:tblStylePr>
    <w:tblStylePr w:type="lastRow">
      <w:rPr>
        <w:b/>
        <w:bCs/>
        <w:color w:val="1F497D" w:themeColor="text2"/>
      </w:rPr>
      <w:tblPr>
        <w:tblLayout w:type="fixed"/>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blLayout w:type="fixed"/>
      </w:tblPr>
      <w:tcPr>
        <w:tcBorders>
          <w:top w:val="single" w:color="9BBB59" w:themeColor="accent3" w:sz="8" w:space="0"/>
          <w:bottom w:val="single" w:color="9BBB59" w:themeColor="accent3" w:sz="8" w:space="0"/>
        </w:tcBorders>
      </w:tcPr>
    </w:tblStylePr>
    <w:tblStylePr w:type="band1Vert">
      <w:tblPr>
        <w:tblLayout w:type="fixed"/>
      </w:tblPr>
      <w:tcPr>
        <w:shd w:val="clear" w:color="auto" w:fill="E6EED5" w:themeFill="accent3" w:themeFillTint="3F"/>
      </w:tcPr>
    </w:tblStylePr>
    <w:tblStylePr w:type="band1Horz">
      <w:tblPr>
        <w:tblLayout w:type="fixed"/>
      </w:tblPr>
      <w:tcPr>
        <w:shd w:val="clear" w:color="auto" w:fill="E6EED5" w:themeFill="accent3" w:themeFillTint="3F"/>
      </w:tcPr>
    </w:tblStylePr>
  </w:style>
  <w:style w:type="table" w:styleId="74">
    <w:name w:val="Medium List 1 Accent 4"/>
    <w:basedOn w:val="45"/>
    <w:qFormat/>
    <w:uiPriority w:val="65"/>
    <w:pPr>
      <w:spacing w:after="0" w:line="240" w:lineRule="auto"/>
    </w:pPr>
    <w:rPr>
      <w:rFonts w:eastAsiaTheme="minorEastAsia"/>
      <w:color w:val="000000" w:themeColor="text1"/>
      <w:sz w:val="20"/>
      <w:szCs w:val="20"/>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8064A2" w:themeColor="accent4" w:sz="8" w:space="0"/>
        </w:tcBorders>
      </w:tcPr>
    </w:tblStylePr>
    <w:tblStylePr w:type="lastRow">
      <w:rPr>
        <w:b/>
        <w:bCs/>
        <w:color w:val="1F497D" w:themeColor="text2"/>
      </w:rPr>
      <w:tblPr>
        <w:tblLayout w:type="fixed"/>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blLayout w:type="fixed"/>
      </w:tblPr>
      <w:tcPr>
        <w:tcBorders>
          <w:top w:val="single" w:color="8064A2" w:themeColor="accent4" w:sz="8" w:space="0"/>
          <w:bottom w:val="single" w:color="8064A2" w:themeColor="accent4" w:sz="8" w:space="0"/>
        </w:tcBorders>
      </w:tcPr>
    </w:tblStylePr>
    <w:tblStylePr w:type="band1Vert">
      <w:tblPr>
        <w:tblLayout w:type="fixed"/>
      </w:tblPr>
      <w:tcPr>
        <w:shd w:val="clear" w:color="auto" w:fill="DFD8E8" w:themeFill="accent4" w:themeFillTint="3F"/>
      </w:tcPr>
    </w:tblStylePr>
    <w:tblStylePr w:type="band1Horz">
      <w:tblPr>
        <w:tblLayout w:type="fixed"/>
      </w:tblPr>
      <w:tcPr>
        <w:shd w:val="clear" w:color="auto" w:fill="DFD8E8" w:themeFill="accent4" w:themeFillTint="3F"/>
      </w:tcPr>
    </w:tblStylePr>
  </w:style>
  <w:style w:type="table" w:styleId="75">
    <w:name w:val="Medium List 1 Accent 5"/>
    <w:basedOn w:val="45"/>
    <w:qFormat/>
    <w:uiPriority w:val="65"/>
    <w:pPr>
      <w:spacing w:after="0" w:line="240" w:lineRule="auto"/>
    </w:pPr>
    <w:rPr>
      <w:rFonts w:eastAsiaTheme="minorEastAsia"/>
      <w:color w:val="000000" w:themeColor="text1"/>
      <w:sz w:val="20"/>
      <w:szCs w:val="20"/>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BACC6" w:themeColor="accent5" w:sz="8" w:space="0"/>
        </w:tcBorders>
      </w:tcPr>
    </w:tblStylePr>
    <w:tblStylePr w:type="lastRow">
      <w:rPr>
        <w:b/>
        <w:bCs/>
        <w:color w:val="1F497D" w:themeColor="text2"/>
      </w:rPr>
      <w:tblPr>
        <w:tblLayout w:type="fixed"/>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blLayout w:type="fixed"/>
      </w:tblPr>
      <w:tcPr>
        <w:tcBorders>
          <w:top w:val="single" w:color="4BACC6" w:themeColor="accent5" w:sz="8" w:space="0"/>
          <w:bottom w:val="single" w:color="4BACC6" w:themeColor="accent5" w:sz="8" w:space="0"/>
        </w:tcBorders>
      </w:tcPr>
    </w:tblStylePr>
    <w:tblStylePr w:type="band1Vert">
      <w:tblPr>
        <w:tblLayout w:type="fixed"/>
      </w:tblPr>
      <w:tcPr>
        <w:shd w:val="clear" w:color="auto" w:fill="D2EAF0" w:themeFill="accent5" w:themeFillTint="3F"/>
      </w:tcPr>
    </w:tblStylePr>
    <w:tblStylePr w:type="band1Horz">
      <w:tblPr>
        <w:tblLayout w:type="fixed"/>
      </w:tblPr>
      <w:tcPr>
        <w:shd w:val="clear" w:color="auto" w:fill="D2EAF0" w:themeFill="accent5" w:themeFillTint="3F"/>
      </w:tcPr>
    </w:tblStylePr>
  </w:style>
  <w:style w:type="table" w:styleId="76">
    <w:name w:val="Medium List 1 Accent 6"/>
    <w:basedOn w:val="45"/>
    <w:qFormat/>
    <w:uiPriority w:val="65"/>
    <w:pPr>
      <w:spacing w:after="0" w:line="240" w:lineRule="auto"/>
    </w:pPr>
    <w:rPr>
      <w:rFonts w:eastAsiaTheme="minorEastAsia"/>
      <w:color w:val="000000" w:themeColor="text1"/>
      <w:sz w:val="20"/>
      <w:szCs w:val="20"/>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F79646" w:themeColor="accent6" w:sz="8" w:space="0"/>
        </w:tcBorders>
      </w:tcPr>
    </w:tblStylePr>
    <w:tblStylePr w:type="lastRow">
      <w:rPr>
        <w:b/>
        <w:bCs/>
        <w:color w:val="1F497D" w:themeColor="text2"/>
      </w:rPr>
      <w:tblPr>
        <w:tblLayout w:type="fixed"/>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blLayout w:type="fixed"/>
      </w:tblPr>
      <w:tcPr>
        <w:tcBorders>
          <w:top w:val="single" w:color="F79646" w:themeColor="accent6" w:sz="8" w:space="0"/>
          <w:bottom w:val="single" w:color="F79646" w:themeColor="accent6" w:sz="8" w:space="0"/>
        </w:tcBorders>
      </w:tcPr>
    </w:tblStylePr>
    <w:tblStylePr w:type="band1Vert">
      <w:tblPr>
        <w:tblLayout w:type="fixed"/>
      </w:tblPr>
      <w:tcPr>
        <w:shd w:val="clear" w:color="auto" w:fill="FDE5D1" w:themeFill="accent6" w:themeFillTint="3F"/>
      </w:tcPr>
    </w:tblStylePr>
    <w:tblStylePr w:type="band1Horz">
      <w:tblPr>
        <w:tblLayout w:type="fixed"/>
      </w:tblPr>
      <w:tcPr>
        <w:shd w:val="clear" w:color="auto" w:fill="FDE5D1" w:themeFill="accent6" w:themeFillTint="3F"/>
      </w:tcPr>
    </w:tblStylePr>
  </w:style>
  <w:style w:type="table" w:styleId="77">
    <w:name w:val="Medium List 2 Accent 1"/>
    <w:basedOn w:val="45"/>
    <w:qFormat/>
    <w:uiPriority w:val="66"/>
    <w:pPr>
      <w:spacing w:after="0" w:line="240" w:lineRule="auto"/>
    </w:pPr>
    <w:rPr>
      <w:rFonts w:asciiTheme="majorHAnsi" w:hAnsiTheme="majorHAnsi" w:eastAsiaTheme="majorEastAsia" w:cstheme="majorBidi"/>
      <w:color w:val="000000" w:themeColor="text1"/>
      <w:sz w:val="20"/>
      <w:szCs w:val="20"/>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blLayout w:type="fixed"/>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blLayout w:type="fixed"/>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top w:val="nil"/>
          <w:bottom w:val="nil"/>
          <w:insideH w:val="nil"/>
          <w:insideV w:val="nil"/>
        </w:tcBorders>
        <w:shd w:val="clear" w:color="auto" w:fill="D3DFEE" w:themeFill="accen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8">
    <w:name w:val="Medium List 2 Accent 2"/>
    <w:basedOn w:val="45"/>
    <w:qFormat/>
    <w:uiPriority w:val="66"/>
    <w:pPr>
      <w:spacing w:after="0" w:line="240" w:lineRule="auto"/>
    </w:pPr>
    <w:rPr>
      <w:rFonts w:asciiTheme="majorHAnsi" w:hAnsiTheme="majorHAnsi" w:eastAsiaTheme="majorEastAsia" w:cstheme="majorBidi"/>
      <w:color w:val="000000" w:themeColor="text1"/>
      <w:sz w:val="20"/>
      <w:szCs w:val="20"/>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blLayout w:type="fixed"/>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blLayout w:type="fixed"/>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top w:val="nil"/>
          <w:bottom w:val="nil"/>
          <w:insideH w:val="nil"/>
          <w:insideV w:val="nil"/>
        </w:tcBorders>
        <w:shd w:val="clear" w:color="auto" w:fill="EFD3D3" w:themeFill="accent2"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9">
    <w:name w:val="Medium List 2 Accent 3"/>
    <w:basedOn w:val="45"/>
    <w:qFormat/>
    <w:uiPriority w:val="66"/>
    <w:pPr>
      <w:spacing w:after="0" w:line="240" w:lineRule="auto"/>
    </w:pPr>
    <w:rPr>
      <w:rFonts w:asciiTheme="majorHAnsi" w:hAnsiTheme="majorHAnsi" w:eastAsiaTheme="majorEastAsia" w:cstheme="majorBidi"/>
      <w:color w:val="000000" w:themeColor="text1"/>
      <w:sz w:val="20"/>
      <w:szCs w:val="20"/>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blLayout w:type="fixed"/>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blLayout w:type="fixed"/>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top w:val="nil"/>
          <w:bottom w:val="nil"/>
          <w:insideH w:val="nil"/>
          <w:insideV w:val="nil"/>
        </w:tcBorders>
        <w:shd w:val="clear" w:color="auto" w:fill="E6EED5" w:themeFill="accent3"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0">
    <w:name w:val="Medium List 2 Accent 4"/>
    <w:basedOn w:val="45"/>
    <w:qFormat/>
    <w:uiPriority w:val="66"/>
    <w:pPr>
      <w:spacing w:after="0" w:line="240" w:lineRule="auto"/>
    </w:pPr>
    <w:rPr>
      <w:rFonts w:asciiTheme="majorHAnsi" w:hAnsiTheme="majorHAnsi" w:eastAsiaTheme="majorEastAsia" w:cstheme="majorBidi"/>
      <w:color w:val="000000" w:themeColor="text1"/>
      <w:sz w:val="20"/>
      <w:szCs w:val="20"/>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blLayout w:type="fixed"/>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blLayout w:type="fixed"/>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top w:val="nil"/>
          <w:bottom w:val="nil"/>
          <w:insideH w:val="nil"/>
          <w:insideV w:val="nil"/>
        </w:tcBorders>
        <w:shd w:val="clear" w:color="auto" w:fill="DFD8E8" w:themeFill="accent4"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1">
    <w:name w:val="Medium List 2 Accent 5"/>
    <w:basedOn w:val="45"/>
    <w:qFormat/>
    <w:uiPriority w:val="66"/>
    <w:pPr>
      <w:spacing w:after="0" w:line="240" w:lineRule="auto"/>
    </w:pPr>
    <w:rPr>
      <w:rFonts w:asciiTheme="majorHAnsi" w:hAnsiTheme="majorHAnsi" w:eastAsiaTheme="majorEastAsia" w:cstheme="majorBidi"/>
      <w:color w:val="000000" w:themeColor="text1"/>
      <w:sz w:val="20"/>
      <w:szCs w:val="20"/>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blLayout w:type="fixed"/>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blLayout w:type="fixed"/>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top w:val="nil"/>
          <w:bottom w:val="nil"/>
          <w:insideH w:val="nil"/>
          <w:insideV w:val="nil"/>
        </w:tcBorders>
        <w:shd w:val="clear" w:color="auto" w:fill="D2EAF0" w:themeFill="accent5"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2">
    <w:name w:val="Medium List 2 Accent 6"/>
    <w:basedOn w:val="45"/>
    <w:qFormat/>
    <w:uiPriority w:val="66"/>
    <w:pPr>
      <w:spacing w:after="0" w:line="240" w:lineRule="auto"/>
    </w:pPr>
    <w:rPr>
      <w:rFonts w:asciiTheme="majorHAnsi" w:hAnsiTheme="majorHAnsi" w:eastAsiaTheme="majorEastAsia" w:cstheme="majorBidi"/>
      <w:color w:val="000000" w:themeColor="text1"/>
      <w:sz w:val="20"/>
      <w:szCs w:val="20"/>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blLayout w:type="fixed"/>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blLayout w:type="fixed"/>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top w:val="nil"/>
          <w:bottom w:val="nil"/>
          <w:insideH w:val="nil"/>
          <w:insideV w:val="nil"/>
        </w:tcBorders>
        <w:shd w:val="clear" w:color="auto" w:fill="FDE5D1" w:themeFill="accent6"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3">
    <w:name w:val="Medium Grid 1 Accent 1"/>
    <w:basedOn w:val="45"/>
    <w:qFormat/>
    <w:uiPriority w:val="67"/>
    <w:pPr>
      <w:spacing w:after="0" w:line="240" w:lineRule="auto"/>
    </w:pPr>
    <w:rPr>
      <w:rFonts w:eastAsiaTheme="minorEastAsia"/>
      <w:sz w:val="20"/>
      <w:szCs w:val="20"/>
    </w:r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blLayout w:type="fixed"/>
      </w:tblPr>
      <w:tcPr>
        <w:tcBorders>
          <w:top w:val="single" w:color="7BA0CD" w:themeColor="accent1" w:themeTint="BF" w:sz="18" w:space="0"/>
        </w:tcBorders>
      </w:tcPr>
    </w:tblStylePr>
    <w:tblStylePr w:type="firstCol">
      <w:rPr>
        <w:b/>
        <w:bCs/>
      </w:rPr>
    </w:tblStylePr>
    <w:tblStylePr w:type="lastCol">
      <w:rPr>
        <w:b/>
        <w:bCs/>
      </w:r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84">
    <w:name w:val="Medium Grid 1 Accent 2"/>
    <w:basedOn w:val="45"/>
    <w:qFormat/>
    <w:uiPriority w:val="67"/>
    <w:pPr>
      <w:spacing w:after="0" w:line="240" w:lineRule="auto"/>
    </w:pPr>
    <w:rPr>
      <w:rFonts w:eastAsiaTheme="minorEastAsia"/>
      <w:sz w:val="20"/>
      <w:szCs w:val="20"/>
    </w:r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blLayout w:type="fixed"/>
      </w:tblPr>
      <w:tcPr>
        <w:tcBorders>
          <w:top w:val="single" w:color="CF7B79" w:themeColor="accent2" w:themeTint="BF" w:sz="18" w:space="0"/>
        </w:tcBorders>
      </w:tcPr>
    </w:tblStylePr>
    <w:tblStylePr w:type="firstCol">
      <w:rPr>
        <w:b/>
        <w:bCs/>
      </w:rPr>
    </w:tblStylePr>
    <w:tblStylePr w:type="lastCol">
      <w:rPr>
        <w:b/>
        <w:bCs/>
      </w:r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85">
    <w:name w:val="Medium Grid 1 Accent 3"/>
    <w:basedOn w:val="45"/>
    <w:qFormat/>
    <w:uiPriority w:val="67"/>
    <w:pPr>
      <w:spacing w:after="0" w:line="240" w:lineRule="auto"/>
    </w:pPr>
    <w:rPr>
      <w:rFonts w:eastAsiaTheme="minorEastAsia"/>
      <w:sz w:val="20"/>
      <w:szCs w:val="20"/>
    </w:r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blLayout w:type="fixed"/>
      </w:tblPr>
      <w:tcPr>
        <w:tcBorders>
          <w:top w:val="single" w:color="B4CC82" w:themeColor="accent3" w:themeTint="BF" w:sz="18" w:space="0"/>
        </w:tcBorders>
      </w:tcPr>
    </w:tblStylePr>
    <w:tblStylePr w:type="firstCol">
      <w:rPr>
        <w:b/>
        <w:bCs/>
      </w:rPr>
    </w:tblStylePr>
    <w:tblStylePr w:type="lastCol">
      <w:rPr>
        <w:b/>
        <w:bCs/>
      </w:r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86">
    <w:name w:val="Medium Grid 1 Accent 4"/>
    <w:basedOn w:val="45"/>
    <w:qFormat/>
    <w:uiPriority w:val="67"/>
    <w:pPr>
      <w:spacing w:after="0" w:line="240" w:lineRule="auto"/>
    </w:pPr>
    <w:rPr>
      <w:rFonts w:eastAsiaTheme="minorEastAsia"/>
      <w:sz w:val="20"/>
      <w:szCs w:val="20"/>
    </w:r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blLayout w:type="fixed"/>
      </w:tblPr>
      <w:tcPr>
        <w:tcBorders>
          <w:top w:val="single" w:color="9F8AB9" w:themeColor="accent4" w:themeTint="BF" w:sz="18" w:space="0"/>
        </w:tcBorders>
      </w:tcPr>
    </w:tblStylePr>
    <w:tblStylePr w:type="firstCol">
      <w:rPr>
        <w:b/>
        <w:bCs/>
      </w:rPr>
    </w:tblStylePr>
    <w:tblStylePr w:type="lastCol">
      <w:rPr>
        <w:b/>
        <w:bCs/>
      </w:r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87">
    <w:name w:val="Medium Grid 1 Accent 5"/>
    <w:basedOn w:val="45"/>
    <w:qFormat/>
    <w:uiPriority w:val="67"/>
    <w:pPr>
      <w:spacing w:after="0" w:line="240" w:lineRule="auto"/>
    </w:pPr>
    <w:rPr>
      <w:rFonts w:eastAsiaTheme="minorEastAsia"/>
      <w:sz w:val="20"/>
      <w:szCs w:val="20"/>
    </w:r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blLayout w:type="fixed"/>
      </w:tblPr>
      <w:tcPr>
        <w:tcBorders>
          <w:top w:val="single" w:color="78C0D4" w:themeColor="accent5" w:themeTint="BF" w:sz="18" w:space="0"/>
        </w:tcBorders>
      </w:tcPr>
    </w:tblStylePr>
    <w:tblStylePr w:type="firstCol">
      <w:rPr>
        <w:b/>
        <w:bCs/>
      </w:rPr>
    </w:tblStylePr>
    <w:tblStylePr w:type="lastCol">
      <w:rPr>
        <w:b/>
        <w:bCs/>
      </w:r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88">
    <w:name w:val="Medium Grid 1 Accent 6"/>
    <w:basedOn w:val="45"/>
    <w:qFormat/>
    <w:uiPriority w:val="67"/>
    <w:pPr>
      <w:spacing w:after="0" w:line="240" w:lineRule="auto"/>
    </w:pPr>
    <w:rPr>
      <w:rFonts w:eastAsiaTheme="minorEastAsia"/>
      <w:sz w:val="20"/>
      <w:szCs w:val="20"/>
    </w:r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blLayout w:type="fixed"/>
      </w:tblPr>
      <w:tcPr>
        <w:tcBorders>
          <w:top w:val="single" w:color="F9B074" w:themeColor="accent6" w:themeTint="BF" w:sz="18" w:space="0"/>
        </w:tcBorders>
      </w:tcPr>
    </w:tblStylePr>
    <w:tblStylePr w:type="firstCol">
      <w:rPr>
        <w:b/>
        <w:bCs/>
      </w:rPr>
    </w:tblStylePr>
    <w:tblStylePr w:type="lastCol">
      <w:rPr>
        <w:b/>
        <w:bCs/>
      </w:r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table" w:styleId="89">
    <w:name w:val="Medium Grid 2 Accent 1"/>
    <w:basedOn w:val="45"/>
    <w:qFormat/>
    <w:uiPriority w:val="68"/>
    <w:pPr>
      <w:spacing w:after="0" w:line="240" w:lineRule="auto"/>
    </w:pPr>
    <w:rPr>
      <w:rFonts w:asciiTheme="majorHAnsi" w:hAnsiTheme="majorHAnsi" w:eastAsiaTheme="majorEastAsia" w:cstheme="majorBidi"/>
      <w:color w:val="000000" w:themeColor="text1"/>
      <w:sz w:val="20"/>
      <w:szCs w:val="20"/>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blLayout w:type="fixed"/>
      </w:tblPr>
      <w:tcPr>
        <w:shd w:val="clear" w:color="auto" w:fill="EDF2F8" w:themeFill="accent1" w:themeFillTint="19"/>
      </w:tcPr>
    </w:tblStylePr>
    <w:tblStylePr w:type="lastRow">
      <w:rPr>
        <w:b/>
        <w:bCs/>
        <w:color w:val="000000" w:themeColor="text1"/>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blLayout w:type="fixed"/>
      </w:tblPr>
      <w:tcPr>
        <w:tcBorders>
          <w:top w:val="nil"/>
          <w:left w:val="nil"/>
          <w:bottom w:val="nil"/>
          <w:right w:val="nil"/>
          <w:insideH w:val="nil"/>
          <w:insideV w:val="nil"/>
        </w:tcBorders>
        <w:shd w:val="clear" w:color="auto" w:fill="DBE5F1" w:themeFill="accent1" w:themeFillTint="33"/>
      </w:tcPr>
    </w:tblStylePr>
    <w:tblStylePr w:type="band1Vert">
      <w:tblPr>
        <w:tblLayout w:type="fixed"/>
      </w:tblPr>
      <w:tcPr>
        <w:shd w:val="clear" w:color="auto" w:fill="A7C0DE" w:themeFill="accent1" w:themeFillTint="7F"/>
      </w:tcPr>
    </w:tblStylePr>
    <w:tblStylePr w:type="band1Horz">
      <w:tblPr>
        <w:tblLayout w:type="fixed"/>
      </w:tblPr>
      <w:tcPr>
        <w:tcBorders>
          <w:insideH w:val="single" w:sz="6" w:space="0"/>
          <w:insideV w:val="single" w:sz="6" w:space="0"/>
        </w:tcBorders>
        <w:shd w:val="clear" w:color="auto" w:fill="A7C0DE" w:themeFill="accent1" w:themeFillTint="7F"/>
      </w:tcPr>
    </w:tblStylePr>
    <w:tblStylePr w:type="nwCell">
      <w:tblPr>
        <w:tblLayout w:type="fixed"/>
      </w:tblPr>
      <w:tcPr>
        <w:shd w:val="clear" w:color="auto" w:fill="FFFFFF" w:themeFill="background1"/>
      </w:tcPr>
    </w:tblStylePr>
  </w:style>
  <w:style w:type="table" w:styleId="90">
    <w:name w:val="Medium Grid 2 Accent 2"/>
    <w:basedOn w:val="45"/>
    <w:qFormat/>
    <w:uiPriority w:val="68"/>
    <w:pPr>
      <w:spacing w:after="0" w:line="240" w:lineRule="auto"/>
    </w:pPr>
    <w:rPr>
      <w:rFonts w:asciiTheme="majorHAnsi" w:hAnsiTheme="majorHAnsi" w:eastAsiaTheme="majorEastAsia" w:cstheme="majorBidi"/>
      <w:color w:val="000000" w:themeColor="text1"/>
      <w:sz w:val="20"/>
      <w:szCs w:val="20"/>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color w:val="000000" w:themeColor="text1"/>
      </w:rPr>
      <w:tblPr>
        <w:tblLayout w:type="fixed"/>
      </w:tblPr>
      <w:tcPr>
        <w:shd w:val="clear" w:color="auto" w:fill="F8EDED" w:themeFill="accent2" w:themeFillTint="19"/>
      </w:tcPr>
    </w:tblStylePr>
    <w:tblStylePr w:type="lastRow">
      <w:rPr>
        <w:b/>
        <w:bCs/>
        <w:color w:val="000000" w:themeColor="text1"/>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blLayout w:type="fixed"/>
      </w:tblPr>
      <w:tcPr>
        <w:tcBorders>
          <w:top w:val="nil"/>
          <w:left w:val="nil"/>
          <w:bottom w:val="nil"/>
          <w:right w:val="nil"/>
          <w:insideH w:val="nil"/>
          <w:insideV w:val="nil"/>
        </w:tcBorders>
        <w:shd w:val="clear" w:color="auto" w:fill="F2DBDB" w:themeFill="accent2" w:themeFillTint="33"/>
      </w:tcPr>
    </w:tblStylePr>
    <w:tblStylePr w:type="band1Vert">
      <w:tblPr>
        <w:tblLayout w:type="fixed"/>
      </w:tblPr>
      <w:tcPr>
        <w:shd w:val="clear" w:color="auto" w:fill="DFA7A6" w:themeFill="accent2" w:themeFillTint="7F"/>
      </w:tcPr>
    </w:tblStylePr>
    <w:tblStylePr w:type="band1Horz">
      <w:tblPr>
        <w:tblLayout w:type="fixed"/>
      </w:tblPr>
      <w:tcPr>
        <w:tcBorders>
          <w:insideH w:val="single" w:sz="6" w:space="0"/>
          <w:insideV w:val="single" w:sz="6" w:space="0"/>
        </w:tcBorders>
        <w:shd w:val="clear" w:color="auto" w:fill="DFA7A6" w:themeFill="accent2" w:themeFillTint="7F"/>
      </w:tcPr>
    </w:tblStylePr>
    <w:tblStylePr w:type="nwCell">
      <w:tblPr>
        <w:tblLayout w:type="fixed"/>
      </w:tblPr>
      <w:tcPr>
        <w:shd w:val="clear" w:color="auto" w:fill="FFFFFF" w:themeFill="background1"/>
      </w:tcPr>
    </w:tblStylePr>
  </w:style>
  <w:style w:type="table" w:styleId="91">
    <w:name w:val="Medium Grid 2 Accent 3"/>
    <w:basedOn w:val="45"/>
    <w:qFormat/>
    <w:uiPriority w:val="68"/>
    <w:pPr>
      <w:spacing w:after="0" w:line="240" w:lineRule="auto"/>
    </w:pPr>
    <w:rPr>
      <w:rFonts w:asciiTheme="majorHAnsi" w:hAnsiTheme="majorHAnsi" w:eastAsiaTheme="majorEastAsia" w:cstheme="majorBidi"/>
      <w:color w:val="000000" w:themeColor="text1"/>
      <w:sz w:val="20"/>
      <w:szCs w:val="20"/>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blLayout w:type="fixed"/>
      </w:tblPr>
      <w:tcPr>
        <w:shd w:val="clear" w:color="auto" w:fill="F5F8EE" w:themeFill="accent3" w:themeFillTint="19"/>
      </w:tcPr>
    </w:tblStylePr>
    <w:tblStylePr w:type="lastRow">
      <w:rPr>
        <w:b/>
        <w:bCs/>
        <w:color w:val="000000" w:themeColor="text1"/>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blLayout w:type="fixed"/>
      </w:tblPr>
      <w:tcPr>
        <w:tcBorders>
          <w:top w:val="nil"/>
          <w:left w:val="nil"/>
          <w:bottom w:val="nil"/>
          <w:right w:val="nil"/>
          <w:insideH w:val="nil"/>
          <w:insideV w:val="nil"/>
        </w:tcBorders>
        <w:shd w:val="clear" w:color="auto" w:fill="EAF1DD" w:themeFill="accent3" w:themeFillTint="33"/>
      </w:tcPr>
    </w:tblStylePr>
    <w:tblStylePr w:type="band1Vert">
      <w:tblPr>
        <w:tblLayout w:type="fixed"/>
      </w:tblPr>
      <w:tcPr>
        <w:shd w:val="clear" w:color="auto" w:fill="CDDDAC" w:themeFill="accent3" w:themeFillTint="7F"/>
      </w:tcPr>
    </w:tblStylePr>
    <w:tblStylePr w:type="band1Horz">
      <w:tblPr>
        <w:tblLayout w:type="fixed"/>
      </w:tblPr>
      <w:tcPr>
        <w:tcBorders>
          <w:insideH w:val="single" w:sz="6" w:space="0"/>
          <w:insideV w:val="single" w:sz="6" w:space="0"/>
        </w:tcBorders>
        <w:shd w:val="clear" w:color="auto" w:fill="CDDDAC" w:themeFill="accent3" w:themeFillTint="7F"/>
      </w:tcPr>
    </w:tblStylePr>
    <w:tblStylePr w:type="nwCell">
      <w:tblPr>
        <w:tblLayout w:type="fixed"/>
      </w:tblPr>
      <w:tcPr>
        <w:shd w:val="clear" w:color="auto" w:fill="FFFFFF" w:themeFill="background1"/>
      </w:tcPr>
    </w:tblStylePr>
  </w:style>
  <w:style w:type="table" w:styleId="92">
    <w:name w:val="Medium Grid 2 Accent 4"/>
    <w:basedOn w:val="45"/>
    <w:qFormat/>
    <w:uiPriority w:val="68"/>
    <w:pPr>
      <w:spacing w:after="0" w:line="240" w:lineRule="auto"/>
    </w:pPr>
    <w:rPr>
      <w:rFonts w:asciiTheme="majorHAnsi" w:hAnsiTheme="majorHAnsi" w:eastAsiaTheme="majorEastAsia" w:cstheme="majorBidi"/>
      <w:color w:val="000000" w:themeColor="text1"/>
      <w:sz w:val="20"/>
      <w:szCs w:val="20"/>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blLayout w:type="fixed"/>
      </w:tblPr>
      <w:tcPr>
        <w:shd w:val="clear" w:color="auto" w:fill="F2EFF5" w:themeFill="accent4" w:themeFillTint="19"/>
      </w:tcPr>
    </w:tblStylePr>
    <w:tblStylePr w:type="lastRow">
      <w:rPr>
        <w:b/>
        <w:bCs/>
        <w:color w:val="000000" w:themeColor="text1"/>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blLayout w:type="fixed"/>
      </w:tblPr>
      <w:tcPr>
        <w:tcBorders>
          <w:top w:val="nil"/>
          <w:left w:val="nil"/>
          <w:bottom w:val="nil"/>
          <w:right w:val="nil"/>
          <w:insideH w:val="nil"/>
          <w:insideV w:val="nil"/>
        </w:tcBorders>
        <w:shd w:val="clear" w:color="auto" w:fill="E5DFEC" w:themeFill="accent4" w:themeFillTint="33"/>
      </w:tcPr>
    </w:tblStylePr>
    <w:tblStylePr w:type="band1Vert">
      <w:tblPr>
        <w:tblLayout w:type="fixed"/>
      </w:tblPr>
      <w:tcPr>
        <w:shd w:val="clear" w:color="auto" w:fill="BFB1D0" w:themeFill="accent4" w:themeFillTint="7F"/>
      </w:tcPr>
    </w:tblStylePr>
    <w:tblStylePr w:type="band1Horz">
      <w:tblPr>
        <w:tblLayout w:type="fixed"/>
      </w:tblPr>
      <w:tcPr>
        <w:tcBorders>
          <w:insideH w:val="single" w:sz="6" w:space="0"/>
          <w:insideV w:val="single" w:sz="6" w:space="0"/>
        </w:tcBorders>
        <w:shd w:val="clear" w:color="auto" w:fill="BFB1D0" w:themeFill="accent4" w:themeFillTint="7F"/>
      </w:tcPr>
    </w:tblStylePr>
    <w:tblStylePr w:type="nwCell">
      <w:tblPr>
        <w:tblLayout w:type="fixed"/>
      </w:tblPr>
      <w:tcPr>
        <w:shd w:val="clear" w:color="auto" w:fill="FFFFFF" w:themeFill="background1"/>
      </w:tcPr>
    </w:tblStylePr>
  </w:style>
  <w:style w:type="table" w:styleId="93">
    <w:name w:val="Medium Grid 2 Accent 5"/>
    <w:basedOn w:val="45"/>
    <w:qFormat/>
    <w:uiPriority w:val="68"/>
    <w:pPr>
      <w:spacing w:after="0" w:line="240" w:lineRule="auto"/>
    </w:pPr>
    <w:rPr>
      <w:rFonts w:asciiTheme="majorHAnsi" w:hAnsiTheme="majorHAnsi" w:eastAsiaTheme="majorEastAsia" w:cstheme="majorBidi"/>
      <w:color w:val="000000" w:themeColor="text1"/>
      <w:sz w:val="20"/>
      <w:szCs w:val="20"/>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color w:val="000000" w:themeColor="text1"/>
      </w:rPr>
      <w:tblPr>
        <w:tblLayout w:type="fixed"/>
      </w:tblPr>
      <w:tcPr>
        <w:shd w:val="clear" w:color="auto" w:fill="EDF6F9" w:themeFill="accent5" w:themeFillTint="19"/>
      </w:tcPr>
    </w:tblStylePr>
    <w:tblStylePr w:type="lastRow">
      <w:rPr>
        <w:b/>
        <w:bCs/>
        <w:color w:val="000000" w:themeColor="text1"/>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blLayout w:type="fixed"/>
      </w:tblPr>
      <w:tcPr>
        <w:tcBorders>
          <w:top w:val="nil"/>
          <w:left w:val="nil"/>
          <w:bottom w:val="nil"/>
          <w:right w:val="nil"/>
          <w:insideH w:val="nil"/>
          <w:insideV w:val="nil"/>
        </w:tcBorders>
        <w:shd w:val="clear" w:color="auto" w:fill="DAEEF3" w:themeFill="accent5" w:themeFillTint="33"/>
      </w:tcPr>
    </w:tblStylePr>
    <w:tblStylePr w:type="band1Vert">
      <w:tblPr>
        <w:tblLayout w:type="fixed"/>
      </w:tblPr>
      <w:tcPr>
        <w:shd w:val="clear" w:color="auto" w:fill="A5D5E2" w:themeFill="accent5" w:themeFillTint="7F"/>
      </w:tcPr>
    </w:tblStylePr>
    <w:tblStylePr w:type="band1Horz">
      <w:tblPr>
        <w:tblLayout w:type="fixed"/>
      </w:tblPr>
      <w:tcPr>
        <w:tcBorders>
          <w:insideH w:val="single" w:sz="6" w:space="0"/>
          <w:insideV w:val="single" w:sz="6" w:space="0"/>
        </w:tcBorders>
        <w:shd w:val="clear" w:color="auto" w:fill="A5D5E2" w:themeFill="accent5" w:themeFillTint="7F"/>
      </w:tcPr>
    </w:tblStylePr>
    <w:tblStylePr w:type="nwCell">
      <w:tblPr>
        <w:tblLayout w:type="fixed"/>
      </w:tblPr>
      <w:tcPr>
        <w:shd w:val="clear" w:color="auto" w:fill="FFFFFF" w:themeFill="background1"/>
      </w:tcPr>
    </w:tblStylePr>
  </w:style>
  <w:style w:type="table" w:styleId="94">
    <w:name w:val="Medium Grid 2 Accent 6"/>
    <w:basedOn w:val="45"/>
    <w:qFormat/>
    <w:uiPriority w:val="68"/>
    <w:pPr>
      <w:spacing w:after="0" w:line="240" w:lineRule="auto"/>
    </w:pPr>
    <w:rPr>
      <w:rFonts w:asciiTheme="majorHAnsi" w:hAnsiTheme="majorHAnsi" w:eastAsiaTheme="majorEastAsia" w:cstheme="majorBidi"/>
      <w:color w:val="000000" w:themeColor="text1"/>
      <w:sz w:val="20"/>
      <w:szCs w:val="20"/>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color w:val="000000" w:themeColor="text1"/>
      </w:rPr>
      <w:tblPr>
        <w:tblLayout w:type="fixed"/>
      </w:tblPr>
      <w:tcPr>
        <w:shd w:val="clear" w:color="auto" w:fill="FEF4EC" w:themeFill="accent6" w:themeFillTint="19"/>
      </w:tcPr>
    </w:tblStylePr>
    <w:tblStylePr w:type="lastRow">
      <w:rPr>
        <w:b/>
        <w:bCs/>
        <w:color w:val="000000" w:themeColor="text1"/>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blLayout w:type="fixed"/>
      </w:tblPr>
      <w:tcPr>
        <w:tcBorders>
          <w:top w:val="nil"/>
          <w:left w:val="nil"/>
          <w:bottom w:val="nil"/>
          <w:right w:val="nil"/>
          <w:insideH w:val="nil"/>
          <w:insideV w:val="nil"/>
        </w:tcBorders>
        <w:shd w:val="clear" w:color="auto" w:fill="FDE9D9" w:themeFill="accent6" w:themeFillTint="33"/>
      </w:tcPr>
    </w:tblStylePr>
    <w:tblStylePr w:type="band1Vert">
      <w:tblPr>
        <w:tblLayout w:type="fixed"/>
      </w:tblPr>
      <w:tcPr>
        <w:shd w:val="clear" w:color="auto" w:fill="FBCAA2" w:themeFill="accent6" w:themeFillTint="7F"/>
      </w:tcPr>
    </w:tblStylePr>
    <w:tblStylePr w:type="band1Horz">
      <w:tblPr>
        <w:tblLayout w:type="fixed"/>
      </w:tblPr>
      <w:tcPr>
        <w:tcBorders>
          <w:insideH w:val="single" w:sz="6" w:space="0"/>
          <w:insideV w:val="single" w:sz="6" w:space="0"/>
        </w:tcBorders>
        <w:shd w:val="clear" w:color="auto" w:fill="FBCAA2" w:themeFill="accent6" w:themeFillTint="7F"/>
      </w:tcPr>
    </w:tblStylePr>
    <w:tblStylePr w:type="nwCell">
      <w:tblPr>
        <w:tblLayout w:type="fixed"/>
      </w:tblPr>
      <w:tcPr>
        <w:shd w:val="clear" w:color="auto" w:fill="FFFFFF" w:themeFill="background1"/>
      </w:tcPr>
    </w:tblStylePr>
  </w:style>
  <w:style w:type="table" w:styleId="95">
    <w:name w:val="Medium Grid 3 Accent 1"/>
    <w:basedOn w:val="45"/>
    <w:qFormat/>
    <w:uiPriority w:val="69"/>
    <w:pPr>
      <w:spacing w:after="0" w:line="240" w:lineRule="auto"/>
    </w:pPr>
    <w:rPr>
      <w:rFonts w:eastAsiaTheme="minorEastAsia"/>
      <w:sz w:val="20"/>
      <w:szCs w:val="20"/>
    </w:r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rPr>
      <w:tblPr>
        <w:tblLayout w:type="fixed"/>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rPr>
      <w:tblPr>
        <w:tblLayout w:type="fixed"/>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6">
    <w:name w:val="Medium Grid 3 Accent 2"/>
    <w:basedOn w:val="45"/>
    <w:qFormat/>
    <w:uiPriority w:val="69"/>
    <w:pPr>
      <w:spacing w:after="0" w:line="240" w:lineRule="auto"/>
    </w:pPr>
    <w:rPr>
      <w:rFonts w:eastAsiaTheme="minorEastAsia"/>
      <w:sz w:val="20"/>
      <w:szCs w:val="20"/>
    </w:r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rPr>
      <w:tblPr>
        <w:tblLayout w:type="fixed"/>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rPr>
      <w:tblPr>
        <w:tblLayout w:type="fixed"/>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97">
    <w:name w:val="Medium Grid 3 Accent 3"/>
    <w:basedOn w:val="45"/>
    <w:qFormat/>
    <w:uiPriority w:val="69"/>
    <w:pPr>
      <w:spacing w:after="0" w:line="240" w:lineRule="auto"/>
    </w:pPr>
    <w:rPr>
      <w:rFonts w:eastAsiaTheme="minorEastAsia"/>
      <w:sz w:val="20"/>
      <w:szCs w:val="20"/>
    </w:r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rPr>
      <w:tblPr>
        <w:tblLayout w:type="fixed"/>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rPr>
      <w:tblPr>
        <w:tblLayout w:type="fixed"/>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98">
    <w:name w:val="Medium Grid 3 Accent 4"/>
    <w:basedOn w:val="45"/>
    <w:qFormat/>
    <w:uiPriority w:val="69"/>
    <w:pPr>
      <w:spacing w:after="0" w:line="240" w:lineRule="auto"/>
    </w:pPr>
    <w:rPr>
      <w:rFonts w:eastAsiaTheme="minorEastAsia"/>
      <w:sz w:val="20"/>
      <w:szCs w:val="20"/>
    </w:r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rPr>
      <w:tblPr>
        <w:tblLayout w:type="fixed"/>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rPr>
      <w:tblPr>
        <w:tblLayout w:type="fixed"/>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99">
    <w:name w:val="Medium Grid 3 Accent 5"/>
    <w:basedOn w:val="45"/>
    <w:qFormat/>
    <w:uiPriority w:val="69"/>
    <w:pPr>
      <w:spacing w:after="0" w:line="240" w:lineRule="auto"/>
    </w:pPr>
    <w:rPr>
      <w:rFonts w:eastAsiaTheme="minorEastAsia"/>
      <w:sz w:val="20"/>
      <w:szCs w:val="20"/>
    </w:r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rPr>
      <w:tblPr>
        <w:tblLayout w:type="fixed"/>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rPr>
      <w:tblPr>
        <w:tblLayout w:type="fixed"/>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0">
    <w:name w:val="Medium Grid 3 Accent 6"/>
    <w:basedOn w:val="45"/>
    <w:qFormat/>
    <w:uiPriority w:val="69"/>
    <w:pPr>
      <w:spacing w:after="0" w:line="240" w:lineRule="auto"/>
    </w:pPr>
    <w:rPr>
      <w:rFonts w:eastAsiaTheme="minorEastAsia"/>
      <w:sz w:val="20"/>
      <w:szCs w:val="20"/>
    </w:r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rPr>
      <w:tblPr>
        <w:tblLayout w:type="fixed"/>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rPr>
      <w:tblPr>
        <w:tblLayout w:type="fixed"/>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1">
    <w:name w:val="Dark List Accent 1"/>
    <w:basedOn w:val="45"/>
    <w:qFormat/>
    <w:uiPriority w:val="70"/>
    <w:pPr>
      <w:spacing w:after="0" w:line="240" w:lineRule="auto"/>
    </w:pPr>
    <w:rPr>
      <w:rFonts w:eastAsiaTheme="minorEastAsia"/>
      <w:color w:val="FFFFFF" w:themeColor="background1"/>
      <w:sz w:val="20"/>
      <w:szCs w:val="20"/>
    </w:rPr>
    <w:tblPr>
      <w:tblLayout w:type="fixed"/>
      <w:tblCellMar>
        <w:top w:w="0" w:type="dxa"/>
        <w:left w:w="108" w:type="dxa"/>
        <w:bottom w:w="0" w:type="dxa"/>
        <w:right w:w="108" w:type="dxa"/>
      </w:tblCellMar>
    </w:tblPr>
    <w:tcPr>
      <w:shd w:val="clear" w:color="auto" w:fill="4F81BD" w:themeFill="accen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blLayout w:type="fixed"/>
      </w:tblPr>
      <w:tcPr>
        <w:tcBorders>
          <w:top w:val="nil"/>
          <w:left w:val="nil"/>
          <w:bottom w:val="nil"/>
          <w:right w:val="nil"/>
          <w:insideH w:val="nil"/>
          <w:insideV w:val="nil"/>
        </w:tcBorders>
        <w:shd w:val="clear" w:color="auto" w:fill="366091" w:themeFill="accent1" w:themeFillShade="BF"/>
      </w:tcPr>
    </w:tblStylePr>
    <w:tblStylePr w:type="band1Horz">
      <w:tblPr>
        <w:tblLayout w:type="fixed"/>
      </w:tblPr>
      <w:tcPr>
        <w:tcBorders>
          <w:top w:val="nil"/>
          <w:left w:val="nil"/>
          <w:bottom w:val="nil"/>
          <w:right w:val="nil"/>
          <w:insideH w:val="nil"/>
          <w:insideV w:val="nil"/>
        </w:tcBorders>
        <w:shd w:val="clear" w:color="auto" w:fill="366091" w:themeFill="accent1" w:themeFillShade="BF"/>
      </w:tcPr>
    </w:tblStylePr>
  </w:style>
  <w:style w:type="table" w:styleId="102">
    <w:name w:val="Dark List Accent 2"/>
    <w:basedOn w:val="45"/>
    <w:qFormat/>
    <w:uiPriority w:val="70"/>
    <w:pPr>
      <w:spacing w:after="0" w:line="240" w:lineRule="auto"/>
    </w:pPr>
    <w:rPr>
      <w:rFonts w:eastAsiaTheme="minorEastAsia"/>
      <w:color w:val="FFFFFF" w:themeColor="background1"/>
      <w:sz w:val="20"/>
      <w:szCs w:val="20"/>
    </w:rPr>
    <w:tblPr>
      <w:tblLayout w:type="fixed"/>
      <w:tblCellMar>
        <w:top w:w="0" w:type="dxa"/>
        <w:left w:w="108" w:type="dxa"/>
        <w:bottom w:w="0" w:type="dxa"/>
        <w:right w:w="108" w:type="dxa"/>
      </w:tblCellMar>
    </w:tblPr>
    <w:tcPr>
      <w:shd w:val="clear" w:color="auto" w:fill="C0504D" w:themeFill="accent2"/>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blLayout w:type="fixed"/>
      </w:tblPr>
      <w:tcPr>
        <w:tcBorders>
          <w:top w:val="nil"/>
          <w:left w:val="nil"/>
          <w:bottom w:val="nil"/>
          <w:right w:val="nil"/>
          <w:insideH w:val="nil"/>
          <w:insideV w:val="nil"/>
        </w:tcBorders>
        <w:shd w:val="clear" w:color="auto" w:fill="943734" w:themeFill="accent2" w:themeFillShade="BF"/>
      </w:tcPr>
    </w:tblStylePr>
    <w:tblStylePr w:type="band1Horz">
      <w:tblPr>
        <w:tblLayout w:type="fixed"/>
      </w:tblPr>
      <w:tcPr>
        <w:tcBorders>
          <w:top w:val="nil"/>
          <w:left w:val="nil"/>
          <w:bottom w:val="nil"/>
          <w:right w:val="nil"/>
          <w:insideH w:val="nil"/>
          <w:insideV w:val="nil"/>
        </w:tcBorders>
        <w:shd w:val="clear" w:color="auto" w:fill="943734" w:themeFill="accent2" w:themeFillShade="BF"/>
      </w:tcPr>
    </w:tblStylePr>
  </w:style>
  <w:style w:type="table" w:styleId="103">
    <w:name w:val="Dark List Accent 3"/>
    <w:basedOn w:val="45"/>
    <w:qFormat/>
    <w:uiPriority w:val="70"/>
    <w:pPr>
      <w:spacing w:after="0" w:line="240" w:lineRule="auto"/>
    </w:pPr>
    <w:rPr>
      <w:rFonts w:eastAsiaTheme="minorEastAsia"/>
      <w:color w:val="FFFFFF" w:themeColor="background1"/>
      <w:sz w:val="20"/>
      <w:szCs w:val="20"/>
    </w:rPr>
    <w:tblPr>
      <w:tblLayout w:type="fixed"/>
      <w:tblCellMar>
        <w:top w:w="0" w:type="dxa"/>
        <w:left w:w="108" w:type="dxa"/>
        <w:bottom w:w="0" w:type="dxa"/>
        <w:right w:w="108" w:type="dxa"/>
      </w:tblCellMar>
    </w:tblPr>
    <w:tcPr>
      <w:shd w:val="clear" w:color="auto" w:fill="9BBB59" w:themeFill="accent3"/>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blLayout w:type="fixed"/>
      </w:tblPr>
      <w:tcPr>
        <w:tcBorders>
          <w:top w:val="nil"/>
          <w:left w:val="nil"/>
          <w:bottom w:val="nil"/>
          <w:right w:val="nil"/>
          <w:insideH w:val="nil"/>
          <w:insideV w:val="nil"/>
        </w:tcBorders>
        <w:shd w:val="clear" w:color="auto" w:fill="76923C" w:themeFill="accent3" w:themeFillShade="BF"/>
      </w:tcPr>
    </w:tblStylePr>
    <w:tblStylePr w:type="band1Horz">
      <w:tblPr>
        <w:tblLayout w:type="fixed"/>
      </w:tblPr>
      <w:tcPr>
        <w:tcBorders>
          <w:top w:val="nil"/>
          <w:left w:val="nil"/>
          <w:bottom w:val="nil"/>
          <w:right w:val="nil"/>
          <w:insideH w:val="nil"/>
          <w:insideV w:val="nil"/>
        </w:tcBorders>
        <w:shd w:val="clear" w:color="auto" w:fill="76923C" w:themeFill="accent3" w:themeFillShade="BF"/>
      </w:tcPr>
    </w:tblStylePr>
  </w:style>
  <w:style w:type="table" w:styleId="104">
    <w:name w:val="Dark List Accent 4"/>
    <w:basedOn w:val="45"/>
    <w:qFormat/>
    <w:uiPriority w:val="70"/>
    <w:pPr>
      <w:spacing w:after="0" w:line="240" w:lineRule="auto"/>
    </w:pPr>
    <w:rPr>
      <w:rFonts w:eastAsiaTheme="minorEastAsia"/>
      <w:color w:val="FFFFFF" w:themeColor="background1"/>
      <w:sz w:val="20"/>
      <w:szCs w:val="20"/>
    </w:rPr>
    <w:tblPr>
      <w:tblLayout w:type="fixed"/>
      <w:tblCellMar>
        <w:top w:w="0" w:type="dxa"/>
        <w:left w:w="108" w:type="dxa"/>
        <w:bottom w:w="0" w:type="dxa"/>
        <w:right w:w="108" w:type="dxa"/>
      </w:tblCellMar>
    </w:tblPr>
    <w:tcPr>
      <w:shd w:val="clear" w:color="auto" w:fill="8064A2" w:themeFill="accent4"/>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blLayout w:type="fixed"/>
      </w:tblPr>
      <w:tcPr>
        <w:tcBorders>
          <w:top w:val="nil"/>
          <w:left w:val="nil"/>
          <w:bottom w:val="nil"/>
          <w:right w:val="nil"/>
          <w:insideH w:val="nil"/>
          <w:insideV w:val="nil"/>
        </w:tcBorders>
        <w:shd w:val="clear" w:color="auto" w:fill="5F497A" w:themeFill="accent4" w:themeFillShade="BF"/>
      </w:tcPr>
    </w:tblStylePr>
    <w:tblStylePr w:type="band1Horz">
      <w:tblPr>
        <w:tblLayout w:type="fixed"/>
      </w:tblPr>
      <w:tcPr>
        <w:tcBorders>
          <w:top w:val="nil"/>
          <w:left w:val="nil"/>
          <w:bottom w:val="nil"/>
          <w:right w:val="nil"/>
          <w:insideH w:val="nil"/>
          <w:insideV w:val="nil"/>
        </w:tcBorders>
        <w:shd w:val="clear" w:color="auto" w:fill="5F497A" w:themeFill="accent4" w:themeFillShade="BF"/>
      </w:tcPr>
    </w:tblStylePr>
  </w:style>
  <w:style w:type="table" w:styleId="105">
    <w:name w:val="Dark List Accent 5"/>
    <w:basedOn w:val="45"/>
    <w:qFormat/>
    <w:uiPriority w:val="70"/>
    <w:pPr>
      <w:spacing w:after="0" w:line="240" w:lineRule="auto"/>
    </w:pPr>
    <w:rPr>
      <w:rFonts w:eastAsiaTheme="minorEastAsia"/>
      <w:color w:val="FFFFFF" w:themeColor="background1"/>
      <w:sz w:val="20"/>
      <w:szCs w:val="20"/>
    </w:rPr>
    <w:tblPr>
      <w:tblLayout w:type="fixed"/>
      <w:tblCellMar>
        <w:top w:w="0" w:type="dxa"/>
        <w:left w:w="108" w:type="dxa"/>
        <w:bottom w:w="0" w:type="dxa"/>
        <w:right w:w="108" w:type="dxa"/>
      </w:tblCellMar>
    </w:tblPr>
    <w:tcPr>
      <w:shd w:val="clear" w:color="auto" w:fill="4BACC6" w:themeFill="accent5"/>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blLayout w:type="fixed"/>
      </w:tblPr>
      <w:tcPr>
        <w:tcBorders>
          <w:top w:val="nil"/>
          <w:left w:val="nil"/>
          <w:bottom w:val="nil"/>
          <w:right w:val="nil"/>
          <w:insideH w:val="nil"/>
          <w:insideV w:val="nil"/>
        </w:tcBorders>
        <w:shd w:val="clear" w:color="auto" w:fill="31849B" w:themeFill="accent5" w:themeFillShade="BF"/>
      </w:tcPr>
    </w:tblStylePr>
    <w:tblStylePr w:type="band1Horz">
      <w:tblPr>
        <w:tblLayout w:type="fixed"/>
      </w:tblPr>
      <w:tcPr>
        <w:tcBorders>
          <w:top w:val="nil"/>
          <w:left w:val="nil"/>
          <w:bottom w:val="nil"/>
          <w:right w:val="nil"/>
          <w:insideH w:val="nil"/>
          <w:insideV w:val="nil"/>
        </w:tcBorders>
        <w:shd w:val="clear" w:color="auto" w:fill="31849B" w:themeFill="accent5" w:themeFillShade="BF"/>
      </w:tcPr>
    </w:tblStylePr>
  </w:style>
  <w:style w:type="table" w:styleId="106">
    <w:name w:val="Dark List Accent 6"/>
    <w:basedOn w:val="45"/>
    <w:qFormat/>
    <w:uiPriority w:val="70"/>
    <w:pPr>
      <w:spacing w:after="0" w:line="240" w:lineRule="auto"/>
    </w:pPr>
    <w:rPr>
      <w:rFonts w:eastAsiaTheme="minorEastAsia"/>
      <w:color w:val="FFFFFF" w:themeColor="background1"/>
      <w:sz w:val="20"/>
      <w:szCs w:val="20"/>
    </w:rPr>
    <w:tblPr>
      <w:tblLayout w:type="fixed"/>
      <w:tblCellMar>
        <w:top w:w="0" w:type="dxa"/>
        <w:left w:w="108" w:type="dxa"/>
        <w:bottom w:w="0" w:type="dxa"/>
        <w:right w:w="108" w:type="dxa"/>
      </w:tblCellMar>
    </w:tblPr>
    <w:tcPr>
      <w:shd w:val="clear" w:color="auto" w:fill="F79646" w:themeFill="accent6"/>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blLayout w:type="fixed"/>
      </w:tblPr>
      <w:tcPr>
        <w:tcBorders>
          <w:top w:val="nil"/>
          <w:left w:val="nil"/>
          <w:bottom w:val="nil"/>
          <w:right w:val="nil"/>
          <w:insideH w:val="nil"/>
          <w:insideV w:val="nil"/>
        </w:tcBorders>
        <w:shd w:val="clear" w:color="auto" w:fill="E36C09" w:themeFill="accent6" w:themeFillShade="BF"/>
      </w:tcPr>
    </w:tblStylePr>
    <w:tblStylePr w:type="band1Horz">
      <w:tblPr>
        <w:tblLayout w:type="fixed"/>
      </w:tblPr>
      <w:tcPr>
        <w:tcBorders>
          <w:top w:val="nil"/>
          <w:left w:val="nil"/>
          <w:bottom w:val="nil"/>
          <w:right w:val="nil"/>
          <w:insideH w:val="nil"/>
          <w:insideV w:val="nil"/>
        </w:tcBorders>
        <w:shd w:val="clear" w:color="auto" w:fill="E36C09" w:themeFill="accent6" w:themeFillShade="BF"/>
      </w:tcPr>
    </w:tblStylePr>
  </w:style>
  <w:style w:type="table" w:styleId="107">
    <w:name w:val="Colorful Shading Accent 1"/>
    <w:basedOn w:val="45"/>
    <w:qFormat/>
    <w:uiPriority w:val="71"/>
    <w:pPr>
      <w:spacing w:after="0" w:line="240" w:lineRule="auto"/>
    </w:pPr>
    <w:rPr>
      <w:rFonts w:eastAsiaTheme="minorEastAsia"/>
      <w:color w:val="000000" w:themeColor="text1"/>
      <w:sz w:val="20"/>
      <w:szCs w:val="20"/>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2F8" w:themeFill="accen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blLayout w:type="fixed"/>
      </w:tblPr>
      <w:tcPr>
        <w:tcBorders>
          <w:top w:val="single" w:color="FFFFFF" w:themeColor="background1" w:sz="6" w:space="0"/>
        </w:tcBorders>
        <w:shd w:val="clear" w:color="auto" w:fill="2B4D74" w:themeFill="accent1" w:themeFillShade="99"/>
      </w:tcPr>
    </w:tblStylePr>
    <w:tblStylePr w:type="firstCol">
      <w:rPr>
        <w:color w:val="FFFFFF" w:themeColor="background1"/>
      </w:rPr>
      <w:tblPr>
        <w:tblLayout w:type="fixed"/>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rPr>
      <w:tblPr>
        <w:tblLayout w:type="fixed"/>
      </w:tblPr>
      <w:tcPr>
        <w:tcBorders>
          <w:top w:val="nil"/>
          <w:left w:val="nil"/>
          <w:bottom w:val="nil"/>
          <w:right w:val="nil"/>
          <w:insideH w:val="nil"/>
          <w:insideV w:val="nil"/>
        </w:tcBorders>
        <w:shd w:val="clear" w:color="auto" w:fill="2B4D74" w:themeFill="accent1" w:themeFillShade="99"/>
      </w:tcPr>
    </w:tblStylePr>
    <w:tblStylePr w:type="band1Vert">
      <w:tblPr>
        <w:tblLayout w:type="fixed"/>
      </w:tblPr>
      <w:tcPr>
        <w:shd w:val="clear" w:color="auto" w:fill="B8CCE4" w:themeFill="accent1" w:themeFillTint="66"/>
      </w:tcPr>
    </w:tblStylePr>
    <w:tblStylePr w:type="band1Horz">
      <w:tblPr>
        <w:tblLayout w:type="fixed"/>
      </w:tblPr>
      <w:tcPr>
        <w:shd w:val="clear" w:color="auto" w:fill="A7C0DE" w:themeFill="accent1" w:themeFillTint="7F"/>
      </w:tcPr>
    </w:tblStylePr>
    <w:tblStylePr w:type="neCell">
      <w:rPr>
        <w:color w:val="000000" w:themeColor="text1"/>
      </w:rPr>
    </w:tblStylePr>
    <w:tblStylePr w:type="nwCell">
      <w:rPr>
        <w:color w:val="000000" w:themeColor="text1"/>
      </w:rPr>
    </w:tblStylePr>
  </w:style>
  <w:style w:type="table" w:styleId="108">
    <w:name w:val="Colorful Shading Accent 2"/>
    <w:basedOn w:val="45"/>
    <w:qFormat/>
    <w:uiPriority w:val="71"/>
    <w:pPr>
      <w:spacing w:after="0" w:line="240" w:lineRule="auto"/>
    </w:pPr>
    <w:rPr>
      <w:rFonts w:eastAsiaTheme="minorEastAsia"/>
      <w:color w:val="000000" w:themeColor="text1"/>
      <w:sz w:val="20"/>
      <w:szCs w:val="20"/>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8EDED" w:themeFill="accent2"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blLayout w:type="fixed"/>
      </w:tblPr>
      <w:tcPr>
        <w:tcBorders>
          <w:top w:val="single" w:color="FFFFFF" w:themeColor="background1" w:sz="6" w:space="0"/>
        </w:tcBorders>
        <w:shd w:val="clear" w:color="auto" w:fill="772C2A" w:themeFill="accent2" w:themeFillShade="99"/>
      </w:tcPr>
    </w:tblStylePr>
    <w:tblStylePr w:type="firstCol">
      <w:rPr>
        <w:color w:val="FFFFFF" w:themeColor="background1"/>
      </w:rPr>
      <w:tblPr>
        <w:tblLayout w:type="fixed"/>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rPr>
      <w:tblPr>
        <w:tblLayout w:type="fixed"/>
      </w:tblPr>
      <w:tcPr>
        <w:tcBorders>
          <w:top w:val="nil"/>
          <w:left w:val="nil"/>
          <w:bottom w:val="nil"/>
          <w:right w:val="nil"/>
          <w:insideH w:val="nil"/>
          <w:insideV w:val="nil"/>
        </w:tcBorders>
        <w:shd w:val="clear" w:color="auto" w:fill="772C2A" w:themeFill="accent2" w:themeFillShade="99"/>
      </w:tcPr>
    </w:tblStylePr>
    <w:tblStylePr w:type="band1Vert">
      <w:tblPr>
        <w:tblLayout w:type="fixed"/>
      </w:tblPr>
      <w:tcPr>
        <w:shd w:val="clear" w:color="auto" w:fill="E5B8B7" w:themeFill="accent2" w:themeFillTint="66"/>
      </w:tcPr>
    </w:tblStylePr>
    <w:tblStylePr w:type="band1Horz">
      <w:tblPr>
        <w:tblLayout w:type="fixed"/>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109">
    <w:name w:val="Colorful Shading Accent 3"/>
    <w:basedOn w:val="45"/>
    <w:qFormat/>
    <w:uiPriority w:val="71"/>
    <w:pPr>
      <w:spacing w:after="0" w:line="240" w:lineRule="auto"/>
    </w:pPr>
    <w:rPr>
      <w:rFonts w:eastAsiaTheme="minorEastAsia"/>
      <w:color w:val="000000" w:themeColor="text1"/>
      <w:sz w:val="20"/>
      <w:szCs w:val="20"/>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5F8EE" w:themeFill="accent3" w:themeFillTint="19"/>
    </w:tcPr>
    <w:tblStylePr w:type="firstRow">
      <w:rPr>
        <w:b/>
        <w:bCs/>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rPr>
      <w:tblPr>
        <w:tblLayout w:type="fixed"/>
      </w:tblPr>
      <w:tcPr>
        <w:tcBorders>
          <w:top w:val="single" w:color="FFFFFF" w:themeColor="background1" w:sz="6" w:space="0"/>
        </w:tcBorders>
        <w:shd w:val="clear" w:color="auto" w:fill="5E7530" w:themeFill="accent3" w:themeFillShade="99"/>
      </w:tcPr>
    </w:tblStylePr>
    <w:tblStylePr w:type="firstCol">
      <w:rPr>
        <w:color w:val="FFFFFF" w:themeColor="background1"/>
      </w:rPr>
      <w:tblPr>
        <w:tblLayout w:type="fixed"/>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rPr>
      <w:tblPr>
        <w:tblLayout w:type="fixed"/>
      </w:tblPr>
      <w:tcPr>
        <w:tcBorders>
          <w:top w:val="nil"/>
          <w:left w:val="nil"/>
          <w:bottom w:val="nil"/>
          <w:right w:val="nil"/>
          <w:insideH w:val="nil"/>
          <w:insideV w:val="nil"/>
        </w:tcBorders>
        <w:shd w:val="clear" w:color="auto" w:fill="5E7530" w:themeFill="accent3" w:themeFillShade="99"/>
      </w:tcPr>
    </w:tblStylePr>
    <w:tblStylePr w:type="band1Vert">
      <w:tblPr>
        <w:tblLayout w:type="fixed"/>
      </w:tblPr>
      <w:tcPr>
        <w:shd w:val="clear" w:color="auto" w:fill="D6E3BC" w:themeFill="accent3" w:themeFillTint="66"/>
      </w:tcPr>
    </w:tblStylePr>
    <w:tblStylePr w:type="band1Horz">
      <w:tblPr>
        <w:tblLayout w:type="fixed"/>
      </w:tblPr>
      <w:tcPr>
        <w:shd w:val="clear" w:color="auto" w:fill="CDDDAC" w:themeFill="accent3" w:themeFillTint="7F"/>
      </w:tcPr>
    </w:tblStylePr>
  </w:style>
  <w:style w:type="table" w:styleId="110">
    <w:name w:val="Colorful Shading Accent 4"/>
    <w:basedOn w:val="45"/>
    <w:qFormat/>
    <w:uiPriority w:val="71"/>
    <w:pPr>
      <w:spacing w:after="0" w:line="240" w:lineRule="auto"/>
    </w:pPr>
    <w:rPr>
      <w:rFonts w:eastAsiaTheme="minorEastAsia"/>
      <w:color w:val="000000" w:themeColor="text1"/>
      <w:sz w:val="20"/>
      <w:szCs w:val="20"/>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2EFF5" w:themeFill="accent4" w:themeFillTint="19"/>
    </w:tcPr>
    <w:tblStylePr w:type="firstRow">
      <w:rPr>
        <w:b/>
        <w:bCs/>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rPr>
      <w:tblPr>
        <w:tblLayout w:type="fixed"/>
      </w:tblPr>
      <w:tcPr>
        <w:tcBorders>
          <w:top w:val="single" w:color="FFFFFF" w:themeColor="background1" w:sz="6" w:space="0"/>
        </w:tcBorders>
        <w:shd w:val="clear" w:color="auto" w:fill="4C3A62" w:themeFill="accent4" w:themeFillShade="99"/>
      </w:tcPr>
    </w:tblStylePr>
    <w:tblStylePr w:type="firstCol">
      <w:rPr>
        <w:color w:val="FFFFFF" w:themeColor="background1"/>
      </w:rPr>
      <w:tblPr>
        <w:tblLayout w:type="fixed"/>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rPr>
      <w:tblPr>
        <w:tblLayout w:type="fixed"/>
      </w:tblPr>
      <w:tcPr>
        <w:tcBorders>
          <w:top w:val="nil"/>
          <w:left w:val="nil"/>
          <w:bottom w:val="nil"/>
          <w:right w:val="nil"/>
          <w:insideH w:val="nil"/>
          <w:insideV w:val="nil"/>
        </w:tcBorders>
        <w:shd w:val="clear" w:color="auto" w:fill="4C3A62" w:themeFill="accent4" w:themeFillShade="99"/>
      </w:tcPr>
    </w:tblStylePr>
    <w:tblStylePr w:type="band1Vert">
      <w:tblPr>
        <w:tblLayout w:type="fixed"/>
      </w:tblPr>
      <w:tcPr>
        <w:shd w:val="clear" w:color="auto" w:fill="CCC0D9" w:themeFill="accent4" w:themeFillTint="66"/>
      </w:tcPr>
    </w:tblStylePr>
    <w:tblStylePr w:type="band1Horz">
      <w:tblPr>
        <w:tblLayout w:type="fixed"/>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111">
    <w:name w:val="Colorful Shading Accent 5"/>
    <w:basedOn w:val="45"/>
    <w:qFormat/>
    <w:uiPriority w:val="71"/>
    <w:pPr>
      <w:spacing w:after="0" w:line="240" w:lineRule="auto"/>
    </w:pPr>
    <w:rPr>
      <w:rFonts w:eastAsiaTheme="minorEastAsia"/>
      <w:color w:val="000000" w:themeColor="text1"/>
      <w:sz w:val="20"/>
      <w:szCs w:val="20"/>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6F9" w:themeFill="accent5" w:themeFillTint="19"/>
    </w:tcPr>
    <w:tblStylePr w:type="firstRow">
      <w:rPr>
        <w:b/>
        <w:bCs/>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rPr>
      <w:tblPr>
        <w:tblLayout w:type="fixed"/>
      </w:tblPr>
      <w:tcPr>
        <w:tcBorders>
          <w:top w:val="single" w:color="FFFFFF" w:themeColor="background1" w:sz="6" w:space="0"/>
        </w:tcBorders>
        <w:shd w:val="clear" w:color="auto" w:fill="276A7C" w:themeFill="accent5" w:themeFillShade="99"/>
      </w:tcPr>
    </w:tblStylePr>
    <w:tblStylePr w:type="firstCol">
      <w:rPr>
        <w:color w:val="FFFFFF" w:themeColor="background1"/>
      </w:rPr>
      <w:tblPr>
        <w:tblLayout w:type="fixed"/>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rPr>
      <w:tblPr>
        <w:tblLayout w:type="fixed"/>
      </w:tblPr>
      <w:tcPr>
        <w:tcBorders>
          <w:top w:val="nil"/>
          <w:left w:val="nil"/>
          <w:bottom w:val="nil"/>
          <w:right w:val="nil"/>
          <w:insideH w:val="nil"/>
          <w:insideV w:val="nil"/>
        </w:tcBorders>
        <w:shd w:val="clear" w:color="auto" w:fill="276A7C" w:themeFill="accent5" w:themeFillShade="99"/>
      </w:tcPr>
    </w:tblStylePr>
    <w:tblStylePr w:type="band1Vert">
      <w:tblPr>
        <w:tblLayout w:type="fixed"/>
      </w:tblPr>
      <w:tcPr>
        <w:shd w:val="clear" w:color="auto" w:fill="B6DDE8" w:themeFill="accent5" w:themeFillTint="66"/>
      </w:tcPr>
    </w:tblStylePr>
    <w:tblStylePr w:type="band1Horz">
      <w:tblPr>
        <w:tblLayout w:type="fixed"/>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112">
    <w:name w:val="Colorful Shading Accent 6"/>
    <w:basedOn w:val="45"/>
    <w:qFormat/>
    <w:uiPriority w:val="71"/>
    <w:pPr>
      <w:spacing w:after="0" w:line="240" w:lineRule="auto"/>
    </w:pPr>
    <w:rPr>
      <w:rFonts w:eastAsiaTheme="minorEastAsia"/>
      <w:color w:val="000000" w:themeColor="text1"/>
      <w:sz w:val="20"/>
      <w:szCs w:val="20"/>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EF4EC" w:themeFill="accent6" w:themeFillTint="19"/>
    </w:tcPr>
    <w:tblStylePr w:type="firstRow">
      <w:rPr>
        <w:b/>
        <w:bCs/>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rPr>
      <w:tblPr>
        <w:tblLayout w:type="fixed"/>
      </w:tblPr>
      <w:tcPr>
        <w:tcBorders>
          <w:top w:val="single" w:color="FFFFFF" w:themeColor="background1" w:sz="6" w:space="0"/>
        </w:tcBorders>
        <w:shd w:val="clear" w:color="auto" w:fill="B65607" w:themeFill="accent6" w:themeFillShade="99"/>
      </w:tcPr>
    </w:tblStylePr>
    <w:tblStylePr w:type="firstCol">
      <w:rPr>
        <w:color w:val="FFFFFF" w:themeColor="background1"/>
      </w:rPr>
      <w:tblPr>
        <w:tblLayout w:type="fixed"/>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rPr>
      <w:tblPr>
        <w:tblLayout w:type="fixed"/>
      </w:tblPr>
      <w:tcPr>
        <w:tcBorders>
          <w:top w:val="nil"/>
          <w:left w:val="nil"/>
          <w:bottom w:val="nil"/>
          <w:right w:val="nil"/>
          <w:insideH w:val="nil"/>
          <w:insideV w:val="nil"/>
        </w:tcBorders>
        <w:shd w:val="clear" w:color="auto" w:fill="B65607" w:themeFill="accent6" w:themeFillShade="99"/>
      </w:tcPr>
    </w:tblStylePr>
    <w:tblStylePr w:type="band1Vert">
      <w:tblPr>
        <w:tblLayout w:type="fixed"/>
      </w:tblPr>
      <w:tcPr>
        <w:shd w:val="clear" w:color="auto" w:fill="FBD4B4" w:themeFill="accent6" w:themeFillTint="66"/>
      </w:tcPr>
    </w:tblStylePr>
    <w:tblStylePr w:type="band1Horz">
      <w:tblPr>
        <w:tblLayout w:type="fixed"/>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113">
    <w:name w:val="Colorful List Accent 1"/>
    <w:basedOn w:val="45"/>
    <w:qFormat/>
    <w:uiPriority w:val="72"/>
    <w:pPr>
      <w:spacing w:after="0" w:line="240" w:lineRule="auto"/>
    </w:pPr>
    <w:rPr>
      <w:rFonts w:eastAsiaTheme="minorEastAsia"/>
      <w:color w:val="000000" w:themeColor="text1"/>
      <w:sz w:val="20"/>
      <w:szCs w:val="20"/>
    </w:rPr>
    <w:tblPr>
      <w:tblLayout w:type="fixed"/>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3DFEE" w:themeFill="accent1" w:themeFillTint="3F"/>
      </w:tcPr>
    </w:tblStylePr>
    <w:tblStylePr w:type="band1Horz">
      <w:tblPr>
        <w:tblLayout w:type="fixed"/>
      </w:tblPr>
      <w:tcPr>
        <w:shd w:val="clear" w:color="auto" w:fill="DBE5F1" w:themeFill="accent1" w:themeFillTint="33"/>
      </w:tcPr>
    </w:tblStylePr>
  </w:style>
  <w:style w:type="table" w:styleId="114">
    <w:name w:val="Colorful List Accent 2"/>
    <w:basedOn w:val="45"/>
    <w:qFormat/>
    <w:uiPriority w:val="72"/>
    <w:pPr>
      <w:spacing w:after="0" w:line="240" w:lineRule="auto"/>
    </w:pPr>
    <w:rPr>
      <w:rFonts w:eastAsiaTheme="minorEastAsia"/>
      <w:color w:val="000000" w:themeColor="text1"/>
      <w:sz w:val="20"/>
      <w:szCs w:val="20"/>
    </w:rPr>
    <w:tblPr>
      <w:tblLayout w:type="fixed"/>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FD3D3" w:themeFill="accent2" w:themeFillTint="3F"/>
      </w:tcPr>
    </w:tblStylePr>
    <w:tblStylePr w:type="band1Horz">
      <w:tblPr>
        <w:tblLayout w:type="fixed"/>
      </w:tblPr>
      <w:tcPr>
        <w:shd w:val="clear" w:color="auto" w:fill="F2DBDB" w:themeFill="accent2" w:themeFillTint="33"/>
      </w:tcPr>
    </w:tblStylePr>
  </w:style>
  <w:style w:type="table" w:styleId="115">
    <w:name w:val="Colorful List Accent 3"/>
    <w:basedOn w:val="45"/>
    <w:qFormat/>
    <w:uiPriority w:val="72"/>
    <w:pPr>
      <w:spacing w:after="0" w:line="240" w:lineRule="auto"/>
    </w:pPr>
    <w:rPr>
      <w:rFonts w:eastAsiaTheme="minorEastAsia"/>
      <w:color w:val="000000" w:themeColor="text1"/>
      <w:sz w:val="20"/>
      <w:szCs w:val="20"/>
    </w:rPr>
    <w:tblPr>
      <w:tblLayout w:type="fixed"/>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blLayout w:type="fixed"/>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6EED5" w:themeFill="accent3" w:themeFillTint="3F"/>
      </w:tcPr>
    </w:tblStylePr>
    <w:tblStylePr w:type="band1Horz">
      <w:tblPr>
        <w:tblLayout w:type="fixed"/>
      </w:tblPr>
      <w:tcPr>
        <w:shd w:val="clear" w:color="auto" w:fill="EAF1DD" w:themeFill="accent3" w:themeFillTint="33"/>
      </w:tcPr>
    </w:tblStylePr>
  </w:style>
  <w:style w:type="table" w:styleId="116">
    <w:name w:val="Colorful List Accent 4"/>
    <w:basedOn w:val="45"/>
    <w:qFormat/>
    <w:uiPriority w:val="72"/>
    <w:pPr>
      <w:spacing w:after="0" w:line="240" w:lineRule="auto"/>
    </w:pPr>
    <w:rPr>
      <w:rFonts w:eastAsiaTheme="minorEastAsia"/>
      <w:color w:val="000000" w:themeColor="text1"/>
      <w:sz w:val="20"/>
      <w:szCs w:val="20"/>
    </w:rPr>
    <w:tblPr>
      <w:tblLayout w:type="fixed"/>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rPr>
      <w:tblPr>
        <w:tblLayout w:type="fixed"/>
      </w:tblPr>
      <w:tcPr>
        <w:tcBorders>
          <w:bottom w:val="single" w:color="FFFFFF" w:themeColor="background1" w:sz="12" w:space="0"/>
        </w:tcBorders>
        <w:shd w:val="clear" w:color="auto" w:fill="7E9C40" w:themeFill="accent3" w:themeFillShade="CC"/>
      </w:tcPr>
    </w:tblStylePr>
    <w:tblStylePr w:type="lastRow">
      <w:rPr>
        <w:b/>
        <w:bCs/>
        <w:color w:val="7E9C40" w:themeColor="accent3"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FD8E8" w:themeFill="accent4" w:themeFillTint="3F"/>
      </w:tcPr>
    </w:tblStylePr>
    <w:tblStylePr w:type="band1Horz">
      <w:tblPr>
        <w:tblLayout w:type="fixed"/>
      </w:tblPr>
      <w:tcPr>
        <w:shd w:val="clear" w:color="auto" w:fill="E5DFEC" w:themeFill="accent4" w:themeFillTint="33"/>
      </w:tcPr>
    </w:tblStylePr>
  </w:style>
  <w:style w:type="table" w:styleId="117">
    <w:name w:val="Colorful List Accent 5"/>
    <w:basedOn w:val="45"/>
    <w:qFormat/>
    <w:uiPriority w:val="72"/>
    <w:pPr>
      <w:spacing w:after="0" w:line="240" w:lineRule="auto"/>
    </w:pPr>
    <w:rPr>
      <w:rFonts w:eastAsiaTheme="minorEastAsia"/>
      <w:color w:val="000000" w:themeColor="text1"/>
      <w:sz w:val="20"/>
      <w:szCs w:val="20"/>
    </w:rPr>
    <w:tblPr>
      <w:tblLayout w:type="fixed"/>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blLayout w:type="fixed"/>
      </w:tblPr>
      <w:tcPr>
        <w:tcBorders>
          <w:bottom w:val="single" w:color="FFFFFF" w:themeColor="background1" w:sz="12" w:space="0"/>
        </w:tcBorders>
        <w:shd w:val="clear" w:color="auto" w:fill="F3730A" w:themeFill="accent6" w:themeFillShade="CC"/>
      </w:tcPr>
    </w:tblStylePr>
    <w:tblStylePr w:type="lastRow">
      <w:rPr>
        <w:b/>
        <w:bCs/>
        <w:color w:val="F3730A" w:themeColor="accent6"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2EAF0" w:themeFill="accent5" w:themeFillTint="3F"/>
      </w:tcPr>
    </w:tblStylePr>
    <w:tblStylePr w:type="band1Horz">
      <w:tblPr>
        <w:tblLayout w:type="fixed"/>
      </w:tblPr>
      <w:tcPr>
        <w:shd w:val="clear" w:color="auto" w:fill="DAEEF3" w:themeFill="accent5" w:themeFillTint="33"/>
      </w:tcPr>
    </w:tblStylePr>
  </w:style>
  <w:style w:type="table" w:styleId="118">
    <w:name w:val="Colorful List Accent 6"/>
    <w:basedOn w:val="45"/>
    <w:qFormat/>
    <w:uiPriority w:val="72"/>
    <w:pPr>
      <w:spacing w:after="0" w:line="240" w:lineRule="auto"/>
    </w:pPr>
    <w:rPr>
      <w:rFonts w:eastAsiaTheme="minorEastAsia"/>
      <w:color w:val="000000" w:themeColor="text1"/>
      <w:sz w:val="20"/>
      <w:szCs w:val="20"/>
    </w:rPr>
    <w:tblPr>
      <w:tblLayout w:type="fixed"/>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blLayout w:type="fixed"/>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FDE5D1" w:themeFill="accent6" w:themeFillTint="3F"/>
      </w:tcPr>
    </w:tblStylePr>
    <w:tblStylePr w:type="band1Horz">
      <w:tblPr>
        <w:tblLayout w:type="fixed"/>
      </w:tblPr>
      <w:tcPr>
        <w:shd w:val="clear" w:color="auto" w:fill="FDE9D9" w:themeFill="accent6" w:themeFillTint="33"/>
      </w:tcPr>
    </w:tblStylePr>
  </w:style>
  <w:style w:type="table" w:styleId="119">
    <w:name w:val="Colorful Grid Accent 1"/>
    <w:basedOn w:val="45"/>
    <w:qFormat/>
    <w:uiPriority w:val="73"/>
    <w:pPr>
      <w:spacing w:after="0" w:line="240" w:lineRule="auto"/>
    </w:pPr>
    <w:rPr>
      <w:rFonts w:eastAsiaTheme="minorEastAsia"/>
      <w:color w:val="000000" w:themeColor="text1"/>
      <w:sz w:val="20"/>
      <w:szCs w:val="20"/>
    </w:rPr>
    <w:tblPr>
      <w:tblBorders>
        <w:insideH w:val="single" w:color="FFFFFF" w:themeColor="background1" w:sz="4" w:space="0"/>
      </w:tblBorders>
      <w:tblLayout w:type="fixed"/>
      <w:tblCellMar>
        <w:top w:w="0" w:type="dxa"/>
        <w:left w:w="108" w:type="dxa"/>
        <w:bottom w:w="0" w:type="dxa"/>
        <w:right w:w="108" w:type="dxa"/>
      </w:tblCellMar>
    </w:tblPr>
    <w:tcPr>
      <w:shd w:val="clear" w:color="auto" w:fill="DBE5F1" w:themeFill="accent1" w:themeFillTint="33"/>
    </w:tcPr>
    <w:tblStylePr w:type="firstRow">
      <w:rPr>
        <w:b/>
        <w:bCs/>
      </w:rPr>
      <w:tblPr>
        <w:tblLayout w:type="fixed"/>
      </w:tblPr>
      <w:tcPr>
        <w:shd w:val="clear" w:color="auto" w:fill="B8CCE4" w:themeFill="accent1" w:themeFillTint="66"/>
      </w:tcPr>
    </w:tblStylePr>
    <w:tblStylePr w:type="lastRow">
      <w:rPr>
        <w:b/>
        <w:bCs/>
        <w:color w:val="000000" w:themeColor="text1"/>
      </w:rPr>
      <w:tblPr>
        <w:tblLayout w:type="fixed"/>
      </w:tblPr>
      <w:tcPr>
        <w:shd w:val="clear" w:color="auto" w:fill="B8CCE4" w:themeFill="accent1" w:themeFillTint="66"/>
      </w:tcPr>
    </w:tblStylePr>
    <w:tblStylePr w:type="firstCol">
      <w:rPr>
        <w:color w:val="FFFFFF" w:themeColor="background1"/>
      </w:rPr>
      <w:tblPr>
        <w:tblLayout w:type="fixed"/>
      </w:tblPr>
      <w:tcPr>
        <w:shd w:val="clear" w:color="auto" w:fill="366091" w:themeFill="accent1" w:themeFillShade="BF"/>
      </w:tcPr>
    </w:tblStylePr>
    <w:tblStylePr w:type="lastCol">
      <w:rPr>
        <w:color w:val="FFFFFF" w:themeColor="background1"/>
      </w:rPr>
      <w:tblPr>
        <w:tblLayout w:type="fixed"/>
      </w:tblPr>
      <w:tcPr>
        <w:shd w:val="clear" w:color="auto" w:fill="366091" w:themeFill="accent1" w:themeFillShade="BF"/>
      </w:tc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120">
    <w:name w:val="Colorful Grid Accent 2"/>
    <w:basedOn w:val="45"/>
    <w:qFormat/>
    <w:uiPriority w:val="73"/>
    <w:pPr>
      <w:spacing w:after="0" w:line="240" w:lineRule="auto"/>
    </w:pPr>
    <w:rPr>
      <w:rFonts w:eastAsiaTheme="minorEastAsia"/>
      <w:color w:val="000000" w:themeColor="text1"/>
      <w:sz w:val="20"/>
      <w:szCs w:val="20"/>
    </w:rPr>
    <w:tblPr>
      <w:tblBorders>
        <w:insideH w:val="single" w:color="FFFFFF" w:themeColor="background1" w:sz="4" w:space="0"/>
      </w:tblBorders>
      <w:tblLayout w:type="fixed"/>
      <w:tblCellMar>
        <w:top w:w="0" w:type="dxa"/>
        <w:left w:w="108" w:type="dxa"/>
        <w:bottom w:w="0" w:type="dxa"/>
        <w:right w:w="108" w:type="dxa"/>
      </w:tblCellMar>
    </w:tblPr>
    <w:tcPr>
      <w:shd w:val="clear" w:color="auto" w:fill="F2DBDB" w:themeFill="accent2" w:themeFillTint="33"/>
    </w:tcPr>
    <w:tblStylePr w:type="firstRow">
      <w:rPr>
        <w:b/>
        <w:bCs/>
      </w:rPr>
      <w:tblPr>
        <w:tblLayout w:type="fixed"/>
      </w:tblPr>
      <w:tcPr>
        <w:shd w:val="clear" w:color="auto" w:fill="E5B8B7" w:themeFill="accent2" w:themeFillTint="66"/>
      </w:tcPr>
    </w:tblStylePr>
    <w:tblStylePr w:type="lastRow">
      <w:rPr>
        <w:b/>
        <w:bCs/>
        <w:color w:val="000000" w:themeColor="text1"/>
      </w:rPr>
      <w:tblPr>
        <w:tblLayout w:type="fixed"/>
      </w:tblPr>
      <w:tcPr>
        <w:shd w:val="clear" w:color="auto" w:fill="E5B8B7" w:themeFill="accent2" w:themeFillTint="66"/>
      </w:tcPr>
    </w:tblStylePr>
    <w:tblStylePr w:type="firstCol">
      <w:rPr>
        <w:color w:val="FFFFFF" w:themeColor="background1"/>
      </w:rPr>
      <w:tblPr>
        <w:tblLayout w:type="fixed"/>
      </w:tblPr>
      <w:tcPr>
        <w:shd w:val="clear" w:color="auto" w:fill="943734" w:themeFill="accent2" w:themeFillShade="BF"/>
      </w:tcPr>
    </w:tblStylePr>
    <w:tblStylePr w:type="lastCol">
      <w:rPr>
        <w:color w:val="FFFFFF" w:themeColor="background1"/>
      </w:rPr>
      <w:tblPr>
        <w:tblLayout w:type="fixed"/>
      </w:tblPr>
      <w:tcPr>
        <w:shd w:val="clear" w:color="auto" w:fill="943734" w:themeFill="accent2" w:themeFillShade="BF"/>
      </w:tc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121">
    <w:name w:val="Colorful Grid Accent 3"/>
    <w:basedOn w:val="45"/>
    <w:qFormat/>
    <w:uiPriority w:val="73"/>
    <w:pPr>
      <w:spacing w:after="0" w:line="240" w:lineRule="auto"/>
    </w:pPr>
    <w:rPr>
      <w:rFonts w:eastAsiaTheme="minorEastAsia"/>
      <w:color w:val="000000" w:themeColor="text1"/>
      <w:sz w:val="20"/>
      <w:szCs w:val="20"/>
    </w:rPr>
    <w:tblPr>
      <w:tblBorders>
        <w:insideH w:val="single" w:color="FFFFFF" w:themeColor="background1" w:sz="4" w:space="0"/>
      </w:tblBorders>
      <w:tblLayout w:type="fixed"/>
      <w:tblCellMar>
        <w:top w:w="0" w:type="dxa"/>
        <w:left w:w="108" w:type="dxa"/>
        <w:bottom w:w="0" w:type="dxa"/>
        <w:right w:w="108" w:type="dxa"/>
      </w:tblCellMar>
    </w:tblPr>
    <w:tcPr>
      <w:shd w:val="clear" w:color="auto" w:fill="EAF1DD" w:themeFill="accent3" w:themeFillTint="33"/>
    </w:tcPr>
    <w:tblStylePr w:type="firstRow">
      <w:rPr>
        <w:b/>
        <w:bCs/>
      </w:rPr>
      <w:tblPr>
        <w:tblLayout w:type="fixed"/>
      </w:tblPr>
      <w:tcPr>
        <w:shd w:val="clear" w:color="auto" w:fill="D6E3BC" w:themeFill="accent3" w:themeFillTint="66"/>
      </w:tcPr>
    </w:tblStylePr>
    <w:tblStylePr w:type="lastRow">
      <w:rPr>
        <w:b/>
        <w:bCs/>
        <w:color w:val="000000" w:themeColor="text1"/>
      </w:rPr>
      <w:tblPr>
        <w:tblLayout w:type="fixed"/>
      </w:tblPr>
      <w:tcPr>
        <w:shd w:val="clear" w:color="auto" w:fill="D6E3BC" w:themeFill="accent3" w:themeFillTint="66"/>
      </w:tcPr>
    </w:tblStylePr>
    <w:tblStylePr w:type="firstCol">
      <w:rPr>
        <w:color w:val="FFFFFF" w:themeColor="background1"/>
      </w:rPr>
      <w:tblPr>
        <w:tblLayout w:type="fixed"/>
      </w:tblPr>
      <w:tcPr>
        <w:shd w:val="clear" w:color="auto" w:fill="76923C" w:themeFill="accent3" w:themeFillShade="BF"/>
      </w:tcPr>
    </w:tblStylePr>
    <w:tblStylePr w:type="lastCol">
      <w:rPr>
        <w:color w:val="FFFFFF" w:themeColor="background1"/>
      </w:rPr>
      <w:tblPr>
        <w:tblLayout w:type="fixed"/>
      </w:tblPr>
      <w:tcPr>
        <w:shd w:val="clear" w:color="auto" w:fill="76923C" w:themeFill="accent3" w:themeFillShade="BF"/>
      </w:tc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122">
    <w:name w:val="Colorful Grid Accent 4"/>
    <w:basedOn w:val="45"/>
    <w:qFormat/>
    <w:uiPriority w:val="73"/>
    <w:pPr>
      <w:spacing w:after="0" w:line="240" w:lineRule="auto"/>
    </w:pPr>
    <w:rPr>
      <w:rFonts w:eastAsiaTheme="minorEastAsia"/>
      <w:color w:val="000000" w:themeColor="text1"/>
      <w:sz w:val="20"/>
      <w:szCs w:val="20"/>
    </w:rPr>
    <w:tblPr>
      <w:tblBorders>
        <w:insideH w:val="single" w:color="FFFFFF" w:themeColor="background1" w:sz="4" w:space="0"/>
      </w:tblBorders>
      <w:tblLayout w:type="fixed"/>
      <w:tblCellMar>
        <w:top w:w="0" w:type="dxa"/>
        <w:left w:w="108" w:type="dxa"/>
        <w:bottom w:w="0" w:type="dxa"/>
        <w:right w:w="108" w:type="dxa"/>
      </w:tblCellMar>
    </w:tblPr>
    <w:tcPr>
      <w:shd w:val="clear" w:color="auto" w:fill="E5DFEC" w:themeFill="accent4" w:themeFillTint="33"/>
    </w:tcPr>
    <w:tblStylePr w:type="firstRow">
      <w:rPr>
        <w:b/>
        <w:bCs/>
      </w:rPr>
      <w:tblPr>
        <w:tblLayout w:type="fixed"/>
      </w:tblPr>
      <w:tcPr>
        <w:shd w:val="clear" w:color="auto" w:fill="CCC0D9" w:themeFill="accent4" w:themeFillTint="66"/>
      </w:tcPr>
    </w:tblStylePr>
    <w:tblStylePr w:type="lastRow">
      <w:rPr>
        <w:b/>
        <w:bCs/>
        <w:color w:val="000000" w:themeColor="text1"/>
      </w:rPr>
      <w:tblPr>
        <w:tblLayout w:type="fixed"/>
      </w:tblPr>
      <w:tcPr>
        <w:shd w:val="clear" w:color="auto" w:fill="CCC0D9" w:themeFill="accent4" w:themeFillTint="66"/>
      </w:tcPr>
    </w:tblStylePr>
    <w:tblStylePr w:type="firstCol">
      <w:rPr>
        <w:color w:val="FFFFFF" w:themeColor="background1"/>
      </w:rPr>
      <w:tblPr>
        <w:tblLayout w:type="fixed"/>
      </w:tblPr>
      <w:tcPr>
        <w:shd w:val="clear" w:color="auto" w:fill="5F497A" w:themeFill="accent4" w:themeFillShade="BF"/>
      </w:tcPr>
    </w:tblStylePr>
    <w:tblStylePr w:type="lastCol">
      <w:rPr>
        <w:color w:val="FFFFFF" w:themeColor="background1"/>
      </w:rPr>
      <w:tblPr>
        <w:tblLayout w:type="fixed"/>
      </w:tblPr>
      <w:tcPr>
        <w:shd w:val="clear" w:color="auto" w:fill="5F497A" w:themeFill="accent4" w:themeFillShade="BF"/>
      </w:tc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123">
    <w:name w:val="Colorful Grid Accent 5"/>
    <w:basedOn w:val="45"/>
    <w:qFormat/>
    <w:uiPriority w:val="73"/>
    <w:pPr>
      <w:spacing w:after="0" w:line="240" w:lineRule="auto"/>
    </w:pPr>
    <w:rPr>
      <w:rFonts w:eastAsiaTheme="minorEastAsia"/>
      <w:color w:val="000000" w:themeColor="text1"/>
      <w:sz w:val="20"/>
      <w:szCs w:val="20"/>
    </w:rPr>
    <w:tblPr>
      <w:tblBorders>
        <w:insideH w:val="single" w:color="FFFFFF" w:themeColor="background1" w:sz="4" w:space="0"/>
      </w:tblBorders>
      <w:tblLayout w:type="fixed"/>
      <w:tblCellMar>
        <w:top w:w="0" w:type="dxa"/>
        <w:left w:w="108" w:type="dxa"/>
        <w:bottom w:w="0" w:type="dxa"/>
        <w:right w:w="108" w:type="dxa"/>
      </w:tblCellMar>
    </w:tblPr>
    <w:tcPr>
      <w:shd w:val="clear" w:color="auto" w:fill="DAEEF3" w:themeFill="accent5" w:themeFillTint="33"/>
    </w:tcPr>
    <w:tblStylePr w:type="firstRow">
      <w:rPr>
        <w:b/>
        <w:bCs/>
      </w:rPr>
      <w:tblPr>
        <w:tblLayout w:type="fixed"/>
      </w:tblPr>
      <w:tcPr>
        <w:shd w:val="clear" w:color="auto" w:fill="B6DDE8" w:themeFill="accent5" w:themeFillTint="66"/>
      </w:tcPr>
    </w:tblStylePr>
    <w:tblStylePr w:type="lastRow">
      <w:rPr>
        <w:b/>
        <w:bCs/>
        <w:color w:val="000000" w:themeColor="text1"/>
      </w:rPr>
      <w:tblPr>
        <w:tblLayout w:type="fixed"/>
      </w:tblPr>
      <w:tcPr>
        <w:shd w:val="clear" w:color="auto" w:fill="B6DDE8" w:themeFill="accent5" w:themeFillTint="66"/>
      </w:tcPr>
    </w:tblStylePr>
    <w:tblStylePr w:type="firstCol">
      <w:rPr>
        <w:color w:val="FFFFFF" w:themeColor="background1"/>
      </w:rPr>
      <w:tblPr>
        <w:tblLayout w:type="fixed"/>
      </w:tblPr>
      <w:tcPr>
        <w:shd w:val="clear" w:color="auto" w:fill="31849B" w:themeFill="accent5" w:themeFillShade="BF"/>
      </w:tcPr>
    </w:tblStylePr>
    <w:tblStylePr w:type="lastCol">
      <w:rPr>
        <w:color w:val="FFFFFF" w:themeColor="background1"/>
      </w:rPr>
      <w:tblPr>
        <w:tblLayout w:type="fixed"/>
      </w:tblPr>
      <w:tcPr>
        <w:shd w:val="clear" w:color="auto" w:fill="31849B" w:themeFill="accent5" w:themeFillShade="BF"/>
      </w:tc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124">
    <w:name w:val="Colorful Grid Accent 6"/>
    <w:basedOn w:val="45"/>
    <w:qFormat/>
    <w:uiPriority w:val="73"/>
    <w:pPr>
      <w:spacing w:after="0" w:line="240" w:lineRule="auto"/>
    </w:pPr>
    <w:rPr>
      <w:rFonts w:eastAsiaTheme="minorEastAsia"/>
      <w:color w:val="000000" w:themeColor="text1"/>
      <w:sz w:val="20"/>
      <w:szCs w:val="20"/>
    </w:rPr>
    <w:tblPr>
      <w:tblBorders>
        <w:insideH w:val="single" w:color="FFFFFF" w:themeColor="background1" w:sz="4" w:space="0"/>
      </w:tblBorders>
      <w:tblLayout w:type="fixed"/>
      <w:tblCellMar>
        <w:top w:w="0" w:type="dxa"/>
        <w:left w:w="108" w:type="dxa"/>
        <w:bottom w:w="0" w:type="dxa"/>
        <w:right w:w="108" w:type="dxa"/>
      </w:tblCellMar>
    </w:tblPr>
    <w:tcPr>
      <w:shd w:val="clear" w:color="auto" w:fill="FDE9D9" w:themeFill="accent6" w:themeFillTint="33"/>
    </w:tcPr>
    <w:tblStylePr w:type="firstRow">
      <w:rPr>
        <w:b/>
        <w:bCs/>
      </w:rPr>
      <w:tblPr>
        <w:tblLayout w:type="fixed"/>
      </w:tblPr>
      <w:tcPr>
        <w:shd w:val="clear" w:color="auto" w:fill="FBD4B4" w:themeFill="accent6" w:themeFillTint="66"/>
      </w:tcPr>
    </w:tblStylePr>
    <w:tblStylePr w:type="lastRow">
      <w:rPr>
        <w:b/>
        <w:bCs/>
        <w:color w:val="000000" w:themeColor="text1"/>
      </w:rPr>
      <w:tblPr>
        <w:tblLayout w:type="fixed"/>
      </w:tblPr>
      <w:tcPr>
        <w:shd w:val="clear" w:color="auto" w:fill="FBD4B4" w:themeFill="accent6" w:themeFillTint="66"/>
      </w:tcPr>
    </w:tblStylePr>
    <w:tblStylePr w:type="firstCol">
      <w:rPr>
        <w:color w:val="FFFFFF" w:themeColor="background1"/>
      </w:rPr>
      <w:tblPr>
        <w:tblLayout w:type="fixed"/>
      </w:tblPr>
      <w:tcPr>
        <w:shd w:val="clear" w:color="auto" w:fill="E36C09" w:themeFill="accent6" w:themeFillShade="BF"/>
      </w:tcPr>
    </w:tblStylePr>
    <w:tblStylePr w:type="lastCol">
      <w:rPr>
        <w:color w:val="FFFFFF" w:themeColor="background1"/>
      </w:rPr>
      <w:tblPr>
        <w:tblLayout w:type="fixed"/>
      </w:tblPr>
      <w:tcPr>
        <w:shd w:val="clear" w:color="auto" w:fill="E36C09" w:themeFill="accent6" w:themeFillShade="BF"/>
      </w:tc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character" w:customStyle="1" w:styleId="125">
    <w:name w:val="页眉 Char"/>
    <w:basedOn w:val="38"/>
    <w:link w:val="30"/>
    <w:qFormat/>
    <w:uiPriority w:val="99"/>
    <w:rPr>
      <w:rFonts w:ascii="Tahoma" w:hAnsi="Tahoma"/>
      <w:sz w:val="18"/>
      <w:szCs w:val="18"/>
    </w:rPr>
  </w:style>
  <w:style w:type="character" w:customStyle="1" w:styleId="126">
    <w:name w:val="页脚 Char"/>
    <w:basedOn w:val="38"/>
    <w:link w:val="29"/>
    <w:qFormat/>
    <w:uiPriority w:val="99"/>
    <w:rPr>
      <w:rFonts w:ascii="Tahoma" w:hAnsi="Tahoma"/>
      <w:sz w:val="18"/>
      <w:szCs w:val="18"/>
    </w:rPr>
  </w:style>
  <w:style w:type="paragraph" w:customStyle="1" w:styleId="127">
    <w:name w:val="Normal_1"/>
    <w:qFormat/>
    <w:uiPriority w:val="99"/>
    <w:pPr>
      <w:widowControl w:val="0"/>
      <w:spacing w:after="0" w:line="240" w:lineRule="auto"/>
      <w:jc w:val="both"/>
    </w:pPr>
    <w:rPr>
      <w:rFonts w:ascii="Time New Romans" w:hAnsi="Time New Romans" w:eastAsia="宋体" w:cs="宋体"/>
      <w:kern w:val="2"/>
      <w:sz w:val="21"/>
      <w:szCs w:val="22"/>
      <w:lang w:val="en-US" w:eastAsia="zh-CN" w:bidi="ar-SA"/>
    </w:rPr>
  </w:style>
  <w:style w:type="character" w:customStyle="1" w:styleId="128">
    <w:name w:val="sub_title s0"/>
    <w:basedOn w:val="38"/>
    <w:qFormat/>
    <w:uiPriority w:val="0"/>
  </w:style>
  <w:style w:type="character" w:customStyle="1" w:styleId="129">
    <w:name w:val="批注文字 Char"/>
    <w:basedOn w:val="38"/>
    <w:link w:val="17"/>
    <w:semiHidden/>
    <w:qFormat/>
    <w:uiPriority w:val="0"/>
    <w:rPr>
      <w:rFonts w:ascii="Time New Romans" w:hAnsi="Time New Romans" w:eastAsia="宋体" w:cs="宋体"/>
      <w:kern w:val="2"/>
      <w:sz w:val="21"/>
      <w:szCs w:val="24"/>
    </w:rPr>
  </w:style>
  <w:style w:type="character" w:customStyle="1" w:styleId="130">
    <w:name w:val="批注框文本 Char"/>
    <w:basedOn w:val="38"/>
    <w:link w:val="28"/>
    <w:qFormat/>
    <w:uiPriority w:val="99"/>
    <w:rPr>
      <w:rFonts w:ascii="Time New Romans" w:hAnsi="Time New Romans" w:eastAsia="宋体" w:cs="宋体"/>
      <w:kern w:val="2"/>
      <w:sz w:val="18"/>
      <w:szCs w:val="18"/>
    </w:rPr>
  </w:style>
  <w:style w:type="paragraph" w:customStyle="1" w:styleId="131">
    <w:name w:val="无间隔1"/>
    <w:qFormat/>
    <w:uiPriority w:val="0"/>
    <w:pPr>
      <w:widowControl w:val="0"/>
      <w:spacing w:after="0" w:line="240" w:lineRule="auto"/>
      <w:jc w:val="both"/>
    </w:pPr>
    <w:rPr>
      <w:rFonts w:ascii="Calibri" w:hAnsi="Calibri" w:eastAsia="宋体" w:cs="宋体"/>
      <w:kern w:val="2"/>
      <w:sz w:val="21"/>
      <w:szCs w:val="22"/>
      <w:lang w:val="en-US" w:eastAsia="zh-CN" w:bidi="ar-SA"/>
    </w:rPr>
  </w:style>
  <w:style w:type="paragraph" w:customStyle="1" w:styleId="132">
    <w:name w:val="Normal_0"/>
    <w:qFormat/>
    <w:uiPriority w:val="99"/>
    <w:pPr>
      <w:spacing w:after="0" w:line="240" w:lineRule="auto"/>
    </w:pPr>
    <w:rPr>
      <w:rFonts w:ascii="Calibri" w:hAnsi="Calibri" w:eastAsia="宋体" w:cs="Calibri"/>
      <w:sz w:val="24"/>
      <w:szCs w:val="24"/>
      <w:lang w:val="en-US" w:eastAsia="zh-CN" w:bidi="ar-SA"/>
    </w:rPr>
  </w:style>
  <w:style w:type="character" w:customStyle="1" w:styleId="133">
    <w:name w:val="标题 Char"/>
    <w:basedOn w:val="38"/>
    <w:link w:val="37"/>
    <w:qFormat/>
    <w:uiPriority w:val="0"/>
    <w:rPr>
      <w:rFonts w:ascii="Cambria" w:hAnsi="Cambria" w:eastAsia="宋体" w:cs="宋体"/>
      <w:b/>
      <w:bCs/>
      <w:kern w:val="2"/>
      <w:sz w:val="28"/>
      <w:szCs w:val="32"/>
    </w:rPr>
  </w:style>
  <w:style w:type="paragraph" w:customStyle="1" w:styleId="134">
    <w:name w:val="Header_0"/>
    <w:basedOn w:val="127"/>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35">
    <w:name w:val="Placeholder Text"/>
    <w:basedOn w:val="38"/>
    <w:semiHidden/>
    <w:qFormat/>
    <w:uiPriority w:val="99"/>
    <w:rPr>
      <w:color w:val="808080"/>
    </w:rPr>
  </w:style>
  <w:style w:type="paragraph" w:styleId="136">
    <w:name w:val="No Spacing"/>
    <w:link w:val="137"/>
    <w:qFormat/>
    <w:uiPriority w:val="1"/>
    <w:pPr>
      <w:spacing w:after="0" w:line="240" w:lineRule="auto"/>
    </w:pPr>
    <w:rPr>
      <w:rFonts w:ascii="Calibri" w:hAnsi="Calibri" w:eastAsia="宋体" w:cs="Times New Roman"/>
      <w:sz w:val="22"/>
      <w:szCs w:val="22"/>
      <w:lang w:val="en-US" w:eastAsia="zh-CN" w:bidi="ar-SA"/>
    </w:rPr>
  </w:style>
  <w:style w:type="character" w:customStyle="1" w:styleId="137">
    <w:name w:val="无间隔 Char"/>
    <w:basedOn w:val="38"/>
    <w:link w:val="136"/>
    <w:uiPriority w:val="1"/>
    <w:rPr>
      <w:rFonts w:ascii="Calibri" w:hAnsi="Calibri" w:eastAsia="宋体" w:cs="Times New Roman"/>
    </w:rPr>
  </w:style>
  <w:style w:type="character" w:customStyle="1" w:styleId="138">
    <w:name w:val="日期 Char"/>
    <w:basedOn w:val="38"/>
    <w:link w:val="27"/>
    <w:semiHidden/>
    <w:qFormat/>
    <w:uiPriority w:val="99"/>
    <w:rPr>
      <w:rFonts w:ascii="Calibri" w:hAnsi="Calibri" w:eastAsia="宋体" w:cs="Times New Roman"/>
      <w:kern w:val="2"/>
      <w:sz w:val="21"/>
    </w:rPr>
  </w:style>
  <w:style w:type="paragraph" w:customStyle="1" w:styleId="139">
    <w:name w:val="DefaultParagraph"/>
    <w:link w:val="392"/>
    <w:qFormat/>
    <w:uiPriority w:val="0"/>
    <w:pPr>
      <w:spacing w:after="0" w:line="240" w:lineRule="auto"/>
    </w:pPr>
    <w:rPr>
      <w:rFonts w:ascii="Times New Roman" w:hAnsi="Calibri" w:eastAsia="宋体" w:cs="Times New Roman"/>
      <w:kern w:val="2"/>
      <w:sz w:val="21"/>
      <w:szCs w:val="22"/>
      <w:lang w:val="en-US" w:eastAsia="zh-CN" w:bidi="ar-SA"/>
    </w:rPr>
  </w:style>
  <w:style w:type="paragraph" w:customStyle="1" w:styleId="140">
    <w:name w:val="MTDisplayEquation"/>
    <w:basedOn w:val="1"/>
    <w:next w:val="1"/>
    <w:link w:val="141"/>
    <w:uiPriority w:val="0"/>
    <w:pPr>
      <w:tabs>
        <w:tab w:val="center" w:pos="5240"/>
        <w:tab w:val="right" w:pos="10460"/>
      </w:tabs>
    </w:pPr>
  </w:style>
  <w:style w:type="character" w:customStyle="1" w:styleId="141">
    <w:name w:val="MTDisplayEquation 字符"/>
    <w:basedOn w:val="38"/>
    <w:link w:val="140"/>
    <w:qFormat/>
    <w:uiPriority w:val="0"/>
    <w:rPr>
      <w:rFonts w:ascii="Tahoma" w:hAnsi="Tahoma"/>
    </w:rPr>
  </w:style>
  <w:style w:type="paragraph" w:customStyle="1" w:styleId="142">
    <w:name w:val="msonormal"/>
    <w:basedOn w:val="1"/>
    <w:uiPriority w:val="0"/>
    <w:pPr>
      <w:adjustRightInd/>
      <w:snapToGrid/>
      <w:spacing w:before="100" w:beforeAutospacing="1" w:after="100" w:afterAutospacing="1"/>
    </w:pPr>
    <w:rPr>
      <w:rFonts w:ascii="宋体" w:hAnsi="宋体" w:eastAsia="宋体" w:cs="宋体"/>
      <w:sz w:val="24"/>
      <w:szCs w:val="24"/>
    </w:rPr>
  </w:style>
  <w:style w:type="paragraph" w:customStyle="1" w:styleId="143">
    <w:name w:val="Normal_4"/>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44">
    <w:name w:val="Normal_5"/>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45">
    <w:name w:val="Normal_6"/>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46">
    <w:name w:val="Normal_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47">
    <w:name w:val="Normal_1_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48">
    <w:name w:val="Normal_4_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49">
    <w:name w:val="Normal_5_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0">
    <w:name w:val="Normal_6_0"/>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1">
    <w:name w:val="Normal_4_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2">
    <w:name w:val="Normal_5_1"/>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3">
    <w:name w:val="Normal_1_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4">
    <w:name w:val="Normal_4_2"/>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5">
    <w:name w:val="Normal_5_2"/>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6">
    <w:name w:val="Normal_6_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7">
    <w:name w:val="Normal_0_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8">
    <w:name w:val="Normal_3_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59">
    <w:name w:val="Normal_4_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0">
    <w:name w:val="Normal_5_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1">
    <w:name w:val="Normal_1_2"/>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2">
    <w:name w:val="Normal_4_4"/>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3">
    <w:name w:val="Normal_5_4"/>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4">
    <w:name w:val="Normal_6_2"/>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5">
    <w:name w:val="Normal_0_1"/>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6">
    <w:name w:val="Normal_3_1"/>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7">
    <w:name w:val="Normal_4_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8">
    <w:name w:val="Normal_5_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69">
    <w:name w:val="Normal_0_2"/>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0">
    <w:name w:val="Normal_3_2"/>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1">
    <w:name w:val="Normal_4_6"/>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2">
    <w:name w:val="Normal_5_6"/>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3">
    <w:name w:val="Normal_0_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4">
    <w:name w:val="Normal_3_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5">
    <w:name w:val="Normal_4_7"/>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6">
    <w:name w:val="Normal_5_7"/>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7">
    <w:name w:val="Normal_1_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8">
    <w:name w:val="Normal_4_8"/>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79">
    <w:name w:val="Normal_5_8"/>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80">
    <w:name w:val="Normal_6_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81">
    <w:name w:val="Normal_0_4"/>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82">
    <w:name w:val="Normal_3_4"/>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83">
    <w:name w:val="Normal_4_9"/>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84">
    <w:name w:val="Normal_5_9"/>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85">
    <w:name w:val="Normal_0_5"/>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86">
    <w:name w:val="Normal_3_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87">
    <w:name w:val="Normal_4_1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88">
    <w:name w:val="Normal_5_1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89">
    <w:name w:val="Normal_1_4"/>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90">
    <w:name w:val="Normal_4_11"/>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91">
    <w:name w:val="Normal_5_11"/>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92">
    <w:name w:val="Normal_6_4"/>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93">
    <w:name w:val="Normal_1_5"/>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94">
    <w:name w:val="Normal_4_12"/>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95">
    <w:name w:val="Normal_5_12"/>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96">
    <w:name w:val="Normal_6_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97">
    <w:name w:val="Normal_1_6"/>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98">
    <w:name w:val="Normal_4_1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199">
    <w:name w:val="Normal_5_1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00">
    <w:name w:val="Normal_6_6"/>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01">
    <w:name w:val="Normal_1_7"/>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02">
    <w:name w:val="Normal_4_14"/>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03">
    <w:name w:val="Normal_5_14"/>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04">
    <w:name w:val="Normal_6_7"/>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05">
    <w:name w:val="Normal_1_8"/>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06">
    <w:name w:val="Normal_4_15"/>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07">
    <w:name w:val="Normal_5_15"/>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08">
    <w:name w:val="Normal_6_8"/>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09">
    <w:name w:val="Normal_1_9"/>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10">
    <w:name w:val="Normal_4_16"/>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11">
    <w:name w:val="Normal_5_16"/>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12">
    <w:name w:val="Normal_6_9"/>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13">
    <w:name w:val="Normal_1_1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14">
    <w:name w:val="Normal_4_17"/>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15">
    <w:name w:val="Normal_5_17"/>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16">
    <w:name w:val="Normal_6_1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17">
    <w:name w:val="Normal_1_11"/>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18">
    <w:name w:val="Normal_3_6"/>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19">
    <w:name w:val="Normal_4_18"/>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20">
    <w:name w:val="Normal_5_18"/>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21">
    <w:name w:val="Normal_0_6"/>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22">
    <w:name w:val="Normal_1_12"/>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23">
    <w:name w:val="Normal_4_19"/>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24">
    <w:name w:val="Normal_5_19"/>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25">
    <w:name w:val="Normal_6_11"/>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26">
    <w:name w:val="Normal_0_7"/>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27">
    <w:name w:val="Normal_1_1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28">
    <w:name w:val="Normal_4_2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29">
    <w:name w:val="Normal_5_2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30">
    <w:name w:val="Normal_6_12"/>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31">
    <w:name w:val="Normal_0_8"/>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32">
    <w:name w:val="Normal_1_14"/>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33">
    <w:name w:val="Normal_4_21"/>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34">
    <w:name w:val="Normal_5_21"/>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35">
    <w:name w:val="Normal_6_1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36">
    <w:name w:val="Normal_0_9"/>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37">
    <w:name w:val="Normal_1_15"/>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38">
    <w:name w:val="Normal_4_22"/>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39">
    <w:name w:val="Normal_5_22"/>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40">
    <w:name w:val="Normal_6_14"/>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41">
    <w:name w:val="Normal_0_1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42">
    <w:name w:val="Normal_1_16"/>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43">
    <w:name w:val="Normal_4_2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44">
    <w:name w:val="Normal_5_2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45">
    <w:name w:val="Normal_6_15"/>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46">
    <w:name w:val="Normal_0_1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47">
    <w:name w:val="Normal_1_17"/>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48">
    <w:name w:val="Normal_4_24"/>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49">
    <w:name w:val="Normal_5_24"/>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50">
    <w:name w:val="Normal_6_16"/>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51">
    <w:name w:val="Normal_0_12"/>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52">
    <w:name w:val="Normal_1_18"/>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53">
    <w:name w:val="Normal_4_2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54">
    <w:name w:val="Normal_5_25"/>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55">
    <w:name w:val="Normal_6_17"/>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56">
    <w:name w:val="Normal_0_1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57">
    <w:name w:val="Normal_1_19"/>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58">
    <w:name w:val="Normal_4_26"/>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59">
    <w:name w:val="Normal_5_26"/>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60">
    <w:name w:val="Normal_6_18"/>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61">
    <w:name w:val="Normal_0_14"/>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62">
    <w:name w:val="Normal_0_15"/>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63">
    <w:name w:val="Normal_0_16"/>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64">
    <w:name w:val="Normal_0_17"/>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65">
    <w:name w:val="Normal_0_18"/>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66">
    <w:name w:val="Normal_0_19"/>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67">
    <w:name w:val="Normal_0_2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68">
    <w:name w:val="Normal_0_21"/>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69">
    <w:name w:val="Normal_0_22"/>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70">
    <w:name w:val="Normal_0_2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71">
    <w:name w:val="Normal_0_24"/>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72">
    <w:name w:val="Normal_0_25"/>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73">
    <w:name w:val="Normal_0_26"/>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74">
    <w:name w:val="Normal_0_27"/>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75">
    <w:name w:val="Normal_0_28"/>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76">
    <w:name w:val="Normal_0_29"/>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77">
    <w:name w:val="Normal_0_3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78">
    <w:name w:val="Normal_0_3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79">
    <w:name w:val="Normal_0_32"/>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80">
    <w:name w:val="Normal_0_3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81">
    <w:name w:val="Normal_0_34"/>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82">
    <w:name w:val="Normal_1_2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83">
    <w:name w:val="Normal_0_35"/>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84">
    <w:name w:val="Normal_1_21"/>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85">
    <w:name w:val="Normal_0_36"/>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86">
    <w:name w:val="Normal_1_22"/>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87">
    <w:name w:val="Normal_0_37"/>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88">
    <w:name w:val="Normal_1_23"/>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89">
    <w:name w:val="Normal_0_38"/>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90">
    <w:name w:val="Normal_1_24"/>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91">
    <w:name w:val="Normal_0_39"/>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92">
    <w:name w:val="Normal_1_25"/>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93">
    <w:name w:val="Normal_0_40"/>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94">
    <w:name w:val="Normal_1_26"/>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95">
    <w:name w:val="Normal_0_41"/>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paragraph" w:customStyle="1" w:styleId="296">
    <w:name w:val="Normal_1_27"/>
    <w:qFormat/>
    <w:uiPriority w:val="99"/>
    <w:pPr>
      <w:widowControl w:val="0"/>
      <w:spacing w:after="0" w:line="240" w:lineRule="auto"/>
      <w:jc w:val="both"/>
    </w:pPr>
    <w:rPr>
      <w:rFonts w:ascii="Calibri" w:hAnsi="Calibri" w:eastAsia="宋体" w:cs="Times New Roman"/>
      <w:kern w:val="2"/>
      <w:sz w:val="21"/>
      <w:szCs w:val="22"/>
      <w:lang w:val="en-US" w:eastAsia="zh-CN" w:bidi="ar-SA"/>
    </w:rPr>
  </w:style>
  <w:style w:type="table" w:customStyle="1" w:styleId="297">
    <w:name w:val="Table Normal_0"/>
    <w:semiHidden/>
    <w:unhideWhenUsed/>
    <w:qFormat/>
    <w:uiPriority w:val="2"/>
    <w:pPr>
      <w:widowControl w:val="0"/>
      <w:spacing w:after="0" w:line="240" w:lineRule="auto"/>
    </w:pPr>
    <w:rPr>
      <w:rFonts w:eastAsiaTheme="minorEastAsia"/>
      <w:lang w:eastAsia="en-US"/>
    </w:rPr>
    <w:tblPr>
      <w:tblLayout w:type="fixed"/>
      <w:tblCellMar>
        <w:top w:w="0" w:type="dxa"/>
        <w:left w:w="0" w:type="dxa"/>
        <w:bottom w:w="0" w:type="dxa"/>
        <w:right w:w="0" w:type="dxa"/>
      </w:tblCellMar>
    </w:tblPr>
  </w:style>
  <w:style w:type="character" w:customStyle="1" w:styleId="298">
    <w:name w:val="正文文本 Char"/>
    <w:basedOn w:val="38"/>
    <w:link w:val="20"/>
    <w:qFormat/>
    <w:uiPriority w:val="1"/>
    <w:rPr>
      <w:rFonts w:ascii="宋体" w:hAnsi="宋体" w:eastAsia="宋体"/>
      <w:sz w:val="21"/>
      <w:szCs w:val="21"/>
      <w:lang w:eastAsia="en-US"/>
    </w:rPr>
  </w:style>
  <w:style w:type="paragraph" w:customStyle="1" w:styleId="299">
    <w:name w:val="标题 21"/>
    <w:basedOn w:val="1"/>
    <w:qFormat/>
    <w:uiPriority w:val="1"/>
    <w:pPr>
      <w:widowControl w:val="0"/>
      <w:adjustRightInd/>
      <w:snapToGrid/>
      <w:spacing w:after="0"/>
      <w:ind w:left="114"/>
      <w:outlineLvl w:val="2"/>
    </w:pPr>
    <w:rPr>
      <w:rFonts w:ascii="宋体" w:hAnsi="宋体" w:eastAsia="宋体"/>
      <w:b/>
      <w:bCs/>
      <w:sz w:val="21"/>
      <w:szCs w:val="21"/>
      <w:lang w:eastAsia="en-US"/>
    </w:rPr>
  </w:style>
  <w:style w:type="paragraph" w:customStyle="1" w:styleId="300">
    <w:name w:val="Table Paragraph"/>
    <w:basedOn w:val="1"/>
    <w:qFormat/>
    <w:uiPriority w:val="1"/>
    <w:pPr>
      <w:widowControl w:val="0"/>
      <w:adjustRightInd/>
      <w:snapToGrid/>
      <w:spacing w:after="0"/>
    </w:pPr>
    <w:rPr>
      <w:rFonts w:asciiTheme="minorHAnsi" w:hAnsiTheme="minorHAnsi" w:eastAsiaTheme="minorEastAsia"/>
      <w:lang w:eastAsia="en-US"/>
    </w:rPr>
  </w:style>
  <w:style w:type="character" w:customStyle="1" w:styleId="301">
    <w:name w:val="标题 1 Char"/>
    <w:basedOn w:val="38"/>
    <w:link w:val="2"/>
    <w:qFormat/>
    <w:uiPriority w:val="0"/>
    <w:rPr>
      <w:rFonts w:ascii="Times New Roman" w:hAnsi="Times New Roman" w:eastAsia="宋体" w:cs="Times New Roman"/>
      <w:b/>
      <w:bCs/>
      <w:kern w:val="44"/>
      <w:sz w:val="44"/>
      <w:szCs w:val="44"/>
    </w:rPr>
  </w:style>
  <w:style w:type="character" w:customStyle="1" w:styleId="302">
    <w:name w:val="标题 2 Char"/>
    <w:basedOn w:val="38"/>
    <w:link w:val="3"/>
    <w:qFormat/>
    <w:uiPriority w:val="0"/>
    <w:rPr>
      <w:rFonts w:ascii="Arial" w:hAnsi="Arial" w:eastAsia="黑体" w:cs="Times New Roman"/>
      <w:b/>
      <w:bCs/>
      <w:kern w:val="2"/>
      <w:sz w:val="32"/>
      <w:szCs w:val="32"/>
    </w:rPr>
  </w:style>
  <w:style w:type="character" w:customStyle="1" w:styleId="303">
    <w:name w:val="标题 3 Char"/>
    <w:basedOn w:val="38"/>
    <w:link w:val="4"/>
    <w:qFormat/>
    <w:uiPriority w:val="0"/>
    <w:rPr>
      <w:rFonts w:ascii="Times New Roman" w:hAnsi="Times New Roman" w:eastAsia="宋体" w:cs="Times New Roman"/>
      <w:b/>
      <w:bCs/>
      <w:kern w:val="2"/>
      <w:sz w:val="32"/>
      <w:szCs w:val="32"/>
    </w:rPr>
  </w:style>
  <w:style w:type="character" w:customStyle="1" w:styleId="304">
    <w:name w:val="标题 4 Char"/>
    <w:basedOn w:val="38"/>
    <w:link w:val="5"/>
    <w:qFormat/>
    <w:uiPriority w:val="0"/>
    <w:rPr>
      <w:rFonts w:ascii="Arial" w:hAnsi="Arial" w:eastAsia="黑体" w:cs="Times New Roman"/>
      <w:b/>
      <w:bCs/>
      <w:kern w:val="2"/>
      <w:sz w:val="28"/>
      <w:szCs w:val="28"/>
    </w:rPr>
  </w:style>
  <w:style w:type="character" w:customStyle="1" w:styleId="305">
    <w:name w:val="标题 5 Char"/>
    <w:basedOn w:val="38"/>
    <w:link w:val="6"/>
    <w:qFormat/>
    <w:uiPriority w:val="0"/>
    <w:rPr>
      <w:rFonts w:ascii="Times New Roman" w:hAnsi="Times New Roman" w:eastAsia="宋体" w:cs="Times New Roman"/>
      <w:b/>
      <w:bCs/>
      <w:kern w:val="2"/>
      <w:sz w:val="28"/>
      <w:szCs w:val="28"/>
    </w:rPr>
  </w:style>
  <w:style w:type="character" w:customStyle="1" w:styleId="306">
    <w:name w:val="标题 6 Char"/>
    <w:basedOn w:val="38"/>
    <w:link w:val="7"/>
    <w:qFormat/>
    <w:uiPriority w:val="0"/>
    <w:rPr>
      <w:rFonts w:ascii="Arial" w:hAnsi="Arial" w:eastAsia="黑体" w:cs="Times New Roman"/>
      <w:b/>
      <w:bCs/>
      <w:kern w:val="2"/>
      <w:sz w:val="24"/>
      <w:szCs w:val="24"/>
    </w:rPr>
  </w:style>
  <w:style w:type="character" w:customStyle="1" w:styleId="307">
    <w:name w:val="标题 7 Char"/>
    <w:basedOn w:val="38"/>
    <w:link w:val="8"/>
    <w:qFormat/>
    <w:uiPriority w:val="0"/>
    <w:rPr>
      <w:rFonts w:ascii="Times New Roman" w:hAnsi="Times New Roman" w:eastAsia="宋体" w:cs="Times New Roman"/>
      <w:b/>
      <w:bCs/>
      <w:kern w:val="2"/>
      <w:sz w:val="24"/>
      <w:szCs w:val="24"/>
    </w:rPr>
  </w:style>
  <w:style w:type="character" w:customStyle="1" w:styleId="308">
    <w:name w:val="标题 8 Char"/>
    <w:basedOn w:val="38"/>
    <w:link w:val="9"/>
    <w:qFormat/>
    <w:uiPriority w:val="0"/>
    <w:rPr>
      <w:rFonts w:ascii="Arial" w:hAnsi="Arial" w:eastAsia="黑体" w:cs="Times New Roman"/>
      <w:kern w:val="2"/>
      <w:sz w:val="24"/>
      <w:szCs w:val="24"/>
    </w:rPr>
  </w:style>
  <w:style w:type="character" w:customStyle="1" w:styleId="309">
    <w:name w:val="纯文本 Char"/>
    <w:basedOn w:val="38"/>
    <w:link w:val="26"/>
    <w:qFormat/>
    <w:uiPriority w:val="0"/>
    <w:rPr>
      <w:rFonts w:ascii="宋体" w:hAnsi="Courier New" w:eastAsia="宋体" w:cs="Courier New"/>
      <w:kern w:val="2"/>
      <w:sz w:val="21"/>
      <w:szCs w:val="21"/>
    </w:rPr>
  </w:style>
  <w:style w:type="character" w:customStyle="1" w:styleId="310">
    <w:name w:val="正文文本缩进 Char"/>
    <w:basedOn w:val="38"/>
    <w:link w:val="21"/>
    <w:qFormat/>
    <w:uiPriority w:val="0"/>
    <w:rPr>
      <w:rFonts w:eastAsiaTheme="minorEastAsia"/>
      <w:kern w:val="2"/>
      <w:sz w:val="21"/>
      <w:szCs w:val="24"/>
    </w:rPr>
  </w:style>
  <w:style w:type="paragraph" w:customStyle="1" w:styleId="311">
    <w:name w:val="Default"/>
    <w:qFormat/>
    <w:uiPriority w:val="0"/>
    <w:pPr>
      <w:widowControl w:val="0"/>
      <w:autoSpaceDE w:val="0"/>
      <w:autoSpaceDN w:val="0"/>
      <w:adjustRightInd w:val="0"/>
      <w:spacing w:after="0" w:line="240" w:lineRule="auto"/>
    </w:pPr>
    <w:rPr>
      <w:rFonts w:ascii="Times New Roman" w:hAnsi="Times New Roman" w:eastAsia="宋体" w:cs="Times New Roman"/>
      <w:color w:val="000000"/>
      <w:sz w:val="24"/>
      <w:szCs w:val="24"/>
      <w:lang w:val="en-US" w:eastAsia="zh-CN" w:bidi="ar-SA"/>
    </w:rPr>
  </w:style>
  <w:style w:type="paragraph" w:styleId="312">
    <w:name w:val="List Paragraph"/>
    <w:basedOn w:val="1"/>
    <w:qFormat/>
    <w:uiPriority w:val="99"/>
    <w:pPr>
      <w:widowControl w:val="0"/>
      <w:adjustRightInd/>
      <w:snapToGrid/>
      <w:spacing w:after="0"/>
      <w:ind w:firstLine="420" w:firstLineChars="200"/>
      <w:jc w:val="both"/>
    </w:pPr>
    <w:rPr>
      <w:rFonts w:ascii="Times New Roman" w:hAnsi="Times New Roman" w:eastAsia="宋体" w:cs="Times New Roman"/>
      <w:kern w:val="2"/>
      <w:sz w:val="21"/>
    </w:rPr>
  </w:style>
  <w:style w:type="paragraph" w:customStyle="1" w:styleId="313">
    <w:name w:val="列出段落1"/>
    <w:basedOn w:val="1"/>
    <w:qFormat/>
    <w:uiPriority w:val="99"/>
    <w:pPr>
      <w:widowControl w:val="0"/>
      <w:adjustRightInd/>
      <w:snapToGrid/>
      <w:spacing w:after="0"/>
      <w:ind w:firstLine="420" w:firstLineChars="200"/>
      <w:jc w:val="both"/>
    </w:pPr>
    <w:rPr>
      <w:rFonts w:ascii="Calibri" w:hAnsi="Calibri" w:eastAsia="宋体" w:cs="Calibri"/>
      <w:kern w:val="2"/>
      <w:sz w:val="21"/>
      <w:szCs w:val="24"/>
    </w:rPr>
  </w:style>
  <w:style w:type="character" w:customStyle="1" w:styleId="314">
    <w:name w:val="标题 9 Char"/>
    <w:basedOn w:val="38"/>
    <w:link w:val="10"/>
    <w:semiHidden/>
    <w:qFormat/>
    <w:uiPriority w:val="9"/>
    <w:rPr>
      <w:rFonts w:asciiTheme="majorHAnsi" w:hAnsiTheme="majorHAnsi" w:eastAsiaTheme="majorEastAsia" w:cstheme="majorBidi"/>
      <w:i/>
      <w:iCs/>
      <w:color w:val="3F3F3F" w:themeColor="text1" w:themeTint="BF"/>
      <w:sz w:val="20"/>
      <w:szCs w:val="20"/>
    </w:rPr>
  </w:style>
  <w:style w:type="character" w:customStyle="1" w:styleId="315">
    <w:name w:val="宏文本 Char"/>
    <w:basedOn w:val="38"/>
    <w:link w:val="13"/>
    <w:qFormat/>
    <w:uiPriority w:val="99"/>
    <w:rPr>
      <w:rFonts w:ascii="Courier" w:hAnsi="Courier" w:eastAsiaTheme="minorEastAsia"/>
      <w:sz w:val="20"/>
      <w:szCs w:val="20"/>
    </w:rPr>
  </w:style>
  <w:style w:type="character" w:customStyle="1" w:styleId="316">
    <w:name w:val="正文文本 3 Char"/>
    <w:basedOn w:val="38"/>
    <w:link w:val="18"/>
    <w:qFormat/>
    <w:uiPriority w:val="99"/>
    <w:rPr>
      <w:rFonts w:eastAsiaTheme="minorEastAsia"/>
      <w:sz w:val="16"/>
      <w:szCs w:val="16"/>
    </w:rPr>
  </w:style>
  <w:style w:type="character" w:customStyle="1" w:styleId="317">
    <w:name w:val="副标题 Char"/>
    <w:basedOn w:val="38"/>
    <w:link w:val="31"/>
    <w:qFormat/>
    <w:uiPriority w:val="11"/>
    <w:rPr>
      <w:rFonts w:asciiTheme="majorHAnsi" w:hAnsiTheme="majorHAnsi" w:eastAsiaTheme="majorEastAsia" w:cstheme="majorBidi"/>
      <w:i/>
      <w:iCs/>
      <w:color w:val="4F81BD" w:themeColor="accent1"/>
      <w:spacing w:val="15"/>
      <w:sz w:val="24"/>
      <w:szCs w:val="24"/>
    </w:rPr>
  </w:style>
  <w:style w:type="character" w:customStyle="1" w:styleId="318">
    <w:name w:val="正文文本 2 Char"/>
    <w:basedOn w:val="38"/>
    <w:link w:val="33"/>
    <w:qFormat/>
    <w:uiPriority w:val="99"/>
    <w:rPr>
      <w:rFonts w:eastAsiaTheme="minorEastAsia"/>
      <w:sz w:val="21"/>
      <w:szCs w:val="21"/>
    </w:rPr>
  </w:style>
  <w:style w:type="table" w:customStyle="1" w:styleId="319">
    <w:name w:val="浅色底纹1"/>
    <w:basedOn w:val="45"/>
    <w:qFormat/>
    <w:uiPriority w:val="60"/>
    <w:pPr>
      <w:spacing w:after="0" w:line="240" w:lineRule="auto"/>
    </w:pPr>
    <w:rPr>
      <w:rFonts w:eastAsiaTheme="minorEastAsia"/>
      <w:color w:val="000000" w:themeColor="text1" w:themeShade="BF"/>
      <w:sz w:val="20"/>
      <w:szCs w:val="20"/>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customStyle="1" w:styleId="320">
    <w:name w:val="浅色底纹 - 强调文字颜色 11"/>
    <w:basedOn w:val="45"/>
    <w:qFormat/>
    <w:uiPriority w:val="60"/>
    <w:pPr>
      <w:spacing w:after="0" w:line="240" w:lineRule="auto"/>
    </w:pPr>
    <w:rPr>
      <w:rFonts w:eastAsiaTheme="minorEastAsia"/>
      <w:color w:val="366091" w:themeColor="accent1" w:themeShade="BF"/>
      <w:sz w:val="20"/>
      <w:szCs w:val="20"/>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3DFEE" w:themeFill="accent1" w:themeFillTint="3F"/>
      </w:tcPr>
    </w:tblStylePr>
    <w:tblStylePr w:type="band1Horz">
      <w:tcPr>
        <w:tcBorders>
          <w:left w:val="nil"/>
          <w:right w:val="nil"/>
          <w:insideH w:val="nil"/>
          <w:insideV w:val="nil"/>
        </w:tcBorders>
        <w:shd w:val="clear" w:color="auto" w:fill="D3DFEE" w:themeFill="accent1" w:themeFillTint="3F"/>
      </w:tcPr>
    </w:tblStylePr>
  </w:style>
  <w:style w:type="table" w:customStyle="1" w:styleId="321">
    <w:name w:val="浅色列表1"/>
    <w:basedOn w:val="45"/>
    <w:qFormat/>
    <w:uiPriority w:val="61"/>
    <w:pPr>
      <w:spacing w:after="0" w:line="240" w:lineRule="auto"/>
    </w:pPr>
    <w:rPr>
      <w:rFonts w:eastAsiaTheme="minorEastAsia"/>
      <w:sz w:val="20"/>
      <w:szCs w:val="20"/>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customStyle="1" w:styleId="322">
    <w:name w:val="浅色列表 - 强调文字颜色 11"/>
    <w:basedOn w:val="45"/>
    <w:qFormat/>
    <w:uiPriority w:val="61"/>
    <w:pPr>
      <w:spacing w:after="0" w:line="240" w:lineRule="auto"/>
    </w:pPr>
    <w:rPr>
      <w:rFonts w:eastAsiaTheme="minorEastAsia"/>
      <w:sz w:val="20"/>
      <w:szCs w:val="20"/>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4F81BD" w:themeFill="accent1"/>
      </w:tcPr>
    </w:tblStylePr>
    <w:tblStylePr w:type="lastRow">
      <w:pPr>
        <w:spacing w:before="0" w:after="0" w:line="240" w:lineRule="auto"/>
      </w:pPr>
      <w:rPr>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customStyle="1" w:styleId="323">
    <w:name w:val="浅色网格1"/>
    <w:basedOn w:val="45"/>
    <w:qFormat/>
    <w:uiPriority w:val="62"/>
    <w:pPr>
      <w:spacing w:after="0" w:line="240" w:lineRule="auto"/>
    </w:pPr>
    <w:rPr>
      <w:rFonts w:eastAsiaTheme="minorEastAsia"/>
      <w:sz w:val="20"/>
      <w:szCs w:val="20"/>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customStyle="1" w:styleId="324">
    <w:name w:val="浅色网格 - 强调文字颜色 11"/>
    <w:basedOn w:val="45"/>
    <w:qFormat/>
    <w:uiPriority w:val="62"/>
    <w:pPr>
      <w:spacing w:after="0" w:line="240" w:lineRule="auto"/>
    </w:pPr>
    <w:rPr>
      <w:rFonts w:eastAsiaTheme="minorEastAsia"/>
      <w:sz w:val="20"/>
      <w:szCs w:val="20"/>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customStyle="1" w:styleId="325">
    <w:name w:val="中等深浅底纹 11"/>
    <w:basedOn w:val="45"/>
    <w:qFormat/>
    <w:uiPriority w:val="63"/>
    <w:pPr>
      <w:spacing w:after="0" w:line="240" w:lineRule="auto"/>
    </w:pPr>
    <w:rPr>
      <w:rFonts w:eastAsiaTheme="minorEastAsia"/>
      <w:sz w:val="20"/>
      <w:szCs w:val="20"/>
    </w:r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cPr>
        <w:shd w:val="clear" w:color="auto" w:fill="BFBFBF" w:themeFill="text1" w:themeFillTint="3F"/>
      </w:tcPr>
    </w:tblStylePr>
    <w:tblStylePr w:type="band1Horz">
      <w:tcPr>
        <w:tcBorders>
          <w:insideH w:val="nil"/>
          <w:insideV w:val="nil"/>
        </w:tcBorders>
        <w:shd w:val="clear" w:color="auto" w:fill="BFBFBF" w:themeFill="text1" w:themeFillTint="3F"/>
      </w:tcPr>
    </w:tblStylePr>
    <w:tblStylePr w:type="band2Horz">
      <w:tcPr>
        <w:tcBorders>
          <w:insideH w:val="nil"/>
          <w:insideV w:val="nil"/>
        </w:tcBorders>
      </w:tcPr>
    </w:tblStylePr>
  </w:style>
  <w:style w:type="table" w:customStyle="1" w:styleId="326">
    <w:name w:val="中等深浅底纹 1 - 强调文字颜色 11"/>
    <w:basedOn w:val="45"/>
    <w:qFormat/>
    <w:uiPriority w:val="63"/>
    <w:pPr>
      <w:spacing w:after="0" w:line="240" w:lineRule="auto"/>
    </w:pPr>
    <w:rPr>
      <w:rFonts w:eastAsiaTheme="minorEastAsia"/>
      <w:sz w:val="20"/>
      <w:szCs w:val="20"/>
    </w:r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cPr>
        <w:shd w:val="clear" w:color="auto" w:fill="D3DFEE" w:themeFill="accent1" w:themeFillTint="3F"/>
      </w:tcPr>
    </w:tblStylePr>
    <w:tblStylePr w:type="band1Horz">
      <w:tcPr>
        <w:tcBorders>
          <w:insideH w:val="nil"/>
          <w:insideV w:val="nil"/>
        </w:tcBorders>
        <w:shd w:val="clear" w:color="auto" w:fill="D3DFEE" w:themeFill="accent1" w:themeFillTint="3F"/>
      </w:tcPr>
    </w:tblStylePr>
    <w:tblStylePr w:type="band2Horz">
      <w:tcPr>
        <w:tcBorders>
          <w:insideH w:val="nil"/>
          <w:insideV w:val="nil"/>
        </w:tcBorders>
      </w:tcPr>
    </w:tblStylePr>
  </w:style>
  <w:style w:type="table" w:customStyle="1" w:styleId="327">
    <w:name w:val="中等深浅底纹 21"/>
    <w:basedOn w:val="45"/>
    <w:qFormat/>
    <w:uiPriority w:val="64"/>
    <w:pPr>
      <w:spacing w:after="0" w:line="240" w:lineRule="auto"/>
    </w:pPr>
    <w:rPr>
      <w:rFonts w:eastAsiaTheme="minorEastAsia"/>
      <w:sz w:val="20"/>
      <w:szCs w:val="20"/>
    </w:r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cPr>
        <w:tcBorders>
          <w:left w:val="nil"/>
          <w:right w:val="nil"/>
          <w:insideH w:val="nil"/>
          <w:insideV w:val="nil"/>
        </w:tcBorders>
        <w:shd w:val="clear" w:color="auto" w:fill="000000" w:themeFill="tex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rPr>
      <w:tcPr>
        <w:tcBorders>
          <w:top w:val="single" w:color="auto" w:sz="18" w:space="0"/>
          <w:left w:val="nil"/>
          <w:bottom w:val="single" w:color="auto" w:sz="18" w:space="0"/>
          <w:right w:val="nil"/>
          <w:insideH w:val="nil"/>
          <w:insideV w:val="nil"/>
        </w:tcBorders>
      </w:tcPr>
    </w:tblStylePr>
  </w:style>
  <w:style w:type="table" w:customStyle="1" w:styleId="328">
    <w:name w:val="中等深浅底纹 2 - 强调文字颜色 11"/>
    <w:basedOn w:val="45"/>
    <w:qFormat/>
    <w:uiPriority w:val="64"/>
    <w:pPr>
      <w:spacing w:after="0" w:line="240" w:lineRule="auto"/>
    </w:pPr>
    <w:rPr>
      <w:rFonts w:eastAsiaTheme="minorEastAsia"/>
      <w:sz w:val="20"/>
      <w:szCs w:val="20"/>
    </w:r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cPr>
        <w:tcBorders>
          <w:left w:val="nil"/>
          <w:right w:val="nil"/>
          <w:insideH w:val="nil"/>
          <w:insideV w:val="nil"/>
        </w:tcBorders>
        <w:shd w:val="clear" w:color="auto" w:fill="4F81BD" w:themeFill="accen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rPr>
      <w:tcPr>
        <w:tcBorders>
          <w:top w:val="single" w:color="auto" w:sz="18" w:space="0"/>
          <w:left w:val="nil"/>
          <w:bottom w:val="single" w:color="auto" w:sz="18" w:space="0"/>
          <w:right w:val="nil"/>
          <w:insideH w:val="nil"/>
          <w:insideV w:val="nil"/>
        </w:tcBorders>
      </w:tcPr>
    </w:tblStylePr>
  </w:style>
  <w:style w:type="table" w:customStyle="1" w:styleId="329">
    <w:name w:val="中等深浅列表 11"/>
    <w:basedOn w:val="45"/>
    <w:qFormat/>
    <w:uiPriority w:val="65"/>
    <w:pPr>
      <w:spacing w:after="0" w:line="240" w:lineRule="auto"/>
    </w:pPr>
    <w:rPr>
      <w:rFonts w:eastAsiaTheme="minorEastAsia"/>
      <w:color w:val="000000" w:themeColor="text1"/>
      <w:sz w:val="20"/>
      <w:szCs w:val="20"/>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000000" w:themeColor="text1" w:sz="8" w:space="0"/>
        </w:tcBorders>
      </w:tcPr>
    </w:tblStylePr>
    <w:tblStylePr w:type="lastRow">
      <w:rPr>
        <w:b/>
        <w:bCs/>
        <w:color w:val="1F497D" w:themeColor="text2"/>
      </w:rPr>
      <w:tcPr>
        <w:tcBorders>
          <w:top w:val="single" w:color="000000" w:themeColor="text1" w:sz="8" w:space="0"/>
          <w:bottom w:val="single" w:color="000000" w:themeColor="text1" w:sz="8" w:space="0"/>
        </w:tcBorders>
      </w:tcPr>
    </w:tblStylePr>
    <w:tblStylePr w:type="firstCol">
      <w:rPr>
        <w:b/>
        <w:bCs/>
      </w:rPr>
    </w:tblStylePr>
    <w:tblStylePr w:type="lastCol">
      <w:rPr>
        <w:b/>
        <w:bCs/>
      </w:rPr>
      <w:tcPr>
        <w:tcBorders>
          <w:top w:val="single" w:color="000000" w:themeColor="text1" w:sz="8" w:space="0"/>
          <w:bottom w:val="single" w:color="000000" w:themeColor="text1" w:sz="8" w:space="0"/>
        </w:tcBorders>
      </w:tcPr>
    </w:tblStylePr>
    <w:tblStylePr w:type="band1Vert">
      <w:tcPr>
        <w:shd w:val="clear" w:color="auto" w:fill="BFBFBF" w:themeFill="text1" w:themeFillTint="3F"/>
      </w:tcPr>
    </w:tblStylePr>
    <w:tblStylePr w:type="band1Horz">
      <w:tcPr>
        <w:shd w:val="clear" w:color="auto" w:fill="BFBFBF" w:themeFill="text1" w:themeFillTint="3F"/>
      </w:tcPr>
    </w:tblStylePr>
  </w:style>
  <w:style w:type="table" w:customStyle="1" w:styleId="330">
    <w:name w:val="中等深浅列表 1 - 强调文字颜色 11"/>
    <w:basedOn w:val="45"/>
    <w:qFormat/>
    <w:uiPriority w:val="65"/>
    <w:pPr>
      <w:spacing w:after="0" w:line="240" w:lineRule="auto"/>
    </w:pPr>
    <w:rPr>
      <w:rFonts w:eastAsiaTheme="minorEastAsia"/>
      <w:color w:val="000000" w:themeColor="text1"/>
      <w:sz w:val="20"/>
      <w:szCs w:val="20"/>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4F81BD" w:themeColor="accent1" w:sz="8" w:space="0"/>
        </w:tcBorders>
      </w:tcPr>
    </w:tblStylePr>
    <w:tblStylePr w:type="lastRow">
      <w:rPr>
        <w:b/>
        <w:bCs/>
        <w:color w:val="1F497D" w:themeColor="text2"/>
      </w:rPr>
      <w:tcPr>
        <w:tcBorders>
          <w:top w:val="single" w:color="4F81BD" w:themeColor="accent1" w:sz="8" w:space="0"/>
          <w:bottom w:val="single" w:color="4F81BD" w:themeColor="accent1" w:sz="8" w:space="0"/>
        </w:tcBorders>
      </w:tcPr>
    </w:tblStylePr>
    <w:tblStylePr w:type="firstCol">
      <w:rPr>
        <w:b/>
        <w:bCs/>
      </w:rPr>
    </w:tblStylePr>
    <w:tblStylePr w:type="lastCol">
      <w:rPr>
        <w:b/>
        <w:bCs/>
      </w:rPr>
      <w:tcPr>
        <w:tcBorders>
          <w:top w:val="single" w:color="4F81BD" w:themeColor="accent1" w:sz="8" w:space="0"/>
          <w:bottom w:val="single" w:color="4F81BD" w:themeColor="accent1" w:sz="8" w:space="0"/>
        </w:tcBorders>
      </w:tcPr>
    </w:tblStylePr>
    <w:tblStylePr w:type="band1Vert">
      <w:tcPr>
        <w:shd w:val="clear" w:color="auto" w:fill="D3DFEE" w:themeFill="accent1" w:themeFillTint="3F"/>
      </w:tcPr>
    </w:tblStylePr>
    <w:tblStylePr w:type="band1Horz">
      <w:tcPr>
        <w:shd w:val="clear" w:color="auto" w:fill="D3DFEE" w:themeFill="accent1" w:themeFillTint="3F"/>
      </w:tcPr>
    </w:tblStylePr>
  </w:style>
  <w:style w:type="table" w:customStyle="1" w:styleId="331">
    <w:name w:val="中等深浅列表 21"/>
    <w:basedOn w:val="45"/>
    <w:qFormat/>
    <w:uiPriority w:val="66"/>
    <w:pPr>
      <w:spacing w:after="0" w:line="240" w:lineRule="auto"/>
    </w:pPr>
    <w:rPr>
      <w:rFonts w:asciiTheme="majorHAnsi" w:hAnsiTheme="majorHAnsi" w:eastAsiaTheme="majorEastAsia" w:cstheme="majorBidi"/>
      <w:color w:val="000000" w:themeColor="text1"/>
      <w:sz w:val="20"/>
      <w:szCs w:val="20"/>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rPr>
        <w:sz w:val="24"/>
        <w:szCs w:val="24"/>
      </w:rPr>
      <w:tcPr>
        <w:tcBorders>
          <w:top w:val="nil"/>
          <w:left w:val="nil"/>
          <w:bottom w:val="single" w:color="000000" w:themeColor="text1" w:sz="24" w:space="0"/>
          <w:right w:val="nil"/>
          <w:insideH w:val="nil"/>
          <w:insideV w:val="nil"/>
        </w:tcBorders>
        <w:shd w:val="clear" w:color="auto" w:fill="FFFFFF" w:themeFill="background1"/>
      </w:tcPr>
    </w:tblStylePr>
    <w:tblStylePr w:type="lastRow">
      <w:tcPr>
        <w:tcBorders>
          <w:top w:val="single" w:color="000000" w:themeColor="tex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000000" w:themeColor="text1" w:sz="8" w:space="0"/>
          <w:insideH w:val="nil"/>
          <w:insideV w:val="nil"/>
        </w:tcBorders>
        <w:shd w:val="clear" w:color="auto" w:fill="FFFFFF" w:themeFill="background1"/>
      </w:tcPr>
    </w:tblStylePr>
    <w:tblStylePr w:type="lastCol">
      <w:tcPr>
        <w:tcBorders>
          <w:top w:val="nil"/>
          <w:left w:val="single" w:color="000000" w:themeColor="tex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BFBFBF" w:themeFill="text1" w:themeFillTint="3F"/>
      </w:tcPr>
    </w:tblStylePr>
    <w:tblStylePr w:type="band1Horz">
      <w:tcPr>
        <w:tcBorders>
          <w:top w:val="nil"/>
          <w:bottom w:val="nil"/>
          <w:insideH w:val="nil"/>
          <w:insideV w:val="nil"/>
        </w:tcBorders>
        <w:shd w:val="clear" w:color="auto" w:fill="BFBFBF" w:themeFill="text1" w:themeFillTint="3F"/>
      </w:tcPr>
    </w:tblStylePr>
    <w:tblStylePr w:type="nwCell">
      <w:tcPr>
        <w:shd w:val="clear" w:color="auto" w:fill="FFFFFF" w:themeFill="background1"/>
      </w:tcPr>
    </w:tblStylePr>
    <w:tblStylePr w:type="swCell">
      <w:tcPr>
        <w:tcBorders>
          <w:top w:val="nil"/>
        </w:tcBorders>
      </w:tcPr>
    </w:tblStylePr>
  </w:style>
  <w:style w:type="table" w:customStyle="1" w:styleId="332">
    <w:name w:val="中等深浅网格 11"/>
    <w:basedOn w:val="45"/>
    <w:qFormat/>
    <w:uiPriority w:val="67"/>
    <w:pPr>
      <w:spacing w:after="0" w:line="240" w:lineRule="auto"/>
    </w:pPr>
    <w:rPr>
      <w:rFonts w:eastAsiaTheme="minorEastAsia"/>
      <w:sz w:val="20"/>
      <w:szCs w:val="20"/>
    </w:r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cPr>
        <w:tcBorders>
          <w:top w:val="single" w:color="3F3F3F" w:themeColor="text1" w:themeTint="BF" w:sz="18" w:space="0"/>
        </w:tcBorders>
      </w:tcPr>
    </w:tblStylePr>
    <w:tblStylePr w:type="firstCol">
      <w:rPr>
        <w:b/>
        <w:bCs/>
      </w:rPr>
    </w:tblStylePr>
    <w:tblStylePr w:type="lastCol">
      <w:rPr>
        <w:b/>
        <w:bCs/>
      </w:r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customStyle="1" w:styleId="333">
    <w:name w:val="中等深浅网格 21"/>
    <w:basedOn w:val="45"/>
    <w:qFormat/>
    <w:uiPriority w:val="68"/>
    <w:pPr>
      <w:spacing w:after="0" w:line="240" w:lineRule="auto"/>
    </w:pPr>
    <w:rPr>
      <w:rFonts w:asciiTheme="majorHAnsi" w:hAnsiTheme="majorHAnsi" w:eastAsiaTheme="majorEastAsia" w:cstheme="majorBidi"/>
      <w:color w:val="000000" w:themeColor="text1"/>
      <w:sz w:val="20"/>
      <w:szCs w:val="20"/>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color w:val="000000" w:themeColor="text1"/>
      </w:rPr>
      <w:tcPr>
        <w:shd w:val="clear" w:color="auto" w:fill="E5E5E5" w:themeFill="text1" w:themeFillTint="19"/>
      </w:tcPr>
    </w:tblStylePr>
    <w:tblStylePr w:type="lastRow">
      <w:rPr>
        <w:b/>
        <w:bCs/>
        <w:color w:val="000000" w:themeColor="text1"/>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cPr>
        <w:tcBorders>
          <w:top w:val="nil"/>
          <w:left w:val="nil"/>
          <w:bottom w:val="nil"/>
          <w:right w:val="nil"/>
          <w:insideH w:val="nil"/>
          <w:insideV w:val="nil"/>
        </w:tcBorders>
        <w:shd w:val="clear" w:color="auto" w:fill="CCCCCC" w:themeFill="text1" w:themeFillTint="33"/>
      </w:tcPr>
    </w:tblStylePr>
    <w:tblStylePr w:type="band1Vert">
      <w:tcPr>
        <w:shd w:val="clear" w:color="auto" w:fill="7F7F7F" w:themeFill="text1" w:themeFillTint="7F"/>
      </w:tcPr>
    </w:tblStylePr>
    <w:tblStylePr w:type="band1Horz">
      <w:tcPr>
        <w:tcBorders>
          <w:insideH w:val="single" w:sz="6" w:space="0"/>
          <w:insideV w:val="single" w:sz="6" w:space="0"/>
        </w:tcBorders>
        <w:shd w:val="clear" w:color="auto" w:fill="7F7F7F" w:themeFill="text1" w:themeFillTint="7F"/>
      </w:tcPr>
    </w:tblStylePr>
    <w:tblStylePr w:type="nwCell">
      <w:tcPr>
        <w:shd w:val="clear" w:color="auto" w:fill="FFFFFF" w:themeFill="background1"/>
      </w:tcPr>
    </w:tblStylePr>
  </w:style>
  <w:style w:type="table" w:customStyle="1" w:styleId="334">
    <w:name w:val="中等深浅网格 31"/>
    <w:basedOn w:val="45"/>
    <w:qFormat/>
    <w:uiPriority w:val="69"/>
    <w:pPr>
      <w:spacing w:after="0" w:line="240" w:lineRule="auto"/>
    </w:pPr>
    <w:rPr>
      <w:rFonts w:eastAsiaTheme="minorEastAsia"/>
      <w:sz w:val="20"/>
      <w:szCs w:val="20"/>
    </w:r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r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cPr>
        <w:tcBorders>
          <w:top w:val="nil"/>
          <w:left w:val="single" w:color="FFFFFF" w:themeColor="background1" w:sz="24" w:space="0"/>
          <w:bottom w:val="nil"/>
          <w:right w:val="nil"/>
          <w:insideH w:val="nil"/>
          <w:insideV w:val="nil"/>
        </w:tcBorders>
        <w:shd w:val="clear" w:color="auto" w:fill="000000" w:themeFill="tex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customStyle="1" w:styleId="335">
    <w:name w:val="深色列表1"/>
    <w:basedOn w:val="45"/>
    <w:qFormat/>
    <w:uiPriority w:val="70"/>
    <w:pPr>
      <w:spacing w:after="0" w:line="240" w:lineRule="auto"/>
    </w:pPr>
    <w:rPr>
      <w:rFonts w:eastAsiaTheme="minorEastAsia"/>
      <w:color w:val="FFFFFF" w:themeColor="background1"/>
      <w:sz w:val="20"/>
      <w:szCs w:val="20"/>
    </w:rPr>
    <w:tblPr>
      <w:tblLayout w:type="fixed"/>
      <w:tblCellMar>
        <w:top w:w="0" w:type="dxa"/>
        <w:left w:w="108" w:type="dxa"/>
        <w:bottom w:w="0" w:type="dxa"/>
        <w:right w:w="108" w:type="dxa"/>
      </w:tblCellMar>
    </w:tblPr>
    <w:tcPr>
      <w:shd w:val="clear" w:color="auto" w:fill="000000" w:themeFill="tex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cPr>
        <w:tcBorders>
          <w:top w:val="nil"/>
          <w:left w:val="nil"/>
          <w:bottom w:val="nil"/>
          <w:right w:val="nil"/>
          <w:insideH w:val="nil"/>
          <w:insideV w:val="nil"/>
        </w:tcBorders>
        <w:shd w:val="clear" w:color="auto" w:fill="000000" w:themeFill="text1" w:themeFillShade="BF"/>
      </w:tcPr>
    </w:tblStylePr>
    <w:tblStylePr w:type="band1Horz">
      <w:tcPr>
        <w:tcBorders>
          <w:top w:val="nil"/>
          <w:left w:val="nil"/>
          <w:bottom w:val="nil"/>
          <w:right w:val="nil"/>
          <w:insideH w:val="nil"/>
          <w:insideV w:val="nil"/>
        </w:tcBorders>
        <w:shd w:val="clear" w:color="auto" w:fill="000000" w:themeFill="text1" w:themeFillShade="BF"/>
      </w:tcPr>
    </w:tblStylePr>
  </w:style>
  <w:style w:type="table" w:customStyle="1" w:styleId="336">
    <w:name w:val="彩色底纹1"/>
    <w:basedOn w:val="45"/>
    <w:qFormat/>
    <w:uiPriority w:val="71"/>
    <w:pPr>
      <w:spacing w:after="0" w:line="240" w:lineRule="auto"/>
    </w:pPr>
    <w:rPr>
      <w:rFonts w:eastAsiaTheme="minorEastAsia"/>
      <w:color w:val="000000" w:themeColor="text1"/>
      <w:sz w:val="20"/>
      <w:szCs w:val="20"/>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5E5E5" w:themeFill="tex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cPr>
        <w:tcBorders>
          <w:top w:val="single" w:color="FFFFFF" w:themeColor="background1" w:sz="6" w:space="0"/>
        </w:tcBorders>
        <w:shd w:val="clear" w:color="auto" w:fill="000000" w:themeFill="text1" w:themeFillShade="99"/>
      </w:tcPr>
    </w:tblStylePr>
    <w:tblStylePr w:type="firstCol">
      <w:rPr>
        <w:color w:val="FFFFFF" w:themeColor="background1"/>
      </w:r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rPr>
      <w:tcPr>
        <w:tcBorders>
          <w:top w:val="nil"/>
          <w:left w:val="nil"/>
          <w:bottom w:val="nil"/>
          <w:right w:val="nil"/>
          <w:insideH w:val="nil"/>
          <w:insideV w:val="nil"/>
        </w:tcBorders>
        <w:shd w:val="clear" w:color="auto" w:fill="000000" w:themeFill="text1" w:themeFillShade="BF"/>
      </w:tcPr>
    </w:tblStylePr>
    <w:tblStylePr w:type="band1Vert">
      <w:tcPr>
        <w:shd w:val="clear" w:color="auto" w:fill="999999" w:themeFill="text1" w:themeFillTint="66"/>
      </w:tcPr>
    </w:tblStylePr>
    <w:tblStylePr w:type="band1Horz">
      <w:tcPr>
        <w:shd w:val="clear" w:color="auto" w:fill="7F7F7F" w:themeFill="text1" w:themeFillTint="7F"/>
      </w:tcPr>
    </w:tblStylePr>
    <w:tblStylePr w:type="neCell">
      <w:rPr>
        <w:color w:val="000000" w:themeColor="text1"/>
      </w:rPr>
    </w:tblStylePr>
    <w:tblStylePr w:type="nwCell">
      <w:rPr>
        <w:color w:val="000000" w:themeColor="text1"/>
      </w:rPr>
    </w:tblStylePr>
  </w:style>
  <w:style w:type="table" w:customStyle="1" w:styleId="337">
    <w:name w:val="彩色列表1"/>
    <w:basedOn w:val="45"/>
    <w:qFormat/>
    <w:uiPriority w:val="72"/>
    <w:pPr>
      <w:spacing w:after="0" w:line="240" w:lineRule="auto"/>
    </w:pPr>
    <w:rPr>
      <w:rFonts w:eastAsiaTheme="minorEastAsia"/>
      <w:color w:val="000000" w:themeColor="text1"/>
      <w:sz w:val="20"/>
      <w:szCs w:val="20"/>
    </w:rPr>
    <w:tblPr>
      <w:tblLayout w:type="fixed"/>
      <w:tblCellMar>
        <w:top w:w="0" w:type="dxa"/>
        <w:left w:w="108" w:type="dxa"/>
        <w:bottom w:w="0" w:type="dxa"/>
        <w:right w:w="108" w:type="dxa"/>
      </w:tblCellMar>
    </w:tblPr>
    <w:tcPr>
      <w:shd w:val="clear" w:color="auto" w:fill="E5E5E5" w:themeFill="text1" w:themeFillTint="19"/>
    </w:tcPr>
    <w:tblStylePr w:type="firstRow">
      <w:rPr>
        <w:b/>
        <w:bCs/>
        <w:color w:val="FFFFFF" w:themeColor="background1"/>
      </w:r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BFBFBF" w:themeFill="text1" w:themeFillTint="3F"/>
      </w:tcPr>
    </w:tblStylePr>
    <w:tblStylePr w:type="band1Horz">
      <w:tcPr>
        <w:shd w:val="clear" w:color="auto" w:fill="CCCCCC" w:themeFill="text1" w:themeFillTint="33"/>
      </w:tcPr>
    </w:tblStylePr>
  </w:style>
  <w:style w:type="table" w:customStyle="1" w:styleId="338">
    <w:name w:val="彩色网格1"/>
    <w:basedOn w:val="45"/>
    <w:qFormat/>
    <w:uiPriority w:val="73"/>
    <w:pPr>
      <w:spacing w:after="0" w:line="240" w:lineRule="auto"/>
    </w:pPr>
    <w:rPr>
      <w:rFonts w:eastAsiaTheme="minorEastAsia"/>
      <w:color w:val="000000" w:themeColor="text1"/>
      <w:sz w:val="20"/>
      <w:szCs w:val="20"/>
    </w:rPr>
    <w:tblPr>
      <w:tblBorders>
        <w:insideH w:val="single" w:color="FFFFFF" w:themeColor="background1" w:sz="4" w:space="0"/>
      </w:tblBorders>
      <w:tblLayout w:type="fixed"/>
      <w:tblCellMar>
        <w:top w:w="0" w:type="dxa"/>
        <w:left w:w="108" w:type="dxa"/>
        <w:bottom w:w="0" w:type="dxa"/>
        <w:right w:w="108" w:type="dxa"/>
      </w:tblCellMar>
    </w:tblPr>
    <w:tcPr>
      <w:shd w:val="clear" w:color="auto" w:fill="CCCCCC" w:themeFill="text1" w:themeFillTint="33"/>
    </w:tcPr>
    <w:tblStylePr w:type="firstRow">
      <w:rPr>
        <w:b/>
        <w:bCs/>
      </w:rPr>
      <w:tcPr>
        <w:shd w:val="clear" w:color="auto" w:fill="999999" w:themeFill="text1" w:themeFillTint="66"/>
      </w:tcPr>
    </w:tblStylePr>
    <w:tblStylePr w:type="lastRow">
      <w:rPr>
        <w:b/>
        <w:bCs/>
        <w:color w:val="000000" w:themeColor="text1"/>
      </w:rPr>
      <w:tcPr>
        <w:shd w:val="clear" w:color="auto" w:fill="999999" w:themeFill="text1" w:themeFillTint="66"/>
      </w:tcPr>
    </w:tblStylePr>
    <w:tblStylePr w:type="firstCol">
      <w:rPr>
        <w:color w:val="FFFFFF" w:themeColor="background1"/>
      </w:rPr>
      <w:tcPr>
        <w:shd w:val="clear" w:color="auto" w:fill="000000" w:themeFill="text1" w:themeFillShade="BF"/>
      </w:tcPr>
    </w:tblStylePr>
    <w:tblStylePr w:type="lastCol">
      <w:rPr>
        <w:color w:val="FFFFFF" w:themeColor="background1"/>
      </w:rPr>
      <w:tcPr>
        <w:shd w:val="clear" w:color="auto" w:fill="000000" w:themeFill="text1" w:themeFillShade="BF"/>
      </w:tcPr>
    </w:tblStylePr>
    <w:tblStylePr w:type="band1Vert">
      <w:tcPr>
        <w:shd w:val="clear" w:color="auto" w:fill="7F7F7F" w:themeFill="text1" w:themeFillTint="7F"/>
      </w:tcPr>
    </w:tblStylePr>
    <w:tblStylePr w:type="band1Horz">
      <w:tcPr>
        <w:shd w:val="clear" w:color="auto" w:fill="7F7F7F" w:themeFill="text1" w:themeFillTint="7F"/>
      </w:tcPr>
    </w:tblStylePr>
  </w:style>
  <w:style w:type="paragraph" w:customStyle="1" w:styleId="339">
    <w:name w:val="题干"/>
    <w:basedOn w:val="1"/>
    <w:next w:val="1"/>
    <w:link w:val="340"/>
    <w:qFormat/>
    <w:uiPriority w:val="8"/>
    <w:pPr>
      <w:adjustRightInd/>
      <w:snapToGrid/>
      <w:spacing w:after="0" w:line="360" w:lineRule="auto"/>
    </w:pPr>
    <w:rPr>
      <w:rFonts w:asciiTheme="minorHAnsi" w:hAnsiTheme="minorHAnsi" w:eastAsiaTheme="minorEastAsia"/>
      <w:sz w:val="21"/>
      <w:szCs w:val="21"/>
    </w:rPr>
  </w:style>
  <w:style w:type="character" w:customStyle="1" w:styleId="340">
    <w:name w:val="Item Stem Char"/>
    <w:basedOn w:val="38"/>
    <w:link w:val="339"/>
    <w:qFormat/>
    <w:uiPriority w:val="8"/>
    <w:rPr>
      <w:rFonts w:eastAsiaTheme="minorEastAsia"/>
      <w:sz w:val="21"/>
      <w:szCs w:val="21"/>
    </w:rPr>
  </w:style>
  <w:style w:type="paragraph" w:customStyle="1" w:styleId="341">
    <w:name w:val="小题描述"/>
    <w:basedOn w:val="1"/>
    <w:next w:val="1"/>
    <w:link w:val="342"/>
    <w:qFormat/>
    <w:uiPriority w:val="8"/>
    <w:pPr>
      <w:adjustRightInd/>
      <w:snapToGrid/>
      <w:spacing w:after="0" w:line="360" w:lineRule="auto"/>
    </w:pPr>
    <w:rPr>
      <w:rFonts w:asciiTheme="minorHAnsi" w:hAnsiTheme="minorHAnsi" w:eastAsiaTheme="minorEastAsia"/>
      <w:bCs/>
      <w:sz w:val="21"/>
      <w:szCs w:val="21"/>
    </w:rPr>
  </w:style>
  <w:style w:type="character" w:customStyle="1" w:styleId="342">
    <w:name w:val="Item Question Desc Char"/>
    <w:basedOn w:val="38"/>
    <w:link w:val="341"/>
    <w:qFormat/>
    <w:uiPriority w:val="8"/>
    <w:rPr>
      <w:rFonts w:eastAsiaTheme="minorEastAsia"/>
      <w:bCs/>
      <w:sz w:val="21"/>
      <w:szCs w:val="21"/>
    </w:rPr>
  </w:style>
  <w:style w:type="paragraph" w:customStyle="1" w:styleId="343">
    <w:name w:val="小题选项"/>
    <w:basedOn w:val="1"/>
    <w:link w:val="344"/>
    <w:qFormat/>
    <w:uiPriority w:val="8"/>
    <w:pPr>
      <w:adjustRightInd/>
      <w:snapToGrid/>
      <w:spacing w:after="0" w:line="360" w:lineRule="auto"/>
    </w:pPr>
    <w:rPr>
      <w:rFonts w:asciiTheme="minorHAnsi" w:hAnsiTheme="minorHAnsi" w:eastAsiaTheme="minorEastAsia"/>
      <w:sz w:val="21"/>
      <w:szCs w:val="21"/>
    </w:rPr>
  </w:style>
  <w:style w:type="character" w:customStyle="1" w:styleId="344">
    <w:name w:val="Item Question Opts Char"/>
    <w:basedOn w:val="38"/>
    <w:link w:val="343"/>
    <w:qFormat/>
    <w:uiPriority w:val="8"/>
    <w:rPr>
      <w:rFonts w:eastAsiaTheme="minorEastAsia"/>
      <w:sz w:val="21"/>
      <w:szCs w:val="21"/>
    </w:rPr>
  </w:style>
  <w:style w:type="paragraph" w:customStyle="1" w:styleId="345">
    <w:name w:val="答案"/>
    <w:basedOn w:val="1"/>
    <w:link w:val="346"/>
    <w:qFormat/>
    <w:uiPriority w:val="8"/>
    <w:pPr>
      <w:adjustRightInd/>
      <w:snapToGrid/>
      <w:spacing w:after="0"/>
    </w:pPr>
    <w:rPr>
      <w:rFonts w:asciiTheme="minorHAnsi" w:hAnsiTheme="minorHAnsi" w:eastAsiaTheme="minorEastAsia"/>
      <w:sz w:val="21"/>
      <w:szCs w:val="21"/>
    </w:rPr>
  </w:style>
  <w:style w:type="character" w:customStyle="1" w:styleId="346">
    <w:name w:val="Item Answer Char"/>
    <w:basedOn w:val="38"/>
    <w:link w:val="345"/>
    <w:qFormat/>
    <w:uiPriority w:val="8"/>
    <w:rPr>
      <w:rFonts w:eastAsiaTheme="minorEastAsia"/>
      <w:sz w:val="21"/>
      <w:szCs w:val="21"/>
    </w:rPr>
  </w:style>
  <w:style w:type="paragraph" w:styleId="347">
    <w:name w:val="Quote"/>
    <w:basedOn w:val="1"/>
    <w:next w:val="1"/>
    <w:link w:val="348"/>
    <w:qFormat/>
    <w:uiPriority w:val="29"/>
    <w:pPr>
      <w:adjustRightInd/>
      <w:snapToGrid/>
      <w:spacing w:after="0" w:line="360" w:lineRule="auto"/>
    </w:pPr>
    <w:rPr>
      <w:rFonts w:asciiTheme="minorHAnsi" w:hAnsiTheme="minorHAnsi" w:eastAsiaTheme="minorEastAsia"/>
      <w:i/>
      <w:iCs/>
      <w:color w:val="000000" w:themeColor="text1"/>
      <w:sz w:val="21"/>
      <w:szCs w:val="21"/>
    </w:rPr>
  </w:style>
  <w:style w:type="character" w:customStyle="1" w:styleId="348">
    <w:name w:val="引用 Char"/>
    <w:basedOn w:val="38"/>
    <w:link w:val="347"/>
    <w:qFormat/>
    <w:uiPriority w:val="29"/>
    <w:rPr>
      <w:rFonts w:eastAsiaTheme="minorEastAsia"/>
      <w:i/>
      <w:iCs/>
      <w:color w:val="000000" w:themeColor="text1"/>
      <w:sz w:val="21"/>
      <w:szCs w:val="21"/>
    </w:rPr>
  </w:style>
  <w:style w:type="paragraph" w:styleId="349">
    <w:name w:val="Intense Quote"/>
    <w:basedOn w:val="1"/>
    <w:next w:val="1"/>
    <w:link w:val="350"/>
    <w:qFormat/>
    <w:uiPriority w:val="30"/>
    <w:pPr>
      <w:pBdr>
        <w:bottom w:val="single" w:color="4F81BD" w:themeColor="accent1" w:sz="4" w:space="4"/>
      </w:pBdr>
      <w:adjustRightInd/>
      <w:snapToGrid/>
      <w:spacing w:before="200" w:after="280" w:line="360" w:lineRule="auto"/>
      <w:ind w:left="936" w:right="936"/>
    </w:pPr>
    <w:rPr>
      <w:rFonts w:asciiTheme="minorHAnsi" w:hAnsiTheme="minorHAnsi" w:eastAsiaTheme="minorEastAsia"/>
      <w:b/>
      <w:bCs/>
      <w:i/>
      <w:iCs/>
      <w:color w:val="4F81BD" w:themeColor="accent1"/>
      <w:sz w:val="21"/>
      <w:szCs w:val="21"/>
    </w:rPr>
  </w:style>
  <w:style w:type="character" w:customStyle="1" w:styleId="350">
    <w:name w:val="明显引用 Char"/>
    <w:basedOn w:val="38"/>
    <w:link w:val="349"/>
    <w:qFormat/>
    <w:uiPriority w:val="30"/>
    <w:rPr>
      <w:rFonts w:eastAsiaTheme="minorEastAsia"/>
      <w:b/>
      <w:bCs/>
      <w:i/>
      <w:iCs/>
      <w:color w:val="4F81BD" w:themeColor="accent1"/>
      <w:sz w:val="21"/>
      <w:szCs w:val="21"/>
    </w:rPr>
  </w:style>
  <w:style w:type="character" w:customStyle="1" w:styleId="351">
    <w:name w:val="不明显强调1"/>
    <w:basedOn w:val="38"/>
    <w:qFormat/>
    <w:uiPriority w:val="19"/>
    <w:rPr>
      <w:i/>
      <w:iCs/>
      <w:color w:val="7F7F7F" w:themeColor="text1" w:themeTint="7F"/>
    </w:rPr>
  </w:style>
  <w:style w:type="character" w:customStyle="1" w:styleId="352">
    <w:name w:val="明显强调1"/>
    <w:basedOn w:val="38"/>
    <w:qFormat/>
    <w:uiPriority w:val="21"/>
    <w:rPr>
      <w:b/>
      <w:bCs/>
      <w:i/>
      <w:iCs/>
      <w:color w:val="4F81BD" w:themeColor="accent1"/>
    </w:rPr>
  </w:style>
  <w:style w:type="character" w:customStyle="1" w:styleId="353">
    <w:name w:val="不明显参考1"/>
    <w:basedOn w:val="38"/>
    <w:qFormat/>
    <w:uiPriority w:val="31"/>
    <w:rPr>
      <w:smallCaps/>
      <w:color w:val="C0504D" w:themeColor="accent2"/>
      <w:u w:val="single"/>
    </w:rPr>
  </w:style>
  <w:style w:type="character" w:customStyle="1" w:styleId="354">
    <w:name w:val="明显参考1"/>
    <w:basedOn w:val="38"/>
    <w:qFormat/>
    <w:uiPriority w:val="32"/>
    <w:rPr>
      <w:b/>
      <w:bCs/>
      <w:smallCaps/>
      <w:color w:val="C0504D" w:themeColor="accent2"/>
      <w:spacing w:val="5"/>
      <w:u w:val="single"/>
    </w:rPr>
  </w:style>
  <w:style w:type="character" w:customStyle="1" w:styleId="355">
    <w:name w:val="书籍标题1"/>
    <w:basedOn w:val="38"/>
    <w:qFormat/>
    <w:uiPriority w:val="33"/>
    <w:rPr>
      <w:b/>
      <w:bCs/>
      <w:smallCaps/>
      <w:spacing w:val="5"/>
    </w:rPr>
  </w:style>
  <w:style w:type="paragraph" w:customStyle="1" w:styleId="356">
    <w:name w:val="TOC 标题1"/>
    <w:basedOn w:val="2"/>
    <w:next w:val="1"/>
    <w:semiHidden/>
    <w:unhideWhenUsed/>
    <w:qFormat/>
    <w:uiPriority w:val="39"/>
    <w:pPr>
      <w:widowControl/>
      <w:spacing w:before="480" w:after="0" w:line="360" w:lineRule="auto"/>
      <w:jc w:val="left"/>
      <w:outlineLvl w:val="9"/>
    </w:pPr>
    <w:rPr>
      <w:rFonts w:asciiTheme="majorHAnsi" w:hAnsiTheme="majorHAnsi" w:eastAsiaTheme="majorEastAsia" w:cstheme="majorBidi"/>
      <w:color w:val="366091" w:themeColor="accent1" w:themeShade="BF"/>
      <w:kern w:val="0"/>
      <w:sz w:val="30"/>
      <w:szCs w:val="30"/>
    </w:rPr>
  </w:style>
  <w:style w:type="table" w:customStyle="1" w:styleId="357">
    <w:name w:val="横排选项"/>
    <w:basedOn w:val="45"/>
    <w:qFormat/>
    <w:uiPriority w:val="58"/>
    <w:pPr>
      <w:spacing w:after="0" w:line="240" w:lineRule="auto"/>
    </w:pPr>
    <w:rPr>
      <w:rFonts w:eastAsiaTheme="minorEastAsia"/>
      <w:sz w:val="20"/>
      <w:szCs w:val="20"/>
    </w:rPr>
    <w:tblPr>
      <w:tblLayout w:type="fixed"/>
      <w:tblCellMar>
        <w:top w:w="0" w:type="dxa"/>
        <w:left w:w="108" w:type="dxa"/>
        <w:bottom w:w="0" w:type="dxa"/>
        <w:right w:w="108" w:type="dxa"/>
      </w:tblCellMar>
    </w:tblPr>
  </w:style>
  <w:style w:type="table" w:customStyle="1" w:styleId="358">
    <w:name w:val="竖排选项"/>
    <w:basedOn w:val="45"/>
    <w:qFormat/>
    <w:uiPriority w:val="58"/>
    <w:pPr>
      <w:spacing w:after="0" w:line="240" w:lineRule="auto"/>
    </w:pPr>
    <w:rPr>
      <w:rFonts w:eastAsiaTheme="minorEastAsia"/>
      <w:sz w:val="20"/>
      <w:szCs w:val="20"/>
    </w:rPr>
    <w:tblPr>
      <w:tblLayout w:type="fixed"/>
      <w:tblCellMar>
        <w:top w:w="0" w:type="dxa"/>
        <w:left w:w="108" w:type="dxa"/>
        <w:bottom w:w="0" w:type="dxa"/>
        <w:right w:w="108" w:type="dxa"/>
      </w:tblCellMar>
    </w:tblPr>
  </w:style>
  <w:style w:type="paragraph" w:customStyle="1" w:styleId="359">
    <w:name w:val="ItemStem"/>
    <w:qFormat/>
    <w:uiPriority w:val="0"/>
    <w:pPr>
      <w:spacing w:after="0" w:line="312" w:lineRule="auto"/>
      <w:jc w:val="both"/>
    </w:pPr>
    <w:rPr>
      <w:rFonts w:asciiTheme="minorHAnsi" w:hAnsiTheme="minorHAnsi" w:eastAsiaTheme="minorEastAsia" w:cstheme="minorBidi"/>
      <w:sz w:val="21"/>
      <w:szCs w:val="21"/>
      <w:lang w:val="en-US" w:eastAsia="zh-CN" w:bidi="ar-SA"/>
    </w:rPr>
  </w:style>
  <w:style w:type="paragraph" w:customStyle="1" w:styleId="360">
    <w:name w:val="ItemQDesc"/>
    <w:basedOn w:val="359"/>
    <w:qFormat/>
    <w:uiPriority w:val="0"/>
  </w:style>
  <w:style w:type="table" w:customStyle="1" w:styleId="361">
    <w:name w:val="TableOptsV"/>
    <w:basedOn w:val="45"/>
    <w:qFormat/>
    <w:uiPriority w:val="99"/>
    <w:pPr>
      <w:spacing w:after="0" w:line="240" w:lineRule="auto"/>
    </w:pPr>
    <w:rPr>
      <w:rFonts w:eastAsiaTheme="minorEastAsia"/>
      <w:sz w:val="20"/>
      <w:szCs w:val="20"/>
    </w:rPr>
    <w:tblPr>
      <w:tblLayout w:type="fixed"/>
      <w:tblCellMar>
        <w:top w:w="0" w:type="dxa"/>
        <w:left w:w="108" w:type="dxa"/>
        <w:bottom w:w="0" w:type="dxa"/>
        <w:right w:w="108" w:type="dxa"/>
      </w:tblCellMar>
    </w:tblPr>
  </w:style>
  <w:style w:type="paragraph" w:customStyle="1" w:styleId="362">
    <w:name w:val="ItemAnswer"/>
    <w:basedOn w:val="1"/>
    <w:qFormat/>
    <w:uiPriority w:val="0"/>
    <w:pPr>
      <w:adjustRightInd/>
      <w:snapToGrid/>
      <w:spacing w:after="0" w:line="312" w:lineRule="auto"/>
    </w:pPr>
    <w:rPr>
      <w:rFonts w:asciiTheme="minorHAnsi" w:hAnsiTheme="minorHAnsi" w:eastAsiaTheme="minorEastAsia"/>
      <w:sz w:val="21"/>
      <w:szCs w:val="21"/>
    </w:rPr>
  </w:style>
  <w:style w:type="paragraph" w:customStyle="1" w:styleId="363">
    <w:name w:val="OptWithTabs4"/>
    <w:basedOn w:val="1"/>
    <w:next w:val="1"/>
    <w:qFormat/>
    <w:uiPriority w:val="0"/>
    <w:pPr>
      <w:tabs>
        <w:tab w:val="left" w:pos="326"/>
        <w:tab w:val="left" w:pos="2453"/>
        <w:tab w:val="left" w:pos="4578"/>
        <w:tab w:val="left" w:pos="6705"/>
      </w:tabs>
      <w:adjustRightInd/>
      <w:snapToGrid/>
      <w:spacing w:after="0" w:line="360" w:lineRule="auto"/>
    </w:pPr>
    <w:rPr>
      <w:rFonts w:asciiTheme="minorHAnsi" w:hAnsiTheme="minorHAnsi" w:eastAsiaTheme="minorEastAsia"/>
      <w:sz w:val="21"/>
      <w:szCs w:val="21"/>
    </w:rPr>
  </w:style>
  <w:style w:type="table" w:customStyle="1" w:styleId="364">
    <w:name w:val="TableGrid"/>
    <w:basedOn w:val="45"/>
    <w:qFormat/>
    <w:uiPriority w:val="99"/>
    <w:pPr>
      <w:spacing w:after="0" w:line="240" w:lineRule="auto"/>
    </w:pPr>
    <w:rPr>
      <w:rFonts w:eastAsiaTheme="minorEastAsia"/>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
  </w:style>
  <w:style w:type="paragraph" w:customStyle="1" w:styleId="365">
    <w:name w:val="OptWithTabs2"/>
    <w:basedOn w:val="363"/>
    <w:next w:val="1"/>
    <w:qFormat/>
    <w:uiPriority w:val="0"/>
    <w:pPr>
      <w:tabs>
        <w:tab w:val="clear" w:pos="2453"/>
        <w:tab w:val="clear" w:pos="6705"/>
      </w:tabs>
    </w:pPr>
  </w:style>
  <w:style w:type="paragraph" w:customStyle="1" w:styleId="366">
    <w:name w:val="OptWithTabs1"/>
    <w:basedOn w:val="363"/>
    <w:next w:val="1"/>
    <w:qFormat/>
    <w:uiPriority w:val="0"/>
    <w:pPr>
      <w:tabs>
        <w:tab w:val="clear" w:pos="2453"/>
        <w:tab w:val="clear" w:pos="4578"/>
        <w:tab w:val="clear" w:pos="6705"/>
      </w:tabs>
    </w:pPr>
  </w:style>
  <w:style w:type="paragraph" w:customStyle="1" w:styleId="367">
    <w:name w:val="OptWithTabs3"/>
    <w:basedOn w:val="363"/>
    <w:next w:val="1"/>
    <w:qFormat/>
    <w:uiPriority w:val="0"/>
    <w:pPr>
      <w:tabs>
        <w:tab w:val="left" w:pos="3066"/>
        <w:tab w:val="left" w:pos="5796"/>
        <w:tab w:val="clear" w:pos="2453"/>
        <w:tab w:val="clear" w:pos="4578"/>
        <w:tab w:val="clear" w:pos="6705"/>
      </w:tabs>
    </w:pPr>
  </w:style>
  <w:style w:type="paragraph" w:customStyle="1" w:styleId="368">
    <w:name w:val="ItemStemSpecialEnglishDuanWenGaiCuo1"/>
    <w:basedOn w:val="359"/>
    <w:qFormat/>
    <w:uiPriority w:val="0"/>
    <w:pPr>
      <w:spacing w:line="408" w:lineRule="auto"/>
    </w:pPr>
  </w:style>
  <w:style w:type="paragraph" w:customStyle="1" w:styleId="369">
    <w:name w:val="ItemQDescSpecialEnglishDanJuGaiCuo"/>
    <w:basedOn w:val="360"/>
    <w:qFormat/>
    <w:uiPriority w:val="0"/>
    <w:pPr>
      <w:tabs>
        <w:tab w:val="right" w:pos="8610"/>
      </w:tabs>
    </w:pPr>
  </w:style>
  <w:style w:type="paragraph" w:customStyle="1" w:styleId="370">
    <w:name w:val="ItemStemSpecialEnglishDuanWenGaiCuo2"/>
    <w:basedOn w:val="359"/>
    <w:qFormat/>
    <w:uiPriority w:val="0"/>
    <w:pPr>
      <w:tabs>
        <w:tab w:val="right" w:pos="8610"/>
      </w:tabs>
    </w:pPr>
  </w:style>
  <w:style w:type="table" w:customStyle="1" w:styleId="371">
    <w:name w:val="TableOptsEnglishXuanCiTianKong"/>
    <w:basedOn w:val="45"/>
    <w:qFormat/>
    <w:uiPriority w:val="99"/>
    <w:pPr>
      <w:tabs>
        <w:tab w:val="left" w:pos="1680"/>
        <w:tab w:val="left" w:pos="3360"/>
        <w:tab w:val="left" w:pos="5040"/>
        <w:tab w:val="left" w:pos="6720"/>
      </w:tabs>
      <w:spacing w:after="0" w:line="240" w:lineRule="auto"/>
    </w:pPr>
    <w:rPr>
      <w:rFonts w:eastAsiaTheme="minorEastAsia"/>
      <w:sz w:val="20"/>
      <w:szCs w:val="20"/>
    </w:rPr>
    <w:tblPr>
      <w:tblBorders>
        <w:top w:val="single" w:color="auto" w:sz="4" w:space="0"/>
        <w:left w:val="single" w:color="auto" w:sz="4" w:space="0"/>
        <w:bottom w:val="single" w:color="auto" w:sz="4" w:space="0"/>
        <w:right w:val="single" w:color="auto" w:sz="4" w:space="0"/>
      </w:tblBorders>
      <w:tblLayout w:type="fixed"/>
      <w:tblCellMar>
        <w:top w:w="0" w:type="dxa"/>
        <w:left w:w="108" w:type="dxa"/>
        <w:bottom w:w="0" w:type="dxa"/>
        <w:right w:w="108" w:type="dxa"/>
      </w:tblCellMar>
    </w:tblPr>
  </w:style>
  <w:style w:type="paragraph" w:customStyle="1" w:styleId="372">
    <w:name w:val="LinespaceMathQuestion"/>
    <w:basedOn w:val="1"/>
    <w:next w:val="1"/>
    <w:qFormat/>
    <w:uiPriority w:val="0"/>
    <w:pPr>
      <w:tabs>
        <w:tab w:val="left" w:pos="195"/>
      </w:tabs>
      <w:adjustRightInd/>
      <w:snapToGrid/>
      <w:spacing w:after="0" w:line="16" w:lineRule="exact"/>
      <w:ind w:left="93" w:hanging="93" w:hangingChars="93"/>
    </w:pPr>
    <w:rPr>
      <w:rFonts w:asciiTheme="minorHAnsi" w:hAnsiTheme="minorHAnsi" w:eastAsiaTheme="minorEastAsia"/>
      <w:sz w:val="21"/>
      <w:szCs w:val="21"/>
    </w:rPr>
  </w:style>
  <w:style w:type="paragraph" w:customStyle="1" w:styleId="373">
    <w:name w:val="ItemQDescSpecialEnglishDanXuan2"/>
    <w:basedOn w:val="372"/>
    <w:qFormat/>
    <w:uiPriority w:val="0"/>
    <w:pPr>
      <w:tabs>
        <w:tab w:val="left" w:pos="307"/>
        <w:tab w:val="clear" w:pos="195"/>
      </w:tabs>
      <w:ind w:left="146" w:hanging="146" w:hangingChars="146"/>
    </w:pPr>
  </w:style>
  <w:style w:type="table" w:customStyle="1" w:styleId="374">
    <w:name w:val="TableGrid1x1"/>
    <w:basedOn w:val="364"/>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
  </w:style>
  <w:style w:type="paragraph" w:customStyle="1" w:styleId="375">
    <w:name w:val="TitleSpecialMath"/>
    <w:basedOn w:val="1"/>
    <w:next w:val="1"/>
    <w:qFormat/>
    <w:uiPriority w:val="0"/>
    <w:pPr>
      <w:adjustRightInd/>
      <w:snapToGrid/>
      <w:spacing w:after="0" w:line="360" w:lineRule="auto"/>
      <w:ind w:left="193" w:hanging="193"/>
      <w:jc w:val="center"/>
    </w:pPr>
    <w:rPr>
      <w:rFonts w:asciiTheme="minorHAnsi" w:hAnsiTheme="minorHAnsi" w:eastAsiaTheme="minorEastAsia"/>
      <w:b/>
      <w:sz w:val="24"/>
      <w:szCs w:val="21"/>
    </w:rPr>
  </w:style>
  <w:style w:type="paragraph" w:customStyle="1" w:styleId="376">
    <w:name w:val="LinespaceMathQuestionType"/>
    <w:basedOn w:val="1"/>
    <w:next w:val="1"/>
    <w:qFormat/>
    <w:uiPriority w:val="0"/>
    <w:pPr>
      <w:adjustRightInd/>
      <w:snapToGrid/>
      <w:spacing w:after="0" w:line="160" w:lineRule="exact"/>
      <w:ind w:left="193" w:hanging="193"/>
    </w:pPr>
    <w:rPr>
      <w:rFonts w:asciiTheme="minorHAnsi" w:hAnsiTheme="minorHAnsi" w:eastAsiaTheme="minorEastAsia"/>
      <w:sz w:val="21"/>
      <w:szCs w:val="21"/>
    </w:rPr>
  </w:style>
  <w:style w:type="paragraph" w:customStyle="1" w:styleId="377">
    <w:name w:val="Title2SpecialMath"/>
    <w:basedOn w:val="1"/>
    <w:next w:val="1"/>
    <w:qFormat/>
    <w:uiPriority w:val="0"/>
    <w:pPr>
      <w:adjustRightInd/>
      <w:snapToGrid/>
      <w:spacing w:after="0" w:line="360" w:lineRule="auto"/>
      <w:jc w:val="center"/>
    </w:pPr>
    <w:rPr>
      <w:rFonts w:asciiTheme="minorHAnsi" w:hAnsiTheme="minorHAnsi" w:eastAsiaTheme="minorEastAsia"/>
      <w:sz w:val="21"/>
      <w:szCs w:val="21"/>
    </w:rPr>
  </w:style>
  <w:style w:type="paragraph" w:customStyle="1" w:styleId="378">
    <w:name w:val="ItemQDescSpecialMathIndent1"/>
    <w:basedOn w:val="359"/>
    <w:qFormat/>
    <w:uiPriority w:val="0"/>
    <w:pPr>
      <w:tabs>
        <w:tab w:val="left" w:pos="515"/>
      </w:tabs>
      <w:ind w:left="245" w:leftChars="134" w:hanging="111" w:hangingChars="111"/>
    </w:pPr>
  </w:style>
  <w:style w:type="paragraph" w:customStyle="1" w:styleId="379">
    <w:name w:val="ItemQDescSpecialMathIndent2"/>
    <w:basedOn w:val="359"/>
    <w:qFormat/>
    <w:uiPriority w:val="0"/>
    <w:pPr>
      <w:tabs>
        <w:tab w:val="left" w:pos="613"/>
      </w:tabs>
      <w:ind w:left="292" w:leftChars="134" w:hanging="158" w:hangingChars="158"/>
    </w:pPr>
  </w:style>
  <w:style w:type="paragraph" w:customStyle="1" w:styleId="380">
    <w:name w:val="OptWithTabs4SpecialMathIndent1"/>
    <w:basedOn w:val="1"/>
    <w:next w:val="1"/>
    <w:qFormat/>
    <w:uiPriority w:val="0"/>
    <w:pPr>
      <w:tabs>
        <w:tab w:val="left" w:pos="603"/>
        <w:tab w:val="left" w:pos="2799"/>
        <w:tab w:val="left" w:pos="5055"/>
        <w:tab w:val="left" w:pos="7335"/>
      </w:tabs>
      <w:adjustRightInd/>
      <w:snapToGrid/>
      <w:spacing w:after="0" w:line="360" w:lineRule="auto"/>
    </w:pPr>
    <w:rPr>
      <w:rFonts w:asciiTheme="minorHAnsi" w:hAnsiTheme="minorHAnsi" w:eastAsiaTheme="minorEastAsia"/>
      <w:sz w:val="21"/>
      <w:szCs w:val="21"/>
    </w:rPr>
  </w:style>
  <w:style w:type="paragraph" w:customStyle="1" w:styleId="381">
    <w:name w:val="OptWithTabs2SpecialMathIndent1"/>
    <w:basedOn w:val="380"/>
    <w:next w:val="1"/>
    <w:qFormat/>
    <w:uiPriority w:val="0"/>
    <w:pPr>
      <w:tabs>
        <w:tab w:val="clear" w:pos="2799"/>
        <w:tab w:val="clear" w:pos="7335"/>
      </w:tabs>
    </w:pPr>
  </w:style>
  <w:style w:type="paragraph" w:customStyle="1" w:styleId="382">
    <w:name w:val="OptWithTabs1SpecialMathIndent1"/>
    <w:basedOn w:val="381"/>
    <w:next w:val="1"/>
    <w:qFormat/>
    <w:uiPriority w:val="0"/>
    <w:pPr>
      <w:tabs>
        <w:tab w:val="clear" w:pos="5055"/>
      </w:tabs>
    </w:pPr>
  </w:style>
  <w:style w:type="paragraph" w:customStyle="1" w:styleId="383">
    <w:name w:val="OptWithTabs4SpecialMathIndent2"/>
    <w:basedOn w:val="1"/>
    <w:next w:val="1"/>
    <w:qFormat/>
    <w:uiPriority w:val="0"/>
    <w:pPr>
      <w:tabs>
        <w:tab w:val="left" w:pos="729"/>
        <w:tab w:val="left" w:pos="2913"/>
        <w:tab w:val="left" w:pos="5151"/>
        <w:tab w:val="left" w:pos="7371"/>
      </w:tabs>
      <w:adjustRightInd/>
      <w:snapToGrid/>
      <w:spacing w:after="0" w:line="360" w:lineRule="auto"/>
    </w:pPr>
    <w:rPr>
      <w:rFonts w:asciiTheme="minorHAnsi" w:hAnsiTheme="minorHAnsi" w:eastAsiaTheme="minorEastAsia"/>
      <w:sz w:val="21"/>
      <w:szCs w:val="21"/>
    </w:rPr>
  </w:style>
  <w:style w:type="paragraph" w:customStyle="1" w:styleId="384">
    <w:name w:val="OptWithTabs2SpecialMathIndent2"/>
    <w:basedOn w:val="383"/>
    <w:next w:val="1"/>
    <w:qFormat/>
    <w:uiPriority w:val="0"/>
    <w:pPr>
      <w:tabs>
        <w:tab w:val="clear" w:pos="2913"/>
        <w:tab w:val="clear" w:pos="7371"/>
      </w:tabs>
    </w:pPr>
  </w:style>
  <w:style w:type="paragraph" w:customStyle="1" w:styleId="385">
    <w:name w:val="OptWithTabs1SpecialMathIndent2"/>
    <w:basedOn w:val="384"/>
    <w:next w:val="1"/>
    <w:qFormat/>
    <w:uiPriority w:val="0"/>
    <w:pPr>
      <w:tabs>
        <w:tab w:val="clear" w:pos="5151"/>
      </w:tabs>
    </w:pPr>
  </w:style>
  <w:style w:type="paragraph" w:customStyle="1" w:styleId="386">
    <w:name w:val="ItemQDescSpecialMathIndent1Indent1"/>
    <w:basedOn w:val="359"/>
    <w:qFormat/>
    <w:uiPriority w:val="0"/>
    <w:pPr>
      <w:tabs>
        <w:tab w:val="left" w:pos="893"/>
      </w:tabs>
      <w:ind w:left="425" w:leftChars="269" w:hanging="156" w:hangingChars="156"/>
    </w:pPr>
  </w:style>
  <w:style w:type="paragraph" w:customStyle="1" w:styleId="387">
    <w:name w:val="ItemQDescSpecialMathIndent2Indent1"/>
    <w:basedOn w:val="359"/>
    <w:qFormat/>
    <w:uiPriority w:val="0"/>
    <w:pPr>
      <w:tabs>
        <w:tab w:val="left" w:pos="895"/>
      </w:tabs>
      <w:ind w:left="446" w:leftChars="286" w:hanging="160" w:hangingChars="160"/>
    </w:pPr>
  </w:style>
  <w:style w:type="paragraph" w:customStyle="1" w:styleId="388">
    <w:name w:val="ItemSub2QDescSpecialMathIndent"/>
    <w:basedOn w:val="387"/>
    <w:qFormat/>
    <w:uiPriority w:val="0"/>
    <w:pPr>
      <w:ind w:left="572" w:leftChars="412"/>
    </w:pPr>
  </w:style>
  <w:style w:type="character" w:customStyle="1" w:styleId="389">
    <w:name w:val="纯文本 字符1"/>
    <w:qFormat/>
    <w:uiPriority w:val="0"/>
    <w:rPr>
      <w:rFonts w:ascii="宋体" w:hAnsi="Courier New" w:cs="宋体"/>
      <w:kern w:val="2"/>
      <w:sz w:val="21"/>
      <w:szCs w:val="21"/>
    </w:rPr>
  </w:style>
  <w:style w:type="paragraph" w:customStyle="1" w:styleId="390">
    <w:name w:val="Char Char Char Char Char Char Char Char Char Char Char Char Char Char Char Char Char Char Char"/>
    <w:basedOn w:val="1"/>
    <w:qFormat/>
    <w:uiPriority w:val="0"/>
    <w:pPr>
      <w:adjustRightInd/>
      <w:snapToGrid/>
      <w:spacing w:after="0" w:line="300" w:lineRule="auto"/>
      <w:ind w:firstLine="200" w:firstLineChars="200"/>
      <w:jc w:val="both"/>
    </w:pPr>
    <w:rPr>
      <w:rFonts w:ascii="Times New Roman" w:hAnsi="Times New Roman" w:eastAsia="宋体" w:cs="Times New Roman"/>
      <w:kern w:val="2"/>
      <w:sz w:val="21"/>
      <w:szCs w:val="20"/>
    </w:rPr>
  </w:style>
  <w:style w:type="paragraph" w:customStyle="1" w:styleId="391">
    <w:name w:val="_Style 4"/>
    <w:basedOn w:val="1"/>
    <w:qFormat/>
    <w:uiPriority w:val="0"/>
    <w:pPr>
      <w:adjustRightInd/>
      <w:snapToGrid/>
      <w:spacing w:after="0" w:line="300" w:lineRule="auto"/>
      <w:ind w:firstLine="200" w:firstLineChars="200"/>
      <w:jc w:val="both"/>
    </w:pPr>
    <w:rPr>
      <w:rFonts w:ascii="Times New Roman" w:hAnsi="Times New Roman" w:eastAsia="宋体" w:cs="Times New Roman"/>
      <w:kern w:val="2"/>
      <w:sz w:val="21"/>
      <w:szCs w:val="21"/>
    </w:rPr>
  </w:style>
  <w:style w:type="character" w:customStyle="1" w:styleId="392">
    <w:name w:val="DefaultParagraph Char"/>
    <w:link w:val="139"/>
    <w:qFormat/>
    <w:locked/>
    <w:uiPriority w:val="99"/>
    <w:rPr>
      <w:rFonts w:ascii="Times New Roman" w:hAnsi="Calibri" w:eastAsia="宋体" w:cs="Times New Roman"/>
      <w:kern w:val="2"/>
      <w:sz w:val="21"/>
    </w:rPr>
  </w:style>
  <w:style w:type="table" w:customStyle="1" w:styleId="393">
    <w:name w:val="网格型1"/>
    <w:basedOn w:val="45"/>
    <w:qFormat/>
    <w:uiPriority w:val="59"/>
    <w:pPr>
      <w:spacing w:after="0" w:line="240" w:lineRule="auto"/>
    </w:pPr>
    <w:rPr>
      <w:rFonts w:ascii="Calibri" w:hAnsi="Calibri" w:eastAsia="宋体" w:cs="Times New Roman"/>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94">
    <w:name w:val="日期 字符1"/>
    <w:basedOn w:val="38"/>
    <w:semiHidden/>
    <w:qFormat/>
    <w:uiPriority w:val="99"/>
    <w:rPr>
      <w:kern w:val="2"/>
      <w:sz w:val="21"/>
      <w:szCs w:val="22"/>
    </w:rPr>
  </w:style>
  <w:style w:type="character" w:customStyle="1" w:styleId="395">
    <w:name w:val="页眉 字符1"/>
    <w:basedOn w:val="38"/>
    <w:semiHidden/>
    <w:qFormat/>
    <w:uiPriority w:val="99"/>
    <w:rPr>
      <w:kern w:val="2"/>
      <w:sz w:val="18"/>
      <w:szCs w:val="18"/>
    </w:rPr>
  </w:style>
  <w:style w:type="character" w:customStyle="1" w:styleId="396">
    <w:name w:val="页脚 字符1"/>
    <w:basedOn w:val="38"/>
    <w:semiHidden/>
    <w:qFormat/>
    <w:uiPriority w:val="99"/>
    <w:rPr>
      <w:kern w:val="2"/>
      <w:sz w:val="18"/>
      <w:szCs w:val="18"/>
    </w:rPr>
  </w:style>
  <w:style w:type="character" w:customStyle="1" w:styleId="397">
    <w:name w:val="批注框文本 字符1"/>
    <w:basedOn w:val="38"/>
    <w:semiHidden/>
    <w:qFormat/>
    <w:uiPriority w:val="99"/>
    <w:rPr>
      <w:kern w:val="2"/>
      <w:sz w:val="18"/>
      <w:szCs w:val="18"/>
    </w:rPr>
  </w:style>
  <w:style w:type="paragraph" w:customStyle="1" w:styleId="398">
    <w:name w:val="正文1"/>
    <w:qFormat/>
    <w:uiPriority w:val="0"/>
    <w:pPr>
      <w:spacing w:after="0" w:line="240" w:lineRule="auto"/>
      <w:jc w:val="both"/>
    </w:pPr>
    <w:rPr>
      <w:rFonts w:ascii="Times New Roman" w:hAnsi="Times New Roman" w:eastAsia="宋体" w:cs="Times New Roman"/>
      <w:kern w:val="2"/>
      <w:sz w:val="21"/>
      <w:szCs w:val="21"/>
      <w:lang w:val="en-US" w:eastAsia="zh-CN" w:bidi="ar-SA"/>
    </w:rPr>
  </w:style>
  <w:style w:type="character" w:customStyle="1" w:styleId="399">
    <w:name w:val="15"/>
    <w:qFormat/>
    <w:uiPriority w:val="0"/>
    <w:rPr>
      <w:rFonts w:hint="default" w:ascii="Times New Roman" w:hAnsi="Times New Roman" w:cs="Times New Roman"/>
      <w:color w:val="0000FF"/>
      <w:u w:val="single"/>
    </w:rPr>
  </w:style>
  <w:style w:type="paragraph" w:customStyle="1" w:styleId="400">
    <w:name w:val="正文2"/>
    <w:qFormat/>
    <w:uiPriority w:val="0"/>
    <w:pPr>
      <w:spacing w:after="0" w:line="240" w:lineRule="auto"/>
      <w:jc w:val="both"/>
    </w:pPr>
    <w:rPr>
      <w:rFonts w:ascii="Times New Roman" w:hAnsi="Times New Roman" w:eastAsia="宋体" w:cs="Times New Roman"/>
      <w:kern w:val="2"/>
      <w:sz w:val="21"/>
      <w:szCs w:val="21"/>
      <w:lang w:val="en-US" w:eastAsia="zh-CN" w:bidi="ar-SA"/>
    </w:rPr>
  </w:style>
  <w:style w:type="character" w:customStyle="1" w:styleId="401">
    <w:name w:val="Default Paragraph Font PHPDOCX"/>
    <w:semiHidden/>
    <w:unhideWhenUsed/>
    <w:qFormat/>
    <w:uiPriority w:val="1"/>
  </w:style>
  <w:style w:type="paragraph" w:customStyle="1" w:styleId="402">
    <w:name w:val="List Paragraph PHPDOCX"/>
    <w:qFormat/>
    <w:uiPriority w:val="34"/>
    <w:pPr>
      <w:spacing w:after="0" w:line="240" w:lineRule="auto"/>
      <w:ind w:left="720"/>
      <w:contextualSpacing/>
    </w:pPr>
    <w:rPr>
      <w:rFonts w:ascii="Times New Roman" w:hAnsi="Times New Roman" w:eastAsia="宋体" w:cs="Times New Roman"/>
      <w:sz w:val="20"/>
      <w:szCs w:val="20"/>
      <w:lang w:val="en-US" w:eastAsia="zh-CN" w:bidi="ar-SA"/>
    </w:rPr>
  </w:style>
  <w:style w:type="paragraph" w:customStyle="1" w:styleId="403">
    <w:name w:val="Title PHPDOCX"/>
    <w:link w:val="404"/>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lang w:val="en-US" w:eastAsia="zh-CN" w:bidi="ar-SA"/>
    </w:rPr>
  </w:style>
  <w:style w:type="character" w:customStyle="1" w:styleId="404">
    <w:name w:val="Title Car PHPDOCX"/>
    <w:basedOn w:val="401"/>
    <w:link w:val="403"/>
    <w:qFormat/>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405">
    <w:name w:val="Subtitle PHPDOCX"/>
    <w:link w:val="406"/>
    <w:qFormat/>
    <w:uiPriority w:val="11"/>
    <w:pPr>
      <w:spacing w:after="0" w:line="240" w:lineRule="auto"/>
    </w:pPr>
    <w:rPr>
      <w:rFonts w:asciiTheme="majorHAnsi" w:hAnsiTheme="majorHAnsi" w:eastAsiaTheme="majorEastAsia" w:cstheme="majorBidi"/>
      <w:i/>
      <w:iCs/>
      <w:color w:val="4F81BD" w:themeColor="accent1"/>
      <w:spacing w:val="15"/>
      <w:sz w:val="24"/>
      <w:szCs w:val="24"/>
      <w:lang w:val="en-US" w:eastAsia="zh-CN" w:bidi="ar-SA"/>
    </w:rPr>
  </w:style>
  <w:style w:type="character" w:customStyle="1" w:styleId="406">
    <w:name w:val="Subtitle Car PHPDOCX"/>
    <w:basedOn w:val="401"/>
    <w:link w:val="405"/>
    <w:qFormat/>
    <w:uiPriority w:val="11"/>
    <w:rPr>
      <w:rFonts w:asciiTheme="majorHAnsi" w:hAnsiTheme="majorHAnsi" w:eastAsiaTheme="majorEastAsia" w:cstheme="majorBidi"/>
      <w:i/>
      <w:iCs/>
      <w:color w:val="4F81BD" w:themeColor="accent1"/>
      <w:spacing w:val="15"/>
      <w:sz w:val="24"/>
      <w:szCs w:val="24"/>
    </w:rPr>
  </w:style>
  <w:style w:type="table" w:customStyle="1" w:styleId="407">
    <w:name w:val="Normal Table PHPDOCX"/>
    <w:semiHidden/>
    <w:unhideWhenUsed/>
    <w:qFormat/>
    <w:uiPriority w:val="99"/>
    <w:pPr>
      <w:spacing w:after="0" w:line="240" w:lineRule="auto"/>
    </w:pPr>
    <w:rPr>
      <w:rFonts w:ascii="Times New Roman" w:hAnsi="Times New Roman" w:eastAsia="宋体" w:cs="Times New Roman"/>
      <w:sz w:val="20"/>
      <w:szCs w:val="20"/>
    </w:rPr>
    <w:tblPr>
      <w:tblLayout w:type="fixed"/>
      <w:tblCellMar>
        <w:top w:w="0" w:type="dxa"/>
        <w:left w:w="108" w:type="dxa"/>
        <w:bottom w:w="0" w:type="dxa"/>
        <w:right w:w="108" w:type="dxa"/>
      </w:tblCellMar>
    </w:tblPr>
  </w:style>
  <w:style w:type="table" w:customStyle="1" w:styleId="408">
    <w:name w:val="Table Grid PHPDOCX"/>
    <w:qFormat/>
    <w:uiPriority w:val="59"/>
    <w:pPr>
      <w:spacing w:after="0" w:line="240" w:lineRule="auto"/>
    </w:pPr>
    <w:rPr>
      <w:rFonts w:ascii="Times New Roman" w:hAnsi="Times New Roman" w:eastAsia="宋体"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409">
    <w:name w:val="annotation reference PHPDOCX"/>
    <w:basedOn w:val="401"/>
    <w:semiHidden/>
    <w:unhideWhenUsed/>
    <w:qFormat/>
    <w:uiPriority w:val="99"/>
    <w:rPr>
      <w:sz w:val="16"/>
      <w:szCs w:val="16"/>
    </w:rPr>
  </w:style>
  <w:style w:type="paragraph" w:customStyle="1" w:styleId="410">
    <w:name w:val="annotation text PHPDOCX"/>
    <w:link w:val="411"/>
    <w:semiHidden/>
    <w:unhideWhenUsed/>
    <w:qFormat/>
    <w:uiPriority w:val="99"/>
    <w:pPr>
      <w:spacing w:after="0" w:line="240" w:lineRule="auto"/>
    </w:pPr>
    <w:rPr>
      <w:rFonts w:ascii="Times New Roman" w:hAnsi="Times New Roman" w:eastAsia="宋体" w:cs="Times New Roman"/>
      <w:sz w:val="20"/>
      <w:szCs w:val="20"/>
      <w:lang w:val="en-US" w:eastAsia="zh-CN" w:bidi="ar-SA"/>
    </w:rPr>
  </w:style>
  <w:style w:type="character" w:customStyle="1" w:styleId="411">
    <w:name w:val="Comment Text Char PHPDOCX"/>
    <w:basedOn w:val="401"/>
    <w:link w:val="410"/>
    <w:semiHidden/>
    <w:qFormat/>
    <w:uiPriority w:val="99"/>
    <w:rPr>
      <w:rFonts w:ascii="Times New Roman" w:hAnsi="Times New Roman" w:eastAsia="宋体" w:cs="Times New Roman"/>
      <w:sz w:val="20"/>
      <w:szCs w:val="20"/>
    </w:rPr>
  </w:style>
  <w:style w:type="paragraph" w:customStyle="1" w:styleId="412">
    <w:name w:val="annotation subject PHPDOCX"/>
    <w:basedOn w:val="410"/>
    <w:next w:val="410"/>
    <w:link w:val="413"/>
    <w:semiHidden/>
    <w:unhideWhenUsed/>
    <w:uiPriority w:val="99"/>
    <w:rPr>
      <w:b/>
      <w:bCs/>
    </w:rPr>
  </w:style>
  <w:style w:type="character" w:customStyle="1" w:styleId="413">
    <w:name w:val="Comment Subject Char PHPDOCX"/>
    <w:basedOn w:val="411"/>
    <w:link w:val="412"/>
    <w:semiHidden/>
    <w:qFormat/>
    <w:uiPriority w:val="99"/>
    <w:rPr>
      <w:rFonts w:ascii="Times New Roman" w:hAnsi="Times New Roman" w:eastAsia="宋体" w:cs="Times New Roman"/>
      <w:b/>
      <w:bCs/>
      <w:sz w:val="20"/>
      <w:szCs w:val="20"/>
    </w:rPr>
  </w:style>
  <w:style w:type="paragraph" w:customStyle="1" w:styleId="414">
    <w:name w:val="Balloon Text PHPDOCX"/>
    <w:link w:val="415"/>
    <w:semiHidden/>
    <w:unhideWhenUsed/>
    <w:qFormat/>
    <w:uiPriority w:val="99"/>
    <w:pPr>
      <w:spacing w:after="0" w:line="240" w:lineRule="auto"/>
    </w:pPr>
    <w:rPr>
      <w:rFonts w:ascii="Tahoma" w:hAnsi="Tahoma" w:eastAsia="宋体" w:cs="Tahoma"/>
      <w:sz w:val="16"/>
      <w:szCs w:val="16"/>
      <w:lang w:val="en-US" w:eastAsia="zh-CN" w:bidi="ar-SA"/>
    </w:rPr>
  </w:style>
  <w:style w:type="character" w:customStyle="1" w:styleId="415">
    <w:name w:val="Balloon Text Char PHPDOCX"/>
    <w:basedOn w:val="401"/>
    <w:link w:val="414"/>
    <w:semiHidden/>
    <w:qFormat/>
    <w:uiPriority w:val="99"/>
    <w:rPr>
      <w:rFonts w:ascii="Tahoma" w:hAnsi="Tahoma" w:eastAsia="宋体" w:cs="Tahoma"/>
      <w:sz w:val="16"/>
      <w:szCs w:val="16"/>
    </w:rPr>
  </w:style>
  <w:style w:type="paragraph" w:customStyle="1" w:styleId="416">
    <w:name w:val="footnote Text PHPDOCX"/>
    <w:link w:val="417"/>
    <w:semiHidden/>
    <w:unhideWhenUsed/>
    <w:qFormat/>
    <w:uiPriority w:val="99"/>
    <w:pPr>
      <w:spacing w:after="0" w:line="240" w:lineRule="auto"/>
    </w:pPr>
    <w:rPr>
      <w:rFonts w:ascii="Times New Roman" w:hAnsi="Times New Roman" w:eastAsia="宋体" w:cs="Times New Roman"/>
      <w:sz w:val="20"/>
      <w:szCs w:val="20"/>
      <w:lang w:val="en-US" w:eastAsia="zh-CN" w:bidi="ar-SA"/>
    </w:rPr>
  </w:style>
  <w:style w:type="character" w:customStyle="1" w:styleId="417">
    <w:name w:val="footnote Text Car PHPDOCX"/>
    <w:basedOn w:val="401"/>
    <w:link w:val="416"/>
    <w:semiHidden/>
    <w:qFormat/>
    <w:uiPriority w:val="99"/>
    <w:rPr>
      <w:rFonts w:ascii="Times New Roman" w:hAnsi="Times New Roman" w:eastAsia="宋体" w:cs="Times New Roman"/>
      <w:sz w:val="20"/>
      <w:szCs w:val="20"/>
    </w:rPr>
  </w:style>
  <w:style w:type="character" w:customStyle="1" w:styleId="418">
    <w:name w:val="footnote Reference PHPDOCX"/>
    <w:basedOn w:val="401"/>
    <w:semiHidden/>
    <w:unhideWhenUsed/>
    <w:qFormat/>
    <w:uiPriority w:val="99"/>
    <w:rPr>
      <w:vertAlign w:val="superscript"/>
    </w:rPr>
  </w:style>
  <w:style w:type="paragraph" w:customStyle="1" w:styleId="419">
    <w:name w:val="endnote Text PHPDOCX"/>
    <w:link w:val="420"/>
    <w:semiHidden/>
    <w:unhideWhenUsed/>
    <w:qFormat/>
    <w:uiPriority w:val="99"/>
    <w:pPr>
      <w:spacing w:after="0" w:line="240" w:lineRule="auto"/>
    </w:pPr>
    <w:rPr>
      <w:rFonts w:ascii="Times New Roman" w:hAnsi="Times New Roman" w:eastAsia="宋体" w:cs="Times New Roman"/>
      <w:sz w:val="20"/>
      <w:szCs w:val="20"/>
      <w:lang w:val="en-US" w:eastAsia="zh-CN" w:bidi="ar-SA"/>
    </w:rPr>
  </w:style>
  <w:style w:type="character" w:customStyle="1" w:styleId="420">
    <w:name w:val="endnote Text Car PHPDOCX"/>
    <w:basedOn w:val="401"/>
    <w:link w:val="419"/>
    <w:semiHidden/>
    <w:qFormat/>
    <w:uiPriority w:val="99"/>
    <w:rPr>
      <w:rFonts w:ascii="Times New Roman" w:hAnsi="Times New Roman" w:eastAsia="宋体" w:cs="Times New Roman"/>
      <w:sz w:val="20"/>
      <w:szCs w:val="20"/>
    </w:rPr>
  </w:style>
  <w:style w:type="character" w:customStyle="1" w:styleId="421">
    <w:name w:val="endnote Reference PHPDOCX"/>
    <w:basedOn w:val="401"/>
    <w:semiHidden/>
    <w:unhideWhenUsed/>
    <w:qFormat/>
    <w:uiPriority w:val="99"/>
    <w:rPr>
      <w:vertAlign w:val="superscript"/>
    </w:rPr>
  </w:style>
  <w:style w:type="character" w:customStyle="1" w:styleId="422">
    <w:name w:val="普通(网站) Char"/>
    <w:link w:val="35"/>
    <w:qFormat/>
    <w:locked/>
    <w:uiPriority w:val="99"/>
    <w:rPr>
      <w:rFonts w:ascii="宋体" w:hAnsi="宋体" w:cs="宋体" w:eastAsiaTheme="minorEastAsia"/>
      <w:sz w:val="24"/>
      <w:szCs w:val="24"/>
    </w:rPr>
  </w:style>
  <w:style w:type="character" w:customStyle="1" w:styleId="423">
    <w:name w:val="标题 1 Char1"/>
    <w:basedOn w:val="38"/>
    <w:qFormat/>
    <w:uiPriority w:val="0"/>
    <w:rPr>
      <w:rFonts w:eastAsiaTheme="minorEastAsia"/>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01CFA7-C839-4BAB-AB60-4FFA4CAAD329}">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12</Pages>
  <Words>4996</Words>
  <Characters>18792</Characters>
  <Lines>170</Lines>
  <Paragraphs>47</Paragraphs>
  <TotalTime>0</TotalTime>
  <ScaleCrop>false</ScaleCrop>
  <LinksUpToDate>false</LinksUpToDate>
  <CharactersWithSpaces>23680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2021-08-12T15:22:00Z</dcterms:created>
  <dc:creator>21cnjy.com</dc:creator>
  <cp:keywords>21</cp:keywords>
  <cp:lastModifiedBy>Administrator</cp:lastModifiedBy>
  <cp:lastPrinted>2020-05-06T09:09:00Z</cp:lastPrinted>
  <dcterms:modified xsi:type="dcterms:W3CDTF">2022-03-24T06:25:26Z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