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291831" w:rsidRPr="004323EA" w:rsidP="004323EA">
      <w:pPr>
        <w:pStyle w:val="p0"/>
        <w:spacing w:line="440" w:lineRule="exact"/>
        <w:jc w:val="center"/>
        <w:rPr>
          <w:rFonts w:ascii="方正书宋简体" w:eastAsia="方正书宋简体"/>
          <w:bCs/>
        </w:rPr>
      </w:pPr>
      <w:r>
        <w:rPr>
          <w:rFonts w:ascii="方正书宋简体" w:eastAsia="方正书宋简体" w:hint="eastAsia"/>
          <w:b/>
          <w:bCs/>
          <w:sz w:val="44"/>
          <w:szCs w:val="4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4pt;margin-top:925pt;margin-left:820pt;mso-position-horizontal-relative:page;mso-position-vertical-relative:top-margin-area;position:absolute;z-index:251658240">
            <v:imagedata r:id="rId5" o:title=""/>
            <o:lock v:ext="edit" aspectratio="t"/>
          </v:shape>
        </w:pict>
      </w:r>
      <w:r w:rsidRPr="004323EA">
        <w:rPr>
          <w:rFonts w:ascii="方正书宋简体" w:eastAsia="方正书宋简体" w:hint="eastAsia"/>
          <w:b/>
          <w:bCs/>
          <w:sz w:val="44"/>
          <w:szCs w:val="44"/>
        </w:rPr>
        <w:t>20</w:t>
      </w:r>
      <w:r w:rsidR="00666C4E">
        <w:rPr>
          <w:rFonts w:ascii="方正书宋简体" w:eastAsia="方正书宋简体" w:hint="eastAsia"/>
          <w:b/>
          <w:bCs/>
          <w:sz w:val="44"/>
          <w:szCs w:val="44"/>
        </w:rPr>
        <w:t>22</w:t>
      </w:r>
      <w:r w:rsidRPr="004323EA">
        <w:rPr>
          <w:rFonts w:ascii="方正书宋简体" w:eastAsia="方正书宋简体" w:hAnsi="宋体" w:hint="eastAsia"/>
          <w:b/>
          <w:bCs/>
          <w:sz w:val="44"/>
          <w:szCs w:val="44"/>
        </w:rPr>
        <w:t>年</w:t>
      </w:r>
      <w:r w:rsidR="00666C4E">
        <w:rPr>
          <w:rFonts w:ascii="方正书宋简体" w:eastAsia="方正书宋简体" w:hAnsi="宋体" w:hint="eastAsia"/>
          <w:b/>
          <w:bCs/>
          <w:sz w:val="44"/>
          <w:szCs w:val="44"/>
        </w:rPr>
        <w:t>上期</w:t>
      </w:r>
      <w:r w:rsidRPr="004323EA" w:rsidR="00F76B30">
        <w:rPr>
          <w:rFonts w:ascii="方正书宋简体" w:eastAsia="方正书宋简体" w:hAnsi="宋体" w:hint="eastAsia"/>
          <w:b/>
          <w:bCs/>
          <w:sz w:val="44"/>
          <w:szCs w:val="44"/>
        </w:rPr>
        <w:t>九</w:t>
      </w:r>
      <w:r w:rsidRPr="004323EA">
        <w:rPr>
          <w:rFonts w:ascii="方正书宋简体" w:eastAsia="方正书宋简体" w:hAnsi="宋体" w:hint="eastAsia"/>
          <w:b/>
          <w:bCs/>
          <w:sz w:val="44"/>
          <w:szCs w:val="44"/>
        </w:rPr>
        <w:t>年级</w:t>
      </w:r>
      <w:r w:rsidR="00666C4E">
        <w:rPr>
          <w:rFonts w:ascii="方正书宋简体" w:eastAsia="方正书宋简体" w:hAnsi="宋体" w:hint="eastAsia"/>
          <w:b/>
          <w:bCs/>
          <w:sz w:val="44"/>
          <w:szCs w:val="44"/>
        </w:rPr>
        <w:t>英语学业过关清单（一）</w:t>
      </w:r>
      <w:r w:rsidRPr="004323EA">
        <w:rPr>
          <w:rFonts w:ascii="方正书宋简体" w:eastAsia="方正书宋简体" w:hAnsi="宋体" w:hint="eastAsia"/>
          <w:b/>
          <w:bCs/>
          <w:sz w:val="44"/>
          <w:szCs w:val="44"/>
        </w:rPr>
        <w:t xml:space="preserve">  </w:t>
      </w:r>
      <w:r w:rsidRPr="004323EA">
        <w:rPr>
          <w:rFonts w:ascii="方正书宋简体" w:eastAsia="方正书宋简体" w:hAnsi="宋体" w:hint="eastAsia"/>
          <w:b/>
          <w:bCs/>
          <w:sz w:val="32"/>
          <w:szCs w:val="32"/>
        </w:rPr>
        <w:t xml:space="preserve"> </w:t>
      </w:r>
      <w:r w:rsidRPr="004323EA">
        <w:rPr>
          <w:rFonts w:ascii="方正书宋简体" w:eastAsia="方正书宋简体" w:hint="eastAsia"/>
          <w:sz w:val="32"/>
          <w:szCs w:val="32"/>
        </w:rPr>
        <w:t xml:space="preserve">                                  </w:t>
      </w:r>
      <w:r w:rsidRPr="004323EA">
        <w:rPr>
          <w:rFonts w:ascii="方正书宋简体" w:eastAsia="方正书宋简体" w:hint="eastAsia"/>
          <w:b/>
          <w:bCs/>
          <w:sz w:val="32"/>
          <w:szCs w:val="32"/>
        </w:rPr>
        <w:t xml:space="preserve">                                                 </w:t>
      </w:r>
      <w:r w:rsidRPr="004323EA">
        <w:rPr>
          <w:rFonts w:ascii="方正书宋简体" w:eastAsia="方正书宋简体" w:hint="eastAsia"/>
          <w:bCs/>
          <w:sz w:val="32"/>
          <w:szCs w:val="32"/>
        </w:rPr>
        <w:t xml:space="preserve">  </w:t>
      </w:r>
      <w:r w:rsidRPr="004323EA" w:rsidR="00AD2B14">
        <w:rPr>
          <w:rFonts w:ascii="方正书宋简体" w:eastAsia="方正书宋简体" w:hint="eastAsia"/>
          <w:bCs/>
          <w:sz w:val="32"/>
          <w:szCs w:val="32"/>
        </w:rPr>
        <w:t xml:space="preserve"> </w:t>
      </w:r>
      <w:r w:rsidRPr="004323EA" w:rsidR="00AD2B14">
        <w:rPr>
          <w:rFonts w:ascii="方正书宋简体" w:eastAsia="方正书宋简体" w:hint="eastAsia"/>
          <w:b/>
          <w:bCs/>
          <w:sz w:val="32"/>
          <w:szCs w:val="32"/>
        </w:rPr>
        <w:t>U</w:t>
      </w:r>
      <w:r w:rsidRPr="004323EA">
        <w:rPr>
          <w:rFonts w:ascii="方正书宋简体" w:eastAsia="方正书宋简体" w:hint="eastAsia"/>
          <w:b/>
          <w:bCs/>
          <w:sz w:val="32"/>
          <w:szCs w:val="32"/>
        </w:rPr>
        <w:t>nit</w:t>
      </w:r>
      <w:r w:rsidR="00666C4E">
        <w:rPr>
          <w:rFonts w:ascii="方正书宋简体" w:eastAsia="方正书宋简体" w:hint="eastAsia"/>
          <w:b/>
          <w:bCs/>
          <w:sz w:val="32"/>
          <w:szCs w:val="32"/>
        </w:rPr>
        <w:t xml:space="preserve"> Eleven Sad movies make me cry</w:t>
      </w:r>
      <w:r w:rsidRPr="004323EA">
        <w:rPr>
          <w:rFonts w:ascii="方正书宋简体" w:eastAsia="方正书宋简体" w:hint="eastAsia"/>
          <w:b/>
          <w:bCs/>
          <w:sz w:val="24"/>
          <w:szCs w:val="24"/>
        </w:rPr>
        <w:t xml:space="preserve"> </w:t>
      </w:r>
      <w:r w:rsidRPr="004323EA">
        <w:rPr>
          <w:rFonts w:ascii="方正书宋简体" w:eastAsia="方正书宋简体" w:hint="eastAsia"/>
          <w:b/>
          <w:bCs/>
        </w:rPr>
        <w:t xml:space="preserve"> </w:t>
      </w:r>
    </w:p>
    <w:p w:rsidR="00B84662" w:rsidRPr="004323EA" w:rsidP="004323EA">
      <w:pPr>
        <w:pStyle w:val="p0"/>
        <w:spacing w:line="360" w:lineRule="exact"/>
        <w:rPr>
          <w:rFonts w:ascii="方正书宋简体" w:eastAsia="方正书宋简体"/>
          <w:b/>
          <w:bCs/>
          <w:sz w:val="24"/>
          <w:szCs w:val="24"/>
        </w:rPr>
      </w:pPr>
      <w:r w:rsidRPr="004323EA">
        <w:rPr>
          <w:rFonts w:ascii="方正书宋简体" w:eastAsia="方正书宋简体" w:hint="eastAsia"/>
          <w:bCs/>
        </w:rPr>
        <w:t xml:space="preserve">             </w:t>
      </w:r>
      <w:r w:rsidRPr="004323EA" w:rsidR="007D3C5F">
        <w:rPr>
          <w:rFonts w:ascii="方正书宋简体" w:eastAsia="方正书宋简体" w:hint="eastAsia"/>
          <w:bCs/>
        </w:rPr>
        <w:t xml:space="preserve">       </w:t>
      </w:r>
      <w:r w:rsidRPr="004323EA">
        <w:rPr>
          <w:rFonts w:ascii="方正书宋简体" w:eastAsia="方正书宋简体" w:hint="eastAsia"/>
          <w:bCs/>
        </w:rPr>
        <w:t xml:space="preserve"> </w:t>
      </w:r>
      <w:r w:rsidR="00B530D4">
        <w:rPr>
          <w:rFonts w:ascii="方正书宋简体" w:eastAsia="方正书宋简体" w:hint="eastAsia"/>
          <w:b/>
          <w:bCs/>
        </w:rPr>
        <w:t xml:space="preserve">    </w:t>
      </w:r>
      <w:r w:rsidRPr="004323EA">
        <w:rPr>
          <w:rFonts w:ascii="方正书宋简体" w:eastAsia="方正书宋简体" w:hint="eastAsia"/>
          <w:b/>
          <w:bCs/>
          <w:sz w:val="24"/>
          <w:szCs w:val="24"/>
        </w:rPr>
        <w:t>第I卷  选择题  （</w:t>
      </w:r>
      <w:r w:rsidR="00666C4E">
        <w:rPr>
          <w:rFonts w:ascii="方正书宋简体" w:eastAsia="方正书宋简体" w:hint="eastAsia"/>
          <w:b/>
          <w:bCs/>
          <w:sz w:val="24"/>
          <w:szCs w:val="24"/>
        </w:rPr>
        <w:t>8</w:t>
      </w:r>
      <w:r w:rsidRPr="004323EA">
        <w:rPr>
          <w:rFonts w:ascii="方正书宋简体" w:eastAsia="方正书宋简体" w:hint="eastAsia"/>
          <w:b/>
          <w:bCs/>
          <w:sz w:val="24"/>
          <w:szCs w:val="24"/>
        </w:rPr>
        <w:t>0分）</w:t>
      </w:r>
    </w:p>
    <w:p w:rsidR="00291831" w:rsidP="00072B9A">
      <w:pPr>
        <w:pStyle w:val="p0"/>
        <w:spacing w:line="330" w:lineRule="exact"/>
        <w:jc w:val="center"/>
        <w:rPr>
          <w:rFonts w:ascii="方正书宋简体" w:eastAsia="方正书宋简体"/>
          <w:b/>
          <w:bCs/>
          <w:sz w:val="24"/>
          <w:szCs w:val="24"/>
        </w:rPr>
      </w:pPr>
      <w:r w:rsidRPr="004323EA">
        <w:rPr>
          <w:rFonts w:ascii="方正书宋简体" w:eastAsia="方正书宋简体" w:hint="eastAsia"/>
          <w:b/>
          <w:bCs/>
          <w:sz w:val="24"/>
          <w:szCs w:val="24"/>
        </w:rPr>
        <w:t xml:space="preserve"> </w:t>
      </w:r>
      <w:r w:rsidRPr="004323EA" w:rsidR="00936D20">
        <w:rPr>
          <w:rFonts w:ascii="方正书宋简体" w:eastAsia="方正书宋简体" w:hint="eastAsia"/>
          <w:b/>
          <w:bCs/>
          <w:sz w:val="24"/>
          <w:szCs w:val="24"/>
        </w:rPr>
        <w:t xml:space="preserve"> </w:t>
      </w:r>
      <w:r w:rsidRPr="004323EA" w:rsidR="00B84662">
        <w:rPr>
          <w:rFonts w:ascii="方正书宋简体" w:eastAsia="方正书宋简体" w:hint="eastAsia"/>
          <w:b/>
          <w:bCs/>
          <w:sz w:val="24"/>
          <w:szCs w:val="24"/>
        </w:rPr>
        <w:t xml:space="preserve"> </w:t>
      </w:r>
      <w:r w:rsidRPr="004323EA">
        <w:rPr>
          <w:rFonts w:ascii="方正书宋简体" w:eastAsia="方正书宋简体" w:hint="eastAsia"/>
          <w:b/>
          <w:bCs/>
          <w:sz w:val="24"/>
          <w:szCs w:val="24"/>
        </w:rPr>
        <w:t>第一部分 听力部分</w:t>
      </w:r>
      <w:r w:rsidRPr="004323EA" w:rsidR="00F76B30">
        <w:rPr>
          <w:rFonts w:ascii="方正书宋简体" w:eastAsia="方正书宋简体" w:hint="eastAsia"/>
          <w:bCs/>
          <w:sz w:val="24"/>
          <w:szCs w:val="24"/>
        </w:rPr>
        <w:t>（</w:t>
      </w:r>
      <w:r w:rsidR="00666C4E">
        <w:rPr>
          <w:rFonts w:ascii="方正书宋简体" w:eastAsia="方正书宋简体" w:hint="eastAsia"/>
          <w:b/>
          <w:bCs/>
          <w:sz w:val="24"/>
          <w:szCs w:val="24"/>
        </w:rPr>
        <w:t>2</w:t>
      </w:r>
      <w:r w:rsidRPr="004323EA" w:rsidR="00F76B30">
        <w:rPr>
          <w:rFonts w:ascii="方正书宋简体" w:eastAsia="方正书宋简体" w:hint="eastAsia"/>
          <w:b/>
          <w:bCs/>
          <w:sz w:val="24"/>
          <w:szCs w:val="24"/>
        </w:rPr>
        <w:t>0分）</w:t>
      </w:r>
    </w:p>
    <w:p w:rsidR="00380BC2" w:rsidRPr="00153D32" w:rsidP="00AD50C4">
      <w:pPr>
        <w:spacing w:line="340" w:lineRule="exact"/>
        <w:ind w:firstLine="420" w:firstLineChars="200"/>
        <w:rPr>
          <w:rFonts w:eastAsia="方正书宋简体"/>
          <w:b/>
          <w:szCs w:val="21"/>
        </w:rPr>
      </w:pPr>
      <w:r w:rsidRPr="00380BC2">
        <w:rPr>
          <w:rFonts w:ascii="方正书宋简体" w:eastAsia="方正书宋简体" w:hint="eastAsia"/>
          <w:b/>
          <w:szCs w:val="21"/>
        </w:rPr>
        <w:t>第一节：</w:t>
      </w:r>
      <w:r w:rsidRPr="00380BC2">
        <w:rPr>
          <w:rFonts w:ascii="方正书宋简体" w:eastAsia="方正书宋简体" w:hint="eastAsia"/>
          <w:b/>
          <w:szCs w:val="21"/>
        </w:rPr>
        <w:t>听短对话</w:t>
      </w:r>
      <w:r w:rsidRPr="00380BC2">
        <w:rPr>
          <w:rFonts w:ascii="方正书宋简体" w:eastAsia="方正书宋简体" w:hint="eastAsia"/>
          <w:b/>
          <w:szCs w:val="21"/>
        </w:rPr>
        <w:t>，</w:t>
      </w:r>
      <w:r w:rsidRPr="00380BC2">
        <w:rPr>
          <w:rFonts w:ascii="方正书宋简体" w:eastAsia="方正书宋简体" w:hint="eastAsia"/>
          <w:b/>
          <w:kern w:val="0"/>
        </w:rPr>
        <w:t>从题中所给的三个选项中选出最佳选项，</w:t>
      </w:r>
      <w:r w:rsidRPr="00380BC2">
        <w:rPr>
          <w:rFonts w:ascii="方正书宋简体" w:eastAsia="方正书宋简体" w:hint="eastAsia"/>
          <w:b/>
          <w:szCs w:val="21"/>
        </w:rPr>
        <w:t>将其字母代号填在题前括号内。每段对话读两遍。（5分）</w:t>
      </w:r>
    </w:p>
    <w:p w:rsidR="00ED09FC" w:rsidRPr="00153D32" w:rsidP="00AD50C4">
      <w:pPr>
        <w:pStyle w:val="PlainText"/>
        <w:spacing w:line="340" w:lineRule="exact"/>
        <w:rPr>
          <w:rFonts w:ascii="Times New Roman" w:hAnsi="Times New Roman" w:cs="Times New Roman"/>
          <w:b/>
        </w:rPr>
      </w:pPr>
      <w:r w:rsidRPr="00153D32">
        <w:rPr>
          <w:rFonts w:ascii="Times New Roman" w:hAnsi="Times New Roman" w:cs="Times New Roman"/>
          <w:b/>
        </w:rPr>
        <w:t xml:space="preserve"> </w:t>
      </w:r>
      <w:r w:rsidRPr="00153D32">
        <w:rPr>
          <w:rFonts w:ascii="Times New Roman" w:hAnsi="Times New Roman" w:cs="Times New Roman"/>
          <w:b/>
        </w:rPr>
        <w:t>（</w:t>
      </w:r>
      <w:r w:rsidRPr="00153D32">
        <w:rPr>
          <w:rFonts w:ascii="Times New Roman" w:hAnsi="Times New Roman" w:cs="Times New Roman"/>
          <w:b/>
        </w:rPr>
        <w:t xml:space="preserve">   </w:t>
      </w:r>
      <w:r w:rsidRPr="00153D32">
        <w:rPr>
          <w:rFonts w:ascii="Times New Roman" w:hAnsi="Times New Roman" w:cs="Times New Roman"/>
          <w:b/>
        </w:rPr>
        <w:t>）</w:t>
      </w:r>
      <w:r w:rsidRPr="00153D32">
        <w:rPr>
          <w:rFonts w:ascii="Times New Roman" w:hAnsi="Times New Roman" w:cs="Times New Roman"/>
          <w:b/>
        </w:rPr>
        <w:t>1.What does John think of the film?</w:t>
      </w:r>
    </w:p>
    <w:p w:rsidR="002903E4" w:rsidRPr="00153D32" w:rsidP="00AD50C4">
      <w:pPr>
        <w:pStyle w:val="PlainText"/>
        <w:spacing w:line="340" w:lineRule="exact"/>
        <w:ind w:firstLine="1132" w:firstLineChars="539"/>
        <w:rPr>
          <w:rFonts w:ascii="Times New Roman" w:hAnsi="Times New Roman" w:cs="Times New Roman"/>
          <w:b/>
        </w:rPr>
      </w:pPr>
      <w:r w:rsidRPr="00153D32">
        <w:rPr>
          <w:rFonts w:ascii="Times New Roman" w:hAnsi="Times New Roman" w:cs="Times New Roman"/>
          <w:b/>
        </w:rPr>
        <w:t>A</w:t>
      </w:r>
      <w:r w:rsidRPr="00153D32" w:rsidR="00936D20">
        <w:rPr>
          <w:rFonts w:ascii="Times New Roman" w:hAnsi="Times New Roman" w:eastAsiaTheme="minorEastAsia" w:cs="Times New Roman"/>
          <w:b/>
        </w:rPr>
        <w:t xml:space="preserve">. </w:t>
      </w:r>
      <w:r w:rsidRPr="00153D32">
        <w:rPr>
          <w:rFonts w:ascii="Times New Roman" w:hAnsi="Times New Roman" w:cs="Times New Roman"/>
          <w:b/>
        </w:rPr>
        <w:t>Sad.</w:t>
      </w:r>
      <w:r w:rsidRPr="00153D32" w:rsidR="00936D20">
        <w:rPr>
          <w:rFonts w:ascii="Times New Roman" w:hAnsi="Times New Roman" w:cs="Times New Roman"/>
          <w:b/>
        </w:rPr>
        <w:t>　　　　</w:t>
      </w:r>
      <w:r w:rsidRPr="00153D32" w:rsidR="00A22442">
        <w:rPr>
          <w:rFonts w:ascii="Times New Roman" w:hAnsi="Times New Roman" w:cs="Times New Roman"/>
          <w:b/>
        </w:rPr>
        <w:t xml:space="preserve">  </w:t>
      </w:r>
      <w:r w:rsidRPr="00153D32">
        <w:rPr>
          <w:rFonts w:ascii="Times New Roman" w:hAnsi="Times New Roman" w:cs="Times New Roman"/>
          <w:b/>
        </w:rPr>
        <w:t>　</w:t>
      </w:r>
      <w:r w:rsidRPr="00153D32" w:rsidR="00936D20">
        <w:rPr>
          <w:rFonts w:ascii="Times New Roman" w:hAnsi="Times New Roman" w:cs="Times New Roman"/>
          <w:b/>
        </w:rPr>
        <w:t xml:space="preserve"> </w:t>
      </w:r>
      <w:r w:rsidRPr="00153D32" w:rsidR="008225AD">
        <w:rPr>
          <w:rFonts w:ascii="Times New Roman" w:hAnsi="Times New Roman" w:cs="Times New Roman"/>
          <w:b/>
        </w:rPr>
        <w:t xml:space="preserve">   </w:t>
      </w:r>
      <w:r w:rsidRPr="00153D32">
        <w:rPr>
          <w:rFonts w:ascii="Times New Roman" w:hAnsi="Times New Roman" w:cs="Times New Roman"/>
          <w:b/>
          <w:lang w:val="it-IT"/>
        </w:rPr>
        <w:t>B</w:t>
      </w:r>
      <w:r w:rsidRPr="00153D32" w:rsidR="00936D20">
        <w:rPr>
          <w:rFonts w:ascii="Times New Roman" w:hAnsi="Times New Roman" w:cs="Times New Roman"/>
          <w:b/>
          <w:lang w:val="it-IT"/>
        </w:rPr>
        <w:t xml:space="preserve">. </w:t>
      </w:r>
      <w:r w:rsidRPr="00153D32">
        <w:rPr>
          <w:rFonts w:ascii="Times New Roman" w:hAnsi="Times New Roman" w:cs="Times New Roman"/>
          <w:b/>
          <w:lang w:val="it-IT"/>
        </w:rPr>
        <w:t>Interesting.</w:t>
      </w:r>
      <w:r w:rsidRPr="00153D32">
        <w:rPr>
          <w:rFonts w:ascii="Times New Roman" w:hAnsi="Times New Roman" w:cs="Times New Roman"/>
          <w:b/>
        </w:rPr>
        <w:t>　　　　</w:t>
      </w:r>
      <w:r w:rsidRPr="00153D32" w:rsidR="00A22442">
        <w:rPr>
          <w:rFonts w:ascii="Times New Roman" w:hAnsi="Times New Roman" w:cs="Times New Roman"/>
          <w:b/>
        </w:rPr>
        <w:t xml:space="preserve"> </w:t>
      </w:r>
      <w:r w:rsidRPr="00153D32">
        <w:rPr>
          <w:rFonts w:ascii="Times New Roman" w:hAnsi="Times New Roman" w:cs="Times New Roman"/>
          <w:b/>
        </w:rPr>
        <w:t>C</w:t>
      </w:r>
      <w:r w:rsidRPr="00153D32" w:rsidR="00936D20">
        <w:rPr>
          <w:rFonts w:ascii="Times New Roman" w:hAnsi="Times New Roman" w:cs="Times New Roman"/>
          <w:b/>
        </w:rPr>
        <w:t xml:space="preserve">. </w:t>
      </w:r>
      <w:r w:rsidRPr="00153D32">
        <w:rPr>
          <w:rFonts w:ascii="Times New Roman" w:hAnsi="Times New Roman" w:cs="Times New Roman"/>
          <w:b/>
        </w:rPr>
        <w:t>Boring.</w:t>
      </w:r>
    </w:p>
    <w:p w:rsidR="007C7A85" w:rsidRPr="007C7A85" w:rsidP="00AD50C4">
      <w:pPr>
        <w:tabs>
          <w:tab w:val="left" w:pos="2268"/>
          <w:tab w:val="left" w:pos="4253"/>
        </w:tabs>
        <w:spacing w:line="340" w:lineRule="exact"/>
        <w:rPr>
          <w:b/>
          <w:szCs w:val="21"/>
        </w:rPr>
      </w:pPr>
      <w:r w:rsidRPr="00153D32">
        <w:rPr>
          <w:b/>
        </w:rPr>
        <w:t xml:space="preserve"> </w:t>
      </w:r>
      <w:r w:rsidRPr="00153D32">
        <w:rPr>
          <w:b/>
        </w:rPr>
        <w:t>（</w:t>
      </w:r>
      <w:r w:rsidRPr="00153D32">
        <w:rPr>
          <w:b/>
        </w:rPr>
        <w:t xml:space="preserve">   </w:t>
      </w:r>
      <w:r w:rsidRPr="00153D32">
        <w:rPr>
          <w:b/>
        </w:rPr>
        <w:t>）</w:t>
      </w:r>
      <w:r w:rsidRPr="00153D32" w:rsidR="00ED09FC">
        <w:rPr>
          <w:b/>
        </w:rPr>
        <w:t>2.</w:t>
      </w:r>
      <w:r w:rsidRPr="00153D32" w:rsidR="002903E4">
        <w:rPr>
          <w:rFonts w:eastAsia="黑体"/>
          <w:b/>
        </w:rPr>
        <w:t xml:space="preserve"> </w:t>
      </w:r>
      <w:r w:rsidRPr="007C7A85">
        <w:rPr>
          <w:b/>
          <w:szCs w:val="21"/>
        </w:rPr>
        <w:t>What’s the weather like today?</w:t>
      </w:r>
    </w:p>
    <w:p w:rsidR="007C7A85" w:rsidRPr="007C7A85" w:rsidP="00AD50C4">
      <w:pPr>
        <w:tabs>
          <w:tab w:val="left" w:pos="3482"/>
          <w:tab w:val="left" w:pos="5638"/>
        </w:tabs>
        <w:spacing w:line="340" w:lineRule="exact"/>
        <w:ind w:firstLine="1132" w:firstLineChars="539"/>
        <w:rPr>
          <w:b/>
          <w:szCs w:val="21"/>
        </w:rPr>
      </w:pPr>
      <w:r w:rsidRPr="007C7A85">
        <w:rPr>
          <w:b/>
          <w:szCs w:val="21"/>
        </w:rPr>
        <w:t>A.</w:t>
      </w:r>
      <w:r w:rsidR="00153D32">
        <w:rPr>
          <w:rFonts w:hint="eastAsia"/>
          <w:b/>
          <w:szCs w:val="21"/>
        </w:rPr>
        <w:t xml:space="preserve"> </w:t>
      </w:r>
      <w:r w:rsidRPr="007C7A85">
        <w:rPr>
          <w:b/>
          <w:szCs w:val="21"/>
        </w:rPr>
        <w:t>Cloudy.</w:t>
      </w:r>
      <w:r w:rsidRPr="007C7A85">
        <w:rPr>
          <w:b/>
          <w:szCs w:val="21"/>
        </w:rPr>
        <w:tab/>
        <w:t>B.</w:t>
      </w:r>
      <w:r w:rsidR="00153D32">
        <w:rPr>
          <w:rFonts w:hint="eastAsia"/>
          <w:b/>
          <w:szCs w:val="21"/>
        </w:rPr>
        <w:t xml:space="preserve"> </w:t>
      </w:r>
      <w:r w:rsidRPr="007C7A85">
        <w:rPr>
          <w:b/>
          <w:szCs w:val="21"/>
        </w:rPr>
        <w:t>Sunny.</w:t>
      </w:r>
      <w:r w:rsidRPr="007C7A85">
        <w:rPr>
          <w:b/>
          <w:szCs w:val="21"/>
        </w:rPr>
        <w:tab/>
        <w:t>C.</w:t>
      </w:r>
      <w:r w:rsidR="00153D32">
        <w:rPr>
          <w:rFonts w:hint="eastAsia"/>
          <w:b/>
          <w:szCs w:val="21"/>
        </w:rPr>
        <w:t xml:space="preserve"> </w:t>
      </w:r>
      <w:r w:rsidRPr="007C7A85">
        <w:rPr>
          <w:b/>
          <w:szCs w:val="21"/>
        </w:rPr>
        <w:t>Rainy.</w:t>
      </w:r>
    </w:p>
    <w:p w:rsidR="00975ACA" w:rsidRPr="00153D32" w:rsidP="00AD50C4">
      <w:pPr>
        <w:spacing w:line="340" w:lineRule="exact"/>
        <w:rPr>
          <w:b/>
        </w:rPr>
      </w:pPr>
      <w:r w:rsidRPr="00153D32">
        <w:rPr>
          <w:b/>
          <w:szCs w:val="21"/>
        </w:rPr>
        <w:t>（</w:t>
      </w:r>
      <w:r w:rsidRPr="00153D32">
        <w:rPr>
          <w:b/>
          <w:szCs w:val="21"/>
        </w:rPr>
        <w:t xml:space="preserve">   </w:t>
      </w:r>
      <w:r w:rsidRPr="00153D32">
        <w:rPr>
          <w:b/>
          <w:szCs w:val="21"/>
        </w:rPr>
        <w:t>）</w:t>
      </w:r>
      <w:r w:rsidRPr="00153D32">
        <w:rPr>
          <w:b/>
          <w:szCs w:val="21"/>
        </w:rPr>
        <w:t>3</w:t>
      </w:r>
      <w:r w:rsidRPr="00153D32" w:rsidR="00A876AD">
        <w:rPr>
          <w:b/>
          <w:szCs w:val="21"/>
        </w:rPr>
        <w:t>.</w:t>
      </w:r>
      <w:r w:rsidRPr="00153D32" w:rsidR="009E65EE">
        <w:rPr>
          <w:b/>
          <w:szCs w:val="21"/>
        </w:rPr>
        <w:t xml:space="preserve"> </w:t>
      </w:r>
      <w:r w:rsidRPr="00153D32">
        <w:rPr>
          <w:b/>
        </w:rPr>
        <w:t>How does the man feel if it is rainy?</w:t>
      </w:r>
    </w:p>
    <w:p w:rsidR="00975ACA" w:rsidRPr="00153D32" w:rsidP="00AD50C4">
      <w:pPr>
        <w:spacing w:line="340" w:lineRule="exact"/>
        <w:ind w:firstLine="1132" w:firstLineChars="539"/>
        <w:rPr>
          <w:b/>
          <w:szCs w:val="20"/>
        </w:rPr>
      </w:pPr>
      <w:r w:rsidRPr="00153D32">
        <w:rPr>
          <w:b/>
          <w:szCs w:val="20"/>
        </w:rPr>
        <w:t>A. He feels sad.</w:t>
      </w:r>
      <w:r w:rsidRPr="00153D32">
        <w:rPr>
          <w:b/>
          <w:szCs w:val="20"/>
        </w:rPr>
        <w:tab/>
      </w:r>
      <w:r w:rsidR="00153D32">
        <w:rPr>
          <w:rFonts w:hint="eastAsia"/>
          <w:b/>
          <w:szCs w:val="20"/>
        </w:rPr>
        <w:t xml:space="preserve">         </w:t>
      </w:r>
      <w:r w:rsidRPr="00153D32">
        <w:rPr>
          <w:b/>
          <w:szCs w:val="20"/>
        </w:rPr>
        <w:t xml:space="preserve">B. He feels happy.   </w:t>
      </w:r>
      <w:r w:rsidR="00153D32">
        <w:rPr>
          <w:rFonts w:hint="eastAsia"/>
          <w:b/>
          <w:szCs w:val="20"/>
        </w:rPr>
        <w:t xml:space="preserve">   </w:t>
      </w:r>
      <w:r w:rsidRPr="00153D32">
        <w:rPr>
          <w:b/>
          <w:szCs w:val="20"/>
        </w:rPr>
        <w:t>C. He feels angry.</w:t>
      </w:r>
    </w:p>
    <w:p w:rsidR="00012AFA" w:rsidRPr="00012AFA" w:rsidP="00AD50C4">
      <w:pPr>
        <w:tabs>
          <w:tab w:val="left" w:pos="2268"/>
          <w:tab w:val="left" w:pos="4253"/>
        </w:tabs>
        <w:spacing w:line="340" w:lineRule="exact"/>
        <w:rPr>
          <w:b/>
          <w:szCs w:val="21"/>
        </w:rPr>
      </w:pPr>
      <w:r w:rsidRPr="00153D32">
        <w:rPr>
          <w:b/>
        </w:rPr>
        <w:t>（</w:t>
      </w:r>
      <w:r w:rsidRPr="00153D32">
        <w:rPr>
          <w:b/>
        </w:rPr>
        <w:t xml:space="preserve">   </w:t>
      </w:r>
      <w:r w:rsidRPr="00153D32">
        <w:rPr>
          <w:b/>
        </w:rPr>
        <w:t>）</w:t>
      </w:r>
      <w:r w:rsidRPr="00153D32">
        <w:rPr>
          <w:b/>
        </w:rPr>
        <w:t>4</w:t>
      </w:r>
      <w:r w:rsidRPr="00153D32" w:rsidR="00A876AD">
        <w:rPr>
          <w:b/>
        </w:rPr>
        <w:t>.</w:t>
      </w:r>
      <w:r w:rsidRPr="00153D32" w:rsidR="008225AD">
        <w:rPr>
          <w:rFonts w:eastAsia="黑体"/>
          <w:b/>
        </w:rPr>
        <w:t xml:space="preserve"> </w:t>
      </w:r>
      <w:r w:rsidRPr="00012AFA">
        <w:rPr>
          <w:b/>
          <w:szCs w:val="21"/>
        </w:rPr>
        <w:t>Who wants to go to Blue Ocean?</w:t>
      </w:r>
    </w:p>
    <w:p w:rsidR="00012AFA" w:rsidRPr="00153D32" w:rsidP="00AD50C4">
      <w:pPr>
        <w:tabs>
          <w:tab w:val="left" w:pos="3482"/>
          <w:tab w:val="left" w:pos="5745"/>
        </w:tabs>
        <w:spacing w:line="340" w:lineRule="exact"/>
        <w:ind w:firstLine="1029" w:firstLineChars="490"/>
        <w:rPr>
          <w:b/>
          <w:szCs w:val="21"/>
        </w:rPr>
      </w:pPr>
      <w:r w:rsidRPr="00012AFA">
        <w:rPr>
          <w:b/>
          <w:szCs w:val="21"/>
        </w:rPr>
        <w:t>A.</w:t>
      </w:r>
      <w:r w:rsidR="000C4886">
        <w:rPr>
          <w:rFonts w:hint="eastAsia"/>
          <w:b/>
          <w:szCs w:val="21"/>
        </w:rPr>
        <w:t xml:space="preserve"> </w:t>
      </w:r>
      <w:r w:rsidRPr="00012AFA">
        <w:rPr>
          <w:b/>
          <w:szCs w:val="21"/>
        </w:rPr>
        <w:t>The woman.</w:t>
      </w:r>
      <w:r w:rsidRPr="00012AFA">
        <w:rPr>
          <w:b/>
          <w:szCs w:val="21"/>
        </w:rPr>
        <w:tab/>
        <w:t>B.</w:t>
      </w:r>
      <w:r w:rsidR="00153D32">
        <w:rPr>
          <w:rFonts w:hint="eastAsia"/>
          <w:b/>
          <w:szCs w:val="21"/>
        </w:rPr>
        <w:t xml:space="preserve"> </w:t>
      </w:r>
      <w:r w:rsidRPr="00012AFA">
        <w:rPr>
          <w:b/>
          <w:szCs w:val="21"/>
        </w:rPr>
        <w:t>The man.</w:t>
      </w:r>
      <w:r w:rsidRPr="00012AFA">
        <w:rPr>
          <w:b/>
          <w:szCs w:val="21"/>
        </w:rPr>
        <w:tab/>
        <w:t>C.</w:t>
      </w:r>
      <w:r w:rsidR="00153D32">
        <w:rPr>
          <w:rFonts w:hint="eastAsia"/>
          <w:b/>
          <w:szCs w:val="21"/>
        </w:rPr>
        <w:t xml:space="preserve"> </w:t>
      </w:r>
      <w:r w:rsidRPr="00012AFA">
        <w:rPr>
          <w:b/>
          <w:szCs w:val="21"/>
        </w:rPr>
        <w:t>We don’t know.</w:t>
      </w:r>
    </w:p>
    <w:p w:rsidR="00975ACA" w:rsidRPr="00153D32" w:rsidP="00AD50C4">
      <w:pPr>
        <w:spacing w:line="340" w:lineRule="exact"/>
        <w:rPr>
          <w:b/>
        </w:rPr>
      </w:pPr>
      <w:r w:rsidRPr="00153D32">
        <w:rPr>
          <w:b/>
        </w:rPr>
        <w:t>（</w:t>
      </w:r>
      <w:r w:rsidRPr="00153D32">
        <w:rPr>
          <w:b/>
        </w:rPr>
        <w:t xml:space="preserve">   </w:t>
      </w:r>
      <w:r w:rsidRPr="00153D32">
        <w:rPr>
          <w:b/>
        </w:rPr>
        <w:t>）</w:t>
      </w:r>
      <w:r w:rsidRPr="00153D32">
        <w:rPr>
          <w:b/>
        </w:rPr>
        <w:t>5</w:t>
      </w:r>
      <w:r w:rsidRPr="00153D32" w:rsidR="00A876AD">
        <w:rPr>
          <w:b/>
        </w:rPr>
        <w:t>.</w:t>
      </w:r>
      <w:r w:rsidRPr="00153D32" w:rsidR="006A06DB">
        <w:rPr>
          <w:rFonts w:eastAsia="黑体"/>
          <w:b/>
        </w:rPr>
        <w:t xml:space="preserve"> </w:t>
      </w:r>
      <w:r w:rsidRPr="00153D32">
        <w:rPr>
          <w:b/>
        </w:rPr>
        <w:t>Why does the girl like rock music?</w:t>
      </w:r>
    </w:p>
    <w:p w:rsidR="00975ACA" w:rsidRPr="00153D32" w:rsidP="00AD50C4">
      <w:pPr>
        <w:snapToGrid w:val="0"/>
        <w:spacing w:line="340" w:lineRule="exact"/>
        <w:ind w:firstLine="1029" w:firstLineChars="490"/>
        <w:rPr>
          <w:b/>
        </w:rPr>
      </w:pPr>
      <w:r w:rsidRPr="00153D32">
        <w:rPr>
          <w:b/>
        </w:rPr>
        <w:t xml:space="preserve">A. Because it makes her happy.      </w:t>
      </w:r>
      <w:r w:rsidR="000C4886">
        <w:rPr>
          <w:rFonts w:hint="eastAsia"/>
          <w:b/>
        </w:rPr>
        <w:t xml:space="preserve"> </w:t>
      </w:r>
      <w:r w:rsidRPr="00153D32">
        <w:rPr>
          <w:b/>
        </w:rPr>
        <w:t xml:space="preserve">B. Because it makes her excited.       </w:t>
      </w:r>
    </w:p>
    <w:p w:rsidR="00975ACA" w:rsidRPr="00153D32" w:rsidP="00AD50C4">
      <w:pPr>
        <w:snapToGrid w:val="0"/>
        <w:spacing w:line="340" w:lineRule="exact"/>
        <w:ind w:firstLine="1029" w:firstLineChars="490"/>
        <w:rPr>
          <w:b/>
        </w:rPr>
      </w:pPr>
      <w:r w:rsidRPr="00153D32">
        <w:rPr>
          <w:b/>
        </w:rPr>
        <w:t>C. Because it makes her want to dance.</w:t>
      </w:r>
    </w:p>
    <w:p w:rsidR="00380BC2" w:rsidRPr="00380BC2" w:rsidP="00AD50C4">
      <w:pPr>
        <w:spacing w:line="340" w:lineRule="exact"/>
        <w:rPr>
          <w:rFonts w:ascii="方正书宋简体" w:eastAsia="方正书宋简体" w:hAnsi="宋体"/>
          <w:b/>
          <w:szCs w:val="21"/>
        </w:rPr>
      </w:pPr>
      <w:r w:rsidRPr="00380BC2">
        <w:rPr>
          <w:rFonts w:ascii="方正书宋简体" w:eastAsia="方正书宋简体" w:hAnsi="宋体" w:hint="eastAsia"/>
          <w:b/>
          <w:szCs w:val="21"/>
        </w:rPr>
        <w:t>第二节：长对话理解，听下面几段对话或独白，每段对话或独白后都有几个问题，</w:t>
      </w:r>
      <w:r w:rsidRPr="00380BC2">
        <w:rPr>
          <w:rFonts w:ascii="方正书宋简体" w:eastAsia="方正书宋简体" w:hint="eastAsia"/>
          <w:b/>
          <w:kern w:val="0"/>
          <w:szCs w:val="20"/>
        </w:rPr>
        <w:t>从题中所给的三个选项中选出最佳选项，</w:t>
      </w:r>
      <w:r w:rsidRPr="00380BC2">
        <w:rPr>
          <w:rFonts w:ascii="方正书宋简体" w:eastAsia="方正书宋简体" w:hAnsi="宋体" w:hint="eastAsia"/>
          <w:b/>
          <w:szCs w:val="21"/>
        </w:rPr>
        <w:t>将其字母代号填在题前括号内。每段对话或</w:t>
      </w:r>
      <w:r w:rsidRPr="00380BC2">
        <w:rPr>
          <w:rFonts w:ascii="方正书宋简体" w:eastAsia="方正书宋简体" w:hAnsi="宋体" w:hint="eastAsia"/>
          <w:b/>
          <w:szCs w:val="21"/>
        </w:rPr>
        <w:t>独白读</w:t>
      </w:r>
      <w:r w:rsidRPr="00380BC2">
        <w:rPr>
          <w:rFonts w:ascii="方正书宋简体" w:eastAsia="方正书宋简体" w:hAnsi="宋体" w:hint="eastAsia"/>
          <w:b/>
          <w:szCs w:val="21"/>
        </w:rPr>
        <w:t>两遍。</w:t>
      </w:r>
    </w:p>
    <w:p w:rsidR="00A22442" w:rsidP="00AD50C4">
      <w:pPr>
        <w:spacing w:line="340" w:lineRule="exact"/>
        <w:ind w:firstLine="210" w:firstLineChars="100"/>
        <w:rPr>
          <w:rFonts w:ascii="方正书宋简体" w:eastAsia="方正书宋简体"/>
          <w:b/>
          <w:szCs w:val="21"/>
        </w:rPr>
      </w:pPr>
      <w:r w:rsidRPr="00380BC2">
        <w:rPr>
          <w:rFonts w:ascii="方正书宋简体" w:eastAsia="方正书宋简体" w:hint="eastAsia"/>
          <w:b/>
          <w:szCs w:val="21"/>
        </w:rPr>
        <w:t>听第一段</w:t>
      </w:r>
      <w:r w:rsidRPr="00380BC2">
        <w:rPr>
          <w:rFonts w:ascii="方正书宋简体" w:eastAsia="方正书宋简体" w:hint="eastAsia"/>
          <w:b/>
          <w:szCs w:val="21"/>
        </w:rPr>
        <w:t>对话，回答第6至 第7小题</w:t>
      </w:r>
      <w:r w:rsidR="000C4886">
        <w:rPr>
          <w:rFonts w:ascii="方正书宋简体" w:eastAsia="方正书宋简体" w:hint="eastAsia"/>
          <w:b/>
          <w:szCs w:val="21"/>
        </w:rPr>
        <w:t xml:space="preserve"> （2分）</w:t>
      </w:r>
    </w:p>
    <w:p w:rsidR="000E0C6B" w:rsidRPr="000E0C6B" w:rsidP="00AD50C4">
      <w:pPr>
        <w:tabs>
          <w:tab w:val="left" w:pos="2100"/>
          <w:tab w:val="left" w:pos="4200"/>
          <w:tab w:val="left" w:pos="6300"/>
        </w:tabs>
        <w:spacing w:line="340" w:lineRule="exact"/>
        <w:rPr>
          <w:rFonts w:eastAsiaTheme="minorEastAsia"/>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sidRPr="000E0C6B">
        <w:rPr>
          <w:rFonts w:eastAsiaTheme="minorEastAsia"/>
          <w:b/>
          <w:szCs w:val="21"/>
        </w:rPr>
        <w:t>6.</w:t>
      </w:r>
      <w:r>
        <w:rPr>
          <w:rFonts w:eastAsiaTheme="minorEastAsia" w:hint="eastAsia"/>
          <w:b/>
          <w:szCs w:val="21"/>
        </w:rPr>
        <w:t xml:space="preserve"> </w:t>
      </w:r>
      <w:r w:rsidRPr="000E0C6B">
        <w:rPr>
          <w:rFonts w:eastAsiaTheme="minorEastAsia"/>
          <w:b/>
          <w:szCs w:val="21"/>
        </w:rPr>
        <w:t xml:space="preserve">Why did Jane cry? </w:t>
      </w:r>
    </w:p>
    <w:p w:rsidR="000E0C6B" w:rsidRPr="000E0C6B" w:rsidP="00AD50C4">
      <w:pPr>
        <w:tabs>
          <w:tab w:val="left" w:pos="2100"/>
          <w:tab w:val="left" w:pos="4200"/>
          <w:tab w:val="left" w:pos="6300"/>
        </w:tabs>
        <w:spacing w:line="340" w:lineRule="exact"/>
        <w:ind w:firstLine="926" w:firstLineChars="441"/>
        <w:rPr>
          <w:rFonts w:eastAsiaTheme="minorEastAsia"/>
          <w:b/>
          <w:szCs w:val="21"/>
        </w:rPr>
      </w:pPr>
      <w:r w:rsidRPr="000E0C6B">
        <w:rPr>
          <w:rFonts w:eastAsiaTheme="minorEastAsia"/>
          <w:b/>
          <w:szCs w:val="21"/>
        </w:rPr>
        <w:t>A.</w:t>
      </w:r>
      <w:r w:rsidR="000C4886">
        <w:rPr>
          <w:rFonts w:eastAsiaTheme="minorEastAsia" w:hint="eastAsia"/>
          <w:b/>
          <w:szCs w:val="21"/>
        </w:rPr>
        <w:t xml:space="preserve"> </w:t>
      </w:r>
      <w:r w:rsidRPr="000E0C6B">
        <w:rPr>
          <w:rFonts w:eastAsiaTheme="minorEastAsia"/>
          <w:b/>
          <w:szCs w:val="21"/>
        </w:rPr>
        <w:t>Because of fear.</w:t>
      </w:r>
      <w:r w:rsidR="000C4886">
        <w:rPr>
          <w:rFonts w:eastAsiaTheme="minorEastAsia" w:hint="eastAsia"/>
          <w:b/>
          <w:szCs w:val="21"/>
        </w:rPr>
        <w:t xml:space="preserve">       </w:t>
      </w:r>
      <w:r w:rsidRPr="000E0C6B">
        <w:rPr>
          <w:rFonts w:eastAsiaTheme="minorEastAsia"/>
          <w:b/>
          <w:szCs w:val="21"/>
        </w:rPr>
        <w:t>B.</w:t>
      </w:r>
      <w:r w:rsidR="000C4886">
        <w:rPr>
          <w:rFonts w:eastAsiaTheme="minorEastAsia" w:hint="eastAsia"/>
          <w:b/>
          <w:szCs w:val="21"/>
        </w:rPr>
        <w:t xml:space="preserve"> </w:t>
      </w:r>
      <w:r w:rsidRPr="000E0C6B">
        <w:rPr>
          <w:rFonts w:eastAsiaTheme="minorEastAsia"/>
          <w:b/>
          <w:szCs w:val="21"/>
        </w:rPr>
        <w:t>Because of illness.</w:t>
      </w:r>
      <w:r w:rsidR="000C4886">
        <w:rPr>
          <w:rFonts w:eastAsiaTheme="minorEastAsia" w:hint="eastAsia"/>
          <w:b/>
          <w:szCs w:val="21"/>
        </w:rPr>
        <w:t xml:space="preserve">      </w:t>
      </w:r>
      <w:r w:rsidRPr="000E0C6B">
        <w:rPr>
          <w:rFonts w:eastAsiaTheme="minorEastAsia"/>
          <w:b/>
          <w:szCs w:val="21"/>
        </w:rPr>
        <w:t>C.</w:t>
      </w:r>
      <w:r w:rsidR="000C4886">
        <w:rPr>
          <w:rFonts w:eastAsiaTheme="minorEastAsia" w:hint="eastAsia"/>
          <w:b/>
          <w:szCs w:val="21"/>
        </w:rPr>
        <w:t xml:space="preserve"> </w:t>
      </w:r>
      <w:r w:rsidRPr="000E0C6B">
        <w:rPr>
          <w:rFonts w:eastAsiaTheme="minorEastAsia"/>
          <w:b/>
          <w:szCs w:val="21"/>
        </w:rPr>
        <w:t>Because of pressure.</w:t>
      </w:r>
    </w:p>
    <w:p w:rsidR="000E0C6B" w:rsidRPr="000E0C6B" w:rsidP="00AD50C4">
      <w:pPr>
        <w:tabs>
          <w:tab w:val="left" w:pos="2100"/>
          <w:tab w:val="left" w:pos="4200"/>
          <w:tab w:val="left" w:pos="6300"/>
        </w:tabs>
        <w:spacing w:line="340" w:lineRule="exact"/>
        <w:rPr>
          <w:rFonts w:eastAsiaTheme="minorEastAsia"/>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sidRPr="000E0C6B">
        <w:rPr>
          <w:rFonts w:eastAsiaTheme="minorEastAsia"/>
          <w:b/>
          <w:szCs w:val="21"/>
        </w:rPr>
        <w:t>7.</w:t>
      </w:r>
      <w:r>
        <w:rPr>
          <w:rFonts w:eastAsiaTheme="minorEastAsia" w:hint="eastAsia"/>
          <w:b/>
          <w:szCs w:val="21"/>
        </w:rPr>
        <w:t xml:space="preserve"> </w:t>
      </w:r>
      <w:r w:rsidRPr="000E0C6B">
        <w:rPr>
          <w:rFonts w:eastAsiaTheme="minorEastAsia"/>
          <w:b/>
          <w:szCs w:val="21"/>
        </w:rPr>
        <w:t xml:space="preserve">How did Bill feel when he knew Jane cried? </w:t>
      </w:r>
    </w:p>
    <w:p w:rsidR="000E0C6B" w:rsidRPr="000C4886" w:rsidP="00AD50C4">
      <w:pPr>
        <w:tabs>
          <w:tab w:val="left" w:pos="3992"/>
          <w:tab w:val="left" w:pos="6300"/>
        </w:tabs>
        <w:spacing w:line="340" w:lineRule="exact"/>
        <w:ind w:firstLine="823" w:firstLineChars="392"/>
        <w:rPr>
          <w:rFonts w:eastAsiaTheme="minorEastAsia"/>
          <w:b/>
          <w:szCs w:val="21"/>
        </w:rPr>
      </w:pPr>
      <w:r w:rsidRPr="000E0C6B">
        <w:rPr>
          <w:rFonts w:eastAsiaTheme="minorEastAsia"/>
          <w:b/>
          <w:szCs w:val="21"/>
        </w:rPr>
        <w:t>A.</w:t>
      </w:r>
      <w:r w:rsidR="000C4886">
        <w:rPr>
          <w:rFonts w:eastAsiaTheme="minorEastAsia" w:hint="eastAsia"/>
          <w:b/>
          <w:szCs w:val="21"/>
        </w:rPr>
        <w:t xml:space="preserve"> </w:t>
      </w:r>
      <w:r w:rsidR="000C4886">
        <w:rPr>
          <w:rFonts w:eastAsiaTheme="minorEastAsia"/>
          <w:b/>
          <w:szCs w:val="21"/>
        </w:rPr>
        <w:t>Regretful.</w:t>
      </w:r>
      <w:r w:rsidR="000C4886">
        <w:rPr>
          <w:rFonts w:eastAsiaTheme="minorEastAsia" w:hint="eastAsia"/>
          <w:b/>
          <w:szCs w:val="21"/>
        </w:rPr>
        <w:t xml:space="preserve">             </w:t>
      </w:r>
      <w:r w:rsidRPr="000E0C6B">
        <w:rPr>
          <w:rFonts w:eastAsiaTheme="minorEastAsia"/>
          <w:b/>
          <w:szCs w:val="21"/>
        </w:rPr>
        <w:t>B.</w:t>
      </w:r>
      <w:r w:rsidR="000C4886">
        <w:rPr>
          <w:rFonts w:eastAsiaTheme="minorEastAsia" w:hint="eastAsia"/>
          <w:b/>
          <w:szCs w:val="21"/>
        </w:rPr>
        <w:t xml:space="preserve"> </w:t>
      </w:r>
      <w:r w:rsidR="000C4886">
        <w:rPr>
          <w:rFonts w:eastAsiaTheme="minorEastAsia"/>
          <w:b/>
          <w:szCs w:val="21"/>
        </w:rPr>
        <w:t>Worried.</w:t>
      </w:r>
      <w:r w:rsidR="000C4886">
        <w:rPr>
          <w:rFonts w:eastAsiaTheme="minorEastAsia" w:hint="eastAsia"/>
          <w:b/>
          <w:szCs w:val="21"/>
        </w:rPr>
        <w:t xml:space="preserve">             </w:t>
      </w:r>
      <w:r w:rsidRPr="000E0C6B">
        <w:rPr>
          <w:rFonts w:eastAsiaTheme="minorEastAsia"/>
          <w:b/>
          <w:szCs w:val="21"/>
        </w:rPr>
        <w:t>C.</w:t>
      </w:r>
      <w:r w:rsidR="000C4886">
        <w:rPr>
          <w:rFonts w:eastAsiaTheme="minorEastAsia" w:hint="eastAsia"/>
          <w:b/>
          <w:szCs w:val="21"/>
        </w:rPr>
        <w:t xml:space="preserve"> </w:t>
      </w:r>
      <w:r w:rsidRPr="000E0C6B">
        <w:rPr>
          <w:rFonts w:eastAsiaTheme="minorEastAsia"/>
          <w:b/>
          <w:szCs w:val="21"/>
        </w:rPr>
        <w:t>Angry.</w:t>
      </w:r>
    </w:p>
    <w:p w:rsidR="009E65EE" w:rsidP="00AD50C4">
      <w:pPr>
        <w:spacing w:line="340" w:lineRule="exact"/>
        <w:ind w:firstLine="210" w:firstLineChars="100"/>
        <w:rPr>
          <w:rFonts w:ascii="方正书宋简体" w:eastAsia="方正书宋简体"/>
          <w:b/>
          <w:szCs w:val="21"/>
        </w:rPr>
      </w:pPr>
      <w:r>
        <w:rPr>
          <w:rFonts w:ascii="方正书宋简体" w:eastAsia="方正书宋简体" w:hint="eastAsia"/>
          <w:b/>
          <w:szCs w:val="21"/>
        </w:rPr>
        <w:t>听第二</w:t>
      </w:r>
      <w:r w:rsidRPr="00380BC2">
        <w:rPr>
          <w:rFonts w:ascii="方正书宋简体" w:eastAsia="方正书宋简体" w:hint="eastAsia"/>
          <w:b/>
          <w:szCs w:val="21"/>
        </w:rPr>
        <w:t>段对话，回答第</w:t>
      </w:r>
      <w:r>
        <w:rPr>
          <w:rFonts w:ascii="方正书宋简体" w:eastAsia="方正书宋简体" w:hint="eastAsia"/>
          <w:b/>
          <w:szCs w:val="21"/>
        </w:rPr>
        <w:t>8</w:t>
      </w:r>
      <w:r w:rsidRPr="00380BC2">
        <w:rPr>
          <w:rFonts w:ascii="方正书宋简体" w:eastAsia="方正书宋简体" w:hint="eastAsia"/>
          <w:b/>
          <w:szCs w:val="21"/>
        </w:rPr>
        <w:t>至 第</w:t>
      </w:r>
      <w:r w:rsidR="00BD4A10">
        <w:rPr>
          <w:rFonts w:ascii="方正书宋简体" w:eastAsia="方正书宋简体" w:hint="eastAsia"/>
          <w:b/>
          <w:szCs w:val="21"/>
        </w:rPr>
        <w:t>10</w:t>
      </w:r>
      <w:r w:rsidRPr="00380BC2">
        <w:rPr>
          <w:rFonts w:ascii="方正书宋简体" w:eastAsia="方正书宋简体" w:hint="eastAsia"/>
          <w:b/>
          <w:szCs w:val="21"/>
        </w:rPr>
        <w:t>小题</w:t>
      </w:r>
      <w:r w:rsidR="00BD4A10">
        <w:rPr>
          <w:rFonts w:ascii="方正书宋简体" w:eastAsia="方正书宋简体" w:hint="eastAsia"/>
          <w:b/>
          <w:szCs w:val="21"/>
        </w:rPr>
        <w:t xml:space="preserve">  （3分）</w:t>
      </w:r>
    </w:p>
    <w:p w:rsidR="00BD4A10" w:rsidRPr="00BD4A10" w:rsidP="00AD50C4">
      <w:pPr>
        <w:tabs>
          <w:tab w:val="left" w:pos="2977"/>
          <w:tab w:val="left" w:pos="5529"/>
        </w:tabs>
        <w:spacing w:line="340" w:lineRule="exact"/>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8</w:t>
      </w:r>
      <w:r w:rsidRPr="00BD4A10">
        <w:rPr>
          <w:b/>
          <w:szCs w:val="21"/>
        </w:rPr>
        <w:t>.</w:t>
      </w:r>
      <w:r>
        <w:rPr>
          <w:rFonts w:hint="eastAsia"/>
          <w:b/>
          <w:szCs w:val="21"/>
        </w:rPr>
        <w:t xml:space="preserve"> </w:t>
      </w:r>
      <w:r w:rsidRPr="00BD4A10">
        <w:rPr>
          <w:b/>
          <w:szCs w:val="21"/>
        </w:rPr>
        <w:t>How does John feel today?</w:t>
      </w:r>
    </w:p>
    <w:p w:rsidR="00BD4A10" w:rsidRPr="00BD4A10" w:rsidP="00AD50C4">
      <w:pPr>
        <w:tabs>
          <w:tab w:val="left" w:pos="3285"/>
          <w:tab w:val="left" w:pos="5736"/>
        </w:tabs>
        <w:spacing w:line="340" w:lineRule="exact"/>
        <w:ind w:firstLine="823" w:firstLineChars="392"/>
        <w:rPr>
          <w:b/>
          <w:szCs w:val="21"/>
        </w:rPr>
      </w:pPr>
      <w:r w:rsidRPr="00BD4A10">
        <w:rPr>
          <w:b/>
          <w:szCs w:val="21"/>
        </w:rPr>
        <w:t>A.</w:t>
      </w:r>
      <w:r>
        <w:rPr>
          <w:rFonts w:hint="eastAsia"/>
          <w:b/>
          <w:szCs w:val="21"/>
        </w:rPr>
        <w:t xml:space="preserve"> </w:t>
      </w:r>
      <w:r w:rsidRPr="00BD4A10">
        <w:rPr>
          <w:b/>
          <w:szCs w:val="21"/>
        </w:rPr>
        <w:t>Excited.</w:t>
      </w:r>
      <w:r w:rsidRPr="00BD4A10">
        <w:rPr>
          <w:b/>
          <w:szCs w:val="21"/>
        </w:rPr>
        <w:tab/>
        <w:t>B.</w:t>
      </w:r>
      <w:r>
        <w:rPr>
          <w:rFonts w:hint="eastAsia"/>
          <w:b/>
          <w:szCs w:val="21"/>
        </w:rPr>
        <w:t xml:space="preserve"> </w:t>
      </w:r>
      <w:r w:rsidRPr="00BD4A10">
        <w:rPr>
          <w:b/>
          <w:szCs w:val="21"/>
        </w:rPr>
        <w:t>Tired.</w:t>
      </w:r>
      <w:r w:rsidRPr="00BD4A10">
        <w:rPr>
          <w:b/>
          <w:szCs w:val="21"/>
        </w:rPr>
        <w:tab/>
        <w:t>C.</w:t>
      </w:r>
      <w:r>
        <w:rPr>
          <w:rFonts w:hint="eastAsia"/>
          <w:b/>
          <w:szCs w:val="21"/>
        </w:rPr>
        <w:t xml:space="preserve"> </w:t>
      </w:r>
      <w:r w:rsidRPr="00BD4A10">
        <w:rPr>
          <w:b/>
          <w:szCs w:val="21"/>
        </w:rPr>
        <w:t>Relaxed.</w:t>
      </w:r>
    </w:p>
    <w:p w:rsidR="00BD4A10" w:rsidRPr="00BD4A10" w:rsidP="00AD50C4">
      <w:pPr>
        <w:tabs>
          <w:tab w:val="left" w:pos="2977"/>
          <w:tab w:val="left" w:pos="5529"/>
        </w:tabs>
        <w:spacing w:line="340" w:lineRule="exact"/>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9</w:t>
      </w:r>
      <w:r w:rsidRPr="00BD4A10">
        <w:rPr>
          <w:b/>
          <w:szCs w:val="21"/>
        </w:rPr>
        <w:t>.</w:t>
      </w:r>
      <w:r>
        <w:rPr>
          <w:rFonts w:hint="eastAsia"/>
          <w:b/>
          <w:szCs w:val="21"/>
        </w:rPr>
        <w:t xml:space="preserve"> </w:t>
      </w:r>
      <w:r w:rsidRPr="00BD4A10">
        <w:rPr>
          <w:b/>
          <w:szCs w:val="21"/>
        </w:rPr>
        <w:t>What did John do last night?</w:t>
      </w:r>
    </w:p>
    <w:p w:rsidR="00BD4A10" w:rsidRPr="00BD4A10" w:rsidP="00AD50C4">
      <w:pPr>
        <w:tabs>
          <w:tab w:val="left" w:pos="2977"/>
          <w:tab w:val="left" w:pos="5529"/>
        </w:tabs>
        <w:spacing w:line="340" w:lineRule="exact"/>
        <w:ind w:firstLine="823" w:firstLineChars="392"/>
        <w:rPr>
          <w:rFonts w:hAnsi="宋体"/>
          <w:b/>
          <w:szCs w:val="21"/>
        </w:rPr>
      </w:pPr>
      <w:r w:rsidRPr="00BD4A10">
        <w:rPr>
          <w:b/>
          <w:szCs w:val="21"/>
        </w:rPr>
        <w:t>A.</w:t>
      </w:r>
      <w:r>
        <w:rPr>
          <w:rFonts w:hint="eastAsia"/>
          <w:b/>
          <w:szCs w:val="21"/>
        </w:rPr>
        <w:t xml:space="preserve"> </w:t>
      </w:r>
      <w:r w:rsidRPr="00BD4A10">
        <w:rPr>
          <w:b/>
          <w:szCs w:val="21"/>
        </w:rPr>
        <w:t>He listened to music.</w:t>
      </w:r>
      <w:r w:rsidRPr="00BD4A10">
        <w:rPr>
          <w:b/>
          <w:szCs w:val="21"/>
        </w:rPr>
        <w:tab/>
      </w:r>
      <w:r>
        <w:rPr>
          <w:rFonts w:hAnsi="宋体"/>
          <w:b/>
          <w:szCs w:val="21"/>
        </w:rPr>
        <w:t>　</w:t>
      </w:r>
      <w:r w:rsidRPr="00BD4A10">
        <w:rPr>
          <w:b/>
          <w:szCs w:val="21"/>
        </w:rPr>
        <w:t>B.</w:t>
      </w:r>
      <w:r>
        <w:rPr>
          <w:rFonts w:hint="eastAsia"/>
          <w:b/>
          <w:szCs w:val="21"/>
        </w:rPr>
        <w:t xml:space="preserve"> </w:t>
      </w:r>
      <w:r w:rsidRPr="00BD4A10">
        <w:rPr>
          <w:b/>
          <w:szCs w:val="21"/>
        </w:rPr>
        <w:t>He cooked dinner.</w:t>
      </w:r>
      <w:r>
        <w:rPr>
          <w:rFonts w:hAnsi="宋体" w:hint="eastAsia"/>
          <w:b/>
          <w:szCs w:val="21"/>
        </w:rPr>
        <w:t xml:space="preserve">      </w:t>
      </w:r>
      <w:r w:rsidRPr="00BD4A10">
        <w:rPr>
          <w:b/>
          <w:szCs w:val="21"/>
        </w:rPr>
        <w:t>C.</w:t>
      </w:r>
      <w:r>
        <w:rPr>
          <w:rFonts w:hint="eastAsia"/>
          <w:b/>
          <w:szCs w:val="21"/>
        </w:rPr>
        <w:t xml:space="preserve"> </w:t>
      </w:r>
      <w:r w:rsidRPr="00BD4A10">
        <w:rPr>
          <w:b/>
          <w:szCs w:val="21"/>
        </w:rPr>
        <w:t>He read a magazine.</w:t>
      </w:r>
    </w:p>
    <w:p w:rsidR="00BD4A10" w:rsidRPr="00BD4A10" w:rsidP="00AD50C4">
      <w:pPr>
        <w:tabs>
          <w:tab w:val="left" w:pos="2977"/>
          <w:tab w:val="left" w:pos="5529"/>
        </w:tabs>
        <w:spacing w:line="340" w:lineRule="exact"/>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b/>
          <w:szCs w:val="21"/>
        </w:rPr>
        <w:t>1</w:t>
      </w:r>
      <w:r>
        <w:rPr>
          <w:rFonts w:hint="eastAsia"/>
          <w:b/>
          <w:szCs w:val="21"/>
        </w:rPr>
        <w:t>0</w:t>
      </w:r>
      <w:r w:rsidRPr="00BD4A10">
        <w:rPr>
          <w:b/>
          <w:szCs w:val="21"/>
        </w:rPr>
        <w:t>.</w:t>
      </w:r>
      <w:r>
        <w:rPr>
          <w:rFonts w:hint="eastAsia"/>
          <w:b/>
          <w:szCs w:val="21"/>
        </w:rPr>
        <w:t xml:space="preserve"> </w:t>
      </w:r>
      <w:r w:rsidRPr="00BD4A10">
        <w:rPr>
          <w:b/>
          <w:szCs w:val="21"/>
        </w:rPr>
        <w:t>What time did Jack’s friends leave?</w:t>
      </w:r>
    </w:p>
    <w:p w:rsidR="00BD4A10" w:rsidRPr="00BD4A10" w:rsidP="00AD50C4">
      <w:pPr>
        <w:tabs>
          <w:tab w:val="left" w:pos="2977"/>
          <w:tab w:val="left" w:pos="5529"/>
        </w:tabs>
        <w:spacing w:line="340" w:lineRule="exact"/>
        <w:ind w:firstLine="823" w:firstLineChars="392"/>
        <w:rPr>
          <w:rFonts w:hAnsi="宋体"/>
          <w:b/>
          <w:szCs w:val="21"/>
        </w:rPr>
      </w:pPr>
      <w:r w:rsidRPr="00BD4A10">
        <w:rPr>
          <w:b/>
          <w:szCs w:val="21"/>
        </w:rPr>
        <w:t>A.</w:t>
      </w:r>
      <w:r>
        <w:rPr>
          <w:rFonts w:hint="eastAsia"/>
          <w:b/>
          <w:szCs w:val="21"/>
        </w:rPr>
        <w:t xml:space="preserve"> </w:t>
      </w:r>
      <w:r w:rsidRPr="00BD4A10">
        <w:rPr>
          <w:b/>
          <w:szCs w:val="21"/>
        </w:rPr>
        <w:t>At about 11:30 p.m.</w:t>
      </w:r>
      <w:r w:rsidRPr="00BD4A10">
        <w:rPr>
          <w:b/>
          <w:szCs w:val="21"/>
        </w:rPr>
        <w:tab/>
      </w:r>
      <w:r>
        <w:rPr>
          <w:rFonts w:hAnsi="宋体"/>
          <w:b/>
          <w:szCs w:val="21"/>
        </w:rPr>
        <w:t>　</w:t>
      </w:r>
      <w:r w:rsidRPr="00BD4A10">
        <w:rPr>
          <w:b/>
          <w:szCs w:val="21"/>
        </w:rPr>
        <w:t>B.</w:t>
      </w:r>
      <w:r>
        <w:rPr>
          <w:rFonts w:hint="eastAsia"/>
          <w:b/>
          <w:szCs w:val="21"/>
        </w:rPr>
        <w:t xml:space="preserve"> </w:t>
      </w:r>
      <w:r w:rsidRPr="00BD4A10">
        <w:rPr>
          <w:b/>
          <w:szCs w:val="21"/>
        </w:rPr>
        <w:t>At about 2:30 a.m.</w:t>
      </w:r>
      <w:r>
        <w:rPr>
          <w:rFonts w:hAnsi="宋体" w:hint="eastAsia"/>
          <w:b/>
          <w:szCs w:val="21"/>
        </w:rPr>
        <w:t xml:space="preserve">      </w:t>
      </w:r>
      <w:r w:rsidRPr="00BD4A10">
        <w:rPr>
          <w:b/>
          <w:szCs w:val="21"/>
        </w:rPr>
        <w:t>C.</w:t>
      </w:r>
      <w:r>
        <w:rPr>
          <w:rFonts w:hint="eastAsia"/>
          <w:b/>
          <w:szCs w:val="21"/>
        </w:rPr>
        <w:t xml:space="preserve"> </w:t>
      </w:r>
      <w:r w:rsidRPr="00BD4A10">
        <w:rPr>
          <w:b/>
          <w:szCs w:val="21"/>
        </w:rPr>
        <w:t>At about 1:30 a.m.</w:t>
      </w:r>
    </w:p>
    <w:p w:rsidR="004468EE" w:rsidRPr="00BD4A10" w:rsidP="00AD50C4">
      <w:pPr>
        <w:pStyle w:val="PlainText"/>
        <w:spacing w:line="340" w:lineRule="exact"/>
        <w:ind w:firstLine="309" w:firstLineChars="147"/>
        <w:rPr>
          <w:rFonts w:ascii="方正书宋简体" w:eastAsia="方正书宋简体" w:hAnsi="Times New Roman" w:cs="Times New Roman"/>
          <w:b/>
        </w:rPr>
      </w:pPr>
      <w:r w:rsidRPr="00D70F38">
        <w:rPr>
          <w:rFonts w:ascii="方正书宋简体" w:eastAsia="方正书宋简体" w:hAnsi="Times New Roman" w:cs="Times New Roman" w:hint="eastAsia"/>
          <w:b/>
        </w:rPr>
        <w:t>听下面一段独白，回答第</w:t>
      </w:r>
      <w:r w:rsidR="00BD4A10">
        <w:rPr>
          <w:rFonts w:ascii="方正书宋简体" w:eastAsia="方正书宋简体" w:hAnsi="Times New Roman" w:cs="Times New Roman" w:hint="eastAsia"/>
          <w:b/>
        </w:rPr>
        <w:t>11</w:t>
      </w:r>
      <w:r w:rsidRPr="00D70F38">
        <w:rPr>
          <w:rFonts w:ascii="方正书宋简体" w:eastAsia="方正书宋简体" w:hAnsi="Times New Roman" w:cs="Times New Roman" w:hint="eastAsia"/>
          <w:b/>
        </w:rPr>
        <w:t>至第</w:t>
      </w:r>
      <w:r w:rsidR="00BD4A10">
        <w:rPr>
          <w:rFonts w:ascii="方正书宋简体" w:eastAsia="方正书宋简体" w:hAnsi="Times New Roman" w:cs="Times New Roman" w:hint="eastAsia"/>
          <w:b/>
        </w:rPr>
        <w:t>15</w:t>
      </w:r>
      <w:r w:rsidRPr="00D70F38">
        <w:rPr>
          <w:rFonts w:ascii="方正书宋简体" w:eastAsia="方正书宋简体" w:hAnsi="Times New Roman" w:cs="Times New Roman" w:hint="eastAsia"/>
          <w:b/>
        </w:rPr>
        <w:t>小题</w:t>
      </w:r>
      <w:r w:rsidR="00BD4A10">
        <w:rPr>
          <w:rFonts w:ascii="方正书宋简体" w:eastAsia="方正书宋简体" w:hAnsi="Times New Roman" w:cs="Times New Roman" w:hint="eastAsia"/>
          <w:b/>
        </w:rPr>
        <w:t xml:space="preserve">  （10分）</w:t>
      </w:r>
    </w:p>
    <w:p w:rsidR="004468EE" w:rsidRPr="00BD4A10" w:rsidP="00AD50C4">
      <w:pPr>
        <w:autoSpaceDE w:val="0"/>
        <w:spacing w:line="340" w:lineRule="exact"/>
        <w:rPr>
          <w:b/>
          <w:spacing w:val="-6"/>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1</w:t>
      </w:r>
      <w:r w:rsidRPr="00BD4A10">
        <w:rPr>
          <w:b/>
          <w:szCs w:val="21"/>
        </w:rPr>
        <w:t xml:space="preserve">1. </w:t>
      </w:r>
      <w:r w:rsidRPr="00BD4A10">
        <w:rPr>
          <w:b/>
          <w:spacing w:val="-6"/>
          <w:szCs w:val="21"/>
        </w:rPr>
        <w:t>What should you do when you become unhappy?</w:t>
      </w:r>
    </w:p>
    <w:p w:rsidR="004468EE" w:rsidRPr="00BD4A10" w:rsidP="00AD50C4">
      <w:pPr>
        <w:autoSpaceDE w:val="0"/>
        <w:spacing w:line="340" w:lineRule="exact"/>
        <w:ind w:left="360" w:firstLine="722" w:leftChars="150" w:firstLineChars="344"/>
        <w:rPr>
          <w:b/>
          <w:szCs w:val="21"/>
        </w:rPr>
      </w:pPr>
      <w:r w:rsidRPr="00BD4A10">
        <w:rPr>
          <w:b/>
          <w:szCs w:val="21"/>
        </w:rPr>
        <w:t>A. Stay at home and keep quiet.</w:t>
      </w:r>
      <w:r w:rsidR="00092E1C">
        <w:rPr>
          <w:rFonts w:hint="eastAsia"/>
          <w:b/>
          <w:szCs w:val="21"/>
        </w:rPr>
        <w:t xml:space="preserve">         </w:t>
      </w:r>
      <w:r w:rsidRPr="00BD4A10">
        <w:rPr>
          <w:b/>
          <w:szCs w:val="21"/>
        </w:rPr>
        <w:t>B. Try to argue with your friends.</w:t>
      </w:r>
    </w:p>
    <w:p w:rsidR="004468EE" w:rsidRPr="00BD4A10" w:rsidP="00AD50C4">
      <w:pPr>
        <w:autoSpaceDE w:val="0"/>
        <w:spacing w:line="340" w:lineRule="exact"/>
        <w:ind w:left="360" w:firstLine="722" w:leftChars="150" w:firstLineChars="344"/>
        <w:rPr>
          <w:b/>
          <w:szCs w:val="21"/>
        </w:rPr>
      </w:pPr>
      <w:r w:rsidRPr="00BD4A10">
        <w:rPr>
          <w:b/>
          <w:szCs w:val="21"/>
        </w:rPr>
        <w:t>C. Try to control your feelings.</w:t>
      </w:r>
    </w:p>
    <w:p w:rsidR="00556A14" w:rsidP="00AD50C4">
      <w:pPr>
        <w:autoSpaceDE w:val="0"/>
        <w:spacing w:line="340" w:lineRule="exact"/>
        <w:ind w:left="735" w:hanging="735" w:hangingChars="350"/>
        <w:rPr>
          <w:rFonts w:eastAsia="黑体"/>
          <w:b/>
          <w:szCs w:val="21"/>
        </w:rPr>
      </w:pPr>
    </w:p>
    <w:p w:rsidR="004468EE" w:rsidRPr="00BD4A10" w:rsidP="00AD50C4">
      <w:pPr>
        <w:autoSpaceDE w:val="0"/>
        <w:spacing w:line="340" w:lineRule="exact"/>
        <w:ind w:left="735" w:hanging="735" w:hangingChars="350"/>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1</w:t>
      </w:r>
      <w:r w:rsidRPr="00BD4A10">
        <w:rPr>
          <w:b/>
          <w:szCs w:val="21"/>
        </w:rPr>
        <w:t>2. How many ways does the speaker mention to make you feel better?</w:t>
      </w:r>
    </w:p>
    <w:p w:rsidR="004468EE" w:rsidRPr="00BD4A10" w:rsidP="00AD50C4">
      <w:pPr>
        <w:autoSpaceDE w:val="0"/>
        <w:spacing w:line="340" w:lineRule="exact"/>
        <w:ind w:firstLine="1035" w:firstLineChars="493"/>
        <w:rPr>
          <w:b/>
          <w:szCs w:val="21"/>
        </w:rPr>
      </w:pPr>
      <w:r w:rsidRPr="00BD4A10">
        <w:rPr>
          <w:b/>
          <w:szCs w:val="21"/>
        </w:rPr>
        <w:t>A. Four.</w:t>
      </w:r>
      <w:r w:rsidRPr="00BD4A10">
        <w:rPr>
          <w:b/>
          <w:szCs w:val="21"/>
        </w:rPr>
        <w:tab/>
      </w:r>
      <w:r w:rsidRPr="00BD4A10">
        <w:rPr>
          <w:b/>
          <w:szCs w:val="21"/>
        </w:rPr>
        <w:tab/>
      </w:r>
      <w:r w:rsidR="00092E1C">
        <w:rPr>
          <w:rFonts w:hint="eastAsia"/>
          <w:b/>
          <w:szCs w:val="21"/>
        </w:rPr>
        <w:t xml:space="preserve">      </w:t>
      </w:r>
      <w:r w:rsidRPr="00BD4A10">
        <w:rPr>
          <w:b/>
          <w:szCs w:val="21"/>
        </w:rPr>
        <w:t>B. Five.</w:t>
      </w:r>
      <w:r w:rsidRPr="00BD4A10">
        <w:rPr>
          <w:b/>
          <w:szCs w:val="21"/>
        </w:rPr>
        <w:tab/>
      </w:r>
      <w:r w:rsidRPr="00BD4A10">
        <w:rPr>
          <w:b/>
          <w:szCs w:val="21"/>
        </w:rPr>
        <w:tab/>
      </w:r>
      <w:r w:rsidR="00092E1C">
        <w:rPr>
          <w:rFonts w:hint="eastAsia"/>
          <w:b/>
          <w:szCs w:val="21"/>
        </w:rPr>
        <w:t xml:space="preserve">         </w:t>
      </w:r>
      <w:r w:rsidRPr="00BD4A10">
        <w:rPr>
          <w:b/>
          <w:szCs w:val="21"/>
        </w:rPr>
        <w:t>C. Six.</w:t>
      </w:r>
    </w:p>
    <w:p w:rsidR="004468EE" w:rsidRPr="00BD4A10" w:rsidP="00AD50C4">
      <w:pPr>
        <w:autoSpaceDE w:val="0"/>
        <w:spacing w:line="340" w:lineRule="exact"/>
        <w:ind w:left="840" w:hanging="840" w:hangingChars="400"/>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1</w:t>
      </w:r>
      <w:r w:rsidRPr="00BD4A10">
        <w:rPr>
          <w:b/>
          <w:szCs w:val="21"/>
        </w:rPr>
        <w:t>3. How will you feel if you always help others in need?</w:t>
      </w:r>
    </w:p>
    <w:p w:rsidR="004468EE" w:rsidRPr="00BD4A10" w:rsidP="00AD50C4">
      <w:pPr>
        <w:autoSpaceDE w:val="0"/>
        <w:spacing w:line="340" w:lineRule="exact"/>
        <w:ind w:firstLine="830" w:firstLineChars="395"/>
        <w:rPr>
          <w:b/>
          <w:szCs w:val="21"/>
        </w:rPr>
      </w:pPr>
      <w:r w:rsidRPr="00BD4A10">
        <w:rPr>
          <w:b/>
          <w:szCs w:val="21"/>
        </w:rPr>
        <w:t xml:space="preserve">A. Happy.     </w:t>
      </w:r>
      <w:r w:rsidRPr="00BD4A10">
        <w:rPr>
          <w:b/>
          <w:szCs w:val="21"/>
        </w:rPr>
        <w:tab/>
      </w:r>
      <w:r w:rsidR="00092E1C">
        <w:rPr>
          <w:rFonts w:hint="eastAsia"/>
          <w:b/>
          <w:szCs w:val="21"/>
        </w:rPr>
        <w:t xml:space="preserve">    </w:t>
      </w:r>
      <w:r w:rsidRPr="00BD4A10">
        <w:rPr>
          <w:b/>
          <w:szCs w:val="21"/>
        </w:rPr>
        <w:t xml:space="preserve">B. Valuable.   </w:t>
      </w:r>
      <w:r w:rsidRPr="00BD4A10">
        <w:rPr>
          <w:b/>
          <w:szCs w:val="21"/>
        </w:rPr>
        <w:tab/>
      </w:r>
      <w:r w:rsidR="00092E1C">
        <w:rPr>
          <w:rFonts w:hint="eastAsia"/>
          <w:b/>
          <w:szCs w:val="21"/>
        </w:rPr>
        <w:t xml:space="preserve">      </w:t>
      </w:r>
      <w:r w:rsidRPr="00BD4A10">
        <w:rPr>
          <w:b/>
          <w:szCs w:val="21"/>
        </w:rPr>
        <w:t>C. Lucky.</w:t>
      </w:r>
    </w:p>
    <w:p w:rsidR="004468EE" w:rsidRPr="00BD4A10" w:rsidP="00AD50C4">
      <w:pPr>
        <w:autoSpaceDE w:val="0"/>
        <w:spacing w:line="340" w:lineRule="exact"/>
        <w:rPr>
          <w:b/>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1</w:t>
      </w:r>
      <w:r w:rsidRPr="00BD4A10">
        <w:rPr>
          <w:b/>
          <w:szCs w:val="21"/>
        </w:rPr>
        <w:t>4. What can writing down something help you?</w:t>
      </w:r>
    </w:p>
    <w:p w:rsidR="004468EE" w:rsidRPr="00BD4A10" w:rsidP="00AD50C4">
      <w:pPr>
        <w:autoSpaceDE w:val="0"/>
        <w:spacing w:line="340" w:lineRule="exact"/>
        <w:ind w:left="360" w:firstLine="414" w:leftChars="150" w:firstLineChars="197"/>
        <w:rPr>
          <w:b/>
          <w:szCs w:val="21"/>
        </w:rPr>
      </w:pPr>
      <w:r>
        <w:rPr>
          <w:b/>
          <w:szCs w:val="21"/>
        </w:rPr>
        <w:t xml:space="preserve">A. Have a nice day. </w:t>
      </w:r>
      <w:r>
        <w:rPr>
          <w:rFonts w:hint="eastAsia"/>
          <w:b/>
          <w:szCs w:val="21"/>
        </w:rPr>
        <w:t xml:space="preserve">   </w:t>
      </w:r>
      <w:r w:rsidRPr="00BD4A10">
        <w:rPr>
          <w:b/>
          <w:szCs w:val="21"/>
        </w:rPr>
        <w:t xml:space="preserve">B. Express your feelings. </w:t>
      </w:r>
      <w:r>
        <w:rPr>
          <w:rFonts w:hint="eastAsia"/>
          <w:b/>
          <w:szCs w:val="21"/>
        </w:rPr>
        <w:t xml:space="preserve"> </w:t>
      </w:r>
      <w:r w:rsidRPr="00BD4A10">
        <w:rPr>
          <w:b/>
          <w:szCs w:val="21"/>
        </w:rPr>
        <w:t>C. Be happy all the time.</w:t>
      </w:r>
    </w:p>
    <w:p w:rsidR="004468EE" w:rsidRPr="00BD4A10" w:rsidP="00AD50C4">
      <w:pPr>
        <w:autoSpaceDE w:val="0"/>
        <w:spacing w:line="340" w:lineRule="exact"/>
        <w:rPr>
          <w:b/>
          <w:spacing w:val="-5"/>
          <w:szCs w:val="21"/>
        </w:rPr>
      </w:pPr>
      <w:r w:rsidRPr="00A22442">
        <w:rPr>
          <w:rFonts w:eastAsia="黑体"/>
          <w:b/>
          <w:szCs w:val="21"/>
        </w:rPr>
        <w:t>（</w:t>
      </w:r>
      <w:r w:rsidRPr="00A22442">
        <w:rPr>
          <w:rFonts w:eastAsia="黑体"/>
          <w:b/>
          <w:szCs w:val="21"/>
        </w:rPr>
        <w:t xml:space="preserve">   </w:t>
      </w:r>
      <w:r w:rsidRPr="00A22442">
        <w:rPr>
          <w:rFonts w:eastAsia="黑体"/>
          <w:b/>
          <w:szCs w:val="21"/>
        </w:rPr>
        <w:t>）</w:t>
      </w:r>
      <w:r>
        <w:rPr>
          <w:rFonts w:hint="eastAsia"/>
          <w:b/>
          <w:szCs w:val="21"/>
        </w:rPr>
        <w:t>1</w:t>
      </w:r>
      <w:r w:rsidRPr="00BD4A10">
        <w:rPr>
          <w:b/>
          <w:szCs w:val="21"/>
        </w:rPr>
        <w:t>5.</w:t>
      </w:r>
      <w:r w:rsidRPr="00BD4A10">
        <w:rPr>
          <w:b/>
          <w:spacing w:val="-5"/>
          <w:szCs w:val="21"/>
        </w:rPr>
        <w:t xml:space="preserve"> Whom may you talk with if you feel unhappy?</w:t>
      </w:r>
    </w:p>
    <w:p w:rsidR="004468EE" w:rsidRPr="00092E1C" w:rsidP="00AD50C4">
      <w:pPr>
        <w:autoSpaceDE w:val="0"/>
        <w:spacing w:line="340" w:lineRule="exact"/>
        <w:ind w:left="360" w:firstLine="414" w:leftChars="150" w:firstLineChars="197"/>
        <w:rPr>
          <w:b/>
          <w:szCs w:val="21"/>
        </w:rPr>
      </w:pPr>
      <w:r w:rsidRPr="00BD4A10">
        <w:rPr>
          <w:b/>
          <w:szCs w:val="21"/>
        </w:rPr>
        <w:t xml:space="preserve">A. Some strangers. </w:t>
      </w:r>
      <w:r w:rsidR="00092E1C">
        <w:rPr>
          <w:rFonts w:hint="eastAsia"/>
          <w:b/>
          <w:szCs w:val="21"/>
        </w:rPr>
        <w:t xml:space="preserve">  </w:t>
      </w:r>
      <w:r w:rsidRPr="00BD4A10">
        <w:rPr>
          <w:b/>
          <w:szCs w:val="21"/>
        </w:rPr>
        <w:t>B. Your teachers or classmates.  C. Your family or friends.</w:t>
      </w:r>
    </w:p>
    <w:p w:rsidR="00366533" w:rsidRPr="00B447D2" w:rsidP="00AD50C4">
      <w:pPr>
        <w:spacing w:line="340" w:lineRule="exact"/>
        <w:ind w:firstLine="1575" w:firstLineChars="750"/>
        <w:rPr>
          <w:rFonts w:ascii="方正书宋简体" w:eastAsia="方正书宋简体"/>
          <w:b/>
          <w:sz w:val="24"/>
        </w:rPr>
      </w:pPr>
      <w:r>
        <w:rPr>
          <w:rFonts w:hint="eastAsia"/>
        </w:rPr>
        <w:t xml:space="preserve">  </w:t>
      </w:r>
      <w:r w:rsidR="00A87A41">
        <w:rPr>
          <w:rFonts w:hint="eastAsia"/>
        </w:rPr>
        <w:t xml:space="preserve">  </w:t>
      </w:r>
      <w:r w:rsidRPr="00B447D2" w:rsidR="00A87A41">
        <w:rPr>
          <w:rFonts w:ascii="方正书宋简体" w:eastAsia="方正书宋简体" w:hint="eastAsia"/>
        </w:rPr>
        <w:t xml:space="preserve"> </w:t>
      </w:r>
      <w:r w:rsidRPr="00B447D2" w:rsidR="00FE6B44">
        <w:rPr>
          <w:rFonts w:ascii="方正书宋简体" w:eastAsia="方正书宋简体" w:hint="eastAsia"/>
          <w:b/>
          <w:sz w:val="24"/>
        </w:rPr>
        <w:t xml:space="preserve">第二部分  </w:t>
      </w:r>
      <w:r w:rsidRPr="00B447D2" w:rsidR="00A87A41">
        <w:rPr>
          <w:rFonts w:ascii="方正书宋简体" w:eastAsia="方正书宋简体" w:hint="eastAsia"/>
          <w:b/>
          <w:sz w:val="24"/>
        </w:rPr>
        <w:t>基础知识</w:t>
      </w:r>
      <w:r w:rsidRPr="00B447D2" w:rsidR="00FE6B44">
        <w:rPr>
          <w:rFonts w:ascii="方正书宋简体" w:eastAsia="方正书宋简体" w:hint="eastAsia"/>
          <w:b/>
          <w:sz w:val="24"/>
        </w:rPr>
        <w:t>运用   （</w:t>
      </w:r>
      <w:r w:rsidRPr="00B447D2" w:rsidR="00A87A41">
        <w:rPr>
          <w:rFonts w:ascii="方正书宋简体" w:eastAsia="方正书宋简体" w:hint="eastAsia"/>
          <w:b/>
          <w:sz w:val="24"/>
        </w:rPr>
        <w:t>3</w:t>
      </w:r>
      <w:r w:rsidRPr="00B447D2" w:rsidR="00F17860">
        <w:rPr>
          <w:rFonts w:ascii="方正书宋简体" w:eastAsia="方正书宋简体" w:hint="eastAsia"/>
          <w:b/>
          <w:sz w:val="24"/>
        </w:rPr>
        <w:t>0</w:t>
      </w:r>
      <w:r w:rsidRPr="00B447D2" w:rsidR="00FE6B44">
        <w:rPr>
          <w:rFonts w:ascii="方正书宋简体" w:eastAsia="方正书宋简体" w:hint="eastAsia"/>
          <w:b/>
          <w:sz w:val="24"/>
        </w:rPr>
        <w:t>分）</w:t>
      </w:r>
    </w:p>
    <w:p w:rsidR="00C37489" w:rsidRPr="00B447D2" w:rsidP="00AD50C4">
      <w:pPr>
        <w:spacing w:line="340" w:lineRule="exact"/>
        <w:ind w:firstLine="309" w:firstLineChars="147"/>
        <w:rPr>
          <w:rFonts w:ascii="方正书宋简体" w:eastAsia="方正书宋简体"/>
          <w:b/>
          <w:szCs w:val="21"/>
        </w:rPr>
      </w:pPr>
      <w:r w:rsidRPr="00B447D2">
        <w:rPr>
          <w:rFonts w:ascii="方正书宋简体" w:eastAsia="方正书宋简体" w:hint="eastAsia"/>
          <w:b/>
          <w:szCs w:val="21"/>
        </w:rPr>
        <w:t>第一节：</w:t>
      </w:r>
      <w:r w:rsidRPr="00B447D2" w:rsidR="00A96270">
        <w:rPr>
          <w:rFonts w:ascii="方正书宋简体" w:eastAsia="方正书宋简体" w:hint="eastAsia"/>
          <w:b/>
          <w:szCs w:val="21"/>
        </w:rPr>
        <w:t>单项选择</w:t>
      </w:r>
      <w:r w:rsidRPr="00B447D2">
        <w:rPr>
          <w:rFonts w:ascii="方正书宋简体" w:eastAsia="方正书宋简体" w:hint="eastAsia"/>
          <w:b/>
          <w:szCs w:val="21"/>
        </w:rPr>
        <w:t xml:space="preserve">   （10分）</w:t>
      </w:r>
    </w:p>
    <w:p w:rsidR="00A96270" w:rsidRPr="00B447D2" w:rsidP="00AD50C4">
      <w:pPr>
        <w:spacing w:line="340" w:lineRule="exact"/>
        <w:ind w:firstLine="720" w:firstLineChars="343"/>
        <w:rPr>
          <w:rFonts w:ascii="方正书宋简体" w:eastAsia="方正书宋简体"/>
          <w:b/>
          <w:szCs w:val="21"/>
        </w:rPr>
      </w:pPr>
      <w:r w:rsidRPr="00B447D2">
        <w:rPr>
          <w:rFonts w:ascii="方正书宋简体" w:eastAsia="方正书宋简体" w:hint="eastAsia"/>
          <w:b/>
          <w:szCs w:val="21"/>
        </w:rPr>
        <w:t>在每小题所给的四个选项中，选出可以填入句子空白处的最佳选项，并将答案写在题前的括号内。</w:t>
      </w:r>
    </w:p>
    <w:p w:rsidR="00FA7B6C" w:rsidRPr="00FA7B6C" w:rsidP="00AD50C4">
      <w:pPr>
        <w:spacing w:line="340" w:lineRule="exact"/>
        <w:rPr>
          <w:b/>
        </w:rPr>
      </w:pPr>
      <w:r w:rsidRPr="008176AE">
        <w:rPr>
          <w:b/>
          <w:bCs/>
        </w:rPr>
        <w:t>（</w:t>
      </w:r>
      <w:r w:rsidRPr="008176AE">
        <w:rPr>
          <w:b/>
          <w:bCs/>
        </w:rPr>
        <w:t xml:space="preserve">   </w:t>
      </w:r>
      <w:r w:rsidRPr="008176AE">
        <w:rPr>
          <w:b/>
          <w:bCs/>
        </w:rPr>
        <w:t>）</w:t>
      </w:r>
      <w:r w:rsidR="00CE0ADD">
        <w:rPr>
          <w:rFonts w:hint="eastAsia"/>
          <w:b/>
          <w:bCs/>
        </w:rPr>
        <w:t>16</w:t>
      </w:r>
      <w:r w:rsidRPr="008176AE" w:rsidR="003843C5">
        <w:rPr>
          <w:b/>
          <w:bCs/>
        </w:rPr>
        <w:t>.</w:t>
      </w:r>
      <w:r w:rsidRPr="00FA7B6C">
        <w:rPr>
          <w:rFonts w:hint="eastAsia"/>
        </w:rPr>
        <w:t xml:space="preserve"> </w:t>
      </w:r>
      <w:r w:rsidRPr="00FA7B6C">
        <w:rPr>
          <w:rFonts w:hint="eastAsia"/>
          <w:b/>
        </w:rPr>
        <w:t>—</w:t>
      </w:r>
      <w:r w:rsidRPr="00FA7B6C">
        <w:rPr>
          <w:b/>
        </w:rPr>
        <w:t xml:space="preserve"> It is said that ____</w:t>
      </w:r>
      <w:r>
        <w:rPr>
          <w:rFonts w:hint="eastAsia"/>
          <w:b/>
          <w:u w:val="single"/>
        </w:rPr>
        <w:t xml:space="preserve">   </w:t>
      </w:r>
      <w:r w:rsidRPr="00FA7B6C">
        <w:rPr>
          <w:b/>
        </w:rPr>
        <w:t xml:space="preserve">_ airport is being built in </w:t>
      </w:r>
      <w:r w:rsidRPr="00FA7B6C">
        <w:rPr>
          <w:b/>
        </w:rPr>
        <w:t>Yulin</w:t>
      </w:r>
      <w:r w:rsidRPr="00FA7B6C">
        <w:rPr>
          <w:b/>
        </w:rPr>
        <w:t>.</w:t>
      </w:r>
    </w:p>
    <w:p w:rsidR="00FA7B6C" w:rsidRPr="00FA7B6C" w:rsidP="00AD50C4">
      <w:pPr>
        <w:spacing w:line="340" w:lineRule="exact"/>
        <w:rPr>
          <w:b/>
        </w:rPr>
      </w:pPr>
      <w:r w:rsidRPr="00FA7B6C">
        <w:rPr>
          <w:b/>
        </w:rPr>
        <w:tab/>
        <w:t xml:space="preserve">      </w:t>
      </w:r>
      <w:r w:rsidRPr="00FA7B6C">
        <w:rPr>
          <w:rFonts w:hint="eastAsia"/>
          <w:b/>
        </w:rPr>
        <w:t>—</w:t>
      </w:r>
      <w:r w:rsidRPr="00FA7B6C">
        <w:rPr>
          <w:b/>
        </w:rPr>
        <w:t xml:space="preserve"> Yes. That's ____</w:t>
      </w:r>
      <w:r>
        <w:rPr>
          <w:rFonts w:hint="eastAsia"/>
          <w:b/>
          <w:u w:val="single"/>
        </w:rPr>
        <w:t xml:space="preserve">    </w:t>
      </w:r>
      <w:r w:rsidRPr="00FA7B6C">
        <w:rPr>
          <w:b/>
        </w:rPr>
        <w:t>_ exciting news.</w:t>
      </w:r>
    </w:p>
    <w:p w:rsidR="00FA7B6C" w:rsidRPr="00FA7B6C" w:rsidP="00AD50C4">
      <w:pPr>
        <w:spacing w:line="340" w:lineRule="exact"/>
        <w:ind w:firstLine="846" w:firstLineChars="403"/>
        <w:rPr>
          <w:b/>
        </w:rPr>
      </w:pPr>
      <w:r>
        <w:rPr>
          <w:b/>
        </w:rPr>
        <w:t>A. a; /</w:t>
      </w:r>
      <w:r>
        <w:rPr>
          <w:b/>
        </w:rPr>
        <w:tab/>
      </w:r>
      <w:r>
        <w:rPr>
          <w:b/>
        </w:rPr>
        <w:tab/>
      </w:r>
      <w:r>
        <w:rPr>
          <w:b/>
        </w:rPr>
        <w:tab/>
      </w:r>
      <w:r w:rsidR="00C6318B">
        <w:rPr>
          <w:rFonts w:hint="eastAsia"/>
          <w:b/>
        </w:rPr>
        <w:t xml:space="preserve"> </w:t>
      </w:r>
      <w:r w:rsidR="00092E1C">
        <w:rPr>
          <w:rFonts w:hint="eastAsia"/>
          <w:b/>
        </w:rPr>
        <w:t xml:space="preserve"> </w:t>
      </w:r>
      <w:r>
        <w:rPr>
          <w:b/>
        </w:rPr>
        <w:t>B. a; an</w:t>
      </w:r>
      <w:r>
        <w:rPr>
          <w:b/>
        </w:rPr>
        <w:tab/>
        <w:t xml:space="preserve">  </w:t>
      </w:r>
      <w:r>
        <w:rPr>
          <w:b/>
        </w:rPr>
        <w:tab/>
        <w:t xml:space="preserve">  </w:t>
      </w:r>
      <w:r w:rsidR="00092E1C">
        <w:rPr>
          <w:rFonts w:hint="eastAsia"/>
          <w:b/>
        </w:rPr>
        <w:t xml:space="preserve"> </w:t>
      </w:r>
      <w:r>
        <w:rPr>
          <w:b/>
        </w:rPr>
        <w:t xml:space="preserve"> C. an; /</w:t>
      </w:r>
      <w:r>
        <w:rPr>
          <w:b/>
        </w:rPr>
        <w:tab/>
      </w:r>
      <w:r>
        <w:rPr>
          <w:b/>
        </w:rPr>
        <w:tab/>
      </w:r>
      <w:r>
        <w:rPr>
          <w:rFonts w:hint="eastAsia"/>
          <w:b/>
        </w:rPr>
        <w:t xml:space="preserve">  </w:t>
      </w:r>
      <w:r w:rsidR="00092E1C">
        <w:rPr>
          <w:rFonts w:hint="eastAsia"/>
          <w:b/>
        </w:rPr>
        <w:t xml:space="preserve">  </w:t>
      </w:r>
      <w:r>
        <w:rPr>
          <w:rFonts w:hint="eastAsia"/>
          <w:b/>
        </w:rPr>
        <w:t xml:space="preserve"> </w:t>
      </w:r>
      <w:r w:rsidRPr="00FA7B6C">
        <w:rPr>
          <w:b/>
        </w:rPr>
        <w:t xml:space="preserve">D. an; an </w:t>
      </w:r>
    </w:p>
    <w:p w:rsidR="00454801" w:rsidRPr="00092E1C" w:rsidP="00AD50C4">
      <w:pPr>
        <w:tabs>
          <w:tab w:val="left" w:pos="2520"/>
          <w:tab w:val="left" w:pos="5040"/>
          <w:tab w:val="left" w:pos="7560"/>
        </w:tabs>
        <w:spacing w:line="340" w:lineRule="exact"/>
        <w:rPr>
          <w:b/>
          <w:szCs w:val="21"/>
        </w:rPr>
      </w:pPr>
      <w:r w:rsidRPr="00092E1C">
        <w:rPr>
          <w:b/>
          <w:bCs/>
          <w:szCs w:val="21"/>
        </w:rPr>
        <w:t>（</w:t>
      </w:r>
      <w:r w:rsidRPr="00092E1C">
        <w:rPr>
          <w:b/>
          <w:bCs/>
          <w:szCs w:val="21"/>
        </w:rPr>
        <w:t xml:space="preserve">   </w:t>
      </w:r>
      <w:r w:rsidRPr="00092E1C">
        <w:rPr>
          <w:b/>
          <w:bCs/>
          <w:szCs w:val="21"/>
        </w:rPr>
        <w:t>）</w:t>
      </w:r>
      <w:r w:rsidR="00CE0ADD">
        <w:rPr>
          <w:rFonts w:hint="eastAsia"/>
          <w:b/>
          <w:bCs/>
          <w:szCs w:val="21"/>
        </w:rPr>
        <w:t>17</w:t>
      </w:r>
      <w:r w:rsidRPr="00092E1C" w:rsidR="003843C5">
        <w:rPr>
          <w:b/>
          <w:bCs/>
          <w:szCs w:val="21"/>
        </w:rPr>
        <w:t>.</w:t>
      </w:r>
      <w:r w:rsidRPr="00092E1C" w:rsidR="00092E1C">
        <w:rPr>
          <w:rFonts w:hint="eastAsia"/>
          <w:b/>
        </w:rPr>
        <w:t xml:space="preserve"> </w:t>
      </w:r>
      <w:r w:rsidRPr="00FA7B6C" w:rsidR="00092E1C">
        <w:rPr>
          <w:rFonts w:hint="eastAsia"/>
          <w:b/>
        </w:rPr>
        <w:t>—</w:t>
      </w:r>
      <w:r w:rsidRPr="00092E1C">
        <w:rPr>
          <w:b/>
          <w:szCs w:val="21"/>
        </w:rPr>
        <w:t xml:space="preserve">They </w:t>
      </w:r>
      <w:r w:rsidRPr="00092E1C">
        <w:rPr>
          <w:b/>
          <w:szCs w:val="21"/>
          <w:u w:val="single"/>
        </w:rPr>
        <w:t xml:space="preserve">      </w:t>
      </w:r>
      <w:r w:rsidRPr="00092E1C">
        <w:rPr>
          <w:b/>
          <w:szCs w:val="21"/>
        </w:rPr>
        <w:t xml:space="preserve"> in huge crowds on their latest tour.</w:t>
      </w:r>
    </w:p>
    <w:p w:rsidR="00454801" w:rsidRPr="00092E1C" w:rsidP="00AD50C4">
      <w:pPr>
        <w:tabs>
          <w:tab w:val="left" w:pos="2520"/>
          <w:tab w:val="left" w:pos="5040"/>
          <w:tab w:val="left" w:pos="7560"/>
        </w:tabs>
        <w:spacing w:line="340" w:lineRule="exact"/>
        <w:ind w:firstLine="1132" w:firstLineChars="539"/>
        <w:rPr>
          <w:b/>
          <w:szCs w:val="21"/>
        </w:rPr>
      </w:pPr>
      <w:r w:rsidRPr="00FA7B6C">
        <w:rPr>
          <w:rFonts w:hint="eastAsia"/>
          <w:b/>
        </w:rPr>
        <w:t>—</w:t>
      </w:r>
      <w:r w:rsidRPr="00092E1C">
        <w:rPr>
          <w:b/>
          <w:szCs w:val="21"/>
        </w:rPr>
        <w:t>No wonder there were so many people then.</w:t>
      </w:r>
    </w:p>
    <w:p w:rsidR="00454801" w:rsidRPr="00092E1C" w:rsidP="00AD50C4">
      <w:pPr>
        <w:tabs>
          <w:tab w:val="left" w:pos="2625"/>
          <w:tab w:val="left" w:pos="5040"/>
          <w:tab w:val="left" w:pos="7146"/>
        </w:tabs>
        <w:spacing w:line="340" w:lineRule="exact"/>
        <w:ind w:firstLine="823" w:firstLineChars="392"/>
        <w:rPr>
          <w:b/>
          <w:szCs w:val="21"/>
        </w:rPr>
      </w:pPr>
      <w:r w:rsidRPr="00092E1C">
        <w:rPr>
          <w:b/>
          <w:szCs w:val="21"/>
        </w:rPr>
        <w:t>A. drove</w:t>
      </w:r>
      <w:r w:rsidRPr="00092E1C">
        <w:rPr>
          <w:b/>
          <w:szCs w:val="21"/>
        </w:rPr>
        <w:tab/>
      </w:r>
      <w:r w:rsidR="00092E1C">
        <w:rPr>
          <w:b/>
          <w:szCs w:val="21"/>
        </w:rPr>
        <w:t>B. kicked</w:t>
      </w:r>
      <w:r w:rsidR="00092E1C">
        <w:rPr>
          <w:rFonts w:hint="eastAsia"/>
          <w:b/>
          <w:szCs w:val="21"/>
        </w:rPr>
        <w:t xml:space="preserve">           </w:t>
      </w:r>
      <w:r w:rsidR="00092E1C">
        <w:rPr>
          <w:b/>
          <w:szCs w:val="21"/>
        </w:rPr>
        <w:t>C. encouraged</w:t>
      </w:r>
      <w:r w:rsidR="00092E1C">
        <w:rPr>
          <w:rFonts w:hint="eastAsia"/>
          <w:b/>
          <w:szCs w:val="21"/>
        </w:rPr>
        <w:t xml:space="preserve">     </w:t>
      </w:r>
      <w:r w:rsidRPr="00092E1C">
        <w:rPr>
          <w:b/>
          <w:szCs w:val="21"/>
        </w:rPr>
        <w:t>D. pulled</w:t>
      </w:r>
    </w:p>
    <w:p w:rsidR="00534E7F" w:rsidRPr="00092E1C" w:rsidP="00AD50C4">
      <w:pPr>
        <w:tabs>
          <w:tab w:val="left" w:pos="2520"/>
          <w:tab w:val="left" w:pos="5040"/>
          <w:tab w:val="left" w:pos="7560"/>
        </w:tabs>
        <w:spacing w:line="340" w:lineRule="exact"/>
        <w:rPr>
          <w:b/>
          <w:szCs w:val="21"/>
        </w:rPr>
      </w:pPr>
      <w:r w:rsidRPr="00092E1C">
        <w:rPr>
          <w:b/>
          <w:bCs/>
          <w:szCs w:val="21"/>
        </w:rPr>
        <w:t>（</w:t>
      </w:r>
      <w:r w:rsidRPr="00092E1C">
        <w:rPr>
          <w:b/>
          <w:bCs/>
          <w:szCs w:val="21"/>
        </w:rPr>
        <w:t xml:space="preserve">   </w:t>
      </w:r>
      <w:r w:rsidRPr="00092E1C">
        <w:rPr>
          <w:b/>
          <w:bCs/>
          <w:szCs w:val="21"/>
        </w:rPr>
        <w:t>）</w:t>
      </w:r>
      <w:r w:rsidR="00CE0ADD">
        <w:rPr>
          <w:rFonts w:hint="eastAsia"/>
          <w:b/>
          <w:bCs/>
          <w:szCs w:val="21"/>
        </w:rPr>
        <w:t>18</w:t>
      </w:r>
      <w:r w:rsidRPr="00092E1C" w:rsidR="00C43A45">
        <w:rPr>
          <w:b/>
          <w:bCs/>
          <w:szCs w:val="21"/>
        </w:rPr>
        <w:t>.</w:t>
      </w:r>
      <w:r w:rsidRPr="00092E1C" w:rsidR="00170461">
        <w:rPr>
          <w:b/>
          <w:bCs/>
          <w:szCs w:val="21"/>
        </w:rPr>
        <w:t xml:space="preserve"> </w:t>
      </w:r>
      <w:r w:rsidRPr="00092E1C">
        <w:rPr>
          <w:b/>
          <w:szCs w:val="21"/>
        </w:rPr>
        <w:t>—I’m not going swimming this afternoon.</w:t>
      </w:r>
    </w:p>
    <w:p w:rsidR="00534E7F" w:rsidRPr="00092E1C" w:rsidP="00AD50C4">
      <w:pPr>
        <w:tabs>
          <w:tab w:val="left" w:pos="2520"/>
          <w:tab w:val="left" w:pos="5040"/>
          <w:tab w:val="left" w:pos="7560"/>
        </w:tabs>
        <w:spacing w:line="340" w:lineRule="exact"/>
        <w:ind w:firstLine="1029" w:firstLineChars="490"/>
        <w:rPr>
          <w:b/>
          <w:szCs w:val="21"/>
        </w:rPr>
      </w:pPr>
      <w:r w:rsidRPr="00092E1C">
        <w:rPr>
          <w:b/>
          <w:szCs w:val="21"/>
        </w:rPr>
        <w:t>—______. I have to help my mother do some cleaning.</w:t>
      </w:r>
    </w:p>
    <w:p w:rsidR="00534E7F" w:rsidRPr="00092E1C" w:rsidP="00AD50C4">
      <w:pPr>
        <w:tabs>
          <w:tab w:val="left" w:pos="2520"/>
          <w:tab w:val="left" w:pos="4524"/>
          <w:tab w:val="left" w:pos="7560"/>
        </w:tabs>
        <w:spacing w:line="340" w:lineRule="exact"/>
        <w:ind w:firstLine="823" w:firstLineChars="392"/>
        <w:rPr>
          <w:b/>
          <w:szCs w:val="21"/>
        </w:rPr>
      </w:pPr>
      <w:r>
        <w:rPr>
          <w:b/>
          <w:szCs w:val="21"/>
        </w:rPr>
        <w:t>A. So am I</w:t>
      </w:r>
      <w:r>
        <w:rPr>
          <w:b/>
          <w:szCs w:val="21"/>
        </w:rPr>
        <w:tab/>
        <w:t xml:space="preserve">B. So I am  </w:t>
      </w:r>
      <w:r>
        <w:rPr>
          <w:b/>
          <w:szCs w:val="21"/>
        </w:rPr>
        <w:tab/>
      </w:r>
      <w:r w:rsidRPr="00092E1C">
        <w:rPr>
          <w:b/>
          <w:szCs w:val="21"/>
        </w:rPr>
        <w:t>C. Neither am I</w:t>
      </w:r>
      <w:r>
        <w:rPr>
          <w:b/>
          <w:szCs w:val="21"/>
        </w:rPr>
        <w:t xml:space="preserve"> </w:t>
      </w:r>
      <w:r>
        <w:rPr>
          <w:rFonts w:hint="eastAsia"/>
          <w:b/>
          <w:szCs w:val="21"/>
        </w:rPr>
        <w:t xml:space="preserve">   </w:t>
      </w:r>
      <w:r w:rsidRPr="00092E1C">
        <w:rPr>
          <w:b/>
          <w:szCs w:val="21"/>
        </w:rPr>
        <w:t>D. Neither I am</w:t>
      </w:r>
    </w:p>
    <w:p w:rsidR="00F45BB0" w:rsidRPr="00092E1C" w:rsidP="00AD50C4">
      <w:pPr>
        <w:spacing w:line="340" w:lineRule="exact"/>
        <w:jc w:val="left"/>
        <w:textAlignment w:val="center"/>
        <w:rPr>
          <w:b/>
          <w:szCs w:val="21"/>
        </w:rPr>
      </w:pPr>
      <w:r w:rsidRPr="00092E1C">
        <w:rPr>
          <w:b/>
          <w:bCs/>
          <w:szCs w:val="21"/>
        </w:rPr>
        <w:t>（</w:t>
      </w:r>
      <w:r w:rsidRPr="00092E1C">
        <w:rPr>
          <w:b/>
          <w:bCs/>
          <w:szCs w:val="21"/>
        </w:rPr>
        <w:t xml:space="preserve">   </w:t>
      </w:r>
      <w:r w:rsidRPr="00092E1C">
        <w:rPr>
          <w:b/>
          <w:bCs/>
          <w:szCs w:val="21"/>
        </w:rPr>
        <w:t>）</w:t>
      </w:r>
      <w:r w:rsidR="00CE0ADD">
        <w:rPr>
          <w:rFonts w:hint="eastAsia"/>
          <w:b/>
          <w:bCs/>
          <w:szCs w:val="21"/>
        </w:rPr>
        <w:t>19</w:t>
      </w:r>
      <w:r w:rsidRPr="00092E1C" w:rsidR="00C43A45">
        <w:rPr>
          <w:b/>
          <w:bCs/>
          <w:szCs w:val="21"/>
        </w:rPr>
        <w:t xml:space="preserve">. </w:t>
      </w:r>
      <w:r w:rsidRPr="00092E1C">
        <w:rPr>
          <w:b/>
          <w:szCs w:val="21"/>
        </w:rPr>
        <w:t>—How’s it going, Tina?</w:t>
      </w:r>
    </w:p>
    <w:p w:rsidR="00F45BB0" w:rsidRPr="00092E1C" w:rsidP="00AD50C4">
      <w:pPr>
        <w:spacing w:line="340" w:lineRule="exact"/>
        <w:ind w:firstLine="1029" w:firstLineChars="490"/>
        <w:jc w:val="left"/>
        <w:textAlignment w:val="center"/>
        <w:rPr>
          <w:b/>
          <w:szCs w:val="21"/>
        </w:rPr>
      </w:pPr>
      <w:r w:rsidRPr="00092E1C">
        <w:rPr>
          <w:b/>
          <w:szCs w:val="21"/>
        </w:rPr>
        <w:t>—Great. My company has ________ me a good job.</w:t>
      </w:r>
    </w:p>
    <w:p w:rsidR="00F45BB0" w:rsidRPr="00092E1C" w:rsidP="00AD50C4">
      <w:pPr>
        <w:tabs>
          <w:tab w:val="left" w:pos="2591"/>
          <w:tab w:val="left" w:pos="4571"/>
          <w:tab w:val="left" w:pos="6336"/>
        </w:tabs>
        <w:spacing w:line="340" w:lineRule="exact"/>
        <w:ind w:firstLine="823" w:firstLineChars="392"/>
        <w:jc w:val="left"/>
        <w:textAlignment w:val="center"/>
        <w:rPr>
          <w:b/>
          <w:szCs w:val="21"/>
        </w:rPr>
      </w:pPr>
      <w:r w:rsidRPr="00092E1C">
        <w:rPr>
          <w:b/>
          <w:szCs w:val="21"/>
        </w:rPr>
        <w:t>A</w:t>
      </w:r>
      <w:r w:rsidR="00092E1C">
        <w:rPr>
          <w:rFonts w:hint="eastAsia"/>
          <w:b/>
          <w:szCs w:val="21"/>
        </w:rPr>
        <w:t xml:space="preserve">. </w:t>
      </w:r>
      <w:r w:rsidRPr="00092E1C">
        <w:rPr>
          <w:b/>
          <w:szCs w:val="21"/>
        </w:rPr>
        <w:t>offered</w:t>
      </w:r>
      <w:r w:rsidRPr="00092E1C">
        <w:rPr>
          <w:b/>
          <w:szCs w:val="21"/>
        </w:rPr>
        <w:tab/>
        <w:t>B</w:t>
      </w:r>
      <w:r w:rsidR="00092E1C">
        <w:rPr>
          <w:rFonts w:hint="eastAsia"/>
          <w:b/>
          <w:szCs w:val="21"/>
        </w:rPr>
        <w:t xml:space="preserve">. </w:t>
      </w:r>
      <w:r w:rsidRPr="00092E1C">
        <w:rPr>
          <w:b/>
          <w:szCs w:val="21"/>
        </w:rPr>
        <w:t>provided</w:t>
      </w:r>
      <w:r w:rsidRPr="00092E1C">
        <w:rPr>
          <w:b/>
          <w:szCs w:val="21"/>
        </w:rPr>
        <w:tab/>
        <w:t>C</w:t>
      </w:r>
      <w:r w:rsidR="00092E1C">
        <w:rPr>
          <w:rFonts w:hint="eastAsia"/>
          <w:b/>
          <w:szCs w:val="21"/>
        </w:rPr>
        <w:t xml:space="preserve">. </w:t>
      </w:r>
      <w:r w:rsidRPr="00092E1C">
        <w:rPr>
          <w:b/>
          <w:szCs w:val="21"/>
        </w:rPr>
        <w:t>introduced</w:t>
      </w:r>
      <w:r w:rsidRPr="00092E1C">
        <w:rPr>
          <w:b/>
          <w:szCs w:val="21"/>
        </w:rPr>
        <w:tab/>
        <w:t>D</w:t>
      </w:r>
      <w:r w:rsidR="00092E1C">
        <w:rPr>
          <w:rFonts w:hint="eastAsia"/>
          <w:b/>
          <w:szCs w:val="21"/>
        </w:rPr>
        <w:t xml:space="preserve">. </w:t>
      </w:r>
      <w:r w:rsidRPr="00092E1C">
        <w:rPr>
          <w:b/>
          <w:szCs w:val="21"/>
        </w:rPr>
        <w:t>discovered</w:t>
      </w:r>
    </w:p>
    <w:p w:rsidR="00234EEE" w:rsidRPr="00092E1C" w:rsidP="00AD50C4">
      <w:pPr>
        <w:spacing w:line="340" w:lineRule="exact"/>
        <w:jc w:val="left"/>
        <w:textAlignment w:val="center"/>
        <w:rPr>
          <w:b/>
          <w:szCs w:val="21"/>
        </w:rPr>
      </w:pPr>
      <w:r w:rsidRPr="00092E1C">
        <w:rPr>
          <w:b/>
          <w:bCs/>
          <w:szCs w:val="21"/>
        </w:rPr>
        <w:t>（</w:t>
      </w:r>
      <w:r w:rsidRPr="00092E1C">
        <w:rPr>
          <w:b/>
          <w:bCs/>
          <w:szCs w:val="21"/>
        </w:rPr>
        <w:t xml:space="preserve">   </w:t>
      </w:r>
      <w:r w:rsidRPr="00092E1C">
        <w:rPr>
          <w:b/>
          <w:bCs/>
          <w:szCs w:val="21"/>
        </w:rPr>
        <w:t>）</w:t>
      </w:r>
      <w:r w:rsidR="00CE0ADD">
        <w:rPr>
          <w:b/>
          <w:bCs/>
          <w:szCs w:val="21"/>
        </w:rPr>
        <w:t>2</w:t>
      </w:r>
      <w:r w:rsidR="00CE0ADD">
        <w:rPr>
          <w:rFonts w:hint="eastAsia"/>
          <w:b/>
          <w:bCs/>
          <w:szCs w:val="21"/>
        </w:rPr>
        <w:t>0</w:t>
      </w:r>
      <w:r w:rsidRPr="00092E1C" w:rsidR="003843C5">
        <w:rPr>
          <w:b/>
          <w:bCs/>
          <w:szCs w:val="21"/>
        </w:rPr>
        <w:t>.</w:t>
      </w:r>
      <w:r w:rsidRPr="00092E1C" w:rsidR="00C41855">
        <w:rPr>
          <w:b/>
          <w:bCs/>
          <w:szCs w:val="21"/>
        </w:rPr>
        <w:t xml:space="preserve"> </w:t>
      </w:r>
      <w:r w:rsidRPr="00092E1C">
        <w:rPr>
          <w:b/>
          <w:szCs w:val="21"/>
        </w:rPr>
        <w:t>—How do you like the two pairs of shorts?</w:t>
      </w:r>
    </w:p>
    <w:p w:rsidR="00234EEE" w:rsidRPr="00092E1C" w:rsidP="00AD50C4">
      <w:pPr>
        <w:spacing w:line="340" w:lineRule="exact"/>
        <w:ind w:firstLine="1029" w:firstLineChars="490"/>
        <w:jc w:val="left"/>
        <w:textAlignment w:val="center"/>
        <w:rPr>
          <w:b/>
          <w:szCs w:val="21"/>
        </w:rPr>
      </w:pPr>
      <w:r w:rsidRPr="00092E1C">
        <w:rPr>
          <w:b/>
          <w:szCs w:val="21"/>
        </w:rPr>
        <w:t>—T</w:t>
      </w:r>
      <w:r w:rsidR="00092E1C">
        <w:rPr>
          <w:b/>
          <w:szCs w:val="21"/>
        </w:rPr>
        <w:t xml:space="preserve">hey don’t fit me well. </w:t>
      </w:r>
      <w:r w:rsidR="00092E1C">
        <w:rPr>
          <w:b/>
          <w:szCs w:val="21"/>
        </w:rPr>
        <w:t>They are</w:t>
      </w:r>
      <w:r w:rsidR="00092E1C">
        <w:rPr>
          <w:rFonts w:hint="eastAsia"/>
          <w:b/>
          <w:szCs w:val="21"/>
        </w:rPr>
        <w:t>_______</w:t>
      </w:r>
      <w:r w:rsidR="00092E1C">
        <w:rPr>
          <w:b/>
          <w:szCs w:val="21"/>
        </w:rPr>
        <w:t xml:space="preserve"> too long</w:t>
      </w:r>
      <w:r w:rsidR="00092E1C">
        <w:rPr>
          <w:rFonts w:hint="eastAsia"/>
          <w:b/>
          <w:szCs w:val="21"/>
        </w:rPr>
        <w:t xml:space="preserve"> ______</w:t>
      </w:r>
      <w:r w:rsidRPr="00092E1C">
        <w:rPr>
          <w:b/>
          <w:szCs w:val="21"/>
        </w:rPr>
        <w:t>too short.</w:t>
      </w:r>
    </w:p>
    <w:p w:rsidR="00234EEE" w:rsidRPr="00092E1C" w:rsidP="00AD50C4">
      <w:pPr>
        <w:tabs>
          <w:tab w:val="left" w:pos="2076"/>
          <w:tab w:val="left" w:pos="3797"/>
          <w:tab w:val="left" w:pos="5663"/>
        </w:tabs>
        <w:spacing w:line="340" w:lineRule="exact"/>
        <w:ind w:firstLine="926" w:firstLineChars="441"/>
        <w:jc w:val="left"/>
        <w:textAlignment w:val="center"/>
        <w:rPr>
          <w:b/>
          <w:szCs w:val="21"/>
        </w:rPr>
      </w:pPr>
      <w:r w:rsidRPr="00092E1C">
        <w:rPr>
          <w:b/>
          <w:szCs w:val="21"/>
        </w:rPr>
        <w:t>A</w:t>
      </w:r>
      <w:r w:rsidR="00092E1C">
        <w:rPr>
          <w:rFonts w:hint="eastAsia"/>
          <w:b/>
          <w:szCs w:val="21"/>
        </w:rPr>
        <w:t xml:space="preserve">. </w:t>
      </w:r>
      <w:r w:rsidRPr="00092E1C">
        <w:rPr>
          <w:b/>
          <w:szCs w:val="21"/>
        </w:rPr>
        <w:t>not only; but also B</w:t>
      </w:r>
      <w:r w:rsidR="00092E1C">
        <w:rPr>
          <w:rFonts w:hint="eastAsia"/>
          <w:b/>
          <w:szCs w:val="21"/>
        </w:rPr>
        <w:t xml:space="preserve">. </w:t>
      </w:r>
      <w:r w:rsidR="00092E1C">
        <w:rPr>
          <w:b/>
          <w:szCs w:val="21"/>
        </w:rPr>
        <w:t>both; and</w:t>
      </w:r>
      <w:r w:rsidR="00092E1C">
        <w:rPr>
          <w:rFonts w:hint="eastAsia"/>
          <w:b/>
          <w:szCs w:val="21"/>
        </w:rPr>
        <w:t xml:space="preserve">      </w:t>
      </w:r>
      <w:r w:rsidRPr="00092E1C">
        <w:rPr>
          <w:b/>
          <w:szCs w:val="21"/>
        </w:rPr>
        <w:t>C</w:t>
      </w:r>
      <w:r w:rsidR="00092E1C">
        <w:rPr>
          <w:rFonts w:hint="eastAsia"/>
          <w:b/>
          <w:szCs w:val="21"/>
        </w:rPr>
        <w:t xml:space="preserve">. </w:t>
      </w:r>
      <w:r w:rsidRPr="00092E1C">
        <w:rPr>
          <w:b/>
          <w:szCs w:val="21"/>
        </w:rPr>
        <w:t>neither; nor</w:t>
      </w:r>
      <w:r w:rsidRPr="00092E1C">
        <w:rPr>
          <w:b/>
          <w:szCs w:val="21"/>
        </w:rPr>
        <w:tab/>
        <w:t>D</w:t>
      </w:r>
      <w:r w:rsidR="00092E1C">
        <w:rPr>
          <w:rFonts w:hint="eastAsia"/>
          <w:b/>
          <w:szCs w:val="21"/>
        </w:rPr>
        <w:t xml:space="preserve">. </w:t>
      </w:r>
      <w:r w:rsidRPr="00092E1C" w:rsidR="00092E1C">
        <w:rPr>
          <w:b/>
          <w:szCs w:val="21"/>
        </w:rPr>
        <w:t>either; or</w:t>
      </w:r>
    </w:p>
    <w:p w:rsidR="008448EE" w:rsidRPr="00092E1C" w:rsidP="00AD50C4">
      <w:pPr>
        <w:tabs>
          <w:tab w:val="left" w:pos="2520"/>
          <w:tab w:val="left" w:pos="5040"/>
          <w:tab w:val="left" w:pos="7560"/>
        </w:tabs>
        <w:spacing w:line="340" w:lineRule="exact"/>
        <w:rPr>
          <w:b/>
          <w:szCs w:val="21"/>
        </w:rPr>
      </w:pPr>
      <w:r w:rsidRPr="00092E1C">
        <w:rPr>
          <w:b/>
          <w:bCs/>
          <w:szCs w:val="21"/>
        </w:rPr>
        <w:t>（</w:t>
      </w:r>
      <w:r w:rsidRPr="00092E1C">
        <w:rPr>
          <w:b/>
          <w:bCs/>
          <w:szCs w:val="21"/>
        </w:rPr>
        <w:t xml:space="preserve">   </w:t>
      </w:r>
      <w:r w:rsidRPr="00092E1C">
        <w:rPr>
          <w:b/>
          <w:bCs/>
          <w:szCs w:val="21"/>
        </w:rPr>
        <w:t>）</w:t>
      </w:r>
      <w:r w:rsidR="00CE0ADD">
        <w:rPr>
          <w:b/>
          <w:bCs/>
          <w:szCs w:val="21"/>
        </w:rPr>
        <w:t>2</w:t>
      </w:r>
      <w:r w:rsidR="00CE0ADD">
        <w:rPr>
          <w:rFonts w:hint="eastAsia"/>
          <w:b/>
          <w:bCs/>
          <w:szCs w:val="21"/>
        </w:rPr>
        <w:t>1</w:t>
      </w:r>
      <w:r w:rsidRPr="00092E1C" w:rsidR="003843C5">
        <w:rPr>
          <w:b/>
          <w:bCs/>
          <w:szCs w:val="21"/>
        </w:rPr>
        <w:t>.</w:t>
      </w:r>
      <w:r w:rsidRPr="00092E1C" w:rsidR="00D6392C">
        <w:rPr>
          <w:b/>
          <w:szCs w:val="21"/>
        </w:rPr>
        <w:t xml:space="preserve"> </w:t>
      </w:r>
      <w:r w:rsidRPr="00092E1C">
        <w:rPr>
          <w:b/>
          <w:szCs w:val="21"/>
        </w:rPr>
        <w:t>—Is it true that some colors can make us feel relaxed?</w:t>
      </w:r>
    </w:p>
    <w:p w:rsidR="008448EE" w:rsidRPr="00092E1C" w:rsidP="00AD50C4">
      <w:pPr>
        <w:tabs>
          <w:tab w:val="left" w:pos="2520"/>
          <w:tab w:val="left" w:pos="5040"/>
          <w:tab w:val="left" w:pos="7560"/>
        </w:tabs>
        <w:spacing w:line="340" w:lineRule="exact"/>
        <w:ind w:firstLine="1132" w:firstLineChars="539"/>
        <w:rPr>
          <w:b/>
          <w:szCs w:val="21"/>
        </w:rPr>
      </w:pPr>
      <w:r w:rsidRPr="00092E1C">
        <w:rPr>
          <w:b/>
          <w:szCs w:val="21"/>
        </w:rPr>
        <w:t xml:space="preserve">—Yes. Colors do have </w:t>
      </w:r>
      <w:r w:rsidRPr="00092E1C">
        <w:rPr>
          <w:b/>
          <w:szCs w:val="21"/>
        </w:rPr>
        <w:t xml:space="preserve">the </w:t>
      </w:r>
      <w:r w:rsidRPr="00092E1C">
        <w:rPr>
          <w:b/>
          <w:szCs w:val="21"/>
          <w:u w:val="single"/>
        </w:rPr>
        <w:t xml:space="preserve">      </w:t>
      </w:r>
      <w:r w:rsidRPr="00092E1C">
        <w:rPr>
          <w:b/>
          <w:szCs w:val="21"/>
        </w:rPr>
        <w:t xml:space="preserve"> to</w:t>
      </w:r>
      <w:r w:rsidRPr="00092E1C">
        <w:rPr>
          <w:b/>
          <w:szCs w:val="21"/>
        </w:rPr>
        <w:t xml:space="preserve"> change our feelings and moods.</w:t>
      </w:r>
    </w:p>
    <w:p w:rsidR="008448EE" w:rsidRPr="00092E1C" w:rsidP="00AD50C4">
      <w:pPr>
        <w:tabs>
          <w:tab w:val="left" w:pos="2728"/>
          <w:tab w:val="left" w:pos="4524"/>
          <w:tab w:val="left" w:pos="7146"/>
        </w:tabs>
        <w:spacing w:line="340" w:lineRule="exact"/>
        <w:ind w:firstLine="823" w:firstLineChars="392"/>
        <w:rPr>
          <w:b/>
          <w:szCs w:val="21"/>
        </w:rPr>
      </w:pPr>
      <w:r w:rsidRPr="00092E1C">
        <w:rPr>
          <w:b/>
          <w:szCs w:val="21"/>
        </w:rPr>
        <w:t xml:space="preserve">A. </w:t>
      </w:r>
      <w:r w:rsidRPr="00092E1C">
        <w:rPr>
          <w:b/>
          <w:szCs w:val="21"/>
        </w:rPr>
        <w:t>kick</w:t>
      </w:r>
      <w:r w:rsidRPr="00092E1C">
        <w:rPr>
          <w:b/>
          <w:szCs w:val="21"/>
        </w:rPr>
        <w:t xml:space="preserve">     </w:t>
      </w:r>
      <w:r w:rsidRPr="00092E1C">
        <w:rPr>
          <w:b/>
          <w:szCs w:val="21"/>
        </w:rPr>
        <w:tab/>
        <w:t xml:space="preserve">B. power   </w:t>
      </w:r>
      <w:r w:rsidRPr="00092E1C">
        <w:rPr>
          <w:b/>
          <w:szCs w:val="21"/>
        </w:rPr>
        <w:tab/>
        <w:t>C. pull</w:t>
      </w:r>
      <w:r w:rsidR="00092E1C">
        <w:rPr>
          <w:b/>
          <w:szCs w:val="21"/>
        </w:rPr>
        <w:t xml:space="preserve"> </w:t>
      </w:r>
      <w:r w:rsidR="00092E1C">
        <w:rPr>
          <w:rFonts w:hint="eastAsia"/>
          <w:b/>
          <w:szCs w:val="21"/>
        </w:rPr>
        <w:t xml:space="preserve">          </w:t>
      </w:r>
      <w:r w:rsidRPr="00092E1C">
        <w:rPr>
          <w:b/>
          <w:szCs w:val="21"/>
        </w:rPr>
        <w:t>D. goal</w:t>
      </w:r>
    </w:p>
    <w:p w:rsidR="00553125" w:rsidRPr="00092E1C" w:rsidP="00AD50C4">
      <w:pPr>
        <w:tabs>
          <w:tab w:val="left" w:pos="2520"/>
          <w:tab w:val="left" w:pos="5040"/>
          <w:tab w:val="left" w:pos="7560"/>
        </w:tabs>
        <w:spacing w:line="340" w:lineRule="exact"/>
        <w:rPr>
          <w:b/>
          <w:szCs w:val="21"/>
        </w:rPr>
      </w:pPr>
      <w:r w:rsidRPr="00092E1C">
        <w:rPr>
          <w:b/>
          <w:bCs/>
          <w:szCs w:val="21"/>
        </w:rPr>
        <w:t>（</w:t>
      </w:r>
      <w:r w:rsidRPr="00092E1C" w:rsidR="00D6392C">
        <w:rPr>
          <w:b/>
          <w:bCs/>
          <w:szCs w:val="21"/>
        </w:rPr>
        <w:t xml:space="preserve">  </w:t>
      </w:r>
      <w:r w:rsidRPr="00092E1C">
        <w:rPr>
          <w:b/>
          <w:bCs/>
          <w:szCs w:val="21"/>
        </w:rPr>
        <w:t xml:space="preserve"> </w:t>
      </w:r>
      <w:r w:rsidRPr="00092E1C">
        <w:rPr>
          <w:b/>
          <w:bCs/>
          <w:szCs w:val="21"/>
        </w:rPr>
        <w:t>）</w:t>
      </w:r>
      <w:r w:rsidR="00CE0ADD">
        <w:rPr>
          <w:b/>
          <w:bCs/>
          <w:szCs w:val="21"/>
        </w:rPr>
        <w:t>2</w:t>
      </w:r>
      <w:r w:rsidR="00CE0ADD">
        <w:rPr>
          <w:rFonts w:hint="eastAsia"/>
          <w:b/>
          <w:bCs/>
          <w:szCs w:val="21"/>
        </w:rPr>
        <w:t>2</w:t>
      </w:r>
      <w:r w:rsidRPr="00092E1C" w:rsidR="003843C5">
        <w:rPr>
          <w:b/>
          <w:bCs/>
          <w:szCs w:val="21"/>
        </w:rPr>
        <w:t>.</w:t>
      </w:r>
      <w:r w:rsidRPr="00092E1C" w:rsidR="0010606B">
        <w:rPr>
          <w:b/>
          <w:bCs/>
          <w:szCs w:val="21"/>
        </w:rPr>
        <w:t xml:space="preserve"> </w:t>
      </w:r>
      <w:r w:rsidRPr="00092E1C">
        <w:rPr>
          <w:b/>
          <w:szCs w:val="21"/>
        </w:rPr>
        <w:t>—Look at the</w:t>
      </w:r>
      <w:r w:rsidR="00092E1C">
        <w:rPr>
          <w:b/>
          <w:szCs w:val="21"/>
        </w:rPr>
        <w:t xml:space="preserve"> lovely baby panda. Do you kno</w:t>
      </w:r>
      <w:r w:rsidR="00092E1C">
        <w:rPr>
          <w:rFonts w:hint="eastAsia"/>
          <w:b/>
          <w:szCs w:val="21"/>
        </w:rPr>
        <w:t>w _______</w:t>
      </w:r>
      <w:r w:rsidRPr="00092E1C">
        <w:rPr>
          <w:b/>
          <w:szCs w:val="21"/>
        </w:rPr>
        <w:t xml:space="preserve"> at birth?</w:t>
      </w:r>
    </w:p>
    <w:p w:rsidR="00553125" w:rsidRPr="00092E1C" w:rsidP="00AD50C4">
      <w:pPr>
        <w:tabs>
          <w:tab w:val="left" w:pos="2520"/>
          <w:tab w:val="left" w:pos="5040"/>
          <w:tab w:val="left" w:pos="7560"/>
        </w:tabs>
        <w:spacing w:line="340" w:lineRule="exact"/>
        <w:ind w:firstLine="1132" w:firstLineChars="539"/>
        <w:rPr>
          <w:b/>
          <w:szCs w:val="21"/>
        </w:rPr>
      </w:pPr>
      <w:r w:rsidRPr="00092E1C">
        <w:rPr>
          <w:b/>
          <w:szCs w:val="21"/>
        </w:rPr>
        <w:t>—I guess he might be about 100 grams heavy.</w:t>
      </w:r>
    </w:p>
    <w:p w:rsidR="00553125" w:rsidRPr="00092E1C" w:rsidP="00AD50C4">
      <w:pPr>
        <w:tabs>
          <w:tab w:val="left" w:pos="2520"/>
          <w:tab w:val="left" w:pos="5040"/>
          <w:tab w:val="left" w:pos="7560"/>
        </w:tabs>
        <w:spacing w:line="340" w:lineRule="exact"/>
        <w:ind w:firstLine="823" w:firstLineChars="392"/>
        <w:rPr>
          <w:b/>
          <w:szCs w:val="21"/>
        </w:rPr>
      </w:pPr>
      <w:r>
        <w:rPr>
          <w:b/>
          <w:szCs w:val="21"/>
        </w:rPr>
        <w:t>A. what was his weight</w:t>
      </w:r>
      <w:r>
        <w:rPr>
          <w:rFonts w:hint="eastAsia"/>
          <w:b/>
          <w:szCs w:val="21"/>
        </w:rPr>
        <w:t xml:space="preserve">              </w:t>
      </w:r>
      <w:r w:rsidRPr="00092E1C">
        <w:rPr>
          <w:b/>
          <w:szCs w:val="21"/>
        </w:rPr>
        <w:t>B. how heavy was he</w:t>
      </w:r>
    </w:p>
    <w:p w:rsidR="00553125" w:rsidRPr="00092E1C" w:rsidP="00AD50C4">
      <w:pPr>
        <w:tabs>
          <w:tab w:val="left" w:pos="2520"/>
          <w:tab w:val="left" w:pos="5040"/>
          <w:tab w:val="left" w:pos="7560"/>
        </w:tabs>
        <w:spacing w:line="340" w:lineRule="exact"/>
        <w:ind w:firstLine="823" w:firstLineChars="392"/>
        <w:rPr>
          <w:b/>
          <w:szCs w:val="21"/>
        </w:rPr>
      </w:pPr>
      <w:r>
        <w:rPr>
          <w:b/>
          <w:szCs w:val="21"/>
        </w:rPr>
        <w:t xml:space="preserve">C. how he was heavy   </w:t>
      </w:r>
      <w:r>
        <w:rPr>
          <w:rFonts w:hint="eastAsia"/>
          <w:b/>
          <w:szCs w:val="21"/>
        </w:rPr>
        <w:t xml:space="preserve">             </w:t>
      </w:r>
      <w:r w:rsidRPr="00092E1C">
        <w:rPr>
          <w:b/>
          <w:szCs w:val="21"/>
        </w:rPr>
        <w:t>D. what his weight was</w:t>
      </w:r>
    </w:p>
    <w:p w:rsidR="003D2B8A" w:rsidRPr="00092E1C" w:rsidP="00AD50C4">
      <w:pPr>
        <w:tabs>
          <w:tab w:val="left" w:pos="2520"/>
          <w:tab w:val="left" w:pos="5040"/>
          <w:tab w:val="left" w:pos="7560"/>
        </w:tabs>
        <w:spacing w:line="340" w:lineRule="exact"/>
        <w:rPr>
          <w:b/>
          <w:szCs w:val="21"/>
        </w:rPr>
      </w:pPr>
      <w:r w:rsidRPr="00092E1C">
        <w:rPr>
          <w:b/>
          <w:bCs/>
          <w:szCs w:val="21"/>
        </w:rPr>
        <w:t>（</w:t>
      </w:r>
      <w:r w:rsidRPr="00092E1C">
        <w:rPr>
          <w:b/>
          <w:bCs/>
          <w:szCs w:val="21"/>
        </w:rPr>
        <w:t xml:space="preserve">   </w:t>
      </w:r>
      <w:r w:rsidRPr="00092E1C">
        <w:rPr>
          <w:b/>
          <w:bCs/>
          <w:szCs w:val="21"/>
        </w:rPr>
        <w:t>）</w:t>
      </w:r>
      <w:r w:rsidR="00CE0ADD">
        <w:rPr>
          <w:b/>
          <w:bCs/>
          <w:szCs w:val="21"/>
        </w:rPr>
        <w:t>2</w:t>
      </w:r>
      <w:r w:rsidR="00CE0ADD">
        <w:rPr>
          <w:rFonts w:hint="eastAsia"/>
          <w:b/>
          <w:bCs/>
          <w:szCs w:val="21"/>
        </w:rPr>
        <w:t>3</w:t>
      </w:r>
      <w:r w:rsidRPr="00092E1C" w:rsidR="005F5ECE">
        <w:rPr>
          <w:b/>
          <w:bCs/>
          <w:szCs w:val="21"/>
        </w:rPr>
        <w:t xml:space="preserve">. </w:t>
      </w:r>
      <w:r w:rsidRPr="00092E1C">
        <w:rPr>
          <w:b/>
          <w:szCs w:val="21"/>
        </w:rPr>
        <w:t xml:space="preserve">—I didn’t enjoy myself at the party. I just felt </w:t>
      </w:r>
      <w:r w:rsidRPr="00092E1C">
        <w:rPr>
          <w:b/>
          <w:szCs w:val="21"/>
          <w:u w:val="single"/>
        </w:rPr>
        <w:t xml:space="preserve">        </w:t>
      </w:r>
      <w:r w:rsidRPr="00092E1C">
        <w:rPr>
          <w:b/>
          <w:szCs w:val="21"/>
        </w:rPr>
        <w:t>.</w:t>
      </w:r>
    </w:p>
    <w:p w:rsidR="003D2B8A" w:rsidRPr="00092E1C" w:rsidP="00AD50C4">
      <w:pPr>
        <w:tabs>
          <w:tab w:val="left" w:pos="2520"/>
          <w:tab w:val="left" w:pos="5040"/>
          <w:tab w:val="left" w:pos="7560"/>
        </w:tabs>
        <w:spacing w:line="340" w:lineRule="exact"/>
        <w:ind w:firstLine="926" w:firstLineChars="441"/>
        <w:rPr>
          <w:b/>
          <w:szCs w:val="21"/>
        </w:rPr>
      </w:pPr>
      <w:r w:rsidRPr="00092E1C">
        <w:rPr>
          <w:b/>
          <w:szCs w:val="21"/>
        </w:rPr>
        <w:t>—Well, there were too many people he had to deal with at the party.</w:t>
      </w:r>
    </w:p>
    <w:p w:rsidR="003D2B8A" w:rsidRPr="00092E1C" w:rsidP="00AD50C4">
      <w:pPr>
        <w:tabs>
          <w:tab w:val="left" w:pos="2520"/>
          <w:tab w:val="left" w:pos="5040"/>
          <w:tab w:val="left" w:pos="7560"/>
        </w:tabs>
        <w:spacing w:line="340" w:lineRule="exact"/>
        <w:ind w:firstLine="720" w:firstLineChars="343"/>
        <w:rPr>
          <w:b/>
          <w:szCs w:val="21"/>
        </w:rPr>
      </w:pPr>
      <w:r w:rsidRPr="00092E1C">
        <w:rPr>
          <w:b/>
          <w:szCs w:val="21"/>
        </w:rPr>
        <w:t xml:space="preserve">A. pulled over    </w:t>
      </w:r>
      <w:r w:rsidRPr="00092E1C">
        <w:rPr>
          <w:b/>
          <w:szCs w:val="21"/>
        </w:rPr>
        <w:tab/>
        <w:t xml:space="preserve"> B. left behind</w:t>
      </w:r>
      <w:r w:rsidR="00092E1C">
        <w:rPr>
          <w:b/>
          <w:szCs w:val="21"/>
        </w:rPr>
        <w:t xml:space="preserve">   </w:t>
      </w:r>
      <w:r w:rsidR="00092E1C">
        <w:rPr>
          <w:rFonts w:hint="eastAsia"/>
          <w:b/>
          <w:szCs w:val="21"/>
        </w:rPr>
        <w:t xml:space="preserve"> </w:t>
      </w:r>
      <w:r w:rsidRPr="00092E1C">
        <w:rPr>
          <w:b/>
          <w:szCs w:val="21"/>
        </w:rPr>
        <w:t>C. pulled through</w:t>
      </w:r>
      <w:r w:rsidR="00092E1C">
        <w:rPr>
          <w:b/>
          <w:szCs w:val="21"/>
        </w:rPr>
        <w:t xml:space="preserve">    </w:t>
      </w:r>
      <w:r w:rsidR="00092E1C">
        <w:rPr>
          <w:rFonts w:hint="eastAsia"/>
          <w:b/>
          <w:szCs w:val="21"/>
        </w:rPr>
        <w:t xml:space="preserve"> </w:t>
      </w:r>
      <w:r w:rsidRPr="00092E1C">
        <w:rPr>
          <w:b/>
          <w:szCs w:val="21"/>
        </w:rPr>
        <w:t>D. left out</w:t>
      </w:r>
    </w:p>
    <w:p w:rsidR="00FF4538" w:rsidRPr="00092E1C" w:rsidP="00AD50C4">
      <w:pPr>
        <w:pStyle w:val="PlainText"/>
        <w:spacing w:line="340" w:lineRule="exact"/>
        <w:rPr>
          <w:rFonts w:ascii="Times New Roman" w:hAnsi="Times New Roman" w:cs="Times New Roman"/>
          <w:b/>
          <w:lang w:bidi="en-US"/>
        </w:rPr>
      </w:pPr>
      <w:r w:rsidRPr="00092E1C">
        <w:rPr>
          <w:rFonts w:ascii="Times New Roman" w:hAnsi="Times New Roman" w:cs="Times New Roman"/>
          <w:b/>
          <w:bCs/>
        </w:rPr>
        <w:t>（</w:t>
      </w:r>
      <w:r w:rsidRPr="00092E1C">
        <w:rPr>
          <w:rFonts w:ascii="Times New Roman" w:hAnsi="Times New Roman" w:cs="Times New Roman"/>
          <w:b/>
          <w:bCs/>
        </w:rPr>
        <w:t xml:space="preserve">   </w:t>
      </w:r>
      <w:r w:rsidRPr="00092E1C">
        <w:rPr>
          <w:rFonts w:ascii="Times New Roman" w:hAnsi="Times New Roman" w:cs="Times New Roman"/>
          <w:b/>
          <w:bCs/>
        </w:rPr>
        <w:t>）</w:t>
      </w:r>
      <w:r w:rsidR="00CE0ADD">
        <w:rPr>
          <w:rFonts w:ascii="Times New Roman" w:hAnsi="Times New Roman" w:cs="Times New Roman"/>
          <w:b/>
          <w:bCs/>
        </w:rPr>
        <w:t>2</w:t>
      </w:r>
      <w:r w:rsidR="00CE0ADD">
        <w:rPr>
          <w:rFonts w:ascii="Times New Roman" w:hAnsi="Times New Roman" w:cs="Times New Roman" w:hint="eastAsia"/>
          <w:b/>
          <w:bCs/>
        </w:rPr>
        <w:t>4</w:t>
      </w:r>
      <w:r w:rsidRPr="00092E1C" w:rsidR="00190ED6">
        <w:rPr>
          <w:rFonts w:ascii="Times New Roman" w:hAnsi="Times New Roman" w:cs="Times New Roman"/>
          <w:b/>
          <w:bCs/>
        </w:rPr>
        <w:t>.</w:t>
      </w:r>
      <w:r w:rsidRPr="00092E1C" w:rsidR="00092E1C">
        <w:rPr>
          <w:rFonts w:ascii="Times New Roman" w:hAnsi="Times New Roman" w:cs="Times New Roman"/>
          <w:b/>
        </w:rPr>
        <w:t xml:space="preserve"> —</w:t>
      </w:r>
      <w:r w:rsidRPr="00092E1C" w:rsidR="0088091E">
        <w:rPr>
          <w:rFonts w:ascii="Times New Roman" w:hAnsi="Times New Roman" w:cs="Times New Roman"/>
          <w:b/>
          <w:bCs/>
        </w:rPr>
        <w:t xml:space="preserve"> </w:t>
      </w:r>
      <w:r w:rsidRPr="00092E1C">
        <w:rPr>
          <w:rFonts w:ascii="Times New Roman" w:hAnsi="Times New Roman" w:cs="Times New Roman"/>
          <w:b/>
          <w:lang w:bidi="en-US"/>
        </w:rPr>
        <w:t xml:space="preserve">Remember this, children. </w:t>
      </w:r>
      <w:bookmarkStart w:id="0" w:name="OLE_LINK1"/>
      <w:bookmarkStart w:id="1" w:name="OLE_LINK2"/>
      <w:r w:rsidRPr="00092E1C">
        <w:rPr>
          <w:rFonts w:ascii="Times New Roman" w:hAnsi="Times New Roman" w:cs="Times New Roman"/>
          <w:b/>
          <w:lang w:bidi="en-US"/>
        </w:rPr>
        <w:t>_</w:t>
      </w:r>
      <w:r w:rsidR="00C6614A">
        <w:rPr>
          <w:rFonts w:ascii="Times New Roman" w:hAnsi="Times New Roman" w:cs="Times New Roman"/>
          <w:b/>
          <w:lang w:bidi="en-US"/>
        </w:rPr>
        <w:t>_</w:t>
      </w:r>
      <w:r w:rsidRPr="00092E1C">
        <w:rPr>
          <w:rFonts w:ascii="Times New Roman" w:hAnsi="Times New Roman" w:cs="Times New Roman"/>
          <w:b/>
          <w:lang w:bidi="en-US"/>
        </w:rPr>
        <w:t>_</w:t>
      </w:r>
      <w:bookmarkEnd w:id="0"/>
      <w:bookmarkEnd w:id="1"/>
      <w:r w:rsidR="00C6614A">
        <w:rPr>
          <w:rFonts w:ascii="Times New Roman" w:hAnsi="Times New Roman" w:cs="Times New Roman"/>
          <w:b/>
          <w:lang w:bidi="en-US"/>
        </w:rPr>
        <w:t>_careful you are, __</w:t>
      </w:r>
      <w:r w:rsidRPr="00092E1C">
        <w:rPr>
          <w:rFonts w:ascii="Times New Roman" w:hAnsi="Times New Roman" w:cs="Times New Roman"/>
          <w:b/>
          <w:lang w:bidi="en-US"/>
        </w:rPr>
        <w:t>_mistakes you will make.</w:t>
      </w:r>
    </w:p>
    <w:p w:rsidR="00FF4538" w:rsidRPr="00092E1C" w:rsidP="00AD50C4">
      <w:pPr>
        <w:pStyle w:val="PlainText"/>
        <w:spacing w:line="340" w:lineRule="exact"/>
        <w:ind w:firstLine="1029" w:firstLineChars="490"/>
        <w:rPr>
          <w:rFonts w:ascii="Times New Roman" w:hAnsi="Times New Roman" w:cs="Times New Roman"/>
          <w:b/>
          <w:lang w:bidi="en-US"/>
        </w:rPr>
      </w:pPr>
      <w:r w:rsidRPr="00092E1C">
        <w:rPr>
          <w:rFonts w:ascii="Times New Roman" w:hAnsi="Times New Roman" w:cs="Times New Roman"/>
          <w:b/>
        </w:rPr>
        <w:t>—</w:t>
      </w:r>
      <w:r w:rsidRPr="00092E1C">
        <w:rPr>
          <w:rFonts w:ascii="Times New Roman" w:hAnsi="Times New Roman" w:cs="Times New Roman"/>
          <w:b/>
          <w:lang w:bidi="en-US"/>
        </w:rPr>
        <w:t>We know, Mr. Li.</w:t>
      </w:r>
    </w:p>
    <w:p w:rsidR="00FF4538" w:rsidRPr="00092E1C" w:rsidP="00AD50C4">
      <w:pPr>
        <w:pStyle w:val="PlainText"/>
        <w:spacing w:line="340" w:lineRule="exact"/>
        <w:ind w:firstLine="926" w:firstLineChars="441"/>
        <w:rPr>
          <w:rFonts w:ascii="Times New Roman" w:hAnsi="Times New Roman" w:cs="Times New Roman"/>
          <w:b/>
          <w:lang w:bidi="en-US"/>
        </w:rPr>
      </w:pPr>
      <w:r w:rsidRPr="00092E1C">
        <w:rPr>
          <w:rFonts w:ascii="Times New Roman" w:hAnsi="Times New Roman" w:cs="Times New Roman"/>
          <w:b/>
          <w:lang w:bidi="en-US"/>
        </w:rPr>
        <w:t xml:space="preserve">A. The more; the more   </w:t>
      </w:r>
      <w:r w:rsidR="00C6614A">
        <w:rPr>
          <w:rFonts w:ascii="Times New Roman" w:hAnsi="Times New Roman" w:cs="Times New Roman" w:hint="eastAsia"/>
          <w:b/>
          <w:lang w:bidi="en-US"/>
        </w:rPr>
        <w:t xml:space="preserve">        </w:t>
      </w:r>
      <w:r w:rsidRPr="00092E1C">
        <w:rPr>
          <w:rFonts w:ascii="Times New Roman" w:hAnsi="Times New Roman" w:cs="Times New Roman"/>
          <w:b/>
          <w:lang w:bidi="en-US"/>
        </w:rPr>
        <w:t xml:space="preserve"> B. The fewer; the more   </w:t>
      </w:r>
    </w:p>
    <w:p w:rsidR="00FF4538" w:rsidRPr="00092E1C" w:rsidP="00AD50C4">
      <w:pPr>
        <w:pStyle w:val="PlainText"/>
        <w:spacing w:line="340" w:lineRule="exact"/>
        <w:ind w:firstLine="926" w:firstLineChars="441"/>
        <w:rPr>
          <w:rFonts w:ascii="Times New Roman" w:hAnsi="Times New Roman" w:cs="Times New Roman"/>
          <w:b/>
          <w:lang w:bidi="en-US"/>
        </w:rPr>
      </w:pPr>
      <w:r w:rsidRPr="00C6614A">
        <w:rPr>
          <w:rFonts w:ascii="Times New Roman" w:hAnsi="Times New Roman" w:cs="Times New Roman"/>
          <w:b/>
          <w:lang w:bidi="en-US"/>
        </w:rPr>
        <w:t>C</w:t>
      </w:r>
      <w:r w:rsidRPr="00092E1C">
        <w:rPr>
          <w:rFonts w:ascii="Times New Roman" w:hAnsi="Times New Roman" w:cs="Times New Roman"/>
          <w:b/>
          <w:lang w:bidi="en-US"/>
        </w:rPr>
        <w:t xml:space="preserve">. The more; the fewer    </w:t>
      </w:r>
      <w:r w:rsidR="00C6614A">
        <w:rPr>
          <w:rFonts w:ascii="Times New Roman" w:hAnsi="Times New Roman" w:cs="Times New Roman" w:hint="eastAsia"/>
          <w:b/>
          <w:lang w:bidi="en-US"/>
        </w:rPr>
        <w:t xml:space="preserve">       </w:t>
      </w:r>
      <w:r w:rsidRPr="00092E1C">
        <w:rPr>
          <w:rFonts w:ascii="Times New Roman" w:hAnsi="Times New Roman" w:cs="Times New Roman"/>
          <w:b/>
          <w:lang w:bidi="en-US"/>
        </w:rPr>
        <w:t>D. The less; the less</w:t>
      </w:r>
    </w:p>
    <w:p w:rsidR="003D2B8A" w:rsidRPr="00092E1C" w:rsidP="00AD50C4">
      <w:pPr>
        <w:tabs>
          <w:tab w:val="left" w:pos="2520"/>
          <w:tab w:val="left" w:pos="5040"/>
          <w:tab w:val="left" w:pos="7560"/>
        </w:tabs>
        <w:spacing w:line="340" w:lineRule="exact"/>
        <w:rPr>
          <w:b/>
          <w:szCs w:val="21"/>
        </w:rPr>
      </w:pPr>
      <w:r w:rsidRPr="00092E1C">
        <w:rPr>
          <w:b/>
          <w:bCs/>
          <w:szCs w:val="21"/>
        </w:rPr>
        <w:t>（</w:t>
      </w:r>
      <w:r w:rsidRPr="00092E1C">
        <w:rPr>
          <w:b/>
          <w:bCs/>
          <w:szCs w:val="21"/>
        </w:rPr>
        <w:t xml:space="preserve">   </w:t>
      </w:r>
      <w:r w:rsidRPr="00092E1C">
        <w:rPr>
          <w:b/>
          <w:bCs/>
          <w:szCs w:val="21"/>
        </w:rPr>
        <w:t>）</w:t>
      </w:r>
      <w:r w:rsidR="00CE0ADD">
        <w:rPr>
          <w:rFonts w:hint="eastAsia"/>
          <w:b/>
          <w:bCs/>
          <w:szCs w:val="21"/>
        </w:rPr>
        <w:t>25</w:t>
      </w:r>
      <w:r w:rsidRPr="00092E1C" w:rsidR="003843C5">
        <w:rPr>
          <w:b/>
          <w:bCs/>
          <w:szCs w:val="21"/>
        </w:rPr>
        <w:t>.</w:t>
      </w:r>
      <w:r w:rsidRPr="00092E1C" w:rsidR="00190ED6">
        <w:rPr>
          <w:b/>
          <w:bCs/>
          <w:szCs w:val="21"/>
        </w:rPr>
        <w:t xml:space="preserve"> </w:t>
      </w:r>
      <w:r w:rsidRPr="00092E1C">
        <w:rPr>
          <w:b/>
          <w:szCs w:val="21"/>
        </w:rPr>
        <w:t xml:space="preserve">—I’m really tired. I have to stop running.  </w:t>
      </w:r>
      <w:r w:rsidRPr="00092E1C">
        <w:rPr>
          <w:b/>
          <w:szCs w:val="21"/>
        </w:rPr>
        <w:tab/>
      </w:r>
      <w:r w:rsidR="00C6614A">
        <w:rPr>
          <w:b/>
          <w:szCs w:val="21"/>
        </w:rPr>
        <w:t>—__</w:t>
      </w:r>
      <w:r w:rsidRPr="00092E1C">
        <w:rPr>
          <w:b/>
          <w:szCs w:val="21"/>
        </w:rPr>
        <w:t xml:space="preserve">___, Jim. You can make it. </w:t>
      </w:r>
    </w:p>
    <w:p w:rsidR="003D2B8A" w:rsidRPr="00092E1C" w:rsidP="00AD50C4">
      <w:pPr>
        <w:tabs>
          <w:tab w:val="left" w:pos="2520"/>
          <w:tab w:val="left" w:pos="7560"/>
        </w:tabs>
        <w:spacing w:line="340" w:lineRule="exact"/>
        <w:ind w:firstLine="823" w:firstLineChars="392"/>
        <w:rPr>
          <w:b/>
          <w:szCs w:val="21"/>
        </w:rPr>
      </w:pPr>
      <w:r w:rsidRPr="00092E1C">
        <w:rPr>
          <w:b/>
          <w:szCs w:val="21"/>
        </w:rPr>
        <w:t xml:space="preserve">A. Come on      </w:t>
      </w:r>
      <w:r w:rsidR="00C6614A">
        <w:rPr>
          <w:rFonts w:hint="eastAsia"/>
          <w:b/>
          <w:szCs w:val="21"/>
        </w:rPr>
        <w:t xml:space="preserve"> </w:t>
      </w:r>
      <w:r w:rsidRPr="00092E1C">
        <w:rPr>
          <w:b/>
          <w:szCs w:val="21"/>
        </w:rPr>
        <w:t xml:space="preserve"> </w:t>
      </w:r>
      <w:r w:rsidR="00C6614A">
        <w:rPr>
          <w:b/>
          <w:szCs w:val="21"/>
        </w:rPr>
        <w:t xml:space="preserve">B. </w:t>
      </w:r>
      <w:r w:rsidR="00C6614A">
        <w:rPr>
          <w:b/>
          <w:szCs w:val="21"/>
        </w:rPr>
        <w:t>Take care</w:t>
      </w:r>
      <w:r w:rsidR="00C6614A">
        <w:rPr>
          <w:b/>
          <w:szCs w:val="21"/>
        </w:rPr>
        <w:t xml:space="preserve">    </w:t>
      </w:r>
      <w:r w:rsidR="00C6614A">
        <w:rPr>
          <w:rFonts w:hint="eastAsia"/>
          <w:b/>
          <w:szCs w:val="21"/>
        </w:rPr>
        <w:t xml:space="preserve"> </w:t>
      </w:r>
      <w:r w:rsidR="00C6614A">
        <w:rPr>
          <w:b/>
          <w:szCs w:val="21"/>
        </w:rPr>
        <w:t xml:space="preserve"> C. Have fun     </w:t>
      </w:r>
      <w:r w:rsidR="00C6614A">
        <w:rPr>
          <w:rFonts w:hint="eastAsia"/>
          <w:b/>
          <w:szCs w:val="21"/>
        </w:rPr>
        <w:t xml:space="preserve"> </w:t>
      </w:r>
      <w:r w:rsidRPr="00092E1C">
        <w:rPr>
          <w:b/>
          <w:szCs w:val="21"/>
        </w:rPr>
        <w:t>D. Good luck</w:t>
      </w:r>
    </w:p>
    <w:p w:rsidR="00981347" w:rsidRPr="009F1E14" w:rsidP="00AD50C4">
      <w:pPr>
        <w:spacing w:line="340" w:lineRule="exact"/>
        <w:rPr>
          <w:rFonts w:ascii="方正书宋简体" w:eastAsia="方正书宋简体"/>
          <w:b/>
          <w:szCs w:val="21"/>
        </w:rPr>
      </w:pPr>
      <w:r w:rsidRPr="009F1E14">
        <w:rPr>
          <w:rFonts w:ascii="方正书宋简体" w:eastAsia="方正书宋简体" w:hint="eastAsia"/>
          <w:b/>
          <w:szCs w:val="21"/>
        </w:rPr>
        <w:t>第二节：</w:t>
      </w:r>
      <w:r w:rsidRPr="009F1E14" w:rsidR="00A96270">
        <w:rPr>
          <w:rFonts w:ascii="方正书宋简体" w:eastAsia="方正书宋简体" w:hint="eastAsia"/>
          <w:b/>
          <w:szCs w:val="21"/>
        </w:rPr>
        <w:t xml:space="preserve">完形填空 </w:t>
      </w:r>
      <w:r w:rsidRPr="009F1E14">
        <w:rPr>
          <w:rFonts w:ascii="方正书宋简体" w:eastAsia="方正书宋简体" w:hint="eastAsia"/>
          <w:b/>
          <w:szCs w:val="21"/>
        </w:rPr>
        <w:t xml:space="preserve">  （20分）</w:t>
      </w:r>
    </w:p>
    <w:p w:rsidR="00D60BDD" w:rsidP="00AD50C4">
      <w:pPr>
        <w:spacing w:line="340" w:lineRule="exact"/>
        <w:ind w:firstLine="422" w:firstLineChars="201"/>
        <w:rPr>
          <w:rFonts w:ascii="方正书宋简体" w:eastAsia="方正书宋简体"/>
          <w:b/>
        </w:rPr>
      </w:pPr>
      <w:r w:rsidRPr="009F1E14">
        <w:rPr>
          <w:rFonts w:ascii="方正书宋简体" w:eastAsia="方正书宋简体" w:hint="eastAsia"/>
          <w:b/>
        </w:rPr>
        <w:t>通读下面的短文，掌握其大意，然后在各小题所给的四个选项中，选出一个最佳选项，并将答案写在题前的括号内。</w:t>
      </w:r>
    </w:p>
    <w:p w:rsidR="00116508" w:rsidRPr="00CE0ADD" w:rsidP="00AD50C4">
      <w:pPr>
        <w:spacing w:line="340" w:lineRule="exact"/>
        <w:ind w:left="120" w:firstLine="420" w:leftChars="50" w:firstLineChars="200"/>
        <w:rPr>
          <w:b/>
          <w:szCs w:val="21"/>
        </w:rPr>
      </w:pPr>
      <w:bookmarkStart w:id="2" w:name="_Hlk95246777"/>
      <w:r w:rsidRPr="00CE0ADD">
        <w:rPr>
          <w:b/>
          <w:szCs w:val="21"/>
        </w:rPr>
        <w:t xml:space="preserve">An old man lived in a nice </w:t>
      </w:r>
      <w:r w:rsidRPr="00CE0ADD">
        <w:rPr>
          <w:b/>
          <w:szCs w:val="21"/>
        </w:rPr>
        <w:t>house</w:t>
      </w:r>
      <w:r w:rsidRPr="00CE0ADD">
        <w:rPr>
          <w:b/>
          <w:szCs w:val="21"/>
          <w:u w:val="single"/>
        </w:rPr>
        <w:t xml:space="preserve">  </w:t>
      </w:r>
      <w:r w:rsidR="00CE0ADD">
        <w:rPr>
          <w:rFonts w:hint="eastAsia"/>
          <w:b/>
          <w:szCs w:val="21"/>
          <w:u w:val="single"/>
        </w:rPr>
        <w:t>26</w:t>
      </w:r>
      <w:r w:rsidRPr="00CE0ADD">
        <w:rPr>
          <w:b/>
          <w:szCs w:val="21"/>
          <w:u w:val="single"/>
        </w:rPr>
        <w:t xml:space="preserve">  </w:t>
      </w:r>
      <w:r w:rsidRPr="00CE0ADD">
        <w:rPr>
          <w:b/>
          <w:szCs w:val="21"/>
        </w:rPr>
        <w:t xml:space="preserve"> a large garden. He took care of </w:t>
      </w:r>
      <w:r w:rsidRPr="00CE0ADD">
        <w:rPr>
          <w:b/>
          <w:szCs w:val="21"/>
        </w:rPr>
        <w:t xml:space="preserve">his </w:t>
      </w:r>
      <w:r w:rsidRPr="00CE0ADD">
        <w:rPr>
          <w:b/>
          <w:szCs w:val="21"/>
          <w:u w:val="single"/>
        </w:rPr>
        <w:t xml:space="preserve"> </w:t>
      </w:r>
      <w:r w:rsidR="00CE0ADD">
        <w:rPr>
          <w:rFonts w:hint="eastAsia"/>
          <w:b/>
          <w:szCs w:val="21"/>
          <w:u w:val="single"/>
        </w:rPr>
        <w:t>27</w:t>
      </w:r>
      <w:r w:rsidRPr="00CE0ADD">
        <w:rPr>
          <w:b/>
          <w:szCs w:val="21"/>
          <w:u w:val="single"/>
        </w:rPr>
        <w:t xml:space="preserve">  </w:t>
      </w:r>
      <w:r w:rsidRPr="00CE0ADD">
        <w:rPr>
          <w:b/>
          <w:szCs w:val="21"/>
        </w:rPr>
        <w:t xml:space="preserve">all the time, watering and </w:t>
      </w:r>
      <w:r w:rsidRPr="00CE0ADD">
        <w:rPr>
          <w:b/>
          <w:szCs w:val="21"/>
          <w:u w:val="single"/>
        </w:rPr>
        <w:t xml:space="preserve"> </w:t>
      </w:r>
      <w:r w:rsidR="00CE0ADD">
        <w:rPr>
          <w:rFonts w:hint="eastAsia"/>
          <w:b/>
          <w:szCs w:val="21"/>
          <w:u w:val="single"/>
        </w:rPr>
        <w:t>28</w:t>
      </w:r>
      <w:r w:rsidRPr="00CE0ADD">
        <w:rPr>
          <w:b/>
          <w:szCs w:val="21"/>
          <w:u w:val="single"/>
        </w:rPr>
        <w:t xml:space="preserve">  </w:t>
      </w:r>
      <w:r w:rsidRPr="00CE0ADD">
        <w:rPr>
          <w:b/>
          <w:szCs w:val="21"/>
        </w:rPr>
        <w:t>them.</w:t>
      </w:r>
    </w:p>
    <w:p w:rsidR="00116508" w:rsidRPr="00CE0ADD" w:rsidP="00AD50C4">
      <w:pPr>
        <w:spacing w:line="340" w:lineRule="exact"/>
        <w:ind w:firstLine="525" w:firstLineChars="250"/>
        <w:rPr>
          <w:b/>
          <w:szCs w:val="21"/>
        </w:rPr>
      </w:pPr>
      <w:r w:rsidRPr="00CE0ADD">
        <w:rPr>
          <w:b/>
          <w:szCs w:val="21"/>
        </w:rPr>
        <w:t xml:space="preserve">One day a young man went by </w:t>
      </w:r>
      <w:r w:rsidRPr="00CE0ADD">
        <w:rPr>
          <w:b/>
          <w:szCs w:val="21"/>
        </w:rPr>
        <w:t>the</w:t>
      </w:r>
      <w:r w:rsidRPr="00CE0ADD">
        <w:rPr>
          <w:b/>
          <w:szCs w:val="21"/>
          <w:u w:val="single"/>
        </w:rPr>
        <w:t xml:space="preserve">  </w:t>
      </w:r>
      <w:r w:rsidR="00CE0ADD">
        <w:rPr>
          <w:rFonts w:hint="eastAsia"/>
          <w:b/>
          <w:szCs w:val="21"/>
          <w:u w:val="single"/>
        </w:rPr>
        <w:t>29</w:t>
      </w:r>
      <w:r w:rsidR="00CE0ADD">
        <w:rPr>
          <w:b/>
          <w:szCs w:val="21"/>
          <w:u w:val="single"/>
        </w:rPr>
        <w:t xml:space="preserve"> </w:t>
      </w:r>
      <w:r w:rsidRPr="00CE0ADD">
        <w:rPr>
          <w:b/>
          <w:szCs w:val="21"/>
        </w:rPr>
        <w:t xml:space="preserve"> . He looked at the beautiful flowers, imagining how happy he could </w:t>
      </w:r>
      <w:r w:rsidRPr="00CE0ADD">
        <w:rPr>
          <w:b/>
          <w:szCs w:val="21"/>
        </w:rPr>
        <w:t>be</w:t>
      </w:r>
      <w:r w:rsidRPr="00CE0ADD">
        <w:rPr>
          <w:b/>
          <w:szCs w:val="21"/>
          <w:u w:val="single"/>
        </w:rPr>
        <w:t xml:space="preserve">  </w:t>
      </w:r>
      <w:r w:rsidR="00CE0ADD">
        <w:rPr>
          <w:rFonts w:hint="eastAsia"/>
          <w:b/>
          <w:szCs w:val="21"/>
          <w:u w:val="single"/>
        </w:rPr>
        <w:t>30</w:t>
      </w:r>
      <w:r w:rsidRPr="00CE0ADD">
        <w:rPr>
          <w:b/>
          <w:szCs w:val="21"/>
          <w:u w:val="single"/>
        </w:rPr>
        <w:t xml:space="preserve">  </w:t>
      </w:r>
      <w:r w:rsidR="00CE0ADD">
        <w:rPr>
          <w:b/>
          <w:szCs w:val="21"/>
        </w:rPr>
        <w:t>he lived in</w:t>
      </w:r>
      <w:r w:rsidRPr="00CE0ADD">
        <w:rPr>
          <w:b/>
          <w:szCs w:val="21"/>
          <w:u w:val="single"/>
        </w:rPr>
        <w:t xml:space="preserve">  </w:t>
      </w:r>
      <w:r w:rsidR="00CE0ADD">
        <w:rPr>
          <w:rFonts w:hint="eastAsia"/>
          <w:b/>
          <w:szCs w:val="21"/>
          <w:u w:val="single"/>
        </w:rPr>
        <w:t>31</w:t>
      </w:r>
      <w:r w:rsidR="00CE0ADD">
        <w:rPr>
          <w:b/>
          <w:szCs w:val="21"/>
          <w:u w:val="single"/>
        </w:rPr>
        <w:t xml:space="preserve"> </w:t>
      </w:r>
      <w:r w:rsidRPr="00CE0ADD">
        <w:rPr>
          <w:b/>
          <w:szCs w:val="21"/>
        </w:rPr>
        <w:t xml:space="preserve"> a beautiful place. Then, suddenly he found the old gardener </w:t>
      </w:r>
      <w:r w:rsidRPr="00CE0ADD">
        <w:rPr>
          <w:b/>
          <w:szCs w:val="21"/>
        </w:rPr>
        <w:t>was</w:t>
      </w:r>
      <w:r w:rsidRPr="00CE0ADD">
        <w:rPr>
          <w:b/>
          <w:szCs w:val="21"/>
          <w:u w:val="single"/>
        </w:rPr>
        <w:t xml:space="preserve">  </w:t>
      </w:r>
      <w:r w:rsidR="00CE0ADD">
        <w:rPr>
          <w:rFonts w:hint="eastAsia"/>
          <w:b/>
          <w:szCs w:val="21"/>
          <w:u w:val="single"/>
        </w:rPr>
        <w:t>32</w:t>
      </w:r>
      <w:r w:rsidRPr="00CE0ADD">
        <w:rPr>
          <w:b/>
          <w:szCs w:val="21"/>
          <w:u w:val="single"/>
        </w:rPr>
        <w:t xml:space="preserve">  </w:t>
      </w:r>
      <w:r w:rsidR="00CE0ADD">
        <w:rPr>
          <w:b/>
          <w:szCs w:val="21"/>
        </w:rPr>
        <w:t xml:space="preserve">. He was </w:t>
      </w:r>
      <w:r w:rsidR="00CE0ADD">
        <w:rPr>
          <w:b/>
          <w:szCs w:val="21"/>
        </w:rPr>
        <w:t>very</w:t>
      </w:r>
      <w:r w:rsidRPr="00CE0ADD">
        <w:rPr>
          <w:b/>
          <w:szCs w:val="21"/>
          <w:u w:val="single"/>
        </w:rPr>
        <w:t xml:space="preserve">  </w:t>
      </w:r>
      <w:r w:rsidR="00CE0ADD">
        <w:rPr>
          <w:rFonts w:hint="eastAsia"/>
          <w:b/>
          <w:szCs w:val="21"/>
          <w:u w:val="single"/>
        </w:rPr>
        <w:t>33</w:t>
      </w:r>
      <w:r w:rsidRPr="00CE0ADD">
        <w:rPr>
          <w:b/>
          <w:szCs w:val="21"/>
          <w:u w:val="single"/>
        </w:rPr>
        <w:t xml:space="preserve">  </w:t>
      </w:r>
      <w:r w:rsidRPr="00CE0ADD">
        <w:rPr>
          <w:b/>
          <w:szCs w:val="21"/>
        </w:rPr>
        <w:t xml:space="preserve"> about this and asked, “You can't see these flowers.</w:t>
      </w:r>
      <w:r w:rsidRPr="00CE0ADD">
        <w:rPr>
          <w:b/>
          <w:szCs w:val="21"/>
          <w:u w:val="single"/>
        </w:rPr>
        <w:t xml:space="preserve"> </w:t>
      </w:r>
      <w:r w:rsidR="00CE0ADD">
        <w:rPr>
          <w:rFonts w:hint="eastAsia"/>
          <w:b/>
          <w:szCs w:val="21"/>
          <w:u w:val="single"/>
        </w:rPr>
        <w:t>34</w:t>
      </w:r>
      <w:r w:rsidRPr="00CE0ADD">
        <w:rPr>
          <w:b/>
          <w:szCs w:val="21"/>
          <w:u w:val="single"/>
        </w:rPr>
        <w:t xml:space="preserve">  </w:t>
      </w:r>
      <w:r w:rsidRPr="00CE0ADD">
        <w:rPr>
          <w:b/>
          <w:szCs w:val="21"/>
        </w:rPr>
        <w:t xml:space="preserve"> are you busy </w:t>
      </w:r>
      <w:r w:rsidRPr="00CE0ADD">
        <w:rPr>
          <w:rFonts w:hint="eastAsia"/>
          <w:b/>
          <w:szCs w:val="21"/>
        </w:rPr>
        <w:t>tak</w:t>
      </w:r>
      <w:r w:rsidRPr="00CE0ADD">
        <w:rPr>
          <w:b/>
          <w:szCs w:val="21"/>
        </w:rPr>
        <w:t xml:space="preserve">ing care of them </w:t>
      </w:r>
      <w:r w:rsidRPr="00CE0ADD">
        <w:rPr>
          <w:b/>
          <w:szCs w:val="21"/>
        </w:rPr>
        <w:t>everyday</w:t>
      </w:r>
      <w:r w:rsidRPr="00CE0ADD">
        <w:rPr>
          <w:b/>
          <w:szCs w:val="21"/>
        </w:rPr>
        <w:t>?”</w:t>
      </w:r>
    </w:p>
    <w:p w:rsidR="00116508" w:rsidRPr="00CE0ADD" w:rsidP="00AD50C4">
      <w:pPr>
        <w:spacing w:line="340" w:lineRule="exact"/>
        <w:ind w:firstLine="525" w:firstLineChars="250"/>
        <w:rPr>
          <w:b/>
          <w:szCs w:val="21"/>
        </w:rPr>
      </w:pPr>
      <w:r w:rsidRPr="00CE0ADD">
        <w:rPr>
          <w:b/>
          <w:szCs w:val="21"/>
        </w:rPr>
        <w:t xml:space="preserve">The old man smiled and said, “I can tell you </w:t>
      </w:r>
      <w:r w:rsidRPr="00CE0ADD">
        <w:rPr>
          <w:b/>
          <w:szCs w:val="21"/>
        </w:rPr>
        <w:t xml:space="preserve">four </w:t>
      </w:r>
      <w:r w:rsidR="00CE0ADD">
        <w:rPr>
          <w:b/>
          <w:szCs w:val="21"/>
          <w:u w:val="single"/>
        </w:rPr>
        <w:t xml:space="preserve"> </w:t>
      </w:r>
      <w:r w:rsidR="00CE0ADD">
        <w:rPr>
          <w:rFonts w:hint="eastAsia"/>
          <w:b/>
          <w:szCs w:val="21"/>
          <w:u w:val="single"/>
        </w:rPr>
        <w:t>35</w:t>
      </w:r>
      <w:r w:rsidRPr="00CE0ADD">
        <w:rPr>
          <w:b/>
          <w:szCs w:val="21"/>
          <w:u w:val="single"/>
        </w:rPr>
        <w:t xml:space="preserve">  </w:t>
      </w:r>
      <w:r w:rsidRPr="00CE0ADD">
        <w:rPr>
          <w:b/>
          <w:szCs w:val="21"/>
        </w:rPr>
        <w:t xml:space="preserve">. First, I was </w:t>
      </w:r>
      <w:r w:rsidRPr="00CE0ADD">
        <w:rPr>
          <w:b/>
          <w:szCs w:val="21"/>
        </w:rPr>
        <w:t>a</w:t>
      </w:r>
      <w:r w:rsidR="00CE0ADD">
        <w:rPr>
          <w:b/>
          <w:szCs w:val="21"/>
          <w:u w:val="single"/>
        </w:rPr>
        <w:t xml:space="preserve">  </w:t>
      </w:r>
      <w:r w:rsidR="00CE0ADD">
        <w:rPr>
          <w:rFonts w:hint="eastAsia"/>
          <w:b/>
          <w:szCs w:val="21"/>
          <w:u w:val="single"/>
        </w:rPr>
        <w:t>36</w:t>
      </w:r>
      <w:r w:rsidR="00CE0ADD">
        <w:rPr>
          <w:b/>
          <w:szCs w:val="21"/>
          <w:u w:val="single"/>
        </w:rPr>
        <w:t xml:space="preserve"> </w:t>
      </w:r>
      <w:r w:rsidRPr="00CE0ADD">
        <w:rPr>
          <w:b/>
          <w:szCs w:val="21"/>
        </w:rPr>
        <w:t>when I was young, and I really like this job. Second</w:t>
      </w:r>
      <w:r w:rsidRPr="00CE0ADD">
        <w:rPr>
          <w:b/>
          <w:szCs w:val="21"/>
        </w:rPr>
        <w:t>,</w:t>
      </w:r>
      <w:r w:rsidR="00CE0ADD">
        <w:rPr>
          <w:b/>
          <w:szCs w:val="21"/>
          <w:u w:val="single"/>
        </w:rPr>
        <w:t xml:space="preserve">  </w:t>
      </w:r>
      <w:r w:rsidR="00CE0ADD">
        <w:rPr>
          <w:rFonts w:hint="eastAsia"/>
          <w:b/>
          <w:szCs w:val="21"/>
          <w:u w:val="single"/>
        </w:rPr>
        <w:t>37</w:t>
      </w:r>
      <w:r w:rsidRPr="00CE0ADD">
        <w:rPr>
          <w:b/>
          <w:szCs w:val="21"/>
          <w:u w:val="single"/>
        </w:rPr>
        <w:t xml:space="preserve">  </w:t>
      </w:r>
      <w:r w:rsidRPr="00CE0ADD">
        <w:rPr>
          <w:b/>
          <w:szCs w:val="21"/>
        </w:rPr>
        <w:t xml:space="preserve"> I can't see</w:t>
      </w:r>
      <w:r w:rsidRPr="00CE0ADD">
        <w:rPr>
          <w:rFonts w:hint="eastAsia"/>
          <w:b/>
          <w:szCs w:val="21"/>
        </w:rPr>
        <w:t xml:space="preserve"> </w:t>
      </w:r>
      <w:r w:rsidRPr="00CE0ADD">
        <w:rPr>
          <w:b/>
          <w:szCs w:val="21"/>
        </w:rPr>
        <w:t xml:space="preserve">these flowers, I can touch them. </w:t>
      </w:r>
      <w:r w:rsidR="00CE0ADD">
        <w:rPr>
          <w:b/>
          <w:szCs w:val="21"/>
          <w:u w:val="single"/>
        </w:rPr>
        <w:t xml:space="preserve"> </w:t>
      </w:r>
      <w:r w:rsidR="00CE0ADD">
        <w:rPr>
          <w:rFonts w:hint="eastAsia"/>
          <w:b/>
          <w:szCs w:val="21"/>
          <w:u w:val="single"/>
        </w:rPr>
        <w:t>38</w:t>
      </w:r>
      <w:r w:rsidR="00CE0ADD">
        <w:rPr>
          <w:b/>
          <w:szCs w:val="21"/>
          <w:u w:val="single"/>
        </w:rPr>
        <w:t xml:space="preserve">  </w:t>
      </w:r>
      <w:r w:rsidRPr="00CE0ADD">
        <w:rPr>
          <w:b/>
          <w:szCs w:val="21"/>
        </w:rPr>
        <w:t>,</w:t>
      </w:r>
      <w:r w:rsidRPr="00CE0ADD">
        <w:rPr>
          <w:b/>
          <w:szCs w:val="21"/>
        </w:rPr>
        <w:t xml:space="preserve">  I can smell the sweetness of them. As to the last one, </w:t>
      </w:r>
      <w:r w:rsidRPr="00CE0ADD">
        <w:rPr>
          <w:b/>
          <w:szCs w:val="21"/>
        </w:rPr>
        <w:t>that's</w:t>
      </w:r>
      <w:r w:rsidR="00CE0ADD">
        <w:rPr>
          <w:b/>
          <w:szCs w:val="21"/>
          <w:u w:val="single"/>
        </w:rPr>
        <w:t xml:space="preserve">  </w:t>
      </w:r>
      <w:r w:rsidR="00CE0ADD">
        <w:rPr>
          <w:rFonts w:hint="eastAsia"/>
          <w:b/>
          <w:szCs w:val="21"/>
          <w:u w:val="single"/>
        </w:rPr>
        <w:t>39</w:t>
      </w:r>
      <w:r w:rsidRPr="00CE0ADD">
        <w:rPr>
          <w:b/>
          <w:szCs w:val="21"/>
          <w:u w:val="single"/>
        </w:rPr>
        <w:t xml:space="preserve">  </w:t>
      </w:r>
      <w:r w:rsidRPr="00CE0ADD">
        <w:rPr>
          <w:b/>
          <w:szCs w:val="21"/>
        </w:rPr>
        <w:t>.”</w:t>
      </w:r>
    </w:p>
    <w:p w:rsidR="00116508" w:rsidRPr="00CE0ADD" w:rsidP="00AD50C4">
      <w:pPr>
        <w:spacing w:line="340" w:lineRule="exact"/>
        <w:ind w:firstLine="525" w:firstLineChars="250"/>
        <w:rPr>
          <w:b/>
          <w:szCs w:val="21"/>
        </w:rPr>
      </w:pPr>
      <w:r w:rsidRPr="00CE0ADD">
        <w:rPr>
          <w:b/>
          <w:szCs w:val="21"/>
        </w:rPr>
        <w:t>“Me? But you don't know me," said the young man.</w:t>
      </w:r>
    </w:p>
    <w:p w:rsidR="00116508" w:rsidRPr="00CE0ADD" w:rsidP="00AD50C4">
      <w:pPr>
        <w:spacing w:line="340" w:lineRule="exact"/>
        <w:ind w:firstLine="525" w:firstLineChars="250"/>
        <w:rPr>
          <w:b/>
          <w:szCs w:val="21"/>
        </w:rPr>
      </w:pPr>
      <w:r w:rsidRPr="00CE0ADD">
        <w:rPr>
          <w:b/>
          <w:szCs w:val="21"/>
        </w:rPr>
        <w:t>“Yeah, it's</w:t>
      </w:r>
      <w:r w:rsidRPr="00CE0ADD">
        <w:rPr>
          <w:rFonts w:hint="eastAsia"/>
          <w:b/>
          <w:szCs w:val="21"/>
        </w:rPr>
        <w:t xml:space="preserve"> </w:t>
      </w:r>
      <w:r w:rsidR="00CE0ADD">
        <w:rPr>
          <w:b/>
          <w:szCs w:val="21"/>
          <w:u w:val="single"/>
        </w:rPr>
        <w:t xml:space="preserve">  </w:t>
      </w:r>
      <w:r w:rsidR="00CE0ADD">
        <w:rPr>
          <w:rFonts w:hint="eastAsia"/>
          <w:b/>
          <w:szCs w:val="21"/>
          <w:u w:val="single"/>
        </w:rPr>
        <w:t>40</w:t>
      </w:r>
      <w:r w:rsidRPr="00CE0ADD">
        <w:rPr>
          <w:b/>
          <w:szCs w:val="21"/>
          <w:u w:val="single"/>
        </w:rPr>
        <w:t xml:space="preserve">  </w:t>
      </w:r>
      <w:r w:rsidRPr="00CE0ADD">
        <w:rPr>
          <w:b/>
          <w:szCs w:val="21"/>
        </w:rPr>
        <w:t>that</w:t>
      </w:r>
      <w:r w:rsidRPr="00CE0ADD">
        <w:rPr>
          <w:b/>
          <w:szCs w:val="21"/>
        </w:rPr>
        <w:t xml:space="preserve"> I don't know you. But I know that flowers are angels that</w:t>
      </w:r>
      <w:r w:rsidRPr="00CE0ADD">
        <w:rPr>
          <w:rFonts w:hint="eastAsia"/>
          <w:b/>
          <w:szCs w:val="21"/>
        </w:rPr>
        <w:t xml:space="preserve"> </w:t>
      </w:r>
      <w:r w:rsidRPr="00CE0ADD">
        <w:rPr>
          <w:b/>
          <w:szCs w:val="21"/>
        </w:rPr>
        <w:t>everybody</w:t>
      </w:r>
      <w:r w:rsidR="00CE0ADD">
        <w:rPr>
          <w:b/>
          <w:szCs w:val="21"/>
          <w:u w:val="single"/>
        </w:rPr>
        <w:t xml:space="preserve">  </w:t>
      </w:r>
      <w:r w:rsidR="00CE0ADD">
        <w:rPr>
          <w:rFonts w:hint="eastAsia"/>
          <w:b/>
          <w:szCs w:val="21"/>
          <w:u w:val="single"/>
        </w:rPr>
        <w:t>41</w:t>
      </w:r>
      <w:r w:rsidR="00CE0ADD">
        <w:rPr>
          <w:b/>
          <w:szCs w:val="21"/>
          <w:u w:val="single"/>
        </w:rPr>
        <w:t xml:space="preserve"> </w:t>
      </w:r>
      <w:r w:rsidRPr="00CE0ADD">
        <w:rPr>
          <w:b/>
          <w:szCs w:val="21"/>
        </w:rPr>
        <w:t xml:space="preserve"> . We enjoy the happiness these flowers have brought us.”</w:t>
      </w:r>
    </w:p>
    <w:p w:rsidR="00116508" w:rsidRPr="00CE0ADD" w:rsidP="00AD50C4">
      <w:pPr>
        <w:spacing w:line="340" w:lineRule="exact"/>
        <w:ind w:firstLine="525" w:firstLineChars="250"/>
        <w:rPr>
          <w:b/>
          <w:szCs w:val="21"/>
        </w:rPr>
      </w:pPr>
      <w:r w:rsidRPr="00CE0ADD">
        <w:rPr>
          <w:b/>
          <w:szCs w:val="21"/>
        </w:rPr>
        <w:t xml:space="preserve">The blind man’s work opened our eyes, </w:t>
      </w:r>
      <w:r w:rsidRPr="00CE0ADD">
        <w:rPr>
          <w:b/>
          <w:szCs w:val="21"/>
        </w:rPr>
        <w:t>and</w:t>
      </w:r>
      <w:r w:rsidR="00CE0ADD">
        <w:rPr>
          <w:b/>
          <w:szCs w:val="21"/>
          <w:u w:val="single"/>
        </w:rPr>
        <w:t xml:space="preserve">  </w:t>
      </w:r>
      <w:r w:rsidR="00CE0ADD">
        <w:rPr>
          <w:rFonts w:hint="eastAsia"/>
          <w:b/>
          <w:szCs w:val="21"/>
          <w:u w:val="single"/>
        </w:rPr>
        <w:t>42</w:t>
      </w:r>
      <w:r w:rsidR="00CE0ADD">
        <w:rPr>
          <w:b/>
          <w:szCs w:val="21"/>
          <w:u w:val="single"/>
        </w:rPr>
        <w:t xml:space="preserve"> </w:t>
      </w:r>
      <w:r w:rsidRPr="00CE0ADD">
        <w:rPr>
          <w:b/>
          <w:szCs w:val="21"/>
        </w:rPr>
        <w:t xml:space="preserve"> our hearts, which also made</w:t>
      </w:r>
    </w:p>
    <w:p w:rsidR="00116508" w:rsidRPr="00CE0ADD" w:rsidP="00AD50C4">
      <w:pPr>
        <w:spacing w:line="340" w:lineRule="exact"/>
        <w:rPr>
          <w:b/>
          <w:szCs w:val="21"/>
        </w:rPr>
      </w:pPr>
      <w:r w:rsidRPr="00CE0ADD">
        <w:rPr>
          <w:b/>
          <w:szCs w:val="21"/>
        </w:rPr>
        <w:t>his</w:t>
      </w:r>
      <w:r w:rsidRPr="00CE0ADD">
        <w:rPr>
          <w:b/>
          <w:szCs w:val="21"/>
        </w:rPr>
        <w:t xml:space="preserve"> life </w:t>
      </w:r>
      <w:r w:rsidR="00CE0ADD">
        <w:rPr>
          <w:b/>
          <w:szCs w:val="21"/>
          <w:u w:val="single"/>
        </w:rPr>
        <w:t xml:space="preserve">  </w:t>
      </w:r>
      <w:r w:rsidR="00CE0ADD">
        <w:rPr>
          <w:rFonts w:hint="eastAsia"/>
          <w:b/>
          <w:szCs w:val="21"/>
          <w:u w:val="single"/>
        </w:rPr>
        <w:t>43</w:t>
      </w:r>
      <w:r w:rsidRPr="00CE0ADD">
        <w:rPr>
          <w:b/>
          <w:szCs w:val="21"/>
          <w:u w:val="single"/>
        </w:rPr>
        <w:t xml:space="preserve">   </w:t>
      </w:r>
      <w:r w:rsidRPr="00CE0ADD">
        <w:rPr>
          <w:b/>
          <w:szCs w:val="21"/>
        </w:rPr>
        <w:t xml:space="preserve">. It was just like Beethoven, who became deaf in his later life and wrote many great musical works. Beethoven himself couldn’t </w:t>
      </w:r>
      <w:r w:rsidR="00CE0ADD">
        <w:rPr>
          <w:b/>
          <w:szCs w:val="21"/>
          <w:u w:val="single"/>
        </w:rPr>
        <w:t xml:space="preserve">  </w:t>
      </w:r>
      <w:r w:rsidR="00CE0ADD">
        <w:rPr>
          <w:rFonts w:hint="eastAsia"/>
          <w:b/>
          <w:szCs w:val="21"/>
          <w:u w:val="single"/>
        </w:rPr>
        <w:t>44</w:t>
      </w:r>
      <w:r w:rsidRPr="00CE0ADD">
        <w:rPr>
          <w:b/>
          <w:szCs w:val="21"/>
          <w:u w:val="single"/>
        </w:rPr>
        <w:t xml:space="preserve">  </w:t>
      </w:r>
      <w:r w:rsidRPr="00CE0ADD">
        <w:rPr>
          <w:b/>
          <w:szCs w:val="21"/>
        </w:rPr>
        <w:t xml:space="preserve"> his wonderful music, but his music has</w:t>
      </w:r>
      <w:r w:rsidRPr="00CE0ADD">
        <w:rPr>
          <w:rFonts w:hint="eastAsia"/>
          <w:b/>
          <w:szCs w:val="21"/>
        </w:rPr>
        <w:t xml:space="preserve"> </w:t>
      </w:r>
      <w:r w:rsidR="00CE0ADD">
        <w:rPr>
          <w:b/>
          <w:szCs w:val="21"/>
          <w:u w:val="single"/>
        </w:rPr>
        <w:t xml:space="preserve">  </w:t>
      </w:r>
      <w:r w:rsidR="00CE0ADD">
        <w:rPr>
          <w:rFonts w:hint="eastAsia"/>
          <w:b/>
          <w:szCs w:val="21"/>
          <w:u w:val="single"/>
        </w:rPr>
        <w:t>45</w:t>
      </w:r>
      <w:r w:rsidRPr="00CE0ADD">
        <w:rPr>
          <w:b/>
          <w:szCs w:val="21"/>
          <w:u w:val="single"/>
        </w:rPr>
        <w:t xml:space="preserve">  </w:t>
      </w:r>
      <w:r w:rsidRPr="00CE0ADD">
        <w:rPr>
          <w:b/>
          <w:szCs w:val="21"/>
        </w:rPr>
        <w:t xml:space="preserve"> millions of people to face their difficulties bravely. Isn't it one kind of happiness?</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26</w:t>
      </w:r>
      <w:r w:rsidRPr="00CE0ADD">
        <w:rPr>
          <w:b/>
          <w:szCs w:val="21"/>
        </w:rPr>
        <w:t>. A. without</w:t>
      </w:r>
      <w:r w:rsidR="007666ED">
        <w:rPr>
          <w:rFonts w:hint="eastAsia"/>
          <w:b/>
          <w:szCs w:val="21"/>
        </w:rPr>
        <w:tab/>
        <w:t xml:space="preserve">        </w:t>
      </w:r>
      <w:r w:rsidRPr="00CE0ADD">
        <w:rPr>
          <w:b/>
          <w:szCs w:val="21"/>
        </w:rPr>
        <w:t>B. with</w:t>
      </w:r>
      <w:r w:rsidR="007666ED">
        <w:rPr>
          <w:rFonts w:hint="eastAsia"/>
          <w:b/>
          <w:szCs w:val="21"/>
        </w:rPr>
        <w:tab/>
        <w:t xml:space="preserve">         </w:t>
      </w:r>
      <w:r w:rsidRPr="00CE0ADD">
        <w:rPr>
          <w:b/>
          <w:szCs w:val="21"/>
        </w:rPr>
        <w:t>C. had</w:t>
      </w:r>
      <w:r w:rsidR="007666ED">
        <w:rPr>
          <w:rFonts w:hint="eastAsia"/>
          <w:b/>
          <w:szCs w:val="21"/>
        </w:rPr>
        <w:tab/>
        <w:t xml:space="preserve">          </w:t>
      </w:r>
      <w:r w:rsidRPr="00CE0ADD">
        <w:rPr>
          <w:b/>
          <w:szCs w:val="21"/>
        </w:rPr>
        <w:t>D. have</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Pr="00CE0ADD">
        <w:rPr>
          <w:b/>
          <w:szCs w:val="21"/>
        </w:rPr>
        <w:t>2</w:t>
      </w:r>
      <w:r>
        <w:rPr>
          <w:rFonts w:hint="eastAsia"/>
          <w:b/>
          <w:szCs w:val="21"/>
        </w:rPr>
        <w:t>7</w:t>
      </w:r>
      <w:r w:rsidRPr="00CE0ADD">
        <w:rPr>
          <w:b/>
          <w:szCs w:val="21"/>
        </w:rPr>
        <w:t>. A. flowers</w:t>
      </w:r>
      <w:r w:rsidR="007666ED">
        <w:rPr>
          <w:rFonts w:hint="eastAsia"/>
          <w:b/>
          <w:szCs w:val="21"/>
        </w:rPr>
        <w:tab/>
        <w:t xml:space="preserve">        </w:t>
      </w:r>
      <w:r w:rsidRPr="00CE0ADD">
        <w:rPr>
          <w:b/>
          <w:szCs w:val="21"/>
        </w:rPr>
        <w:t>B. trees</w:t>
      </w:r>
      <w:r w:rsidR="007666ED">
        <w:rPr>
          <w:rFonts w:hint="eastAsia"/>
          <w:b/>
          <w:szCs w:val="21"/>
        </w:rPr>
        <w:tab/>
        <w:t xml:space="preserve">         </w:t>
      </w:r>
      <w:r w:rsidRPr="00CE0ADD">
        <w:rPr>
          <w:b/>
          <w:szCs w:val="21"/>
        </w:rPr>
        <w:t xml:space="preserve">C. vegetables </w:t>
      </w:r>
      <w:r w:rsidR="007666ED">
        <w:rPr>
          <w:rFonts w:hint="eastAsia"/>
          <w:b/>
          <w:szCs w:val="21"/>
        </w:rPr>
        <w:tab/>
        <w:t xml:space="preserve">  </w:t>
      </w:r>
      <w:r w:rsidRPr="00CE0ADD">
        <w:rPr>
          <w:b/>
          <w:szCs w:val="21"/>
        </w:rPr>
        <w:t>D. grass</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28</w:t>
      </w:r>
      <w:r w:rsidRPr="00CE0ADD">
        <w:rPr>
          <w:b/>
          <w:szCs w:val="21"/>
        </w:rPr>
        <w:t>. A. fertilized</w:t>
      </w:r>
      <w:r w:rsidR="007666ED">
        <w:rPr>
          <w:rFonts w:hint="eastAsia"/>
          <w:b/>
          <w:szCs w:val="21"/>
        </w:rPr>
        <w:tab/>
        <w:t xml:space="preserve">    </w:t>
      </w:r>
      <w:r w:rsidRPr="00CE0ADD">
        <w:rPr>
          <w:b/>
          <w:szCs w:val="21"/>
        </w:rPr>
        <w:t xml:space="preserve">B. fertilizing </w:t>
      </w:r>
      <w:r w:rsidR="007666ED">
        <w:rPr>
          <w:rFonts w:hint="eastAsia"/>
          <w:b/>
          <w:szCs w:val="21"/>
        </w:rPr>
        <w:tab/>
        <w:t xml:space="preserve">    </w:t>
      </w:r>
      <w:r w:rsidRPr="00CE0ADD">
        <w:rPr>
          <w:b/>
          <w:szCs w:val="21"/>
        </w:rPr>
        <w:t xml:space="preserve"> C. fertilize</w:t>
      </w:r>
      <w:r w:rsidR="007666ED">
        <w:rPr>
          <w:rFonts w:hint="eastAsia"/>
          <w:b/>
          <w:szCs w:val="21"/>
        </w:rPr>
        <w:tab/>
        <w:t xml:space="preserve">      </w:t>
      </w:r>
      <w:r w:rsidRPr="00CE0ADD">
        <w:rPr>
          <w:b/>
          <w:szCs w:val="21"/>
        </w:rPr>
        <w:t>D. had fertilized</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29</w:t>
      </w:r>
      <w:r w:rsidRPr="00CE0ADD">
        <w:rPr>
          <w:b/>
          <w:szCs w:val="21"/>
        </w:rPr>
        <w:t>. A. balcony</w:t>
      </w:r>
      <w:r w:rsidR="007666ED">
        <w:rPr>
          <w:rFonts w:hint="eastAsia"/>
          <w:b/>
          <w:szCs w:val="21"/>
        </w:rPr>
        <w:tab/>
        <w:t xml:space="preserve">        </w:t>
      </w:r>
      <w:r w:rsidRPr="00CE0ADD">
        <w:rPr>
          <w:b/>
          <w:szCs w:val="21"/>
        </w:rPr>
        <w:t>B. kitchen</w:t>
      </w:r>
      <w:r w:rsidR="007666ED">
        <w:rPr>
          <w:rFonts w:hint="eastAsia"/>
          <w:b/>
          <w:szCs w:val="21"/>
        </w:rPr>
        <w:tab/>
        <w:t xml:space="preserve">     </w:t>
      </w:r>
      <w:r w:rsidRPr="00CE0ADD">
        <w:rPr>
          <w:b/>
          <w:szCs w:val="21"/>
        </w:rPr>
        <w:t>C. garden</w:t>
      </w:r>
      <w:r w:rsidR="007666ED">
        <w:rPr>
          <w:rFonts w:hint="eastAsia"/>
          <w:b/>
          <w:szCs w:val="21"/>
        </w:rPr>
        <w:tab/>
        <w:t xml:space="preserve">      </w:t>
      </w:r>
      <w:r w:rsidRPr="00CE0ADD">
        <w:rPr>
          <w:b/>
          <w:szCs w:val="21"/>
        </w:rPr>
        <w:t>D. study</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30</w:t>
      </w:r>
      <w:r w:rsidRPr="00CE0ADD">
        <w:rPr>
          <w:b/>
          <w:szCs w:val="21"/>
        </w:rPr>
        <w:t>. A. after</w:t>
      </w:r>
      <w:r w:rsidR="007666ED">
        <w:rPr>
          <w:rFonts w:hint="eastAsia"/>
          <w:b/>
          <w:szCs w:val="21"/>
        </w:rPr>
        <w:tab/>
        <w:t xml:space="preserve">        </w:t>
      </w:r>
      <w:r w:rsidRPr="00CE0ADD">
        <w:rPr>
          <w:b/>
          <w:szCs w:val="21"/>
        </w:rPr>
        <w:t>B. as</w:t>
      </w:r>
      <w:r w:rsidR="007666ED">
        <w:rPr>
          <w:rFonts w:hint="eastAsia"/>
          <w:b/>
          <w:szCs w:val="21"/>
        </w:rPr>
        <w:tab/>
        <w:t xml:space="preserve">         </w:t>
      </w:r>
      <w:r w:rsidRPr="00CE0ADD">
        <w:rPr>
          <w:b/>
          <w:szCs w:val="21"/>
        </w:rPr>
        <w:t>C. before</w:t>
      </w:r>
      <w:r w:rsidR="007666ED">
        <w:rPr>
          <w:rFonts w:hint="eastAsia"/>
          <w:b/>
          <w:szCs w:val="21"/>
        </w:rPr>
        <w:tab/>
        <w:t xml:space="preserve">      </w:t>
      </w:r>
      <w:r w:rsidRPr="00CE0ADD">
        <w:rPr>
          <w:b/>
          <w:szCs w:val="21"/>
        </w:rPr>
        <w:t>D. if</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31</w:t>
      </w:r>
      <w:r w:rsidRPr="00CE0ADD">
        <w:rPr>
          <w:b/>
          <w:szCs w:val="21"/>
        </w:rPr>
        <w:t>. A. so</w:t>
      </w:r>
      <w:r w:rsidR="007666ED">
        <w:rPr>
          <w:rFonts w:hint="eastAsia"/>
          <w:b/>
          <w:szCs w:val="21"/>
        </w:rPr>
        <w:tab/>
        <w:t xml:space="preserve">            </w:t>
      </w:r>
      <w:r w:rsidRPr="00CE0ADD">
        <w:rPr>
          <w:b/>
          <w:szCs w:val="21"/>
        </w:rPr>
        <w:t>B. such</w:t>
      </w:r>
      <w:r w:rsidR="007666ED">
        <w:rPr>
          <w:rFonts w:hint="eastAsia"/>
          <w:b/>
          <w:szCs w:val="21"/>
        </w:rPr>
        <w:tab/>
        <w:t xml:space="preserve">         </w:t>
      </w:r>
      <w:r w:rsidRPr="00CE0ADD">
        <w:rPr>
          <w:b/>
          <w:szCs w:val="21"/>
        </w:rPr>
        <w:t>C. except</w:t>
      </w:r>
      <w:r w:rsidR="007666ED">
        <w:rPr>
          <w:rFonts w:hint="eastAsia"/>
          <w:b/>
          <w:szCs w:val="21"/>
        </w:rPr>
        <w:tab/>
        <w:t xml:space="preserve">      </w:t>
      </w:r>
      <w:r w:rsidRPr="00CE0ADD">
        <w:rPr>
          <w:b/>
          <w:szCs w:val="21"/>
        </w:rPr>
        <w:t>D. how</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32</w:t>
      </w:r>
      <w:r w:rsidRPr="00CE0ADD">
        <w:rPr>
          <w:b/>
          <w:szCs w:val="21"/>
        </w:rPr>
        <w:t>. A. blind</w:t>
      </w:r>
      <w:r w:rsidR="007666ED">
        <w:rPr>
          <w:rFonts w:hint="eastAsia"/>
          <w:b/>
          <w:szCs w:val="21"/>
        </w:rPr>
        <w:tab/>
        <w:t xml:space="preserve">        </w:t>
      </w:r>
      <w:r w:rsidRPr="00CE0ADD">
        <w:rPr>
          <w:b/>
          <w:szCs w:val="21"/>
        </w:rPr>
        <w:t>B. deaf</w:t>
      </w:r>
      <w:r w:rsidR="007666ED">
        <w:rPr>
          <w:rFonts w:hint="eastAsia"/>
          <w:b/>
          <w:szCs w:val="21"/>
        </w:rPr>
        <w:tab/>
        <w:t xml:space="preserve">         </w:t>
      </w:r>
      <w:r w:rsidRPr="00CE0ADD">
        <w:rPr>
          <w:b/>
          <w:szCs w:val="21"/>
        </w:rPr>
        <w:t>C. famous</w:t>
      </w:r>
      <w:r w:rsidR="007666ED">
        <w:rPr>
          <w:rFonts w:hint="eastAsia"/>
          <w:b/>
          <w:szCs w:val="21"/>
        </w:rPr>
        <w:tab/>
        <w:t xml:space="preserve">      </w:t>
      </w:r>
      <w:r w:rsidRPr="00CE0ADD">
        <w:rPr>
          <w:b/>
          <w:szCs w:val="21"/>
        </w:rPr>
        <w:t>D. smart</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33</w:t>
      </w:r>
      <w:r w:rsidRPr="00CE0ADD">
        <w:rPr>
          <w:b/>
          <w:szCs w:val="21"/>
        </w:rPr>
        <w:t>. A. surprised</w:t>
      </w:r>
      <w:r w:rsidR="007666ED">
        <w:rPr>
          <w:rFonts w:hint="eastAsia"/>
          <w:b/>
          <w:szCs w:val="21"/>
        </w:rPr>
        <w:tab/>
        <w:t xml:space="preserve">    </w:t>
      </w:r>
      <w:r w:rsidRPr="00CE0ADD">
        <w:rPr>
          <w:b/>
          <w:szCs w:val="21"/>
        </w:rPr>
        <w:t>B. angry</w:t>
      </w:r>
      <w:r w:rsidR="007666ED">
        <w:rPr>
          <w:rFonts w:hint="eastAsia"/>
          <w:b/>
          <w:szCs w:val="21"/>
        </w:rPr>
        <w:tab/>
        <w:t xml:space="preserve">         </w:t>
      </w:r>
      <w:r w:rsidRPr="00CE0ADD">
        <w:rPr>
          <w:b/>
          <w:szCs w:val="21"/>
        </w:rPr>
        <w:t>C. sad</w:t>
      </w:r>
      <w:r w:rsidR="007666ED">
        <w:rPr>
          <w:rFonts w:hint="eastAsia"/>
          <w:b/>
          <w:szCs w:val="21"/>
        </w:rPr>
        <w:tab/>
        <w:t xml:space="preserve">          </w:t>
      </w:r>
      <w:r w:rsidRPr="00CE0ADD">
        <w:rPr>
          <w:b/>
          <w:szCs w:val="21"/>
        </w:rPr>
        <w:t>D. happy</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34</w:t>
      </w:r>
      <w:r w:rsidRPr="00CE0ADD">
        <w:rPr>
          <w:b/>
          <w:szCs w:val="21"/>
        </w:rPr>
        <w:t>. A. what</w:t>
      </w:r>
      <w:r w:rsidR="007666ED">
        <w:rPr>
          <w:rFonts w:hint="eastAsia"/>
          <w:b/>
          <w:szCs w:val="21"/>
        </w:rPr>
        <w:tab/>
        <w:t xml:space="preserve">        </w:t>
      </w:r>
      <w:r w:rsidRPr="00CE0ADD">
        <w:rPr>
          <w:b/>
          <w:szCs w:val="21"/>
        </w:rPr>
        <w:t>B. who</w:t>
      </w:r>
      <w:r w:rsidR="007666ED">
        <w:rPr>
          <w:rFonts w:hint="eastAsia"/>
          <w:b/>
          <w:szCs w:val="21"/>
        </w:rPr>
        <w:tab/>
        <w:t xml:space="preserve">         </w:t>
      </w:r>
      <w:r w:rsidRPr="00CE0ADD">
        <w:rPr>
          <w:b/>
          <w:szCs w:val="21"/>
        </w:rPr>
        <w:t>C. when</w:t>
      </w:r>
      <w:r w:rsidR="007666ED">
        <w:rPr>
          <w:rFonts w:hint="eastAsia"/>
          <w:b/>
          <w:szCs w:val="21"/>
        </w:rPr>
        <w:tab/>
        <w:t xml:space="preserve">      </w:t>
      </w:r>
      <w:r w:rsidRPr="00CE0ADD">
        <w:rPr>
          <w:b/>
          <w:szCs w:val="21"/>
        </w:rPr>
        <w:t>D. why</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35</w:t>
      </w:r>
      <w:r w:rsidRPr="00CE0ADD">
        <w:rPr>
          <w:b/>
          <w:szCs w:val="21"/>
        </w:rPr>
        <w:t>. A. stories</w:t>
      </w:r>
      <w:r w:rsidR="007666ED">
        <w:rPr>
          <w:rFonts w:hint="eastAsia"/>
          <w:b/>
          <w:szCs w:val="21"/>
        </w:rPr>
        <w:tab/>
        <w:t xml:space="preserve">        </w:t>
      </w:r>
      <w:r w:rsidRPr="00CE0ADD">
        <w:rPr>
          <w:b/>
          <w:szCs w:val="21"/>
        </w:rPr>
        <w:t>B. reasons</w:t>
      </w:r>
      <w:r w:rsidR="007666ED">
        <w:rPr>
          <w:rFonts w:hint="eastAsia"/>
          <w:b/>
          <w:szCs w:val="21"/>
        </w:rPr>
        <w:tab/>
        <w:t xml:space="preserve">     </w:t>
      </w:r>
      <w:r w:rsidRPr="00CE0ADD">
        <w:rPr>
          <w:b/>
          <w:szCs w:val="21"/>
        </w:rPr>
        <w:t>C. excuses</w:t>
      </w:r>
      <w:r w:rsidR="007666ED">
        <w:rPr>
          <w:rFonts w:hint="eastAsia"/>
          <w:b/>
          <w:szCs w:val="21"/>
        </w:rPr>
        <w:tab/>
        <w:t xml:space="preserve">      </w:t>
      </w:r>
      <w:r w:rsidRPr="00CE0ADD">
        <w:rPr>
          <w:b/>
          <w:szCs w:val="21"/>
        </w:rPr>
        <w:t>D. conclusions</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36</w:t>
      </w:r>
      <w:r w:rsidRPr="00CE0ADD">
        <w:rPr>
          <w:b/>
          <w:szCs w:val="21"/>
        </w:rPr>
        <w:t>. A. worker</w:t>
      </w:r>
      <w:r w:rsidR="007666ED">
        <w:rPr>
          <w:rFonts w:hint="eastAsia"/>
          <w:b/>
          <w:szCs w:val="21"/>
        </w:rPr>
        <w:tab/>
        <w:t xml:space="preserve">        </w:t>
      </w:r>
      <w:r w:rsidRPr="00CE0ADD">
        <w:rPr>
          <w:b/>
          <w:szCs w:val="21"/>
        </w:rPr>
        <w:t>B. gardener</w:t>
      </w:r>
      <w:r w:rsidR="007666ED">
        <w:rPr>
          <w:rFonts w:hint="eastAsia"/>
          <w:b/>
          <w:szCs w:val="21"/>
        </w:rPr>
        <w:tab/>
        <w:t xml:space="preserve">     </w:t>
      </w:r>
      <w:r w:rsidRPr="00CE0ADD">
        <w:rPr>
          <w:b/>
          <w:szCs w:val="21"/>
        </w:rPr>
        <w:t>C. teacher</w:t>
      </w:r>
      <w:r w:rsidR="007666ED">
        <w:rPr>
          <w:rFonts w:hint="eastAsia"/>
          <w:b/>
          <w:szCs w:val="21"/>
        </w:rPr>
        <w:tab/>
        <w:t xml:space="preserve">      </w:t>
      </w:r>
      <w:r w:rsidRPr="00CE0ADD">
        <w:rPr>
          <w:b/>
          <w:szCs w:val="21"/>
        </w:rPr>
        <w:t>D. doctor</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37</w:t>
      </w:r>
      <w:r w:rsidRPr="00CE0ADD">
        <w:rPr>
          <w:b/>
          <w:szCs w:val="21"/>
        </w:rPr>
        <w:t>. A. although</w:t>
      </w:r>
      <w:r w:rsidR="007666ED">
        <w:rPr>
          <w:rFonts w:hint="eastAsia"/>
          <w:b/>
          <w:szCs w:val="21"/>
        </w:rPr>
        <w:tab/>
        <w:t xml:space="preserve">        </w:t>
      </w:r>
      <w:r w:rsidRPr="00CE0ADD">
        <w:rPr>
          <w:b/>
          <w:szCs w:val="21"/>
        </w:rPr>
        <w:t>B. since</w:t>
      </w:r>
      <w:r w:rsidR="007666ED">
        <w:rPr>
          <w:rFonts w:hint="eastAsia"/>
          <w:b/>
          <w:szCs w:val="21"/>
        </w:rPr>
        <w:tab/>
        <w:t xml:space="preserve">         </w:t>
      </w:r>
      <w:r w:rsidRPr="00CE0ADD">
        <w:rPr>
          <w:b/>
          <w:szCs w:val="21"/>
        </w:rPr>
        <w:t>C. because</w:t>
      </w:r>
      <w:r w:rsidR="007666ED">
        <w:rPr>
          <w:rFonts w:hint="eastAsia"/>
          <w:b/>
          <w:szCs w:val="21"/>
        </w:rPr>
        <w:tab/>
        <w:t xml:space="preserve">      </w:t>
      </w:r>
      <w:r w:rsidRPr="00CE0ADD">
        <w:rPr>
          <w:b/>
          <w:szCs w:val="21"/>
        </w:rPr>
        <w:t>D. unless</w:t>
      </w:r>
    </w:p>
    <w:p w:rsidR="007666ED" w:rsidRPr="007666E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38</w:t>
      </w:r>
      <w:r w:rsidRPr="00CE0ADD" w:rsidR="00116508">
        <w:rPr>
          <w:b/>
          <w:szCs w:val="21"/>
        </w:rPr>
        <w:t>. A. First</w:t>
      </w:r>
      <w:r>
        <w:rPr>
          <w:rFonts w:hint="eastAsia"/>
          <w:b/>
          <w:szCs w:val="21"/>
        </w:rPr>
        <w:tab/>
        <w:t xml:space="preserve">        </w:t>
      </w:r>
      <w:r w:rsidRPr="00CE0ADD" w:rsidR="00116508">
        <w:rPr>
          <w:b/>
          <w:szCs w:val="21"/>
        </w:rPr>
        <w:t>B. Second</w:t>
      </w:r>
      <w:r>
        <w:rPr>
          <w:rFonts w:hint="eastAsia"/>
          <w:b/>
          <w:szCs w:val="21"/>
        </w:rPr>
        <w:tab/>
        <w:t xml:space="preserve">     </w:t>
      </w:r>
      <w:r w:rsidRPr="00CE0ADD" w:rsidR="00116508">
        <w:rPr>
          <w:b/>
          <w:szCs w:val="21"/>
        </w:rPr>
        <w:t>C. Third</w:t>
      </w:r>
      <w:r>
        <w:rPr>
          <w:rFonts w:hint="eastAsia"/>
          <w:b/>
          <w:szCs w:val="21"/>
        </w:rPr>
        <w:tab/>
        <w:t xml:space="preserve">      </w:t>
      </w:r>
      <w:r w:rsidRPr="00CE0ADD" w:rsidR="00116508">
        <w:rPr>
          <w:b/>
          <w:szCs w:val="21"/>
        </w:rPr>
        <w:t>D. Fourth</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39</w:t>
      </w:r>
      <w:r w:rsidRPr="00CE0ADD">
        <w:rPr>
          <w:b/>
          <w:szCs w:val="21"/>
        </w:rPr>
        <w:t>. A. you</w:t>
      </w:r>
      <w:r w:rsidR="007666ED">
        <w:rPr>
          <w:rFonts w:hint="eastAsia"/>
          <w:b/>
          <w:szCs w:val="21"/>
        </w:rPr>
        <w:tab/>
        <w:t xml:space="preserve">            </w:t>
      </w:r>
      <w:r w:rsidRPr="00CE0ADD">
        <w:rPr>
          <w:b/>
          <w:szCs w:val="21"/>
        </w:rPr>
        <w:t>B. me</w:t>
      </w:r>
      <w:r w:rsidR="007666ED">
        <w:rPr>
          <w:rFonts w:hint="eastAsia"/>
          <w:b/>
          <w:szCs w:val="21"/>
        </w:rPr>
        <w:tab/>
        <w:t xml:space="preserve">         </w:t>
      </w:r>
      <w:r w:rsidRPr="00CE0ADD">
        <w:rPr>
          <w:b/>
          <w:szCs w:val="21"/>
        </w:rPr>
        <w:t>C. my brother</w:t>
      </w:r>
      <w:r w:rsidR="007666ED">
        <w:rPr>
          <w:rFonts w:hint="eastAsia"/>
          <w:b/>
          <w:szCs w:val="21"/>
        </w:rPr>
        <w:tab/>
        <w:t xml:space="preserve">  </w:t>
      </w:r>
      <w:r w:rsidRPr="00CE0ADD">
        <w:rPr>
          <w:b/>
          <w:szCs w:val="21"/>
        </w:rPr>
        <w:t>D. my son</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40</w:t>
      </w:r>
      <w:r w:rsidRPr="00CE0ADD">
        <w:rPr>
          <w:b/>
          <w:szCs w:val="21"/>
        </w:rPr>
        <w:t>. A. true</w:t>
      </w:r>
      <w:r w:rsidR="007666ED">
        <w:rPr>
          <w:rFonts w:hint="eastAsia"/>
          <w:b/>
          <w:szCs w:val="21"/>
        </w:rPr>
        <w:tab/>
        <w:t xml:space="preserve">            </w:t>
      </w:r>
      <w:r w:rsidRPr="00CE0ADD">
        <w:rPr>
          <w:b/>
          <w:szCs w:val="21"/>
        </w:rPr>
        <w:t>B. hard</w:t>
      </w:r>
      <w:r w:rsidR="007666ED">
        <w:rPr>
          <w:rFonts w:hint="eastAsia"/>
          <w:b/>
          <w:szCs w:val="21"/>
        </w:rPr>
        <w:tab/>
        <w:t xml:space="preserve">         </w:t>
      </w:r>
      <w:r w:rsidRPr="00CE0ADD">
        <w:rPr>
          <w:b/>
          <w:szCs w:val="21"/>
        </w:rPr>
        <w:t>C. fair</w:t>
      </w:r>
      <w:r w:rsidR="007666ED">
        <w:rPr>
          <w:rFonts w:hint="eastAsia"/>
          <w:b/>
          <w:szCs w:val="21"/>
        </w:rPr>
        <w:tab/>
        <w:t xml:space="preserve">          </w:t>
      </w:r>
      <w:r w:rsidRPr="00CE0ADD">
        <w:rPr>
          <w:b/>
          <w:szCs w:val="21"/>
        </w:rPr>
        <w:t>D. cool</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41</w:t>
      </w:r>
      <w:r w:rsidRPr="00CE0ADD">
        <w:rPr>
          <w:b/>
          <w:szCs w:val="21"/>
        </w:rPr>
        <w:t>. A. greets</w:t>
      </w:r>
      <w:r w:rsidR="007666ED">
        <w:rPr>
          <w:rFonts w:hint="eastAsia"/>
          <w:b/>
          <w:szCs w:val="21"/>
        </w:rPr>
        <w:tab/>
        <w:t xml:space="preserve">        </w:t>
      </w:r>
      <w:r w:rsidRPr="00CE0ADD">
        <w:rPr>
          <w:b/>
          <w:szCs w:val="21"/>
        </w:rPr>
        <w:t>B. doubts</w:t>
      </w:r>
      <w:r w:rsidR="007666ED">
        <w:rPr>
          <w:rFonts w:hint="eastAsia"/>
          <w:b/>
          <w:szCs w:val="21"/>
        </w:rPr>
        <w:tab/>
        <w:t xml:space="preserve">     </w:t>
      </w:r>
      <w:r w:rsidRPr="00CE0ADD">
        <w:rPr>
          <w:b/>
          <w:szCs w:val="21"/>
        </w:rPr>
        <w:t>C. meets</w:t>
      </w:r>
      <w:r w:rsidR="007666ED">
        <w:rPr>
          <w:rFonts w:hint="eastAsia"/>
          <w:b/>
          <w:szCs w:val="21"/>
        </w:rPr>
        <w:tab/>
        <w:t xml:space="preserve">      </w:t>
      </w:r>
      <w:r w:rsidRPr="00CE0ADD">
        <w:rPr>
          <w:b/>
          <w:szCs w:val="21"/>
        </w:rPr>
        <w:t>D. knows</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42</w:t>
      </w:r>
      <w:r w:rsidRPr="00CE0ADD">
        <w:rPr>
          <w:b/>
          <w:szCs w:val="21"/>
        </w:rPr>
        <w:t>. A. broke</w:t>
      </w:r>
      <w:r w:rsidR="007666ED">
        <w:rPr>
          <w:rFonts w:hint="eastAsia"/>
          <w:b/>
          <w:szCs w:val="21"/>
        </w:rPr>
        <w:tab/>
        <w:t xml:space="preserve">        </w:t>
      </w:r>
      <w:r w:rsidRPr="00CE0ADD">
        <w:rPr>
          <w:b/>
          <w:szCs w:val="21"/>
        </w:rPr>
        <w:t>B. hurt</w:t>
      </w:r>
      <w:r w:rsidR="007666ED">
        <w:rPr>
          <w:rFonts w:hint="eastAsia"/>
          <w:b/>
          <w:szCs w:val="21"/>
        </w:rPr>
        <w:tab/>
        <w:t xml:space="preserve">         </w:t>
      </w:r>
      <w:r w:rsidRPr="00CE0ADD">
        <w:rPr>
          <w:b/>
          <w:szCs w:val="21"/>
        </w:rPr>
        <w:t>C. pleased</w:t>
      </w:r>
      <w:r w:rsidR="007666ED">
        <w:rPr>
          <w:rFonts w:hint="eastAsia"/>
          <w:b/>
          <w:szCs w:val="21"/>
        </w:rPr>
        <w:tab/>
        <w:t xml:space="preserve">      </w:t>
      </w:r>
      <w:r w:rsidRPr="00CE0ADD">
        <w:rPr>
          <w:b/>
          <w:szCs w:val="21"/>
        </w:rPr>
        <w:t>D. treated</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43</w:t>
      </w:r>
      <w:r w:rsidRPr="00CE0ADD">
        <w:rPr>
          <w:b/>
          <w:szCs w:val="21"/>
        </w:rPr>
        <w:t>. A. emptier</w:t>
      </w:r>
      <w:r w:rsidR="007666ED">
        <w:rPr>
          <w:rFonts w:hint="eastAsia"/>
          <w:b/>
          <w:szCs w:val="21"/>
        </w:rPr>
        <w:tab/>
        <w:t xml:space="preserve">        </w:t>
      </w:r>
      <w:r w:rsidRPr="00CE0ADD">
        <w:rPr>
          <w:b/>
          <w:szCs w:val="21"/>
        </w:rPr>
        <w:t>B. busier</w:t>
      </w:r>
      <w:r w:rsidR="007666ED">
        <w:rPr>
          <w:rFonts w:hint="eastAsia"/>
          <w:b/>
          <w:szCs w:val="21"/>
        </w:rPr>
        <w:tab/>
        <w:t xml:space="preserve">         </w:t>
      </w:r>
      <w:r w:rsidRPr="00CE0ADD">
        <w:rPr>
          <w:b/>
          <w:szCs w:val="21"/>
        </w:rPr>
        <w:t>C. luckier</w:t>
      </w:r>
      <w:r w:rsidR="007666ED">
        <w:rPr>
          <w:rFonts w:hint="eastAsia"/>
          <w:b/>
          <w:szCs w:val="21"/>
        </w:rPr>
        <w:tab/>
        <w:t xml:space="preserve">      </w:t>
      </w:r>
      <w:r w:rsidRPr="00CE0ADD">
        <w:rPr>
          <w:b/>
          <w:szCs w:val="21"/>
        </w:rPr>
        <w:t>D. happier</w:t>
      </w:r>
    </w:p>
    <w:p w:rsidR="00116508" w:rsidRPr="00CE0ADD"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44</w:t>
      </w:r>
      <w:r w:rsidRPr="00CE0ADD">
        <w:rPr>
          <w:b/>
          <w:szCs w:val="21"/>
        </w:rPr>
        <w:t>. A. write</w:t>
      </w:r>
      <w:r w:rsidR="007666ED">
        <w:rPr>
          <w:rFonts w:hint="eastAsia"/>
          <w:b/>
          <w:szCs w:val="21"/>
        </w:rPr>
        <w:tab/>
        <w:t xml:space="preserve">        </w:t>
      </w:r>
      <w:r w:rsidRPr="00CE0ADD">
        <w:rPr>
          <w:b/>
          <w:szCs w:val="21"/>
        </w:rPr>
        <w:t>B. hear</w:t>
      </w:r>
      <w:r w:rsidR="007666ED">
        <w:rPr>
          <w:rFonts w:hint="eastAsia"/>
          <w:b/>
          <w:szCs w:val="21"/>
        </w:rPr>
        <w:tab/>
        <w:t xml:space="preserve">         </w:t>
      </w:r>
      <w:r w:rsidRPr="00CE0ADD">
        <w:rPr>
          <w:b/>
          <w:szCs w:val="21"/>
        </w:rPr>
        <w:t>C. play</w:t>
      </w:r>
      <w:r w:rsidR="007666ED">
        <w:rPr>
          <w:rFonts w:hint="eastAsia"/>
          <w:b/>
          <w:szCs w:val="21"/>
        </w:rPr>
        <w:tab/>
        <w:t xml:space="preserve">          </w:t>
      </w:r>
      <w:r w:rsidRPr="00CE0ADD">
        <w:rPr>
          <w:b/>
          <w:szCs w:val="21"/>
        </w:rPr>
        <w:t>D. believe</w:t>
      </w:r>
    </w:p>
    <w:p w:rsidR="00116508" w:rsidRP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sidR="000A2FFA">
        <w:rPr>
          <w:rFonts w:hint="eastAsia"/>
          <w:b/>
          <w:szCs w:val="21"/>
        </w:rPr>
        <w:t>45</w:t>
      </w:r>
      <w:r w:rsidRPr="00CE0ADD">
        <w:rPr>
          <w:b/>
          <w:szCs w:val="21"/>
        </w:rPr>
        <w:t xml:space="preserve">. A. </w:t>
      </w:r>
      <w:r w:rsidRPr="00CE0ADD">
        <w:rPr>
          <w:rFonts w:hint="eastAsia"/>
          <w:b/>
          <w:szCs w:val="21"/>
        </w:rPr>
        <w:t>c</w:t>
      </w:r>
      <w:r w:rsidRPr="00CE0ADD">
        <w:rPr>
          <w:b/>
          <w:szCs w:val="21"/>
        </w:rPr>
        <w:t>hanged</w:t>
      </w:r>
      <w:r w:rsidR="007666ED">
        <w:rPr>
          <w:rFonts w:hint="eastAsia"/>
          <w:b/>
          <w:szCs w:val="21"/>
        </w:rPr>
        <w:tab/>
        <w:t xml:space="preserve">        </w:t>
      </w:r>
      <w:r w:rsidRPr="00CE0ADD">
        <w:rPr>
          <w:b/>
          <w:szCs w:val="21"/>
        </w:rPr>
        <w:t>B. affected</w:t>
      </w:r>
      <w:r w:rsidR="007666ED">
        <w:rPr>
          <w:rFonts w:hint="eastAsia"/>
          <w:b/>
          <w:szCs w:val="21"/>
        </w:rPr>
        <w:tab/>
        <w:t xml:space="preserve">     </w:t>
      </w:r>
      <w:r w:rsidRPr="00CE0ADD">
        <w:rPr>
          <w:b/>
          <w:szCs w:val="21"/>
        </w:rPr>
        <w:t>C. discovered</w:t>
      </w:r>
      <w:r w:rsidR="007666ED">
        <w:rPr>
          <w:rFonts w:hint="eastAsia"/>
          <w:b/>
          <w:szCs w:val="21"/>
        </w:rPr>
        <w:tab/>
        <w:t xml:space="preserve">  </w:t>
      </w:r>
      <w:r w:rsidRPr="00CE0ADD">
        <w:rPr>
          <w:b/>
          <w:szCs w:val="21"/>
        </w:rPr>
        <w:t>D. encouraged</w:t>
      </w:r>
      <w:bookmarkEnd w:id="2"/>
    </w:p>
    <w:p w:rsidR="004F7952" w:rsidRPr="005425E0" w:rsidP="00AD50C4">
      <w:pPr>
        <w:spacing w:line="340" w:lineRule="exact"/>
        <w:ind w:firstLine="2587" w:firstLineChars="1078"/>
        <w:rPr>
          <w:rFonts w:ascii="方正书宋简体" w:eastAsia="方正书宋简体"/>
          <w:b/>
          <w:sz w:val="24"/>
        </w:rPr>
      </w:pPr>
      <w:r w:rsidRPr="005425E0">
        <w:rPr>
          <w:rFonts w:ascii="方正书宋简体" w:eastAsia="方正书宋简体" w:hint="eastAsia"/>
          <w:b/>
          <w:sz w:val="24"/>
        </w:rPr>
        <w:t>第三部分：</w:t>
      </w:r>
      <w:r w:rsidRPr="005425E0" w:rsidR="00A96270">
        <w:rPr>
          <w:rFonts w:ascii="方正书宋简体" w:eastAsia="方正书宋简体" w:hint="eastAsia"/>
          <w:b/>
          <w:sz w:val="24"/>
        </w:rPr>
        <w:t>阅读理解</w:t>
      </w:r>
      <w:r w:rsidRPr="005425E0">
        <w:rPr>
          <w:rFonts w:ascii="方正书宋简体" w:eastAsia="方正书宋简体" w:hint="eastAsia"/>
          <w:b/>
          <w:sz w:val="24"/>
        </w:rPr>
        <w:t xml:space="preserve">  （</w:t>
      </w:r>
      <w:r w:rsidR="00280B14">
        <w:rPr>
          <w:rFonts w:ascii="方正书宋简体" w:eastAsia="方正书宋简体" w:hint="eastAsia"/>
          <w:b/>
          <w:sz w:val="24"/>
        </w:rPr>
        <w:t>2</w:t>
      </w:r>
      <w:r w:rsidRPr="005425E0">
        <w:rPr>
          <w:rFonts w:ascii="方正书宋简体" w:eastAsia="方正书宋简体" w:hint="eastAsia"/>
          <w:b/>
          <w:sz w:val="24"/>
        </w:rPr>
        <w:t>0分）</w:t>
      </w:r>
    </w:p>
    <w:p w:rsidR="00A96270" w:rsidRPr="005425E0" w:rsidP="00AD50C4">
      <w:pPr>
        <w:spacing w:line="340" w:lineRule="exact"/>
        <w:ind w:firstLine="412" w:firstLineChars="196"/>
        <w:rPr>
          <w:rFonts w:ascii="方正书宋简体" w:eastAsia="方正书宋简体"/>
          <w:b/>
          <w:szCs w:val="21"/>
        </w:rPr>
      </w:pPr>
      <w:r w:rsidRPr="005425E0">
        <w:rPr>
          <w:rFonts w:ascii="方正书宋简体" w:eastAsia="方正书宋简体" w:hint="eastAsia"/>
          <w:b/>
          <w:szCs w:val="21"/>
        </w:rPr>
        <w:t>阅读</w:t>
      </w:r>
      <w:r w:rsidR="00280B14">
        <w:rPr>
          <w:rFonts w:ascii="方正书宋简体" w:eastAsia="方正书宋简体" w:hint="eastAsia"/>
          <w:b/>
          <w:szCs w:val="21"/>
        </w:rPr>
        <w:t>下面两</w:t>
      </w:r>
      <w:r w:rsidRPr="005425E0">
        <w:rPr>
          <w:rFonts w:ascii="方正书宋简体" w:eastAsia="方正书宋简体" w:hint="eastAsia"/>
          <w:b/>
          <w:szCs w:val="21"/>
        </w:rPr>
        <w:t>篇短文，并从每小题所给的四个选项中，选出一个最佳选项，并将答案写在题前的括号内。</w:t>
      </w:r>
    </w:p>
    <w:p w:rsidR="00A96270" w:rsidP="00AD50C4">
      <w:pPr>
        <w:spacing w:line="340" w:lineRule="exact"/>
        <w:jc w:val="center"/>
        <w:rPr>
          <w:b/>
          <w:sz w:val="24"/>
        </w:rPr>
      </w:pPr>
      <w:r w:rsidRPr="004F7952">
        <w:rPr>
          <w:b/>
          <w:sz w:val="24"/>
        </w:rPr>
        <w:t>A</w:t>
      </w:r>
    </w:p>
    <w:p w:rsidR="0016392E" w:rsidRPr="00280B14" w:rsidP="00AD50C4">
      <w:pPr>
        <w:spacing w:line="340" w:lineRule="exact"/>
        <w:ind w:firstLine="420" w:firstLineChars="200"/>
        <w:rPr>
          <w:b/>
          <w:szCs w:val="21"/>
        </w:rPr>
      </w:pPr>
      <w:r w:rsidRPr="00280B14">
        <w:rPr>
          <w:b/>
          <w:szCs w:val="21"/>
        </w:rPr>
        <w:t>We know music is very important in our daily life. Do you notice music playing at any of those places when you go somewhere? Today most stores, stations, restaurants and other places play music. You might even hear music in an office or on a farm.</w:t>
      </w:r>
    </w:p>
    <w:p w:rsidR="0016392E" w:rsidRPr="00280B14" w:rsidP="00AD50C4">
      <w:pPr>
        <w:spacing w:line="340" w:lineRule="exact"/>
        <w:ind w:firstLine="420" w:firstLineChars="200"/>
        <w:rPr>
          <w:b/>
          <w:szCs w:val="21"/>
        </w:rPr>
      </w:pPr>
      <w:r w:rsidRPr="00280B14">
        <w:rPr>
          <w:b/>
          <w:szCs w:val="21"/>
        </w:rPr>
        <w:t>Scientists believe that music influences</w:t>
      </w:r>
      <w:r w:rsidRPr="00280B14">
        <w:rPr>
          <w:b/>
          <w:szCs w:val="21"/>
        </w:rPr>
        <w:t>（影响）</w:t>
      </w:r>
      <w:r w:rsidRPr="00280B14">
        <w:rPr>
          <w:b/>
          <w:szCs w:val="21"/>
        </w:rPr>
        <w:t xml:space="preserve"> the way people behave</w:t>
      </w:r>
      <w:r w:rsidRPr="00280B14">
        <w:rPr>
          <w:b/>
          <w:szCs w:val="21"/>
        </w:rPr>
        <w:t>（表现）</w:t>
      </w:r>
      <w:r w:rsidRPr="00280B14">
        <w:rPr>
          <w:b/>
          <w:szCs w:val="21"/>
        </w:rPr>
        <w:t>. They think that the sound of western classical(</w:t>
      </w:r>
      <w:r w:rsidRPr="00280B14">
        <w:rPr>
          <w:b/>
          <w:szCs w:val="21"/>
        </w:rPr>
        <w:t>古典</w:t>
      </w:r>
      <w:r w:rsidRPr="00280B14">
        <w:rPr>
          <w:b/>
          <w:szCs w:val="21"/>
        </w:rPr>
        <w:t>) music makes people feel richer. When a restaurant plays classical music, people spend more money on food and drinks. When the restaurant plays modern music, people spend less money. Without music, people spend even less.</w:t>
      </w:r>
    </w:p>
    <w:p w:rsidR="0016392E" w:rsidRPr="00280B14" w:rsidP="00AD50C4">
      <w:pPr>
        <w:spacing w:line="340" w:lineRule="exact"/>
        <w:ind w:firstLine="420" w:firstLineChars="200"/>
        <w:rPr>
          <w:b/>
          <w:szCs w:val="21"/>
        </w:rPr>
      </w:pPr>
      <w:r w:rsidRPr="00280B14">
        <w:rPr>
          <w:b/>
          <w:szCs w:val="21"/>
        </w:rPr>
        <w:t>Scientists also believe that loud, fast music makes people eat faster. Some restaurants play fast music during their busy hours. This makes people eat faster and leave quickly. Restaurants can make more money in this way.</w:t>
      </w:r>
    </w:p>
    <w:p w:rsidR="0016392E" w:rsidRPr="00280B14" w:rsidP="00AD50C4">
      <w:pPr>
        <w:spacing w:line="340" w:lineRule="exact"/>
        <w:ind w:firstLine="420" w:firstLineChars="200"/>
        <w:rPr>
          <w:b/>
          <w:szCs w:val="21"/>
        </w:rPr>
      </w:pPr>
      <w:r w:rsidRPr="00280B14">
        <w:rPr>
          <w:b/>
          <w:szCs w:val="21"/>
        </w:rPr>
        <w:t>Some scientists think that music makes you think and learn better. They say that music helps students to be more active. It is true that people learn better when they are relaxed. And listening to music can help you relax.</w:t>
      </w:r>
    </w:p>
    <w:p w:rsidR="0016392E" w:rsidRPr="00280B14" w:rsidP="00AD50C4">
      <w:pPr>
        <w:spacing w:line="340" w:lineRule="exact"/>
        <w:rPr>
          <w:b/>
          <w:szCs w:val="21"/>
        </w:rPr>
      </w:pPr>
      <w:r w:rsidRPr="00280B14">
        <w:rPr>
          <w:b/>
          <w:szCs w:val="21"/>
        </w:rPr>
        <w:t>The next time you hear music somewhere, be careful. It might influence the way you do things.</w:t>
      </w:r>
    </w:p>
    <w:p w:rsid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46</w:t>
      </w:r>
      <w:r w:rsidRPr="00280B14" w:rsidR="0016392E">
        <w:rPr>
          <w:b/>
          <w:szCs w:val="21"/>
        </w:rPr>
        <w:t xml:space="preserve">. According to the text, scientists believe that music </w:t>
      </w:r>
      <w:r w:rsidRPr="00280B14" w:rsidR="0016392E">
        <w:rPr>
          <w:b/>
          <w:szCs w:val="21"/>
        </w:rPr>
        <w:t>can</w:t>
      </w:r>
      <w:r>
        <w:rPr>
          <w:b/>
          <w:szCs w:val="21"/>
        </w:rPr>
        <w:t xml:space="preserve"> __</w:t>
      </w:r>
      <w:r w:rsidRPr="00280B14" w:rsidR="0016392E">
        <w:rPr>
          <w:b/>
          <w:szCs w:val="21"/>
        </w:rPr>
        <w:t xml:space="preserve">___. </w:t>
      </w:r>
    </w:p>
    <w:p w:rsidR="0016392E" w:rsidRPr="00280B14" w:rsidP="00AD50C4">
      <w:pPr>
        <w:spacing w:line="340" w:lineRule="exact"/>
        <w:ind w:firstLine="1029" w:firstLineChars="490"/>
        <w:rPr>
          <w:b/>
          <w:szCs w:val="21"/>
        </w:rPr>
      </w:pPr>
      <w:r w:rsidRPr="00280B14">
        <w:rPr>
          <w:b/>
          <w:szCs w:val="21"/>
        </w:rPr>
        <w:t>A. create different feelings for us</w:t>
      </w:r>
      <w:r w:rsidR="00280B14">
        <w:rPr>
          <w:rFonts w:hint="eastAsia"/>
          <w:b/>
          <w:szCs w:val="21"/>
        </w:rPr>
        <w:t xml:space="preserve">       </w:t>
      </w:r>
      <w:r w:rsidRPr="00280B14">
        <w:rPr>
          <w:b/>
          <w:szCs w:val="21"/>
        </w:rPr>
        <w:t>B. help us to develop good habits</w:t>
      </w:r>
    </w:p>
    <w:p w:rsidR="0016392E" w:rsidRPr="00280B14" w:rsidP="00AD50C4">
      <w:pPr>
        <w:spacing w:line="340" w:lineRule="exact"/>
        <w:ind w:firstLine="1029" w:firstLineChars="490"/>
        <w:rPr>
          <w:b/>
          <w:szCs w:val="21"/>
        </w:rPr>
      </w:pPr>
      <w:r w:rsidRPr="00280B14">
        <w:rPr>
          <w:b/>
          <w:szCs w:val="21"/>
        </w:rPr>
        <w:t>C. develop our interest in money</w:t>
      </w:r>
      <w:r w:rsidR="00280B14">
        <w:rPr>
          <w:rFonts w:hint="eastAsia"/>
          <w:b/>
          <w:szCs w:val="21"/>
        </w:rPr>
        <w:t xml:space="preserve">       </w:t>
      </w:r>
      <w:r w:rsidRPr="00280B14">
        <w:rPr>
          <w:b/>
          <w:szCs w:val="21"/>
        </w:rPr>
        <w:t>D. influence natural environments</w:t>
      </w:r>
    </w:p>
    <w:p w:rsid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bCs/>
          <w:szCs w:val="21"/>
        </w:rPr>
        <w:t>47</w:t>
      </w:r>
      <w:r w:rsidRPr="00280B14" w:rsidR="0016392E">
        <w:rPr>
          <w:b/>
          <w:szCs w:val="21"/>
        </w:rPr>
        <w:t xml:space="preserve">. Western classical music is often considered to be </w:t>
      </w:r>
      <w:r>
        <w:rPr>
          <w:b/>
          <w:szCs w:val="21"/>
        </w:rPr>
        <w:t>___</w:t>
      </w:r>
      <w:r w:rsidRPr="00280B14" w:rsidR="0016392E">
        <w:rPr>
          <w:b/>
          <w:szCs w:val="21"/>
        </w:rPr>
        <w:t xml:space="preserve">___. </w:t>
      </w:r>
    </w:p>
    <w:p w:rsidR="0016392E" w:rsidRPr="00280B14" w:rsidP="00AD50C4">
      <w:pPr>
        <w:spacing w:line="340" w:lineRule="exact"/>
        <w:ind w:firstLine="926" w:firstLineChars="441"/>
        <w:rPr>
          <w:b/>
          <w:szCs w:val="21"/>
        </w:rPr>
      </w:pPr>
      <w:r w:rsidRPr="00280B14">
        <w:rPr>
          <w:b/>
          <w:szCs w:val="21"/>
        </w:rPr>
        <w:t>A. a sign of being slower</w:t>
      </w:r>
      <w:r w:rsidRPr="00280B14">
        <w:rPr>
          <w:b/>
          <w:szCs w:val="21"/>
        </w:rPr>
        <w:tab/>
      </w:r>
      <w:r w:rsidR="00280B14">
        <w:rPr>
          <w:rFonts w:hint="eastAsia"/>
          <w:b/>
          <w:szCs w:val="21"/>
        </w:rPr>
        <w:t xml:space="preserve">            </w:t>
      </w:r>
      <w:r w:rsidRPr="00280B14">
        <w:rPr>
          <w:b/>
          <w:szCs w:val="21"/>
        </w:rPr>
        <w:t>B. something about manners</w:t>
      </w:r>
    </w:p>
    <w:p w:rsidR="00280B14" w:rsidP="00AD50C4">
      <w:pPr>
        <w:spacing w:line="340" w:lineRule="exact"/>
        <w:ind w:firstLine="926" w:firstLineChars="441"/>
        <w:rPr>
          <w:b/>
          <w:szCs w:val="21"/>
        </w:rPr>
      </w:pPr>
      <w:r w:rsidRPr="00280B14">
        <w:rPr>
          <w:b/>
          <w:szCs w:val="21"/>
        </w:rPr>
        <w:t>C. a sign of being richer</w:t>
      </w:r>
      <w:r w:rsidRPr="00280B14">
        <w:rPr>
          <w:b/>
          <w:szCs w:val="21"/>
        </w:rPr>
        <w:tab/>
      </w:r>
      <w:r>
        <w:rPr>
          <w:rFonts w:hint="eastAsia"/>
          <w:b/>
          <w:szCs w:val="21"/>
        </w:rPr>
        <w:t xml:space="preserve">            </w:t>
      </w:r>
      <w:r>
        <w:rPr>
          <w:b/>
          <w:szCs w:val="21"/>
        </w:rPr>
        <w:t>D. something with new styles</w:t>
      </w:r>
    </w:p>
    <w:p w:rsidR="0016392E" w:rsidRP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bCs/>
          <w:szCs w:val="21"/>
        </w:rPr>
        <w:t>48</w:t>
      </w:r>
      <w:r w:rsidRPr="00280B14">
        <w:rPr>
          <w:b/>
          <w:szCs w:val="21"/>
        </w:rPr>
        <w:t>. Which type of music below can make people work faster?</w:t>
      </w:r>
    </w:p>
    <w:p w:rsidR="0016392E" w:rsidRPr="00280B14" w:rsidP="00AD50C4">
      <w:pPr>
        <w:spacing w:line="340" w:lineRule="exact"/>
        <w:ind w:firstLine="926" w:firstLineChars="441"/>
        <w:rPr>
          <w:b/>
          <w:szCs w:val="21"/>
        </w:rPr>
      </w:pPr>
      <w:r w:rsidRPr="00280B14">
        <w:rPr>
          <w:b/>
          <w:szCs w:val="21"/>
        </w:rPr>
        <w:t>A. Light music.</w:t>
      </w:r>
      <w:r w:rsidRPr="00280B14">
        <w:rPr>
          <w:b/>
          <w:szCs w:val="21"/>
        </w:rPr>
        <w:tab/>
      </w:r>
      <w:r w:rsidR="00280B14">
        <w:rPr>
          <w:rFonts w:hint="eastAsia"/>
          <w:b/>
          <w:szCs w:val="21"/>
        </w:rPr>
        <w:t xml:space="preserve">   </w:t>
      </w:r>
      <w:r w:rsidRPr="00280B14">
        <w:rPr>
          <w:b/>
          <w:szCs w:val="21"/>
        </w:rPr>
        <w:t>B. Rock music.</w:t>
      </w:r>
      <w:r w:rsidRPr="00280B14">
        <w:rPr>
          <w:b/>
          <w:szCs w:val="21"/>
        </w:rPr>
        <w:tab/>
      </w:r>
      <w:r w:rsidR="00280B14">
        <w:rPr>
          <w:rFonts w:hint="eastAsia"/>
          <w:b/>
          <w:szCs w:val="21"/>
        </w:rPr>
        <w:t xml:space="preserve">    </w:t>
      </w:r>
      <w:r w:rsidRPr="00280B14">
        <w:rPr>
          <w:b/>
          <w:szCs w:val="21"/>
        </w:rPr>
        <w:t>C. Sweet music.</w:t>
      </w:r>
      <w:r w:rsidR="00280B14">
        <w:rPr>
          <w:rFonts w:hint="eastAsia"/>
          <w:b/>
          <w:szCs w:val="21"/>
        </w:rPr>
        <w:t xml:space="preserve">     </w:t>
      </w:r>
      <w:r w:rsidRPr="00280B14">
        <w:rPr>
          <w:b/>
          <w:szCs w:val="21"/>
        </w:rPr>
        <w:t>D. Soft music.</w:t>
      </w:r>
    </w:p>
    <w:p w:rsid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bCs/>
          <w:szCs w:val="21"/>
        </w:rPr>
        <w:t>49</w:t>
      </w:r>
      <w:r w:rsidRPr="00280B14" w:rsidR="0016392E">
        <w:rPr>
          <w:b/>
          <w:szCs w:val="21"/>
        </w:rPr>
        <w:t xml:space="preserve">. The habit of listening to music can make a student </w:t>
      </w:r>
      <w:r>
        <w:rPr>
          <w:b/>
          <w:szCs w:val="21"/>
        </w:rPr>
        <w:t>_</w:t>
      </w:r>
      <w:r w:rsidRPr="00280B14" w:rsidR="0016392E">
        <w:rPr>
          <w:b/>
          <w:szCs w:val="21"/>
        </w:rPr>
        <w:t xml:space="preserve">______.   </w:t>
      </w:r>
    </w:p>
    <w:p w:rsidR="0016392E" w:rsidRPr="00280B14" w:rsidP="00AD50C4">
      <w:pPr>
        <w:spacing w:line="340" w:lineRule="exact"/>
        <w:ind w:firstLine="926" w:firstLineChars="441"/>
        <w:rPr>
          <w:b/>
          <w:szCs w:val="21"/>
        </w:rPr>
      </w:pPr>
      <w:r w:rsidRPr="00280B14">
        <w:rPr>
          <w:b/>
          <w:szCs w:val="21"/>
        </w:rPr>
        <w:t>A. slow in action</w:t>
      </w:r>
      <w:r w:rsidRPr="00280B14">
        <w:rPr>
          <w:b/>
          <w:szCs w:val="21"/>
        </w:rPr>
        <w:tab/>
      </w:r>
      <w:r w:rsidR="00280B14">
        <w:rPr>
          <w:rFonts w:hint="eastAsia"/>
          <w:b/>
          <w:szCs w:val="21"/>
        </w:rPr>
        <w:t xml:space="preserve">                   </w:t>
      </w:r>
      <w:r w:rsidRPr="00280B14">
        <w:rPr>
          <w:b/>
          <w:szCs w:val="21"/>
        </w:rPr>
        <w:t>B. care about manners</w:t>
      </w:r>
    </w:p>
    <w:p w:rsidR="0016392E" w:rsidRPr="00280B14" w:rsidP="00AD50C4">
      <w:pPr>
        <w:spacing w:line="340" w:lineRule="exact"/>
        <w:ind w:firstLine="926" w:firstLineChars="441"/>
        <w:rPr>
          <w:b/>
          <w:szCs w:val="21"/>
        </w:rPr>
      </w:pPr>
      <w:r w:rsidRPr="00280B14">
        <w:rPr>
          <w:b/>
          <w:szCs w:val="21"/>
        </w:rPr>
        <w:t>C. fresh in mind</w:t>
      </w:r>
      <w:r w:rsidRPr="00280B14">
        <w:rPr>
          <w:b/>
          <w:szCs w:val="21"/>
        </w:rPr>
        <w:tab/>
      </w:r>
      <w:r w:rsidR="00280B14">
        <w:rPr>
          <w:rFonts w:hint="eastAsia"/>
          <w:b/>
          <w:szCs w:val="21"/>
        </w:rPr>
        <w:t xml:space="preserve">                   </w:t>
      </w:r>
      <w:r w:rsidRPr="00280B14">
        <w:rPr>
          <w:b/>
          <w:szCs w:val="21"/>
        </w:rPr>
        <w:t>D. worry about studies</w:t>
      </w:r>
    </w:p>
    <w:p w:rsidR="0016392E" w:rsidRPr="00280B14" w:rsidP="00AD50C4">
      <w:pPr>
        <w:spacing w:line="340" w:lineRule="exact"/>
        <w:rPr>
          <w:b/>
          <w:szCs w:val="21"/>
        </w:rPr>
      </w:pPr>
      <w:r w:rsidRPr="00CE0ADD">
        <w:rPr>
          <w:b/>
          <w:bCs/>
          <w:szCs w:val="21"/>
        </w:rPr>
        <w:t>（</w:t>
      </w:r>
      <w:r w:rsidRPr="00CE0ADD">
        <w:rPr>
          <w:b/>
          <w:bCs/>
          <w:szCs w:val="21"/>
        </w:rPr>
        <w:t xml:space="preserve">   </w:t>
      </w:r>
      <w:r w:rsidRPr="00CE0ADD">
        <w:rPr>
          <w:b/>
          <w:bCs/>
          <w:szCs w:val="21"/>
        </w:rPr>
        <w:t>）</w:t>
      </w:r>
      <w:r>
        <w:rPr>
          <w:rFonts w:hint="eastAsia"/>
          <w:b/>
          <w:bCs/>
          <w:szCs w:val="21"/>
        </w:rPr>
        <w:t>50</w:t>
      </w:r>
      <w:r w:rsidRPr="00280B14">
        <w:rPr>
          <w:b/>
          <w:szCs w:val="21"/>
        </w:rPr>
        <w:t>. Which of the following can be the best title of the passage?</w:t>
      </w:r>
    </w:p>
    <w:p w:rsidR="0016392E" w:rsidRPr="00280B14" w:rsidP="00AD50C4">
      <w:pPr>
        <w:spacing w:line="340" w:lineRule="exact"/>
        <w:ind w:firstLine="1132" w:firstLineChars="539"/>
        <w:rPr>
          <w:b/>
          <w:szCs w:val="21"/>
        </w:rPr>
      </w:pPr>
      <w:r w:rsidRPr="00280B14">
        <w:rPr>
          <w:b/>
          <w:szCs w:val="21"/>
        </w:rPr>
        <w:t>A. Music in Restaurants</w:t>
      </w:r>
      <w:r w:rsidRPr="00280B14">
        <w:rPr>
          <w:b/>
          <w:szCs w:val="21"/>
        </w:rPr>
        <w:tab/>
      </w:r>
      <w:r w:rsidR="00F24B69">
        <w:rPr>
          <w:rFonts w:hint="eastAsia"/>
          <w:b/>
          <w:szCs w:val="21"/>
        </w:rPr>
        <w:t xml:space="preserve">                </w:t>
      </w:r>
      <w:r w:rsidRPr="00280B14">
        <w:rPr>
          <w:b/>
          <w:szCs w:val="21"/>
        </w:rPr>
        <w:t>B. Good and Bad Music</w:t>
      </w:r>
    </w:p>
    <w:p w:rsidR="0016392E" w:rsidRPr="00F24B69" w:rsidP="00AD50C4">
      <w:pPr>
        <w:spacing w:line="340" w:lineRule="exact"/>
        <w:ind w:firstLine="1132" w:firstLineChars="539"/>
        <w:rPr>
          <w:b/>
          <w:szCs w:val="21"/>
        </w:rPr>
      </w:pPr>
      <w:r w:rsidRPr="00280B14">
        <w:rPr>
          <w:b/>
          <w:szCs w:val="21"/>
        </w:rPr>
        <w:t>C. Types of Music</w:t>
      </w:r>
      <w:r w:rsidRPr="00280B14">
        <w:rPr>
          <w:b/>
          <w:szCs w:val="21"/>
        </w:rPr>
        <w:tab/>
      </w:r>
      <w:r w:rsidR="00F24B69">
        <w:rPr>
          <w:rFonts w:hint="eastAsia"/>
          <w:b/>
          <w:szCs w:val="21"/>
        </w:rPr>
        <w:t xml:space="preserve">                    </w:t>
      </w:r>
      <w:r w:rsidRPr="00280B14">
        <w:rPr>
          <w:b/>
          <w:szCs w:val="21"/>
        </w:rPr>
        <w:t>D. Music and Behavior</w:t>
      </w:r>
    </w:p>
    <w:p w:rsidR="0016392E" w:rsidRPr="00F24B69" w:rsidP="00AD50C4">
      <w:pPr>
        <w:spacing w:line="340" w:lineRule="exact"/>
        <w:jc w:val="center"/>
        <w:textAlignment w:val="center"/>
        <w:rPr>
          <w:rFonts w:ascii="Time New Romans" w:hAnsi="Time New Romans" w:cs="宋体" w:hint="eastAsia"/>
          <w:b/>
          <w:sz w:val="24"/>
        </w:rPr>
      </w:pPr>
      <w:r w:rsidRPr="00F24B69">
        <w:rPr>
          <w:rFonts w:ascii="Time New Romans" w:hAnsi="Time New Romans" w:cs="宋体" w:hint="eastAsia"/>
          <w:b/>
          <w:sz w:val="24"/>
        </w:rPr>
        <w:t>B</w:t>
      </w:r>
    </w:p>
    <w:p w:rsidR="0016392E" w:rsidRPr="00F24B69" w:rsidP="00AD50C4">
      <w:pPr>
        <w:spacing w:line="340" w:lineRule="exact"/>
        <w:ind w:firstLine="729" w:firstLineChars="347"/>
        <w:textAlignment w:val="center"/>
        <w:rPr>
          <w:b/>
          <w:szCs w:val="21"/>
        </w:rPr>
      </w:pPr>
      <w:r w:rsidRPr="00F24B69">
        <w:rPr>
          <w:b/>
          <w:szCs w:val="21"/>
        </w:rPr>
        <w:t>When I was in the third grade</w:t>
      </w:r>
      <w:r w:rsidR="00F24B69">
        <w:rPr>
          <w:rFonts w:hint="eastAsia"/>
          <w:b/>
          <w:szCs w:val="21"/>
        </w:rPr>
        <w:t xml:space="preserve">, </w:t>
      </w:r>
      <w:r w:rsidRPr="00F24B69">
        <w:rPr>
          <w:b/>
          <w:szCs w:val="21"/>
        </w:rPr>
        <w:t>I was picked to be the princess</w:t>
      </w:r>
      <w:r w:rsidRPr="00F24B69">
        <w:rPr>
          <w:rFonts w:ascii="方正书宋简体" w:eastAsia="方正书宋简体" w:hint="eastAsia"/>
          <w:b/>
          <w:szCs w:val="21"/>
        </w:rPr>
        <w:t xml:space="preserve"> (公主)</w:t>
      </w:r>
      <w:r w:rsidRPr="00F24B69">
        <w:rPr>
          <w:b/>
          <w:szCs w:val="21"/>
        </w:rPr>
        <w:t xml:space="preserve"> in the school play. For weeks my mother helped me practice my lines. But once on the stage</w:t>
      </w:r>
      <w:r w:rsidRPr="00F24B69">
        <w:rPr>
          <w:b/>
          <w:szCs w:val="21"/>
        </w:rPr>
        <w:t>，</w:t>
      </w:r>
      <w:r w:rsidRPr="00F24B69">
        <w:rPr>
          <w:b/>
          <w:szCs w:val="21"/>
        </w:rPr>
        <w:t>every word would disappear from my head. Then my teacher told me she had written a narrator's</w:t>
      </w:r>
      <w:r w:rsidRPr="00F24B69">
        <w:rPr>
          <w:rFonts w:ascii="方正书宋简体" w:eastAsia="方正书宋简体" w:hint="eastAsia"/>
          <w:b/>
          <w:szCs w:val="21"/>
        </w:rPr>
        <w:t xml:space="preserve"> (解说者的) </w:t>
      </w:r>
      <w:r w:rsidRPr="00F24B69">
        <w:rPr>
          <w:b/>
          <w:szCs w:val="21"/>
        </w:rPr>
        <w:t>part for the play</w:t>
      </w:r>
      <w:r w:rsidRPr="00F24B69">
        <w:rPr>
          <w:b/>
          <w:szCs w:val="21"/>
        </w:rPr>
        <w:t>，</w:t>
      </w:r>
      <w:r w:rsidRPr="00F24B69">
        <w:rPr>
          <w:b/>
          <w:szCs w:val="21"/>
        </w:rPr>
        <w:t>and asked me to change roles. Though I didn't tell my mother what had happened that day</w:t>
      </w:r>
      <w:r w:rsidRPr="00F24B69">
        <w:rPr>
          <w:b/>
          <w:szCs w:val="21"/>
        </w:rPr>
        <w:t>，</w:t>
      </w:r>
      <w:r w:rsidRPr="00F24B69">
        <w:rPr>
          <w:b/>
          <w:szCs w:val="21"/>
        </w:rPr>
        <w:t xml:space="preserve">she sensed my unhappiness and asked if I wanted to take a walk in the yard. </w:t>
      </w:r>
    </w:p>
    <w:p w:rsidR="0016392E" w:rsidRPr="00F24B69" w:rsidP="00AD50C4">
      <w:pPr>
        <w:spacing w:line="340" w:lineRule="exact"/>
        <w:ind w:firstLine="420" w:firstLineChars="200"/>
        <w:textAlignment w:val="center"/>
        <w:rPr>
          <w:b/>
          <w:szCs w:val="21"/>
        </w:rPr>
      </w:pPr>
      <w:r w:rsidRPr="00F24B69">
        <w:rPr>
          <w:b/>
          <w:szCs w:val="21"/>
        </w:rPr>
        <w:t>It was a lovely spring day. We could see dandelions</w:t>
      </w:r>
      <w:r w:rsidRPr="00F24B69">
        <w:rPr>
          <w:rFonts w:ascii="方正书宋简体" w:eastAsia="方正书宋简体" w:hint="eastAsia"/>
          <w:b/>
          <w:szCs w:val="21"/>
        </w:rPr>
        <w:t xml:space="preserve"> (蒲公英)</w:t>
      </w:r>
      <w:r w:rsidRPr="00F24B69">
        <w:rPr>
          <w:b/>
          <w:szCs w:val="21"/>
        </w:rPr>
        <w:t xml:space="preserve"> in the grass. My mother said carelessly</w:t>
      </w:r>
      <w:r w:rsidRPr="00F24B69">
        <w:rPr>
          <w:b/>
          <w:szCs w:val="21"/>
        </w:rPr>
        <w:t>，</w:t>
      </w:r>
      <w:r w:rsidRPr="00F24B69">
        <w:rPr>
          <w:b/>
          <w:szCs w:val="21"/>
        </w:rPr>
        <w:t>“I think I am going to dig up all these weeds. From now on</w:t>
      </w:r>
      <w:r w:rsidRPr="00F24B69">
        <w:rPr>
          <w:b/>
          <w:szCs w:val="21"/>
        </w:rPr>
        <w:t>，</w:t>
      </w:r>
      <w:r w:rsidRPr="00F24B69">
        <w:rPr>
          <w:b/>
          <w:szCs w:val="21"/>
        </w:rPr>
        <w:t>we'll have only roses in this garden. ”</w:t>
      </w:r>
    </w:p>
    <w:p w:rsidR="0016392E" w:rsidRPr="00F24B69" w:rsidP="00AD50C4">
      <w:pPr>
        <w:spacing w:line="340" w:lineRule="exact"/>
        <w:ind w:firstLine="420" w:firstLineChars="200"/>
        <w:textAlignment w:val="center"/>
        <w:rPr>
          <w:b/>
          <w:szCs w:val="21"/>
        </w:rPr>
      </w:pPr>
      <w:r w:rsidRPr="00F24B69">
        <w:rPr>
          <w:b/>
          <w:szCs w:val="21"/>
        </w:rPr>
        <w:t>“But I like dandelions</w:t>
      </w:r>
      <w:r w:rsidRPr="00F24B69">
        <w:rPr>
          <w:b/>
          <w:szCs w:val="21"/>
        </w:rPr>
        <w:t>，</w:t>
      </w:r>
      <w:r w:rsidRPr="00F24B69">
        <w:rPr>
          <w:b/>
          <w:szCs w:val="21"/>
        </w:rPr>
        <w:t xml:space="preserve">” I </w:t>
      </w:r>
      <w:r w:rsidRPr="00F24B69">
        <w:rPr>
          <w:b/>
          <w:szCs w:val="21"/>
          <w:u w:val="single"/>
        </w:rPr>
        <w:t>protested.</w:t>
      </w:r>
      <w:r w:rsidRPr="00F24B69">
        <w:rPr>
          <w:b/>
          <w:szCs w:val="21"/>
        </w:rPr>
        <w:t xml:space="preserve"> “All flowers are beautiful</w:t>
      </w:r>
      <w:r w:rsidRPr="00F24B69">
        <w:rPr>
          <w:b/>
          <w:szCs w:val="21"/>
        </w:rPr>
        <w:t>！</w:t>
      </w:r>
      <w:r w:rsidRPr="00F24B69">
        <w:rPr>
          <w:b/>
          <w:szCs w:val="21"/>
        </w:rPr>
        <w:t>”</w:t>
      </w:r>
    </w:p>
    <w:p w:rsidR="0016392E" w:rsidRPr="00F24B69" w:rsidP="00AD50C4">
      <w:pPr>
        <w:spacing w:line="340" w:lineRule="exact"/>
        <w:ind w:firstLine="420" w:firstLineChars="200"/>
        <w:textAlignment w:val="center"/>
        <w:rPr>
          <w:b/>
          <w:szCs w:val="21"/>
        </w:rPr>
      </w:pPr>
      <w:r w:rsidRPr="00F24B69">
        <w:rPr>
          <w:b/>
          <w:szCs w:val="21"/>
        </w:rPr>
        <w:t>“Yes</w:t>
      </w:r>
      <w:r w:rsidRPr="00F24B69">
        <w:rPr>
          <w:b/>
          <w:szCs w:val="21"/>
        </w:rPr>
        <w:t>，</w:t>
      </w:r>
      <w:r w:rsidRPr="00F24B69">
        <w:rPr>
          <w:b/>
          <w:szCs w:val="21"/>
        </w:rPr>
        <w:t>every flower gives pleasure in its own way</w:t>
      </w:r>
      <w:r w:rsidRPr="00F24B69">
        <w:rPr>
          <w:b/>
          <w:szCs w:val="21"/>
        </w:rPr>
        <w:t>，</w:t>
      </w:r>
      <w:r w:rsidRPr="00F24B69">
        <w:rPr>
          <w:b/>
          <w:szCs w:val="21"/>
        </w:rPr>
        <w:t>doesn't it</w:t>
      </w:r>
      <w:r w:rsidRPr="00F24B69">
        <w:rPr>
          <w:b/>
          <w:szCs w:val="21"/>
        </w:rPr>
        <w:t>？</w:t>
      </w:r>
      <w:r w:rsidRPr="00F24B69">
        <w:rPr>
          <w:b/>
          <w:szCs w:val="21"/>
        </w:rPr>
        <w:t>And that is true of people, too</w:t>
      </w:r>
      <w:r w:rsidRPr="00F24B69">
        <w:rPr>
          <w:b/>
          <w:szCs w:val="21"/>
        </w:rPr>
        <w:t>，</w:t>
      </w:r>
      <w:r w:rsidRPr="00F24B69">
        <w:rPr>
          <w:b/>
          <w:szCs w:val="21"/>
        </w:rPr>
        <w:t xml:space="preserve">” my mother said. </w:t>
      </w:r>
    </w:p>
    <w:p w:rsidR="0016392E" w:rsidRPr="00F24B69" w:rsidP="00AD50C4">
      <w:pPr>
        <w:spacing w:line="340" w:lineRule="exact"/>
        <w:ind w:firstLine="420" w:firstLineChars="200"/>
        <w:textAlignment w:val="center"/>
        <w:rPr>
          <w:b/>
          <w:szCs w:val="21"/>
        </w:rPr>
      </w:pPr>
      <w:r w:rsidRPr="00F24B69">
        <w:rPr>
          <w:b/>
          <w:szCs w:val="21"/>
        </w:rPr>
        <w:t>When I realized that she had guessed my pain</w:t>
      </w:r>
      <w:r w:rsidRPr="00F24B69">
        <w:rPr>
          <w:b/>
          <w:szCs w:val="21"/>
        </w:rPr>
        <w:t>，</w:t>
      </w:r>
      <w:r w:rsidRPr="00F24B69">
        <w:rPr>
          <w:b/>
          <w:szCs w:val="21"/>
        </w:rPr>
        <w:t xml:space="preserve">I started to cry and told her the truth. </w:t>
      </w:r>
    </w:p>
    <w:p w:rsidR="0016392E" w:rsidRPr="00F24B69" w:rsidP="00AD50C4">
      <w:pPr>
        <w:spacing w:line="340" w:lineRule="exact"/>
        <w:ind w:firstLine="420" w:firstLineChars="200"/>
        <w:textAlignment w:val="center"/>
        <w:rPr>
          <w:b/>
          <w:szCs w:val="21"/>
        </w:rPr>
      </w:pPr>
      <w:r w:rsidRPr="00F24B69">
        <w:rPr>
          <w:b/>
          <w:szCs w:val="21"/>
        </w:rPr>
        <w:t>“But you will be a beautiful narrator</w:t>
      </w:r>
      <w:r w:rsidRPr="00F24B69">
        <w:rPr>
          <w:b/>
          <w:szCs w:val="21"/>
        </w:rPr>
        <w:t>，</w:t>
      </w:r>
      <w:r w:rsidRPr="00F24B69">
        <w:rPr>
          <w:b/>
          <w:szCs w:val="21"/>
        </w:rPr>
        <w:t>” she said</w:t>
      </w:r>
      <w:r w:rsidRPr="00F24B69">
        <w:rPr>
          <w:b/>
          <w:szCs w:val="21"/>
        </w:rPr>
        <w:t>，</w:t>
      </w:r>
      <w:r w:rsidRPr="00F24B69">
        <w:rPr>
          <w:b/>
          <w:szCs w:val="21"/>
        </w:rPr>
        <w:t xml:space="preserve">reminding me of how much I loved to read stories aloud. </w:t>
      </w:r>
    </w:p>
    <w:p w:rsidR="0016392E" w:rsidRPr="00F24B69" w:rsidP="00AD50C4">
      <w:pPr>
        <w:spacing w:line="340" w:lineRule="exact"/>
        <w:ind w:firstLine="420" w:firstLineChars="200"/>
        <w:textAlignment w:val="center"/>
        <w:rPr>
          <w:b/>
          <w:szCs w:val="21"/>
        </w:rPr>
      </w:pPr>
      <w:r w:rsidRPr="00F24B69">
        <w:rPr>
          <w:b/>
          <w:szCs w:val="21"/>
        </w:rPr>
        <w:t>Over the next few weeks</w:t>
      </w:r>
      <w:r w:rsidRPr="00F24B69">
        <w:rPr>
          <w:b/>
          <w:szCs w:val="21"/>
        </w:rPr>
        <w:t>，</w:t>
      </w:r>
      <w:r w:rsidRPr="00F24B69">
        <w:rPr>
          <w:b/>
          <w:szCs w:val="21"/>
        </w:rPr>
        <w:t>with her help</w:t>
      </w:r>
      <w:r w:rsidRPr="00F24B69">
        <w:rPr>
          <w:b/>
          <w:szCs w:val="21"/>
        </w:rPr>
        <w:t>，</w:t>
      </w:r>
      <w:r w:rsidRPr="00F24B69">
        <w:rPr>
          <w:b/>
          <w:szCs w:val="21"/>
        </w:rPr>
        <w:t>I learned to take pride in the role. The big day finally came. A few minutes before the play</w:t>
      </w:r>
      <w:r w:rsidRPr="00F24B69">
        <w:rPr>
          <w:b/>
          <w:szCs w:val="21"/>
        </w:rPr>
        <w:t>，</w:t>
      </w:r>
      <w:r w:rsidRPr="00F24B69">
        <w:rPr>
          <w:b/>
          <w:szCs w:val="21"/>
        </w:rPr>
        <w:t>my teacher came over to me. “Your mom asked me to give this to you</w:t>
      </w:r>
      <w:r w:rsidRPr="00F24B69">
        <w:rPr>
          <w:b/>
          <w:szCs w:val="21"/>
        </w:rPr>
        <w:t>，</w:t>
      </w:r>
      <w:r w:rsidRPr="00F24B69">
        <w:rPr>
          <w:b/>
          <w:szCs w:val="21"/>
        </w:rPr>
        <w:t>” she said</w:t>
      </w:r>
      <w:r w:rsidRPr="00F24B69">
        <w:rPr>
          <w:b/>
          <w:szCs w:val="21"/>
        </w:rPr>
        <w:t>，</w:t>
      </w:r>
      <w:r w:rsidRPr="00F24B69">
        <w:rPr>
          <w:b/>
          <w:szCs w:val="21"/>
        </w:rPr>
        <w:t>handing me a dandelion. After the play</w:t>
      </w:r>
      <w:r w:rsidRPr="00F24B69">
        <w:rPr>
          <w:b/>
          <w:szCs w:val="21"/>
        </w:rPr>
        <w:t>，</w:t>
      </w:r>
      <w:r w:rsidRPr="00F24B69">
        <w:rPr>
          <w:b/>
          <w:szCs w:val="21"/>
        </w:rPr>
        <w:t>I took the flower home</w:t>
      </w:r>
      <w:r w:rsidRPr="00F24B69">
        <w:rPr>
          <w:b/>
          <w:szCs w:val="21"/>
        </w:rPr>
        <w:t>，</w:t>
      </w:r>
      <w:r w:rsidRPr="00F24B69">
        <w:rPr>
          <w:b/>
          <w:szCs w:val="21"/>
        </w:rPr>
        <w:t>laughing that I was perhaps the only person who would keep such a weed.</w:t>
      </w:r>
    </w:p>
    <w:p w:rsidR="0016392E" w:rsidRPr="00F24B69" w:rsidP="00AD50C4">
      <w:pPr>
        <w:spacing w:line="340" w:lineRule="exact"/>
        <w:textAlignment w:val="center"/>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51</w:t>
      </w:r>
      <w:r w:rsidRPr="00F24B69">
        <w:rPr>
          <w:b/>
          <w:szCs w:val="21"/>
        </w:rPr>
        <w:t>. The story mentioned i</w:t>
      </w:r>
      <w:r>
        <w:rPr>
          <w:b/>
          <w:szCs w:val="21"/>
        </w:rPr>
        <w:t>n this passage happened in ___</w:t>
      </w:r>
      <w:r w:rsidRPr="00F24B69">
        <w:rPr>
          <w:b/>
          <w:szCs w:val="21"/>
        </w:rPr>
        <w:t>___.</w:t>
      </w:r>
    </w:p>
    <w:p w:rsidR="0016392E" w:rsidRPr="00F24B69" w:rsidP="00AD50C4">
      <w:pPr>
        <w:spacing w:line="340" w:lineRule="exact"/>
        <w:ind w:firstLine="926" w:firstLineChars="441"/>
        <w:textAlignment w:val="center"/>
        <w:rPr>
          <w:b/>
          <w:szCs w:val="21"/>
        </w:rPr>
      </w:pPr>
      <w:r w:rsidRPr="00F24B69">
        <w:rPr>
          <w:b/>
          <w:szCs w:val="21"/>
        </w:rPr>
        <w:t>A. spring</w:t>
      </w:r>
      <w:r w:rsidRPr="00F24B69">
        <w:rPr>
          <w:b/>
          <w:szCs w:val="21"/>
        </w:rPr>
        <w:tab/>
      </w:r>
      <w:r w:rsidR="00D311DA">
        <w:rPr>
          <w:rFonts w:hint="eastAsia"/>
          <w:b/>
          <w:szCs w:val="21"/>
        </w:rPr>
        <w:t xml:space="preserve">      </w:t>
      </w:r>
      <w:r w:rsidRPr="00F24B69">
        <w:rPr>
          <w:b/>
          <w:szCs w:val="21"/>
        </w:rPr>
        <w:t>B. summer</w:t>
      </w:r>
      <w:r w:rsidRPr="00F24B69">
        <w:rPr>
          <w:b/>
          <w:szCs w:val="21"/>
        </w:rPr>
        <w:tab/>
      </w:r>
      <w:r w:rsidR="00D311DA">
        <w:rPr>
          <w:rFonts w:hint="eastAsia"/>
          <w:b/>
          <w:szCs w:val="21"/>
        </w:rPr>
        <w:t xml:space="preserve">        </w:t>
      </w:r>
      <w:r w:rsidRPr="00F24B69">
        <w:rPr>
          <w:b/>
          <w:szCs w:val="21"/>
        </w:rPr>
        <w:t>C. autumn</w:t>
      </w:r>
      <w:r w:rsidRPr="00F24B69">
        <w:rPr>
          <w:b/>
          <w:szCs w:val="21"/>
        </w:rPr>
        <w:tab/>
      </w:r>
      <w:r w:rsidR="00D311DA">
        <w:rPr>
          <w:rFonts w:hint="eastAsia"/>
          <w:b/>
          <w:szCs w:val="21"/>
        </w:rPr>
        <w:t xml:space="preserve">      </w:t>
      </w:r>
      <w:r w:rsidRPr="00F24B69">
        <w:rPr>
          <w:b/>
          <w:szCs w:val="21"/>
        </w:rPr>
        <w:t>D. winter</w:t>
      </w:r>
    </w:p>
    <w:p w:rsidR="0016392E" w:rsidRPr="00F24B69" w:rsidP="00AD50C4">
      <w:pPr>
        <w:spacing w:line="340" w:lineRule="exact"/>
        <w:textAlignment w:val="center"/>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52</w:t>
      </w:r>
      <w:r w:rsidRPr="00F24B69">
        <w:rPr>
          <w:b/>
          <w:szCs w:val="21"/>
        </w:rPr>
        <w:t>. The girl did not play the role of the princess mai</w:t>
      </w:r>
      <w:r>
        <w:rPr>
          <w:b/>
          <w:szCs w:val="21"/>
        </w:rPr>
        <w:t>nly because _</w:t>
      </w:r>
      <w:r w:rsidRPr="00F24B69">
        <w:rPr>
          <w:b/>
          <w:szCs w:val="21"/>
        </w:rPr>
        <w:t>____.</w:t>
      </w:r>
    </w:p>
    <w:p w:rsidR="0016392E" w:rsidRPr="00F24B69" w:rsidP="00AD50C4">
      <w:pPr>
        <w:spacing w:line="340" w:lineRule="exact"/>
        <w:ind w:firstLine="926" w:firstLineChars="441"/>
        <w:textAlignment w:val="center"/>
        <w:rPr>
          <w:b/>
          <w:szCs w:val="21"/>
        </w:rPr>
      </w:pPr>
      <w:r w:rsidRPr="00F24B69">
        <w:rPr>
          <w:b/>
          <w:szCs w:val="21"/>
        </w:rPr>
        <w:t>A. she felt nervous on the stage</w:t>
      </w:r>
      <w:r w:rsidR="00D311DA">
        <w:rPr>
          <w:rFonts w:hint="eastAsia"/>
          <w:b/>
          <w:szCs w:val="21"/>
        </w:rPr>
        <w:t xml:space="preserve">        </w:t>
      </w:r>
      <w:r w:rsidRPr="00F24B69">
        <w:rPr>
          <w:b/>
          <w:szCs w:val="21"/>
        </w:rPr>
        <w:t>B. she lost her interest in that role</w:t>
      </w:r>
    </w:p>
    <w:p w:rsidR="0016392E" w:rsidRPr="00F24B69" w:rsidP="00AD50C4">
      <w:pPr>
        <w:spacing w:line="340" w:lineRule="exact"/>
        <w:ind w:firstLine="926" w:firstLineChars="441"/>
        <w:textAlignment w:val="center"/>
        <w:rPr>
          <w:b/>
          <w:szCs w:val="21"/>
        </w:rPr>
      </w:pPr>
      <w:r w:rsidRPr="00F24B69">
        <w:rPr>
          <w:b/>
          <w:szCs w:val="21"/>
        </w:rPr>
        <w:t>C. she preferred the role of the narrator</w:t>
      </w:r>
    </w:p>
    <w:p w:rsidR="0016392E" w:rsidRPr="00F24B69" w:rsidP="00AD50C4">
      <w:pPr>
        <w:spacing w:line="340" w:lineRule="exact"/>
        <w:ind w:firstLine="926" w:firstLineChars="441"/>
        <w:textAlignment w:val="center"/>
        <w:rPr>
          <w:b/>
          <w:szCs w:val="21"/>
        </w:rPr>
      </w:pPr>
      <w:r w:rsidRPr="00F24B69">
        <w:rPr>
          <w:b/>
          <w:szCs w:val="21"/>
        </w:rPr>
        <w:t>D. she had difficulty memorizing her words</w:t>
      </w:r>
    </w:p>
    <w:p w:rsidR="0016392E" w:rsidRPr="00F24B69" w:rsidP="00AD50C4">
      <w:pPr>
        <w:spacing w:line="340" w:lineRule="exact"/>
        <w:textAlignment w:val="center"/>
        <w:rPr>
          <w:b/>
          <w:szCs w:val="21"/>
        </w:rPr>
      </w:pPr>
      <w:r w:rsidRPr="00CE0ADD">
        <w:rPr>
          <w:b/>
          <w:bCs/>
          <w:szCs w:val="21"/>
        </w:rPr>
        <w:t>（</w:t>
      </w:r>
      <w:r w:rsidRPr="00CE0ADD">
        <w:rPr>
          <w:b/>
          <w:bCs/>
          <w:szCs w:val="21"/>
        </w:rPr>
        <w:t xml:space="preserve">   </w:t>
      </w:r>
      <w:r w:rsidRPr="00CE0ADD">
        <w:rPr>
          <w:b/>
          <w:bCs/>
          <w:szCs w:val="21"/>
        </w:rPr>
        <w:t>）</w:t>
      </w:r>
      <w:r>
        <w:rPr>
          <w:rFonts w:hint="eastAsia"/>
          <w:b/>
          <w:szCs w:val="21"/>
        </w:rPr>
        <w:t>53</w:t>
      </w:r>
      <w:r w:rsidRPr="00F24B69">
        <w:rPr>
          <w:b/>
          <w:szCs w:val="21"/>
        </w:rPr>
        <w:t>. Why did Mom suggest taking a walk in the garden?</w:t>
      </w:r>
    </w:p>
    <w:p w:rsidR="0016392E" w:rsidRPr="00F24B69" w:rsidP="00AD50C4">
      <w:pPr>
        <w:spacing w:line="340" w:lineRule="exact"/>
        <w:ind w:firstLine="926" w:firstLineChars="441"/>
        <w:textAlignment w:val="center"/>
        <w:rPr>
          <w:b/>
          <w:szCs w:val="21"/>
        </w:rPr>
      </w:pPr>
      <w:r w:rsidRPr="00F24B69">
        <w:rPr>
          <w:b/>
          <w:szCs w:val="21"/>
        </w:rPr>
        <w:t>A. To remove the dandelions.</w:t>
      </w:r>
      <w:r w:rsidR="00D311DA">
        <w:rPr>
          <w:rFonts w:hint="eastAsia"/>
          <w:b/>
          <w:szCs w:val="21"/>
        </w:rPr>
        <w:t xml:space="preserve">         </w:t>
      </w:r>
      <w:r w:rsidRPr="00F24B69">
        <w:rPr>
          <w:b/>
          <w:szCs w:val="21"/>
        </w:rPr>
        <w:t>B. To enjoy the garden scene.</w:t>
      </w:r>
    </w:p>
    <w:p w:rsidR="0016392E" w:rsidRPr="00F24B69" w:rsidP="00AD50C4">
      <w:pPr>
        <w:spacing w:line="340" w:lineRule="exact"/>
        <w:ind w:firstLine="926" w:firstLineChars="441"/>
        <w:textAlignment w:val="center"/>
        <w:rPr>
          <w:b/>
          <w:szCs w:val="21"/>
        </w:rPr>
      </w:pPr>
      <w:r w:rsidRPr="00F24B69">
        <w:rPr>
          <w:b/>
          <w:szCs w:val="21"/>
        </w:rPr>
        <w:t>C. To have a talk with her daughter.</w:t>
      </w:r>
      <w:r w:rsidR="00D311DA">
        <w:rPr>
          <w:rFonts w:hint="eastAsia"/>
          <w:b/>
          <w:szCs w:val="21"/>
        </w:rPr>
        <w:t xml:space="preserve">    </w:t>
      </w:r>
      <w:r w:rsidRPr="00F24B69">
        <w:rPr>
          <w:b/>
          <w:szCs w:val="21"/>
        </w:rPr>
        <w:t>D. To help her daughter with the play.</w:t>
      </w:r>
    </w:p>
    <w:p w:rsidR="0016392E" w:rsidRPr="00F24B69" w:rsidP="00AD50C4">
      <w:pPr>
        <w:spacing w:line="340" w:lineRule="exact"/>
        <w:textAlignment w:val="center"/>
        <w:rPr>
          <w:b/>
          <w:szCs w:val="21"/>
        </w:rPr>
      </w:pPr>
      <w:r w:rsidRPr="00F24B69">
        <w:rPr>
          <w:b/>
          <w:szCs w:val="21"/>
        </w:rPr>
        <w:t xml:space="preserve"> </w:t>
      </w:r>
      <w:r w:rsidRPr="00CE0ADD" w:rsidR="00D311DA">
        <w:rPr>
          <w:b/>
          <w:bCs/>
          <w:szCs w:val="21"/>
        </w:rPr>
        <w:t>（</w:t>
      </w:r>
      <w:r w:rsidRPr="00CE0ADD" w:rsidR="00D311DA">
        <w:rPr>
          <w:b/>
          <w:bCs/>
          <w:szCs w:val="21"/>
        </w:rPr>
        <w:t xml:space="preserve">   </w:t>
      </w:r>
      <w:r w:rsidRPr="00CE0ADD" w:rsidR="00D311DA">
        <w:rPr>
          <w:b/>
          <w:bCs/>
          <w:szCs w:val="21"/>
        </w:rPr>
        <w:t>）</w:t>
      </w:r>
      <w:r w:rsidR="00D311DA">
        <w:rPr>
          <w:rFonts w:hint="eastAsia"/>
          <w:b/>
          <w:szCs w:val="21"/>
        </w:rPr>
        <w:t>54</w:t>
      </w:r>
      <w:r w:rsidRPr="00F24B69">
        <w:rPr>
          <w:b/>
          <w:szCs w:val="21"/>
        </w:rPr>
        <w:t>. What does the underlined word “protested” mean in Chinese?</w:t>
      </w:r>
    </w:p>
    <w:p w:rsidR="0016392E" w:rsidRPr="00F24B69" w:rsidP="00AD50C4">
      <w:pPr>
        <w:spacing w:line="340" w:lineRule="exact"/>
        <w:ind w:firstLine="926" w:firstLineChars="441"/>
        <w:textAlignment w:val="center"/>
        <w:rPr>
          <w:b/>
          <w:szCs w:val="21"/>
        </w:rPr>
      </w:pPr>
      <w:r w:rsidRPr="00F24B69">
        <w:rPr>
          <w:b/>
          <w:szCs w:val="21"/>
        </w:rPr>
        <w:t xml:space="preserve">A. </w:t>
      </w:r>
      <w:r w:rsidRPr="00D311DA">
        <w:rPr>
          <w:rFonts w:ascii="方正书宋简体" w:eastAsia="方正书宋简体" w:hint="eastAsia"/>
          <w:b/>
          <w:szCs w:val="21"/>
        </w:rPr>
        <w:t>建议</w:t>
      </w:r>
      <w:r w:rsidRPr="00F24B69">
        <w:rPr>
          <w:b/>
          <w:szCs w:val="21"/>
        </w:rPr>
        <w:tab/>
      </w:r>
      <w:r w:rsidR="00D311DA">
        <w:rPr>
          <w:rFonts w:hint="eastAsia"/>
          <w:b/>
          <w:szCs w:val="21"/>
        </w:rPr>
        <w:t xml:space="preserve">         </w:t>
      </w:r>
      <w:r w:rsidRPr="00F24B69">
        <w:rPr>
          <w:b/>
          <w:szCs w:val="21"/>
        </w:rPr>
        <w:t xml:space="preserve">B. </w:t>
      </w:r>
      <w:r w:rsidRPr="00D311DA">
        <w:rPr>
          <w:rFonts w:ascii="方正书宋简体" w:eastAsia="方正书宋简体" w:hint="eastAsia"/>
          <w:b/>
          <w:szCs w:val="21"/>
        </w:rPr>
        <w:t>疑惑</w:t>
      </w:r>
      <w:r w:rsidRPr="00F24B69">
        <w:rPr>
          <w:b/>
          <w:szCs w:val="21"/>
        </w:rPr>
        <w:tab/>
      </w:r>
      <w:r w:rsidR="00D311DA">
        <w:rPr>
          <w:rFonts w:hint="eastAsia"/>
          <w:b/>
          <w:szCs w:val="21"/>
        </w:rPr>
        <w:t xml:space="preserve">           </w:t>
      </w:r>
      <w:r w:rsidRPr="00F24B69">
        <w:rPr>
          <w:b/>
          <w:szCs w:val="21"/>
        </w:rPr>
        <w:t xml:space="preserve">C. </w:t>
      </w:r>
      <w:r w:rsidRPr="00D311DA">
        <w:rPr>
          <w:rFonts w:ascii="方正书宋简体" w:eastAsia="方正书宋简体" w:hint="eastAsia"/>
          <w:b/>
          <w:szCs w:val="21"/>
        </w:rPr>
        <w:t>抗议</w:t>
      </w:r>
      <w:r w:rsidRPr="00F24B69">
        <w:rPr>
          <w:b/>
          <w:szCs w:val="21"/>
        </w:rPr>
        <w:tab/>
      </w:r>
      <w:r w:rsidR="00D311DA">
        <w:rPr>
          <w:rFonts w:hint="eastAsia"/>
          <w:b/>
          <w:szCs w:val="21"/>
        </w:rPr>
        <w:t xml:space="preserve">         </w:t>
      </w:r>
      <w:r w:rsidRPr="00F24B69">
        <w:rPr>
          <w:b/>
          <w:szCs w:val="21"/>
        </w:rPr>
        <w:t xml:space="preserve">D. </w:t>
      </w:r>
      <w:r w:rsidRPr="00D311DA">
        <w:rPr>
          <w:rFonts w:ascii="方正书宋简体" w:eastAsia="方正书宋简体" w:hint="eastAsia"/>
          <w:b/>
          <w:szCs w:val="21"/>
        </w:rPr>
        <w:t>解释</w:t>
      </w:r>
    </w:p>
    <w:p w:rsidR="0016392E" w:rsidRPr="00F24B69" w:rsidP="00AD50C4">
      <w:pPr>
        <w:spacing w:line="340" w:lineRule="exact"/>
        <w:textAlignment w:val="center"/>
        <w:rPr>
          <w:b/>
          <w:szCs w:val="21"/>
        </w:rPr>
      </w:pPr>
      <w:r w:rsidRPr="00CE0ADD">
        <w:rPr>
          <w:b/>
          <w:bCs/>
          <w:szCs w:val="21"/>
        </w:rPr>
        <w:t>（</w:t>
      </w:r>
      <w:r w:rsidRPr="00CE0ADD">
        <w:rPr>
          <w:b/>
          <w:bCs/>
          <w:szCs w:val="21"/>
        </w:rPr>
        <w:t xml:space="preserve">   </w:t>
      </w:r>
      <w:r w:rsidRPr="00CE0ADD">
        <w:rPr>
          <w:b/>
          <w:bCs/>
          <w:szCs w:val="21"/>
        </w:rPr>
        <w:t>）</w:t>
      </w:r>
      <w:r>
        <w:rPr>
          <w:rFonts w:hint="eastAsia"/>
          <w:b/>
          <w:bCs/>
          <w:szCs w:val="21"/>
        </w:rPr>
        <w:t>55</w:t>
      </w:r>
      <w:r w:rsidRPr="00F24B69">
        <w:rPr>
          <w:b/>
          <w:szCs w:val="21"/>
        </w:rPr>
        <w:t>. The main idea of the story is that everyone ________.</w:t>
      </w:r>
    </w:p>
    <w:p w:rsidR="0016392E" w:rsidRPr="00F24B69" w:rsidP="00AD50C4">
      <w:pPr>
        <w:spacing w:line="340" w:lineRule="exact"/>
        <w:ind w:firstLine="926" w:firstLineChars="441"/>
        <w:textAlignment w:val="center"/>
        <w:rPr>
          <w:b/>
          <w:szCs w:val="21"/>
        </w:rPr>
      </w:pPr>
      <w:r w:rsidRPr="00F24B69">
        <w:rPr>
          <w:b/>
          <w:szCs w:val="21"/>
        </w:rPr>
        <w:t>A. can find his or her own way to success</w:t>
      </w:r>
    </w:p>
    <w:p w:rsidR="0016392E" w:rsidRPr="00F24B69" w:rsidP="00AD50C4">
      <w:pPr>
        <w:spacing w:line="340" w:lineRule="exact"/>
        <w:ind w:firstLine="926" w:firstLineChars="441"/>
        <w:textAlignment w:val="center"/>
        <w:rPr>
          <w:b/>
          <w:szCs w:val="21"/>
        </w:rPr>
      </w:pPr>
      <w:r w:rsidRPr="00F24B69">
        <w:rPr>
          <w:b/>
          <w:szCs w:val="21"/>
        </w:rPr>
        <w:t>B. has his or her own value in the world</w:t>
      </w:r>
    </w:p>
    <w:p w:rsidR="0016392E" w:rsidRPr="00F24B69" w:rsidP="00AD50C4">
      <w:pPr>
        <w:spacing w:line="340" w:lineRule="exact"/>
        <w:ind w:firstLine="823" w:firstLineChars="392"/>
        <w:textAlignment w:val="center"/>
        <w:rPr>
          <w:b/>
          <w:szCs w:val="21"/>
        </w:rPr>
      </w:pPr>
      <w:r w:rsidRPr="00F24B69">
        <w:rPr>
          <w:b/>
          <w:szCs w:val="21"/>
        </w:rPr>
        <w:t>C. should learn to play different roles</w:t>
      </w:r>
    </w:p>
    <w:p w:rsidR="0016392E" w:rsidRPr="00D311DA" w:rsidP="00AD50C4">
      <w:pPr>
        <w:spacing w:line="340" w:lineRule="exact"/>
        <w:ind w:firstLine="823" w:firstLineChars="392"/>
        <w:textAlignment w:val="center"/>
        <w:rPr>
          <w:b/>
          <w:szCs w:val="21"/>
        </w:rPr>
      </w:pPr>
      <w:r w:rsidRPr="00F24B69">
        <w:rPr>
          <w:b/>
          <w:szCs w:val="21"/>
        </w:rPr>
        <w:t>D. has some unforgettable memories</w:t>
      </w:r>
    </w:p>
    <w:p w:rsidR="00A068F0" w:rsidRPr="006B4699" w:rsidP="00AD50C4">
      <w:pPr>
        <w:spacing w:line="340" w:lineRule="exact"/>
        <w:ind w:firstLine="2465" w:firstLineChars="1027"/>
        <w:rPr>
          <w:rFonts w:ascii="方正书宋简体" w:eastAsia="方正书宋简体"/>
          <w:b/>
          <w:sz w:val="24"/>
        </w:rPr>
      </w:pPr>
      <w:r w:rsidRPr="006B4699">
        <w:rPr>
          <w:rFonts w:ascii="方正书宋简体" w:eastAsia="方正书宋简体" w:hint="eastAsia"/>
          <w:b/>
          <w:sz w:val="24"/>
        </w:rPr>
        <w:t>第四部分：情景对话  （10分）</w:t>
      </w:r>
    </w:p>
    <w:p w:rsidR="006B4699" w:rsidP="00AD50C4">
      <w:pPr>
        <w:spacing w:line="340" w:lineRule="exact"/>
        <w:ind w:firstLine="514" w:firstLineChars="245"/>
        <w:rPr>
          <w:rFonts w:ascii="方正书宋简体" w:eastAsia="方正书宋简体" w:hAnsi="宋体"/>
          <w:b/>
          <w:color w:val="000000"/>
          <w:szCs w:val="21"/>
        </w:rPr>
      </w:pPr>
      <w:r w:rsidRPr="006B4699">
        <w:rPr>
          <w:rFonts w:ascii="方正书宋简体" w:eastAsia="方正书宋简体" w:hint="eastAsia"/>
          <w:b/>
          <w:szCs w:val="21"/>
        </w:rPr>
        <w:t>选择方框中的句子完成对话。</w:t>
      </w:r>
      <w:r w:rsidRPr="006B4699" w:rsidR="00DE1F1B">
        <w:rPr>
          <w:rFonts w:ascii="方正书宋简体" w:eastAsia="方正书宋简体" w:hAnsi="宋体" w:hint="eastAsia"/>
          <w:b/>
          <w:color w:val="000000"/>
          <w:szCs w:val="21"/>
        </w:rPr>
        <w:t>其中有两项是多余的</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Hi, Linda! You look nice today!</w:t>
      </w:r>
      <w:r w:rsidR="0048140F">
        <w:rPr>
          <w:rFonts w:eastAsiaTheme="minorEastAsia" w:hint="eastAsia"/>
          <w:b/>
          <w:szCs w:val="21"/>
        </w:rPr>
        <w:t xml:space="preserve"> </w:t>
      </w:r>
      <w:r w:rsidRPr="0048140F">
        <w:rPr>
          <w:rFonts w:eastAsiaTheme="minorEastAsia"/>
          <w:b/>
          <w:szCs w:val="21"/>
        </w:rPr>
        <w:t xml:space="preserve">I like your dress!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Pr>
          <w:rFonts w:eastAsiaTheme="minorEastAsia"/>
          <w:b/>
          <w:szCs w:val="21"/>
        </w:rPr>
        <w:t>B: 5</w:t>
      </w:r>
      <w:r>
        <w:rPr>
          <w:rFonts w:eastAsiaTheme="minorEastAsia" w:hint="eastAsia"/>
          <w:b/>
          <w:szCs w:val="21"/>
        </w:rPr>
        <w:t>6</w:t>
      </w:r>
      <w:r w:rsidRPr="0048140F">
        <w:rPr>
          <w:rFonts w:eastAsiaTheme="minorEastAsia"/>
          <w:b/>
          <w:szCs w:val="21"/>
        </w:rPr>
        <w:t>.</w:t>
      </w:r>
      <w:r w:rsidRPr="0048140F">
        <w:rPr>
          <w:rFonts w:eastAsiaTheme="minorEastAsia"/>
          <w:b/>
          <w:szCs w:val="21"/>
          <w:u w:val="single" w:color="000000"/>
        </w:rPr>
        <w:t>　　　</w:t>
      </w:r>
      <w:r w:rsidRPr="0048140F">
        <w:rPr>
          <w:rFonts w:eastAsiaTheme="minorEastAsia"/>
          <w:b/>
          <w:szCs w:val="21"/>
          <w:u w:val="single" w:color="000000"/>
        </w:rPr>
        <w:t>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You’re welcome.</w:t>
      </w:r>
      <w:r w:rsidR="0048140F">
        <w:rPr>
          <w:rFonts w:eastAsiaTheme="minorEastAsia" w:hint="eastAsia"/>
          <w:b/>
          <w:szCs w:val="21"/>
        </w:rPr>
        <w:t xml:space="preserve"> </w:t>
      </w:r>
      <w:r w:rsidRPr="0048140F">
        <w:rPr>
          <w:rFonts w:eastAsiaTheme="minorEastAsia"/>
          <w:b/>
          <w:szCs w:val="21"/>
        </w:rPr>
        <w:t>I read about compliments</w:t>
      </w:r>
      <w:r w:rsidRPr="0048140F">
        <w:rPr>
          <w:rFonts w:ascii="方正书宋简体" w:eastAsia="方正书宋简体" w:hint="eastAsia"/>
          <w:b/>
          <w:szCs w:val="21"/>
        </w:rPr>
        <w:t xml:space="preserve">(称赞) </w:t>
      </w:r>
      <w:r w:rsidRPr="0048140F">
        <w:rPr>
          <w:rFonts w:eastAsiaTheme="minorEastAsia"/>
          <w:b/>
          <w:szCs w:val="21"/>
        </w:rPr>
        <w:t>yesterday.</w:t>
      </w:r>
      <w:r w:rsidR="0048140F">
        <w:rPr>
          <w:rFonts w:eastAsiaTheme="minorEastAsia" w:hint="eastAsia"/>
          <w:b/>
          <w:szCs w:val="21"/>
        </w:rPr>
        <w:t xml:space="preserve"> </w:t>
      </w:r>
      <w:r w:rsidRPr="0048140F">
        <w:rPr>
          <w:rFonts w:eastAsiaTheme="minorEastAsia"/>
          <w:b/>
          <w:szCs w:val="21"/>
        </w:rPr>
        <w:t>They</w:t>
      </w:r>
      <w:r w:rsidRPr="0048140F">
        <w:rPr>
          <w:b/>
          <w:szCs w:val="21"/>
        </w:rPr>
        <w:t>’</w:t>
      </w:r>
      <w:r w:rsidRPr="0048140F">
        <w:rPr>
          <w:rFonts w:eastAsiaTheme="minorEastAsia"/>
          <w:b/>
          <w:szCs w:val="21"/>
        </w:rPr>
        <w:t>re important.</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Pr>
          <w:rFonts w:eastAsiaTheme="minorEastAsia"/>
          <w:b/>
          <w:szCs w:val="21"/>
        </w:rPr>
        <w:t>B: I agree with you. 5</w:t>
      </w:r>
      <w:r>
        <w:rPr>
          <w:rFonts w:eastAsiaTheme="minorEastAsia" w:hint="eastAsia"/>
          <w:b/>
          <w:szCs w:val="21"/>
        </w:rPr>
        <w:t>7</w:t>
      </w:r>
      <w:r w:rsidRPr="0048140F">
        <w:rPr>
          <w:rFonts w:eastAsiaTheme="minorEastAsia"/>
          <w:b/>
          <w:szCs w:val="21"/>
        </w:rPr>
        <w:t>.</w:t>
      </w:r>
      <w:r w:rsidRPr="0048140F">
        <w:rPr>
          <w:rFonts w:eastAsiaTheme="minorEastAsia"/>
          <w:b/>
          <w:szCs w:val="21"/>
          <w:u w:val="single" w:color="000000"/>
        </w:rPr>
        <w:t>　　　</w:t>
      </w:r>
      <w:r w:rsidRPr="0048140F">
        <w:rPr>
          <w:rFonts w:eastAsiaTheme="minorEastAsia"/>
          <w:b/>
          <w:szCs w:val="21"/>
          <w:u w:val="single" w:color="000000"/>
        </w:rPr>
        <w:t>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Yes.</w:t>
      </w:r>
      <w:r w:rsidR="0048140F">
        <w:rPr>
          <w:rFonts w:eastAsiaTheme="minorEastAsia" w:hint="eastAsia"/>
          <w:b/>
          <w:szCs w:val="21"/>
        </w:rPr>
        <w:t xml:space="preserve"> </w:t>
      </w:r>
      <w:r w:rsidRPr="0048140F">
        <w:rPr>
          <w:rFonts w:eastAsiaTheme="minorEastAsia"/>
          <w:b/>
          <w:szCs w:val="21"/>
        </w:rPr>
        <w:t>We can look for good things and then tell people about them.</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B: I agree.</w:t>
      </w:r>
      <w:r w:rsidR="0048140F">
        <w:rPr>
          <w:rFonts w:eastAsiaTheme="minorEastAsia" w:hint="eastAsia"/>
          <w:b/>
          <w:szCs w:val="21"/>
        </w:rPr>
        <w:t xml:space="preserve"> </w:t>
      </w:r>
      <w:r w:rsidRPr="0048140F">
        <w:rPr>
          <w:rFonts w:eastAsiaTheme="minorEastAsia"/>
          <w:b/>
          <w:szCs w:val="21"/>
        </w:rPr>
        <w:t xml:space="preserve">We </w:t>
      </w:r>
      <w:r w:rsidR="0048140F">
        <w:rPr>
          <w:rFonts w:eastAsiaTheme="minorEastAsia"/>
          <w:b/>
          <w:szCs w:val="21"/>
        </w:rPr>
        <w:t>look for bad things too often.5</w:t>
      </w:r>
      <w:r w:rsidR="0048140F">
        <w:rPr>
          <w:rFonts w:eastAsiaTheme="minorEastAsia" w:hint="eastAsia"/>
          <w:b/>
          <w:szCs w:val="21"/>
        </w:rPr>
        <w:t>8</w:t>
      </w:r>
      <w:r w:rsidRPr="0048140F">
        <w:rPr>
          <w:rFonts w:eastAsiaTheme="minorEastAsia"/>
          <w:b/>
          <w:szCs w:val="21"/>
        </w:rPr>
        <w:t>.</w:t>
      </w:r>
      <w:r w:rsidRPr="0048140F">
        <w:rPr>
          <w:rFonts w:eastAsiaTheme="minorEastAsia"/>
          <w:b/>
          <w:szCs w:val="21"/>
          <w:u w:val="single" w:color="000000"/>
        </w:rPr>
        <w:t>　　　</w:t>
      </w:r>
      <w:r w:rsidRPr="0048140F">
        <w:rPr>
          <w:rFonts w:eastAsiaTheme="minorEastAsia"/>
          <w:b/>
          <w:szCs w:val="21"/>
          <w:u w:val="single" w:color="000000"/>
        </w:rPr>
        <w:t>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So we should fill our life with good things.</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B: You</w:t>
      </w:r>
      <w:r w:rsidRPr="0048140F">
        <w:rPr>
          <w:b/>
          <w:szCs w:val="21"/>
        </w:rPr>
        <w:t>’</w:t>
      </w:r>
      <w:r w:rsidRPr="0048140F">
        <w:rPr>
          <w:rFonts w:eastAsiaTheme="minorEastAsia"/>
          <w:b/>
          <w:szCs w:val="21"/>
        </w:rPr>
        <w:t>re right.</w:t>
      </w:r>
      <w:r w:rsidR="0048140F">
        <w:rPr>
          <w:rFonts w:eastAsiaTheme="minorEastAsia" w:hint="eastAsia"/>
          <w:b/>
          <w:szCs w:val="21"/>
        </w:rPr>
        <w:t xml:space="preserve"> </w:t>
      </w:r>
      <w:r w:rsidRPr="0048140F">
        <w:rPr>
          <w:rFonts w:eastAsiaTheme="minorEastAsia"/>
          <w:b/>
          <w:szCs w:val="21"/>
        </w:rPr>
        <w:t>Well, you are a great weatherman, Alex.</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Pr>
          <w:rFonts w:eastAsiaTheme="minorEastAsia"/>
          <w:b/>
          <w:szCs w:val="21"/>
        </w:rPr>
        <w:t>A: Wow, thank you.5</w:t>
      </w:r>
      <w:r>
        <w:rPr>
          <w:rFonts w:eastAsiaTheme="minorEastAsia" w:hint="eastAsia"/>
          <w:b/>
          <w:szCs w:val="21"/>
        </w:rPr>
        <w:t>9</w:t>
      </w:r>
      <w:r w:rsidRPr="0048140F">
        <w:rPr>
          <w:rFonts w:eastAsiaTheme="minorEastAsia"/>
          <w:b/>
          <w:szCs w:val="21"/>
        </w:rPr>
        <w:t>.</w:t>
      </w:r>
      <w:r w:rsidRPr="0048140F">
        <w:rPr>
          <w:rFonts w:eastAsiaTheme="minorEastAsia"/>
          <w:b/>
          <w:szCs w:val="21"/>
          <w:u w:val="single" w:color="000000"/>
        </w:rPr>
        <w:t>　　　</w:t>
      </w:r>
      <w:r w:rsidRPr="0048140F">
        <w:rPr>
          <w:rFonts w:eastAsiaTheme="minorEastAsia"/>
          <w:b/>
          <w:szCs w:val="21"/>
          <w:u w:val="single" w:color="000000"/>
        </w:rPr>
        <w:t>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B: I watched the news last night.</w:t>
      </w:r>
      <w:r w:rsidR="0048140F">
        <w:rPr>
          <w:rFonts w:eastAsiaTheme="minorEastAsia" w:hint="eastAsia"/>
          <w:b/>
          <w:szCs w:val="21"/>
        </w:rPr>
        <w:t xml:space="preserve"> </w:t>
      </w:r>
      <w:r w:rsidRPr="0048140F">
        <w:rPr>
          <w:rFonts w:eastAsiaTheme="minorEastAsia"/>
          <w:b/>
          <w:szCs w:val="21"/>
        </w:rPr>
        <w:t>You looked great.</w:t>
      </w:r>
      <w:r w:rsidR="0048140F">
        <w:rPr>
          <w:rFonts w:eastAsiaTheme="minorEastAsia" w:hint="eastAsia"/>
          <w:b/>
          <w:szCs w:val="21"/>
        </w:rPr>
        <w:t xml:space="preserve"> </w:t>
      </w:r>
      <w:r w:rsidRPr="0048140F">
        <w:rPr>
          <w:rFonts w:eastAsiaTheme="minorEastAsia"/>
          <w:b/>
          <w:szCs w:val="21"/>
        </w:rPr>
        <w:t>And you explained the weather so well.</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I</w:t>
      </w:r>
      <w:r w:rsidRPr="0048140F">
        <w:rPr>
          <w:b/>
          <w:szCs w:val="21"/>
        </w:rPr>
        <w:t>’</w:t>
      </w:r>
      <w:r w:rsidRPr="0048140F">
        <w:rPr>
          <w:rFonts w:eastAsiaTheme="minorEastAsia"/>
          <w:b/>
          <w:szCs w:val="21"/>
        </w:rPr>
        <w:t>m trying my best.</w:t>
      </w:r>
      <w:r w:rsidR="0048140F">
        <w:rPr>
          <w:rFonts w:eastAsiaTheme="minorEastAsia" w:hint="eastAsia"/>
          <w:b/>
          <w:szCs w:val="21"/>
        </w:rPr>
        <w:t xml:space="preserve"> </w:t>
      </w:r>
      <w:r w:rsidRPr="0048140F">
        <w:rPr>
          <w:rFonts w:eastAsiaTheme="minorEastAsia"/>
          <w:b/>
          <w:szCs w:val="21"/>
        </w:rPr>
        <w:t>I want to do a good job.</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Pr>
          <w:rFonts w:eastAsiaTheme="minorEastAsia"/>
          <w:b/>
          <w:szCs w:val="21"/>
        </w:rPr>
        <w:t xml:space="preserve">B: You do! </w:t>
      </w:r>
      <w:r>
        <w:rPr>
          <w:rFonts w:eastAsiaTheme="minorEastAsia" w:hint="eastAsia"/>
          <w:b/>
          <w:szCs w:val="21"/>
        </w:rPr>
        <w:t>60</w:t>
      </w:r>
      <w:r w:rsidRPr="0048140F">
        <w:rPr>
          <w:rFonts w:eastAsiaTheme="minorEastAsia"/>
          <w:b/>
          <w:szCs w:val="21"/>
        </w:rPr>
        <w:t>.</w:t>
      </w:r>
      <w:r w:rsidRPr="0048140F">
        <w:rPr>
          <w:rFonts w:eastAsiaTheme="minorEastAsia"/>
          <w:b/>
          <w:szCs w:val="21"/>
          <w:u w:val="single" w:color="000000"/>
        </w:rPr>
        <w:t>　　　</w:t>
      </w:r>
      <w:r w:rsidRPr="0048140F">
        <w:rPr>
          <w:rFonts w:eastAsiaTheme="minorEastAsia"/>
          <w:b/>
          <w:szCs w:val="21"/>
          <w:u w:val="single" w:color="000000"/>
        </w:rPr>
        <w:t> </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A: For nearly seven years.</w:t>
      </w:r>
    </w:p>
    <w:p w:rsidR="003510BC" w:rsidRPr="0048140F" w:rsidP="00AD50C4">
      <w:pPr>
        <w:tabs>
          <w:tab w:val="left" w:pos="2100"/>
          <w:tab w:val="left" w:pos="4200"/>
          <w:tab w:val="left" w:pos="6300"/>
        </w:tabs>
        <w:spacing w:line="340" w:lineRule="exact"/>
        <w:ind w:firstLine="309" w:firstLineChars="147"/>
        <w:rPr>
          <w:rFonts w:eastAsiaTheme="minorEastAsia"/>
          <w:b/>
          <w:szCs w:val="21"/>
        </w:rPr>
      </w:pPr>
      <w:r w:rsidRPr="0048140F">
        <w:rPr>
          <w:rFonts w:eastAsiaTheme="minorEastAsia"/>
          <w:b/>
          <w:szCs w:val="21"/>
        </w:rPr>
        <w:t>B: Wow, you are really an experienced weatherman!</w:t>
      </w:r>
    </w:p>
    <w:tbl>
      <w:tblPr>
        <w:tblStyle w:val="TableGrid"/>
        <w:tblW w:w="0" w:type="auto"/>
        <w:tblInd w:w="1384" w:type="dxa"/>
        <w:tblLook w:val="04A0"/>
      </w:tblPr>
      <w:tblGrid>
        <w:gridCol w:w="5103"/>
      </w:tblGrid>
      <w:tr w:rsidTr="00D311DA">
        <w:tblPrEx>
          <w:tblW w:w="0" w:type="auto"/>
          <w:tblInd w:w="1384" w:type="dxa"/>
          <w:tblLook w:val="04A0"/>
        </w:tblPrEx>
        <w:tc>
          <w:tcPr>
            <w:tcW w:w="5103" w:type="dxa"/>
          </w:tcPr>
          <w:p w:rsidR="00D311DA"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b/>
                <w:sz w:val="21"/>
                <w:szCs w:val="21"/>
              </w:rPr>
              <w:t>A.</w:t>
            </w:r>
            <w:r w:rsidR="0048140F">
              <w:rPr>
                <w:rFonts w:eastAsiaTheme="minorEastAsia" w:hint="eastAsia"/>
                <w:b/>
                <w:sz w:val="21"/>
                <w:szCs w:val="21"/>
              </w:rPr>
              <w:t xml:space="preserve"> </w:t>
            </w:r>
            <w:r w:rsidRPr="0048140F">
              <w:rPr>
                <w:rFonts w:eastAsiaTheme="minorEastAsia"/>
                <w:b/>
                <w:sz w:val="21"/>
                <w:szCs w:val="21"/>
              </w:rPr>
              <w:t>Why do you say that?</w:t>
            </w:r>
          </w:p>
          <w:p w:rsidR="00D311DA"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hint="eastAsia"/>
                <w:b/>
                <w:sz w:val="21"/>
                <w:szCs w:val="21"/>
              </w:rPr>
              <w:t>B. And that makes people sad.</w:t>
            </w:r>
          </w:p>
          <w:p w:rsidR="0048140F"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hint="eastAsia"/>
                <w:b/>
                <w:sz w:val="21"/>
                <w:szCs w:val="21"/>
              </w:rPr>
              <w:t>C. Compliment</w:t>
            </w:r>
            <w:r w:rsidRPr="0048140F">
              <w:rPr>
                <w:rFonts w:eastAsiaTheme="minorEastAsia" w:hint="eastAsia"/>
                <w:b/>
                <w:sz w:val="21"/>
                <w:szCs w:val="21"/>
              </w:rPr>
              <w:t>s make people happy.</w:t>
            </w:r>
          </w:p>
          <w:p w:rsidR="0048140F"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hint="eastAsia"/>
                <w:b/>
                <w:sz w:val="21"/>
                <w:szCs w:val="21"/>
              </w:rPr>
              <w:t xml:space="preserve">D. What makes you be a </w:t>
            </w:r>
            <w:r w:rsidRPr="0048140F">
              <w:rPr>
                <w:rFonts w:eastAsiaTheme="minorEastAsia" w:hint="eastAsia"/>
                <w:b/>
                <w:sz w:val="21"/>
                <w:szCs w:val="21"/>
              </w:rPr>
              <w:t>weatherman ?</w:t>
            </w:r>
          </w:p>
          <w:p w:rsidR="0048140F"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hint="eastAsia"/>
                <w:b/>
                <w:sz w:val="21"/>
                <w:szCs w:val="21"/>
              </w:rPr>
              <w:t>E. Thank you for the compliment, Alex.</w:t>
            </w:r>
          </w:p>
          <w:p w:rsidR="0048140F" w:rsidRPr="0048140F" w:rsidP="00AD50C4">
            <w:pPr>
              <w:tabs>
                <w:tab w:val="left" w:pos="2100"/>
                <w:tab w:val="left" w:pos="4200"/>
                <w:tab w:val="left" w:pos="6300"/>
              </w:tabs>
              <w:spacing w:line="340" w:lineRule="exact"/>
              <w:rPr>
                <w:rFonts w:eastAsiaTheme="minorEastAsia"/>
                <w:b/>
                <w:sz w:val="21"/>
                <w:szCs w:val="21"/>
              </w:rPr>
            </w:pPr>
            <w:r w:rsidRPr="0048140F">
              <w:rPr>
                <w:rFonts w:eastAsiaTheme="minorEastAsia" w:hint="eastAsia"/>
                <w:b/>
                <w:sz w:val="21"/>
                <w:szCs w:val="21"/>
              </w:rPr>
              <w:t>F. I wonder how you explain the weather.</w:t>
            </w:r>
          </w:p>
          <w:p w:rsidR="00D311DA" w:rsidRPr="0048140F" w:rsidP="00AD50C4">
            <w:pPr>
              <w:tabs>
                <w:tab w:val="left" w:pos="2100"/>
                <w:tab w:val="left" w:pos="4200"/>
                <w:tab w:val="left" w:pos="6300"/>
              </w:tabs>
              <w:spacing w:line="340" w:lineRule="exact"/>
              <w:rPr>
                <w:rFonts w:eastAsiaTheme="minorEastAsia"/>
                <w:b/>
                <w:szCs w:val="21"/>
              </w:rPr>
            </w:pPr>
            <w:r w:rsidRPr="0048140F">
              <w:rPr>
                <w:rFonts w:eastAsiaTheme="minorEastAsia" w:hint="eastAsia"/>
                <w:b/>
                <w:sz w:val="21"/>
                <w:szCs w:val="21"/>
              </w:rPr>
              <w:t xml:space="preserve">G. How long have you been a </w:t>
            </w:r>
            <w:r w:rsidRPr="0048140F">
              <w:rPr>
                <w:rFonts w:eastAsiaTheme="minorEastAsia" w:hint="eastAsia"/>
                <w:b/>
                <w:sz w:val="21"/>
                <w:szCs w:val="21"/>
              </w:rPr>
              <w:t>weatherman ?</w:t>
            </w:r>
            <w:r w:rsidRPr="0048140F">
              <w:rPr>
                <w:rFonts w:eastAsiaTheme="minorEastAsia" w:hint="eastAsia"/>
                <w:b/>
                <w:sz w:val="21"/>
                <w:szCs w:val="21"/>
              </w:rPr>
              <w:t xml:space="preserve"> </w:t>
            </w:r>
          </w:p>
        </w:tc>
      </w:tr>
    </w:tbl>
    <w:p w:rsidR="006E718B" w:rsidRPr="0048140F" w:rsidP="00AD50C4">
      <w:pPr>
        <w:pStyle w:val="PlainText"/>
        <w:spacing w:line="340" w:lineRule="exact"/>
        <w:ind w:firstLine="2347" w:firstLineChars="978"/>
        <w:rPr>
          <w:rFonts w:ascii="方正书宋简体" w:eastAsia="方正书宋简体" w:hAnsi="Times New Roman" w:cs="Times New Roman"/>
          <w:b/>
          <w:sz w:val="24"/>
          <w:szCs w:val="24"/>
        </w:rPr>
      </w:pPr>
      <w:r w:rsidRPr="0048140F">
        <w:rPr>
          <w:rFonts w:ascii="方正书宋简体" w:eastAsia="方正书宋简体" w:hAnsi="Times New Roman" w:cs="Times New Roman" w:hint="eastAsia"/>
          <w:b/>
          <w:sz w:val="24"/>
          <w:szCs w:val="24"/>
        </w:rPr>
        <w:t>第II卷  非选择题</w:t>
      </w:r>
      <w:r w:rsidRPr="0048140F" w:rsidR="00611275">
        <w:rPr>
          <w:rFonts w:ascii="方正书宋简体" w:eastAsia="方正书宋简体" w:hAnsi="Times New Roman" w:cs="Times New Roman" w:hint="eastAsia"/>
          <w:b/>
          <w:sz w:val="24"/>
          <w:szCs w:val="24"/>
        </w:rPr>
        <w:t xml:space="preserve">  （</w:t>
      </w:r>
      <w:r w:rsidRPr="0048140F" w:rsidR="007E6A7C">
        <w:rPr>
          <w:rFonts w:ascii="方正书宋简体" w:eastAsia="方正书宋简体" w:hAnsi="Times New Roman" w:cs="Times New Roman" w:hint="eastAsia"/>
          <w:b/>
          <w:sz w:val="24"/>
          <w:szCs w:val="24"/>
        </w:rPr>
        <w:t>40</w:t>
      </w:r>
      <w:r w:rsidRPr="0048140F" w:rsidR="00611275">
        <w:rPr>
          <w:rFonts w:ascii="方正书宋简体" w:eastAsia="方正书宋简体" w:hAnsi="Times New Roman" w:cs="Times New Roman" w:hint="eastAsia"/>
          <w:b/>
          <w:sz w:val="24"/>
          <w:szCs w:val="24"/>
        </w:rPr>
        <w:t>分）</w:t>
      </w:r>
    </w:p>
    <w:p w:rsidR="00A068F0" w:rsidRPr="006B4699" w:rsidP="00AD50C4">
      <w:pPr>
        <w:adjustRightInd w:val="0"/>
        <w:spacing w:line="340" w:lineRule="exact"/>
        <w:textAlignment w:val="baseline"/>
        <w:rPr>
          <w:rFonts w:ascii="方正书宋简体" w:eastAsia="方正书宋简体"/>
          <w:b/>
          <w:szCs w:val="21"/>
        </w:rPr>
      </w:pPr>
      <w:r w:rsidRPr="006B4699">
        <w:rPr>
          <w:rFonts w:ascii="方正书宋简体" w:eastAsia="方正书宋简体" w:hint="eastAsia"/>
          <w:b/>
          <w:szCs w:val="21"/>
        </w:rPr>
        <w:t>第一节：词汇  （10分）</w:t>
      </w:r>
    </w:p>
    <w:p w:rsidR="00B41A96" w:rsidP="00AD50C4">
      <w:pPr>
        <w:adjustRightInd w:val="0"/>
        <w:spacing w:line="340" w:lineRule="exact"/>
        <w:ind w:firstLine="206" w:firstLineChars="98"/>
        <w:textAlignment w:val="baseline"/>
        <w:rPr>
          <w:rFonts w:ascii="宋体" w:hAnsi="宋体"/>
          <w:b/>
          <w:bCs/>
        </w:rPr>
      </w:pPr>
      <w:r w:rsidRPr="00A068F0">
        <w:rPr>
          <w:b/>
          <w:bCs/>
        </w:rPr>
        <w:t>A)</w:t>
      </w:r>
      <w:r>
        <w:rPr>
          <w:rFonts w:hint="eastAsia"/>
          <w:b/>
          <w:bCs/>
        </w:rPr>
        <w:t xml:space="preserve"> </w:t>
      </w:r>
      <w:r w:rsidRPr="00F8252D">
        <w:rPr>
          <w:rFonts w:ascii="方正书宋简体" w:eastAsia="方正书宋简体" w:hAnsi="宋体" w:hint="eastAsia"/>
          <w:b/>
          <w:bCs/>
        </w:rPr>
        <w:t>根据句意及汉语提示完成单词</w:t>
      </w:r>
      <w:r w:rsidRPr="00F8252D">
        <w:rPr>
          <w:rFonts w:ascii="方正书宋简体" w:eastAsia="方正书宋简体" w:hAnsiTheme="minorEastAsia" w:hint="eastAsia"/>
          <w:b/>
          <w:bCs/>
        </w:rPr>
        <w:t xml:space="preserve">。 </w:t>
      </w:r>
      <w:r w:rsidRPr="00F8252D">
        <w:rPr>
          <w:rFonts w:ascii="方正书宋简体" w:eastAsia="方正书宋简体" w:hAnsi="宋体" w:hint="eastAsia"/>
          <w:b/>
          <w:bCs/>
        </w:rPr>
        <w:t>（ 5分）</w:t>
      </w:r>
    </w:p>
    <w:p w:rsidR="009344BC" w:rsidRPr="009035E6" w:rsidP="00AD50C4">
      <w:pPr>
        <w:spacing w:line="340" w:lineRule="exact"/>
        <w:ind w:firstLine="412" w:firstLineChars="196"/>
        <w:rPr>
          <w:b/>
          <w:szCs w:val="21"/>
        </w:rPr>
      </w:pPr>
      <w:r w:rsidRPr="009035E6">
        <w:rPr>
          <w:b/>
          <w:bCs/>
          <w:szCs w:val="21"/>
        </w:rPr>
        <w:t>61</w:t>
      </w:r>
      <w:r w:rsidRPr="009035E6" w:rsidR="00DF2C98">
        <w:rPr>
          <w:b/>
          <w:bCs/>
          <w:szCs w:val="21"/>
        </w:rPr>
        <w:t>.</w:t>
      </w:r>
      <w:r w:rsidRPr="009035E6">
        <w:rPr>
          <w:b/>
          <w:iCs/>
          <w:szCs w:val="21"/>
          <w:lang w:bidi="en-US"/>
        </w:rPr>
        <w:t xml:space="preserve"> </w:t>
      </w:r>
      <w:r>
        <w:rPr>
          <w:b/>
          <w:iCs/>
          <w:szCs w:val="21"/>
          <w:lang w:bidi="en-US"/>
        </w:rPr>
        <w:t xml:space="preserve">The students will be </w:t>
      </w:r>
      <w:r w:rsidRPr="009035E6">
        <w:rPr>
          <w:b/>
          <w:szCs w:val="21"/>
          <w:lang w:bidi="en-US"/>
        </w:rPr>
        <w:t>__</w:t>
      </w:r>
      <w:r w:rsidRPr="009035E6">
        <w:rPr>
          <w:b/>
          <w:szCs w:val="21"/>
        </w:rPr>
        <w:t>_</w:t>
      </w:r>
      <w:r>
        <w:rPr>
          <w:rFonts w:hint="eastAsia"/>
          <w:b/>
          <w:szCs w:val="21"/>
          <w:u w:val="single"/>
        </w:rPr>
        <w:t xml:space="preserve">         </w:t>
      </w:r>
      <w:r w:rsidRPr="009035E6">
        <w:rPr>
          <w:b/>
          <w:szCs w:val="21"/>
        </w:rPr>
        <w:t>_</w:t>
      </w:r>
      <w:r w:rsidRPr="009035E6">
        <w:rPr>
          <w:b/>
          <w:szCs w:val="21"/>
          <w:lang w:bidi="en-US"/>
        </w:rPr>
        <w:t>(</w:t>
      </w:r>
      <w:r w:rsidRPr="009035E6">
        <w:rPr>
          <w:b/>
          <w:szCs w:val="21"/>
          <w:lang w:bidi="en-US"/>
        </w:rPr>
        <w:t>检查</w:t>
      </w:r>
      <w:r w:rsidRPr="009035E6">
        <w:rPr>
          <w:b/>
          <w:szCs w:val="21"/>
          <w:lang w:bidi="en-US"/>
        </w:rPr>
        <w:t>)</w:t>
      </w:r>
      <w:r w:rsidRPr="009035E6">
        <w:rPr>
          <w:b/>
          <w:iCs/>
          <w:szCs w:val="21"/>
          <w:lang w:bidi="en-US"/>
        </w:rPr>
        <w:t xml:space="preserve"> in all subjects at the end of term.  </w:t>
      </w:r>
    </w:p>
    <w:p w:rsidR="00C16214" w:rsidRPr="009035E6" w:rsidP="00AD50C4">
      <w:pPr>
        <w:adjustRightInd w:val="0"/>
        <w:spacing w:line="340" w:lineRule="exact"/>
        <w:ind w:firstLine="412" w:firstLineChars="196"/>
        <w:textAlignment w:val="baseline"/>
        <w:rPr>
          <w:b/>
          <w:bCs/>
          <w:szCs w:val="21"/>
        </w:rPr>
      </w:pPr>
      <w:r w:rsidRPr="009035E6">
        <w:rPr>
          <w:b/>
          <w:bCs/>
          <w:szCs w:val="21"/>
        </w:rPr>
        <w:t>62</w:t>
      </w:r>
      <w:r w:rsidRPr="009035E6" w:rsidR="00DF2C98">
        <w:rPr>
          <w:b/>
          <w:bCs/>
          <w:szCs w:val="21"/>
        </w:rPr>
        <w:t xml:space="preserve">. </w:t>
      </w:r>
      <w:r w:rsidRPr="009035E6">
        <w:rPr>
          <w:b/>
          <w:szCs w:val="21"/>
        </w:rPr>
        <w:t xml:space="preserve">Tom went to basketball practice with ________ </w:t>
      </w:r>
      <w:r w:rsidRPr="009035E6">
        <w:rPr>
          <w:rFonts w:ascii="方正书宋简体" w:eastAsia="方正书宋简体" w:hint="eastAsia"/>
          <w:b/>
          <w:szCs w:val="21"/>
        </w:rPr>
        <w:t xml:space="preserve">(勇气) </w:t>
      </w:r>
      <w:r w:rsidRPr="009035E6">
        <w:rPr>
          <w:b/>
          <w:szCs w:val="21"/>
        </w:rPr>
        <w:t>rather than fear in his heart.</w:t>
      </w:r>
    </w:p>
    <w:p w:rsidR="00306654" w:rsidRPr="009035E6" w:rsidP="00AD50C4">
      <w:pPr>
        <w:tabs>
          <w:tab w:val="left" w:pos="2520"/>
          <w:tab w:val="left" w:pos="5040"/>
          <w:tab w:val="left" w:pos="7560"/>
        </w:tabs>
        <w:spacing w:line="340" w:lineRule="exact"/>
        <w:ind w:firstLine="412" w:firstLineChars="196"/>
        <w:rPr>
          <w:b/>
          <w:szCs w:val="21"/>
        </w:rPr>
      </w:pPr>
      <w:r w:rsidRPr="009035E6">
        <w:rPr>
          <w:b/>
          <w:bCs/>
          <w:szCs w:val="21"/>
        </w:rPr>
        <w:t>63</w:t>
      </w:r>
      <w:r w:rsidRPr="009035E6" w:rsidR="00DF2C98">
        <w:rPr>
          <w:b/>
          <w:bCs/>
          <w:szCs w:val="21"/>
        </w:rPr>
        <w:t xml:space="preserve">. </w:t>
      </w:r>
      <w:r>
        <w:rPr>
          <w:b/>
          <w:szCs w:val="21"/>
        </w:rPr>
        <w:t>The team</w:t>
      </w:r>
      <w:r w:rsidRPr="009035E6">
        <w:rPr>
          <w:b/>
          <w:szCs w:val="21"/>
          <w:u w:val="single"/>
        </w:rPr>
        <w:t xml:space="preserve">    </w:t>
      </w:r>
      <w:r>
        <w:rPr>
          <w:rFonts w:hint="eastAsia"/>
          <w:b/>
          <w:szCs w:val="21"/>
          <w:u w:val="single"/>
        </w:rPr>
        <w:t xml:space="preserve">   </w:t>
      </w:r>
      <w:r w:rsidRPr="009035E6">
        <w:rPr>
          <w:b/>
          <w:szCs w:val="21"/>
          <w:u w:val="single"/>
        </w:rPr>
        <w:t xml:space="preserve">    </w:t>
      </w:r>
      <w:r w:rsidRPr="009035E6">
        <w:rPr>
          <w:rFonts w:ascii="方正书宋简体" w:eastAsia="方正书宋简体" w:hint="eastAsia"/>
          <w:b/>
          <w:szCs w:val="21"/>
        </w:rPr>
        <w:t>（教练）</w:t>
      </w:r>
      <w:r w:rsidRPr="009035E6">
        <w:rPr>
          <w:b/>
          <w:bCs/>
          <w:szCs w:val="21"/>
          <w:u w:val="wave"/>
        </w:rPr>
        <w:t>single</w:t>
      </w:r>
      <w:r w:rsidRPr="009035E6">
        <w:rPr>
          <w:b/>
          <w:szCs w:val="21"/>
        </w:rPr>
        <w:t xml:space="preserve">d out two players for special </w:t>
      </w:r>
      <w:r w:rsidRPr="009035E6">
        <w:rPr>
          <w:b/>
          <w:bCs/>
          <w:szCs w:val="21"/>
        </w:rPr>
        <w:t>praise</w:t>
      </w:r>
      <w:r w:rsidRPr="009035E6">
        <w:rPr>
          <w:b/>
          <w:szCs w:val="21"/>
        </w:rPr>
        <w:t>.</w:t>
      </w:r>
    </w:p>
    <w:p w:rsidR="009344BC" w:rsidRPr="009035E6" w:rsidP="00AD50C4">
      <w:pPr>
        <w:adjustRightInd w:val="0"/>
        <w:spacing w:line="340" w:lineRule="exact"/>
        <w:ind w:firstLine="410" w:firstLineChars="195"/>
        <w:textAlignment w:val="baseline"/>
        <w:rPr>
          <w:b/>
          <w:bCs/>
          <w:szCs w:val="21"/>
        </w:rPr>
      </w:pPr>
      <w:r w:rsidRPr="009035E6">
        <w:rPr>
          <w:b/>
          <w:bCs/>
          <w:szCs w:val="21"/>
        </w:rPr>
        <w:t>64</w:t>
      </w:r>
      <w:r w:rsidRPr="009035E6" w:rsidR="00432B3F">
        <w:rPr>
          <w:b/>
          <w:bCs/>
          <w:szCs w:val="21"/>
        </w:rPr>
        <w:t xml:space="preserve">. </w:t>
      </w:r>
      <w:r w:rsidRPr="009035E6">
        <w:rPr>
          <w:b/>
          <w:szCs w:val="21"/>
        </w:rPr>
        <w:t>The movie was boring and it __</w:t>
      </w:r>
      <w:r>
        <w:rPr>
          <w:rFonts w:hint="eastAsia"/>
          <w:b/>
          <w:szCs w:val="21"/>
          <w:u w:val="single"/>
        </w:rPr>
        <w:t xml:space="preserve">        </w:t>
      </w:r>
      <w:r w:rsidRPr="009035E6">
        <w:rPr>
          <w:b/>
          <w:szCs w:val="21"/>
        </w:rPr>
        <w:t>___ (</w:t>
      </w:r>
      <w:r w:rsidRPr="009035E6">
        <w:rPr>
          <w:b/>
          <w:szCs w:val="21"/>
        </w:rPr>
        <w:t>失望</w:t>
      </w:r>
      <w:r w:rsidRPr="009035E6">
        <w:rPr>
          <w:b/>
          <w:szCs w:val="21"/>
        </w:rPr>
        <w:t xml:space="preserve">) us. </w:t>
      </w:r>
    </w:p>
    <w:p w:rsidR="000940F0" w:rsidRPr="009035E6" w:rsidP="00AD50C4">
      <w:pPr>
        <w:adjustRightInd w:val="0"/>
        <w:spacing w:line="340" w:lineRule="exact"/>
        <w:ind w:firstLine="412" w:firstLineChars="196"/>
        <w:textAlignment w:val="baseline"/>
        <w:rPr>
          <w:b/>
          <w:bCs/>
          <w:szCs w:val="21"/>
        </w:rPr>
      </w:pPr>
      <w:r w:rsidRPr="009035E6">
        <w:rPr>
          <w:b/>
          <w:bCs/>
          <w:szCs w:val="21"/>
        </w:rPr>
        <w:t>65</w:t>
      </w:r>
      <w:r w:rsidRPr="009035E6">
        <w:rPr>
          <w:b/>
          <w:bCs/>
          <w:szCs w:val="21"/>
        </w:rPr>
        <w:t xml:space="preserve">. The </w:t>
      </w:r>
      <w:r w:rsidRPr="009035E6">
        <w:rPr>
          <w:b/>
          <w:bCs/>
          <w:szCs w:val="21"/>
        </w:rPr>
        <w:t>out door</w:t>
      </w:r>
      <w:r w:rsidRPr="009035E6">
        <w:rPr>
          <w:b/>
          <w:bCs/>
          <w:szCs w:val="21"/>
        </w:rPr>
        <w:t xml:space="preserve"> activity is ________</w:t>
      </w:r>
      <w:r w:rsidRPr="009035E6" w:rsidR="00CD7D61">
        <w:rPr>
          <w:b/>
          <w:bCs/>
          <w:szCs w:val="21"/>
          <w:u w:val="single"/>
        </w:rPr>
        <w:t xml:space="preserve">     </w:t>
      </w:r>
      <w:r w:rsidRPr="009035E6">
        <w:rPr>
          <w:b/>
          <w:bCs/>
          <w:szCs w:val="21"/>
        </w:rPr>
        <w:t xml:space="preserve"> </w:t>
      </w:r>
      <w:r w:rsidRPr="009035E6">
        <w:rPr>
          <w:rFonts w:eastAsia="方正书宋简体"/>
          <w:b/>
          <w:bCs/>
          <w:szCs w:val="21"/>
        </w:rPr>
        <w:t>(</w:t>
      </w:r>
      <w:r w:rsidRPr="009035E6">
        <w:rPr>
          <w:rFonts w:eastAsia="方正书宋简体"/>
          <w:b/>
          <w:bCs/>
          <w:szCs w:val="21"/>
        </w:rPr>
        <w:t>取消</w:t>
      </w:r>
      <w:r w:rsidRPr="009035E6">
        <w:rPr>
          <w:rFonts w:eastAsia="方正书宋简体"/>
          <w:b/>
          <w:bCs/>
          <w:szCs w:val="21"/>
        </w:rPr>
        <w:t>)</w:t>
      </w:r>
      <w:r w:rsidRPr="009035E6">
        <w:rPr>
          <w:b/>
          <w:bCs/>
          <w:szCs w:val="21"/>
        </w:rPr>
        <w:t xml:space="preserve"> because of the bad weather.</w:t>
      </w:r>
    </w:p>
    <w:p w:rsidR="00522654" w:rsidRPr="00154E84" w:rsidP="00AD50C4">
      <w:pPr>
        <w:spacing w:line="340" w:lineRule="exact"/>
        <w:ind w:firstLine="525" w:firstLineChars="250"/>
        <w:rPr>
          <w:rFonts w:ascii="方正书宋简体" w:eastAsia="方正书宋简体"/>
          <w:b/>
          <w:szCs w:val="21"/>
        </w:rPr>
      </w:pPr>
      <w:r w:rsidRPr="00CD7D61">
        <w:rPr>
          <w:b/>
          <w:szCs w:val="21"/>
        </w:rPr>
        <w:t xml:space="preserve">B) </w:t>
      </w:r>
      <w:r w:rsidRPr="00F8252D" w:rsidR="003E375A">
        <w:rPr>
          <w:rFonts w:ascii="方正书宋简体" w:eastAsia="方正书宋简体" w:hint="eastAsia"/>
          <w:b/>
          <w:szCs w:val="21"/>
        </w:rPr>
        <w:t>从方框中选择恰当的词，并用其恰当的形式填空，</w:t>
      </w:r>
      <w:r w:rsidRPr="00F8252D" w:rsidR="003E375A">
        <w:rPr>
          <w:rFonts w:ascii="方正书宋简体" w:eastAsia="方正书宋简体" w:hint="eastAsia"/>
          <w:b/>
          <w:szCs w:val="21"/>
        </w:rPr>
        <w:t>每词只限</w:t>
      </w:r>
      <w:r w:rsidRPr="00F8252D" w:rsidR="003E375A">
        <w:rPr>
          <w:rFonts w:ascii="方正书宋简体" w:eastAsia="方正书宋简体" w:hint="eastAsia"/>
          <w:b/>
          <w:szCs w:val="21"/>
        </w:rPr>
        <w:t>用一次。</w:t>
      </w:r>
    </w:p>
    <w:tbl>
      <w:tblPr>
        <w:tblStyle w:val="TableGrid"/>
        <w:tblW w:w="0" w:type="auto"/>
        <w:tblInd w:w="1101" w:type="dxa"/>
        <w:tblLook w:val="04A0"/>
      </w:tblPr>
      <w:tblGrid>
        <w:gridCol w:w="5103"/>
      </w:tblGrid>
      <w:tr w:rsidTr="00154E84">
        <w:tblPrEx>
          <w:tblW w:w="0" w:type="auto"/>
          <w:tblInd w:w="1101" w:type="dxa"/>
          <w:tblLook w:val="04A0"/>
        </w:tblPrEx>
        <w:tc>
          <w:tcPr>
            <w:tcW w:w="5103" w:type="dxa"/>
          </w:tcPr>
          <w:p w:rsidR="00154E84" w:rsidRPr="00154E84" w:rsidP="00AD50C4">
            <w:pPr>
              <w:spacing w:line="340" w:lineRule="exact"/>
              <w:rPr>
                <w:rFonts w:eastAsia="方正书宋简体"/>
                <w:b/>
                <w:sz w:val="21"/>
                <w:szCs w:val="21"/>
              </w:rPr>
            </w:pPr>
            <w:r w:rsidRPr="00154E84">
              <w:rPr>
                <w:rFonts w:eastAsia="方正书宋简体" w:hint="eastAsia"/>
                <w:b/>
                <w:sz w:val="21"/>
                <w:szCs w:val="21"/>
              </w:rPr>
              <w:t>teammate   shout   disappoint   courage   coach</w:t>
            </w:r>
          </w:p>
        </w:tc>
      </w:tr>
    </w:tbl>
    <w:p w:rsidR="00522654" w:rsidRPr="00522654" w:rsidP="00AD50C4">
      <w:pPr>
        <w:spacing w:line="340" w:lineRule="exact"/>
        <w:ind w:firstLine="514" w:firstLineChars="245"/>
        <w:rPr>
          <w:b/>
          <w:szCs w:val="21"/>
        </w:rPr>
      </w:pPr>
      <w:r w:rsidRPr="00154E84">
        <w:rPr>
          <w:b/>
          <w:szCs w:val="21"/>
        </w:rPr>
        <w:t>The basketball final</w:t>
      </w:r>
      <w:r w:rsidRPr="00154E84">
        <w:rPr>
          <w:rFonts w:ascii="方正书宋简体" w:eastAsia="方正书宋简体" w:hint="eastAsia"/>
          <w:b/>
          <w:szCs w:val="21"/>
        </w:rPr>
        <w:t>(决赛)</w:t>
      </w:r>
      <w:r w:rsidRPr="00154E84">
        <w:rPr>
          <w:b/>
          <w:szCs w:val="21"/>
        </w:rPr>
        <w:t>between Perfect School and Sunrise School has entered white-hot stage</w:t>
      </w:r>
      <w:r w:rsidRPr="00154E84">
        <w:rPr>
          <w:rFonts w:ascii="方正书宋简体" w:eastAsia="方正书宋简体" w:hint="eastAsia"/>
          <w:b/>
          <w:szCs w:val="21"/>
        </w:rPr>
        <w:t>(阶段)</w:t>
      </w:r>
      <w:r w:rsidRPr="00154E84">
        <w:rPr>
          <w:b/>
          <w:szCs w:val="21"/>
        </w:rPr>
        <w:t>. There are only fifteen seconds left. Sunrise School is one point ahead. Bert, who is one of the best players of Perfect School, is now controlling the ball. The students are so excited that they can’t help standing up and</w:t>
      </w:r>
      <w:r w:rsidR="00154E84">
        <w:rPr>
          <w:rFonts w:hint="eastAsia"/>
          <w:b/>
          <w:szCs w:val="21"/>
        </w:rPr>
        <w:t>66</w:t>
      </w:r>
      <w:r w:rsidR="00154E84">
        <w:rPr>
          <w:rFonts w:hint="eastAsia"/>
          <w:b/>
          <w:szCs w:val="21"/>
        </w:rPr>
        <w:t>,</w:t>
      </w:r>
      <w:r w:rsidR="00154E84">
        <w:rPr>
          <w:b/>
          <w:szCs w:val="21"/>
          <w:u w:val="single"/>
        </w:rPr>
        <w:t xml:space="preserve">        </w:t>
      </w:r>
      <w:r w:rsidRPr="00154E84">
        <w:rPr>
          <w:b/>
          <w:szCs w:val="21"/>
          <w:u w:val="single"/>
        </w:rPr>
        <w:t xml:space="preserve"> </w:t>
      </w:r>
      <w:r w:rsidRPr="00154E84">
        <w:rPr>
          <w:b/>
          <w:szCs w:val="21"/>
        </w:rPr>
        <w:t>,</w:t>
      </w:r>
      <w:r w:rsidRPr="00154E84">
        <w:rPr>
          <w:b/>
          <w:szCs w:val="21"/>
        </w:rPr>
        <w:t xml:space="preserve"> “Go! </w:t>
      </w:r>
      <w:r w:rsidRPr="00522654">
        <w:rPr>
          <w:b/>
          <w:szCs w:val="21"/>
        </w:rPr>
        <w:t xml:space="preserve">Bert!” Other </w:t>
      </w:r>
      <w:r w:rsidRPr="00522654">
        <w:rPr>
          <w:b/>
          <w:szCs w:val="21"/>
        </w:rPr>
        <w:t>teammates</w:t>
      </w:r>
      <w:r w:rsidRPr="00522654">
        <w:rPr>
          <w:b/>
          <w:szCs w:val="21"/>
        </w:rPr>
        <w:t xml:space="preserve"> also</w:t>
      </w:r>
      <w:r w:rsidR="00154E84">
        <w:rPr>
          <w:rFonts w:hint="eastAsia"/>
          <w:b/>
          <w:szCs w:val="21"/>
        </w:rPr>
        <w:t>67.</w:t>
      </w:r>
      <w:r w:rsidR="00154E84">
        <w:rPr>
          <w:b/>
          <w:szCs w:val="21"/>
          <w:u w:val="single"/>
        </w:rPr>
        <w:t xml:space="preserve">    </w:t>
      </w:r>
      <w:r w:rsidRPr="00522654">
        <w:rPr>
          <w:b/>
          <w:szCs w:val="21"/>
          <w:u w:val="single"/>
        </w:rPr>
        <w:t xml:space="preserve">     </w:t>
      </w:r>
      <w:r w:rsidRPr="00522654">
        <w:rPr>
          <w:b/>
          <w:szCs w:val="21"/>
        </w:rPr>
        <w:t>Bert,</w:t>
      </w:r>
    </w:p>
    <w:p w:rsidR="00522654" w:rsidRPr="00522654" w:rsidP="00AD50C4">
      <w:pPr>
        <w:spacing w:line="340" w:lineRule="exact"/>
        <w:ind w:firstLine="412" w:firstLineChars="196"/>
        <w:rPr>
          <w:b/>
          <w:szCs w:val="21"/>
        </w:rPr>
      </w:pPr>
      <w:r w:rsidRPr="00522654">
        <w:rPr>
          <w:b/>
          <w:szCs w:val="21"/>
        </w:rPr>
        <w:t>“Take a shot</w:t>
      </w:r>
      <w:r w:rsidRPr="00154E84">
        <w:rPr>
          <w:rFonts w:ascii="方正书宋简体" w:eastAsia="方正书宋简体" w:hint="eastAsia"/>
          <w:b/>
          <w:szCs w:val="21"/>
        </w:rPr>
        <w:t>(投篮)</w:t>
      </w:r>
      <w:r w:rsidRPr="00522654">
        <w:rPr>
          <w:b/>
          <w:szCs w:val="21"/>
        </w:rPr>
        <w:t>, boy!” Bert knows it will be the last shot. And it is the last match for his coach before tiring(</w:t>
      </w:r>
      <w:r w:rsidRPr="00522654">
        <w:rPr>
          <w:b/>
          <w:szCs w:val="21"/>
        </w:rPr>
        <w:t>退休</w:t>
      </w:r>
      <w:r w:rsidRPr="00522654">
        <w:rPr>
          <w:b/>
          <w:szCs w:val="21"/>
        </w:rPr>
        <w:t xml:space="preserve">). </w:t>
      </w:r>
      <w:r w:rsidRPr="00522654">
        <w:rPr>
          <w:b/>
          <w:szCs w:val="21"/>
        </w:rPr>
        <w:t>All the</w:t>
      </w:r>
      <w:r w:rsidR="00154E84">
        <w:rPr>
          <w:rFonts w:hint="eastAsia"/>
          <w:b/>
          <w:szCs w:val="21"/>
        </w:rPr>
        <w:t>68.</w:t>
      </w:r>
      <w:r w:rsidRPr="00522654">
        <w:rPr>
          <w:b/>
          <w:szCs w:val="21"/>
        </w:rPr>
        <w:t xml:space="preserve"> </w:t>
      </w:r>
      <w:r w:rsidR="00154E84">
        <w:rPr>
          <w:b/>
          <w:szCs w:val="21"/>
          <w:u w:val="single"/>
        </w:rPr>
        <w:t xml:space="preserve">     </w:t>
      </w:r>
      <w:r w:rsidRPr="00522654">
        <w:rPr>
          <w:b/>
          <w:szCs w:val="21"/>
          <w:u w:val="single"/>
        </w:rPr>
        <w:t xml:space="preserve">    </w:t>
      </w:r>
      <w:r w:rsidRPr="00522654">
        <w:rPr>
          <w:b/>
          <w:szCs w:val="21"/>
        </w:rPr>
        <w:t xml:space="preserve"> </w:t>
      </w:r>
      <w:r w:rsidRPr="00522654">
        <w:rPr>
          <w:b/>
          <w:szCs w:val="21"/>
        </w:rPr>
        <w:t>practiced</w:t>
      </w:r>
      <w:r w:rsidRPr="00522654">
        <w:rPr>
          <w:b/>
          <w:szCs w:val="21"/>
        </w:rPr>
        <w:t xml:space="preserve"> hard and hoped to give their</w:t>
      </w:r>
      <w:r w:rsidR="00154E84">
        <w:rPr>
          <w:rFonts w:hint="eastAsia"/>
          <w:b/>
          <w:szCs w:val="21"/>
        </w:rPr>
        <w:t>69.</w:t>
      </w:r>
      <w:r w:rsidRPr="00522654">
        <w:rPr>
          <w:b/>
          <w:szCs w:val="21"/>
        </w:rPr>
        <w:t xml:space="preserve"> </w:t>
      </w:r>
      <w:r w:rsidR="00154E84">
        <w:rPr>
          <w:b/>
          <w:szCs w:val="21"/>
          <w:u w:val="single"/>
        </w:rPr>
        <w:t xml:space="preserve">    </w:t>
      </w:r>
      <w:r w:rsidRPr="00522654">
        <w:rPr>
          <w:b/>
          <w:szCs w:val="21"/>
          <w:u w:val="single"/>
        </w:rPr>
        <w:t xml:space="preserve">   </w:t>
      </w:r>
      <w:r w:rsidRPr="00522654">
        <w:rPr>
          <w:b/>
          <w:szCs w:val="21"/>
        </w:rPr>
        <w:t xml:space="preserve"> </w:t>
      </w:r>
      <w:r w:rsidRPr="00522654">
        <w:rPr>
          <w:b/>
          <w:szCs w:val="21"/>
        </w:rPr>
        <w:t>a</w:t>
      </w:r>
      <w:r w:rsidRPr="00522654">
        <w:rPr>
          <w:b/>
          <w:szCs w:val="21"/>
        </w:rPr>
        <w:t xml:space="preserve"> perfect ending. Bert doesn’t make the coach</w:t>
      </w:r>
      <w:r w:rsidR="00154E84">
        <w:rPr>
          <w:rFonts w:hint="eastAsia"/>
          <w:b/>
          <w:szCs w:val="21"/>
        </w:rPr>
        <w:t>70.</w:t>
      </w:r>
      <w:r w:rsidRPr="00522654">
        <w:rPr>
          <w:b/>
          <w:szCs w:val="21"/>
        </w:rPr>
        <w:t xml:space="preserve"> </w:t>
      </w:r>
      <w:r w:rsidR="00154E84">
        <w:rPr>
          <w:b/>
          <w:szCs w:val="21"/>
          <w:u w:val="single"/>
        </w:rPr>
        <w:t xml:space="preserve">     </w:t>
      </w:r>
      <w:r w:rsidRPr="00522654">
        <w:rPr>
          <w:b/>
          <w:szCs w:val="21"/>
          <w:u w:val="single"/>
        </w:rPr>
        <w:t xml:space="preserve">    </w:t>
      </w:r>
      <w:r w:rsidRPr="00522654">
        <w:rPr>
          <w:b/>
          <w:szCs w:val="21"/>
        </w:rPr>
        <w:t>.He does not have a shot by himself but surprisingly passes the basketball to his teammate,</w:t>
      </w:r>
      <w:r w:rsidR="00154E84">
        <w:rPr>
          <w:rFonts w:hint="eastAsia"/>
          <w:b/>
          <w:szCs w:val="21"/>
        </w:rPr>
        <w:t xml:space="preserve"> </w:t>
      </w:r>
      <w:r w:rsidRPr="00522654">
        <w:rPr>
          <w:b/>
          <w:szCs w:val="21"/>
        </w:rPr>
        <w:t>Jack,</w:t>
      </w:r>
      <w:r w:rsidR="00154E84">
        <w:rPr>
          <w:rFonts w:hint="eastAsia"/>
          <w:b/>
          <w:szCs w:val="21"/>
        </w:rPr>
        <w:t xml:space="preserve"> </w:t>
      </w:r>
      <w:r w:rsidRPr="00522654">
        <w:rPr>
          <w:b/>
          <w:szCs w:val="21"/>
        </w:rPr>
        <w:t>who is standing near the basket.</w:t>
      </w:r>
      <w:r w:rsidR="00154E84">
        <w:rPr>
          <w:rFonts w:hint="eastAsia"/>
          <w:b/>
          <w:szCs w:val="21"/>
        </w:rPr>
        <w:t xml:space="preserve"> </w:t>
      </w:r>
      <w:r w:rsidRPr="00522654">
        <w:rPr>
          <w:b/>
          <w:szCs w:val="21"/>
        </w:rPr>
        <w:t>Jack catches the ball and quickly scores a two-point shot.</w:t>
      </w:r>
      <w:r w:rsidR="00154E84">
        <w:rPr>
          <w:rFonts w:hint="eastAsia"/>
          <w:b/>
          <w:szCs w:val="21"/>
        </w:rPr>
        <w:t xml:space="preserve"> </w:t>
      </w:r>
      <w:r w:rsidRPr="00522654">
        <w:rPr>
          <w:b/>
          <w:szCs w:val="21"/>
        </w:rPr>
        <w:t>There goes the whistle(</w:t>
      </w:r>
      <w:r w:rsidRPr="00522654">
        <w:rPr>
          <w:b/>
          <w:szCs w:val="21"/>
        </w:rPr>
        <w:t>哨声</w:t>
      </w:r>
      <w:r w:rsidRPr="00522654">
        <w:rPr>
          <w:b/>
          <w:szCs w:val="21"/>
        </w:rPr>
        <w:t>)at the same time.</w:t>
      </w:r>
      <w:r w:rsidR="00154E84">
        <w:rPr>
          <w:rFonts w:hint="eastAsia"/>
          <w:b/>
          <w:szCs w:val="21"/>
        </w:rPr>
        <w:t xml:space="preserve"> </w:t>
      </w:r>
      <w:r w:rsidRPr="00522654">
        <w:rPr>
          <w:b/>
          <w:szCs w:val="21"/>
        </w:rPr>
        <w:t>Perfect School finally wins the game.</w:t>
      </w:r>
    </w:p>
    <w:p w:rsidR="00CD7D61" w:rsidRPr="00F8252D" w:rsidP="00AD50C4">
      <w:pPr>
        <w:spacing w:line="340" w:lineRule="exact"/>
        <w:rPr>
          <w:rFonts w:ascii="方正书宋简体" w:eastAsia="方正书宋简体"/>
          <w:b/>
        </w:rPr>
      </w:pPr>
      <w:r w:rsidRPr="00F8252D">
        <w:rPr>
          <w:rFonts w:ascii="方正书宋简体" w:eastAsia="方正书宋简体" w:hint="eastAsia"/>
          <w:b/>
        </w:rPr>
        <w:t>第二节：短文改错 （共10小题；每小题1分，满分10分）</w:t>
      </w:r>
    </w:p>
    <w:p w:rsidR="00CD7D61" w:rsidRPr="00F8252D" w:rsidP="00AD50C4">
      <w:pPr>
        <w:spacing w:line="340" w:lineRule="exact"/>
        <w:ind w:firstLine="617" w:firstLineChars="294"/>
        <w:rPr>
          <w:rFonts w:ascii="方正书宋简体" w:eastAsia="方正书宋简体"/>
          <w:b/>
        </w:rPr>
      </w:pPr>
      <w:r w:rsidRPr="00F8252D">
        <w:rPr>
          <w:rFonts w:ascii="方正书宋简体" w:eastAsia="方正书宋简体" w:hint="eastAsia"/>
          <w:b/>
        </w:rPr>
        <w:t>请你改正下面短文中的错误。文中共有10处语言错误, 每句中最多有两处。每</w:t>
      </w:r>
    </w:p>
    <w:p w:rsidR="00CD7D61" w:rsidRPr="00F8252D" w:rsidP="00AD50C4">
      <w:pPr>
        <w:spacing w:line="340" w:lineRule="exact"/>
        <w:rPr>
          <w:rFonts w:ascii="方正书宋简体" w:eastAsia="方正书宋简体"/>
          <w:b/>
        </w:rPr>
      </w:pPr>
      <w:r w:rsidRPr="00F8252D">
        <w:rPr>
          <w:rFonts w:ascii="方正书宋简体" w:eastAsia="方正书宋简体" w:hint="eastAsia"/>
          <w:b/>
        </w:rPr>
        <w:t>处错误仅涉及一个单词的增加、删除或修改。</w:t>
      </w:r>
    </w:p>
    <w:p w:rsidR="00CD7D61" w:rsidRPr="00F8252D" w:rsidP="00AD50C4">
      <w:pPr>
        <w:spacing w:line="340" w:lineRule="exact"/>
        <w:ind w:firstLine="630" w:firstLineChars="300"/>
        <w:rPr>
          <w:rFonts w:ascii="方正书宋简体" w:eastAsia="方正书宋简体"/>
          <w:b/>
        </w:rPr>
      </w:pPr>
      <w:r w:rsidRPr="00F8252D">
        <w:rPr>
          <w:rFonts w:ascii="方正书宋简体" w:eastAsia="方正书宋简体" w:hint="eastAsia"/>
          <w:b/>
        </w:rPr>
        <w:t>增加：在</w:t>
      </w:r>
      <w:r w:rsidRPr="00F8252D">
        <w:rPr>
          <w:rFonts w:ascii="方正书宋简体" w:eastAsia="方正书宋简体" w:hint="eastAsia"/>
          <w:b/>
        </w:rPr>
        <w:t>缺词处</w:t>
      </w:r>
      <w:r w:rsidRPr="00F8252D">
        <w:rPr>
          <w:rFonts w:ascii="方正书宋简体" w:eastAsia="方正书宋简体" w:hint="eastAsia"/>
          <w:b/>
        </w:rPr>
        <w:t>加一个漏字符号（</w:t>
      </w:r>
      <w:r w:rsidRPr="00F8252D">
        <w:rPr>
          <w:rFonts w:ascii="方正书宋简体" w:eastAsia="方正书宋简体" w:hAnsi="宋体" w:cs="宋体" w:hint="eastAsia"/>
          <w:b/>
        </w:rPr>
        <w:t>∧</w:t>
      </w:r>
      <w:r w:rsidRPr="00F8252D">
        <w:rPr>
          <w:rFonts w:ascii="方正书宋简体" w:eastAsia="方正书宋简体" w:hint="eastAsia"/>
          <w:b/>
        </w:rPr>
        <w:t>），并在其下面写出该加的词。</w:t>
      </w:r>
    </w:p>
    <w:p w:rsidR="00CD7D61" w:rsidRPr="00F8252D" w:rsidP="00AD50C4">
      <w:pPr>
        <w:spacing w:line="340" w:lineRule="exact"/>
        <w:ind w:firstLine="630" w:firstLineChars="300"/>
        <w:rPr>
          <w:rFonts w:ascii="方正书宋简体" w:eastAsia="方正书宋简体"/>
          <w:b/>
        </w:rPr>
      </w:pPr>
      <w:r w:rsidRPr="00F8252D">
        <w:rPr>
          <w:rFonts w:ascii="方正书宋简体" w:eastAsia="方正书宋简体" w:hint="eastAsia"/>
          <w:b/>
        </w:rPr>
        <w:t>删除：把多余的词用斜线（\）划掉。</w:t>
      </w:r>
    </w:p>
    <w:p w:rsidR="00CD7D61" w:rsidRPr="00F8252D" w:rsidP="00AD50C4">
      <w:pPr>
        <w:spacing w:line="340" w:lineRule="exact"/>
        <w:ind w:firstLine="630" w:firstLineChars="300"/>
        <w:rPr>
          <w:rFonts w:ascii="方正书宋简体" w:eastAsia="方正书宋简体"/>
          <w:b/>
        </w:rPr>
      </w:pPr>
      <w:r w:rsidRPr="00F8252D">
        <w:rPr>
          <w:rFonts w:ascii="方正书宋简体" w:eastAsia="方正书宋简体" w:hint="eastAsia"/>
          <w:b/>
        </w:rPr>
        <w:t>修改：在错的词下划一横线，并在该词下面写出修改后的词。</w:t>
      </w:r>
    </w:p>
    <w:p w:rsidR="00CD7D61" w:rsidRPr="00F8252D" w:rsidP="00AD50C4">
      <w:pPr>
        <w:spacing w:line="340" w:lineRule="exact"/>
        <w:ind w:firstLine="630" w:firstLineChars="300"/>
        <w:rPr>
          <w:rFonts w:ascii="方正书宋简体" w:eastAsia="方正书宋简体"/>
          <w:b/>
        </w:rPr>
      </w:pPr>
      <w:r w:rsidRPr="00F8252D">
        <w:rPr>
          <w:rFonts w:ascii="方正书宋简体" w:eastAsia="方正书宋简体" w:hint="eastAsia"/>
          <w:b/>
        </w:rPr>
        <w:t>注意：1</w:t>
      </w:r>
      <w:r w:rsidR="00AD705A">
        <w:rPr>
          <w:rFonts w:ascii="方正书宋简体" w:eastAsia="方正书宋简体" w:hint="eastAsia"/>
          <w:b/>
        </w:rPr>
        <w:t xml:space="preserve">. </w:t>
      </w:r>
      <w:r w:rsidRPr="00F8252D">
        <w:rPr>
          <w:rFonts w:ascii="方正书宋简体" w:eastAsia="方正书宋简体" w:hint="eastAsia"/>
          <w:b/>
        </w:rPr>
        <w:t>每处错误及其修改均仅限一词；</w:t>
      </w:r>
    </w:p>
    <w:p w:rsidR="003E375A" w:rsidRPr="00072B9A" w:rsidP="00AD50C4">
      <w:pPr>
        <w:spacing w:line="440" w:lineRule="exact"/>
        <w:ind w:firstLine="1250" w:firstLineChars="595"/>
        <w:rPr>
          <w:rFonts w:eastAsia="方正书宋简体"/>
          <w:b/>
          <w:szCs w:val="21"/>
        </w:rPr>
      </w:pPr>
      <w:r w:rsidRPr="00F8252D">
        <w:rPr>
          <w:rFonts w:ascii="方正书宋简体" w:eastAsia="方正书宋简体" w:hAnsi="Courier New" w:cs="Courier New" w:hint="eastAsia"/>
          <w:b/>
          <w:szCs w:val="21"/>
        </w:rPr>
        <w:t>2</w:t>
      </w:r>
      <w:r w:rsidR="00AD705A">
        <w:rPr>
          <w:rFonts w:ascii="方正书宋简体" w:eastAsia="方正书宋简体" w:hAnsi="Courier New" w:cs="Courier New" w:hint="eastAsia"/>
          <w:b/>
          <w:szCs w:val="21"/>
        </w:rPr>
        <w:t xml:space="preserve">. </w:t>
      </w:r>
      <w:r w:rsidRPr="00F8252D">
        <w:rPr>
          <w:rFonts w:ascii="方正书宋简体" w:eastAsia="方正书宋简体" w:hAnsi="Courier New" w:cs="Courier New" w:hint="eastAsia"/>
          <w:b/>
          <w:szCs w:val="21"/>
        </w:rPr>
        <w:t>只允许修改10处，多者（从第11处起）不计分。</w:t>
      </w:r>
    </w:p>
    <w:p w:rsidR="00072B9A" w:rsidRPr="00072B9A" w:rsidP="00AD50C4">
      <w:pPr>
        <w:widowControl/>
        <w:spacing w:line="440" w:lineRule="exact"/>
        <w:ind w:firstLine="630" w:firstLineChars="300"/>
        <w:jc w:val="left"/>
        <w:rPr>
          <w:b/>
          <w:kern w:val="0"/>
          <w:szCs w:val="21"/>
          <w:lang w:bidi="ar"/>
        </w:rPr>
      </w:pPr>
      <w:r w:rsidRPr="00072B9A">
        <w:rPr>
          <w:b/>
          <w:kern w:val="0"/>
          <w:szCs w:val="21"/>
          <w:lang w:bidi="ar"/>
        </w:rPr>
        <w:t>What's your favorite weather? Do you like sun or rainy days? Many people </w:t>
      </w:r>
    </w:p>
    <w:p w:rsidR="00072B9A" w:rsidRPr="00072B9A" w:rsidP="00AD50C4">
      <w:pPr>
        <w:widowControl/>
        <w:spacing w:line="440" w:lineRule="exact"/>
        <w:ind w:left="617" w:hanging="617" w:hangingChars="294"/>
        <w:jc w:val="left"/>
        <w:rPr>
          <w:b/>
          <w:kern w:val="0"/>
          <w:szCs w:val="21"/>
          <w:lang w:bidi="ar"/>
        </w:rPr>
      </w:pPr>
      <w:r w:rsidRPr="00072B9A">
        <w:rPr>
          <w:b/>
          <w:kern w:val="0"/>
          <w:szCs w:val="21"/>
          <w:lang w:bidi="ar"/>
        </w:rPr>
        <w:t>like</w:t>
      </w:r>
      <w:r w:rsidRPr="00072B9A">
        <w:rPr>
          <w:b/>
          <w:kern w:val="0"/>
          <w:szCs w:val="21"/>
          <w:lang w:bidi="ar"/>
        </w:rPr>
        <w:t> sunshine a lot. They don't like rain. They think rain makes them to feel sad. For a long vacation, they like going to the beach enjoy the sunshine. Sunshine </w:t>
      </w:r>
    </w:p>
    <w:p w:rsidR="00072B9A" w:rsidRPr="00072B9A" w:rsidP="00AD50C4">
      <w:pPr>
        <w:widowControl/>
        <w:spacing w:line="440" w:lineRule="exact"/>
        <w:jc w:val="left"/>
        <w:rPr>
          <w:b/>
          <w:kern w:val="0"/>
          <w:szCs w:val="21"/>
          <w:lang w:bidi="ar"/>
        </w:rPr>
      </w:pPr>
      <w:r w:rsidRPr="00072B9A">
        <w:rPr>
          <w:b/>
          <w:kern w:val="0"/>
          <w:szCs w:val="21"/>
          <w:lang w:bidi="ar"/>
        </w:rPr>
        <w:t>can</w:t>
      </w:r>
      <w:r w:rsidRPr="00072B9A">
        <w:rPr>
          <w:b/>
          <w:kern w:val="0"/>
          <w:szCs w:val="21"/>
          <w:lang w:bidi="ar"/>
        </w:rPr>
        <w:t> make him feel good and happy. I like sunshine very much, but I also enjoy rain.</w:t>
      </w:r>
    </w:p>
    <w:p w:rsidR="00072B9A" w:rsidRPr="00072B9A" w:rsidP="00AD50C4">
      <w:pPr>
        <w:widowControl/>
        <w:spacing w:line="440" w:lineRule="exact"/>
        <w:jc w:val="left"/>
        <w:rPr>
          <w:b/>
          <w:kern w:val="0"/>
          <w:szCs w:val="21"/>
          <w:lang w:bidi="ar"/>
        </w:rPr>
      </w:pPr>
      <w:r w:rsidRPr="00072B9A">
        <w:rPr>
          <w:b/>
          <w:kern w:val="0"/>
          <w:szCs w:val="21"/>
          <w:lang w:bidi="ar"/>
        </w:rPr>
        <w:t xml:space="preserve">  </w:t>
      </w:r>
      <w:r>
        <w:rPr>
          <w:rFonts w:hint="eastAsia"/>
          <w:b/>
          <w:kern w:val="0"/>
          <w:szCs w:val="21"/>
          <w:lang w:bidi="ar"/>
        </w:rPr>
        <w:t xml:space="preserve">  </w:t>
      </w:r>
      <w:r w:rsidRPr="00072B9A">
        <w:rPr>
          <w:b/>
          <w:kern w:val="0"/>
          <w:szCs w:val="21"/>
          <w:lang w:bidi="ar"/>
        </w:rPr>
        <w:t xml:space="preserve"> I enjoy the sound of rain. It can make me feel quiet. In rainy days, I like listening </w:t>
      </w:r>
    </w:p>
    <w:p w:rsidR="00072B9A" w:rsidRPr="00072B9A" w:rsidP="00AD50C4">
      <w:pPr>
        <w:widowControl/>
        <w:spacing w:line="440" w:lineRule="exact"/>
        <w:jc w:val="left"/>
        <w:rPr>
          <w:b/>
          <w:kern w:val="0"/>
          <w:szCs w:val="21"/>
          <w:lang w:bidi="ar"/>
        </w:rPr>
      </w:pPr>
      <w:r w:rsidRPr="00072B9A">
        <w:rPr>
          <w:b/>
          <w:kern w:val="0"/>
          <w:szCs w:val="21"/>
          <w:lang w:bidi="ar"/>
        </w:rPr>
        <w:t>to music and do some reading, or just looking at the rain and daydreaming</w:t>
      </w:r>
      <w:r w:rsidRPr="00072B9A">
        <w:rPr>
          <w:rFonts w:ascii="方正书宋简体" w:eastAsia="方正书宋简体" w:hint="eastAsia"/>
          <w:b/>
          <w:kern w:val="0"/>
          <w:szCs w:val="21"/>
          <w:lang w:bidi="ar"/>
        </w:rPr>
        <w:t>(做白日梦).</w:t>
      </w:r>
      <w:r w:rsidRPr="00072B9A">
        <w:rPr>
          <w:rFonts w:ascii="方正书宋简体" w:eastAsia="方正书宋简体" w:hint="eastAsia"/>
          <w:b/>
          <w:kern w:val="0"/>
          <w:szCs w:val="21"/>
          <w:lang w:bidi="ar"/>
        </w:rPr>
        <w:t> </w:t>
      </w:r>
      <w:r w:rsidRPr="00072B9A">
        <w:rPr>
          <w:b/>
          <w:kern w:val="0"/>
          <w:szCs w:val="21"/>
          <w:lang w:bidi="ar"/>
        </w:rPr>
        <w:t>When you daydream, you don't have to think about other thing. I think it is a </w:t>
      </w:r>
    </w:p>
    <w:p w:rsidR="00072B9A" w:rsidRPr="00072B9A" w:rsidP="00AD50C4">
      <w:pPr>
        <w:widowControl/>
        <w:spacing w:line="440" w:lineRule="exact"/>
        <w:ind w:left="420" w:hanging="420" w:hangingChars="200"/>
        <w:jc w:val="left"/>
        <w:rPr>
          <w:b/>
          <w:kern w:val="0"/>
          <w:szCs w:val="21"/>
          <w:lang w:bidi="ar"/>
        </w:rPr>
      </w:pPr>
      <w:r w:rsidRPr="00072B9A">
        <w:rPr>
          <w:b/>
          <w:kern w:val="0"/>
          <w:szCs w:val="21"/>
          <w:lang w:bidi="ar"/>
        </w:rPr>
        <w:t>good</w:t>
      </w:r>
      <w:r w:rsidRPr="00072B9A">
        <w:rPr>
          <w:b/>
          <w:kern w:val="0"/>
          <w:szCs w:val="21"/>
          <w:lang w:bidi="ar"/>
        </w:rPr>
        <w:t xml:space="preserve"> way to relax when it rain.</w:t>
      </w:r>
    </w:p>
    <w:p w:rsidR="00072B9A" w:rsidRPr="00072B9A" w:rsidP="00AD50C4">
      <w:pPr>
        <w:widowControl/>
        <w:spacing w:line="440" w:lineRule="exact"/>
        <w:ind w:left="480" w:firstLine="103" w:leftChars="200" w:firstLineChars="49"/>
        <w:jc w:val="left"/>
        <w:rPr>
          <w:b/>
          <w:kern w:val="0"/>
          <w:szCs w:val="21"/>
          <w:lang w:bidi="ar"/>
        </w:rPr>
      </w:pPr>
      <w:r w:rsidRPr="00072B9A">
        <w:rPr>
          <w:b/>
          <w:kern w:val="0"/>
          <w:szCs w:val="21"/>
          <w:lang w:bidi="ar"/>
        </w:rPr>
        <w:t>Sunshine can make one running around and rain can make one keep quiet. I hope</w:t>
      </w:r>
    </w:p>
    <w:p w:rsidR="00072B9A" w:rsidP="00AD50C4">
      <w:pPr>
        <w:widowControl/>
        <w:spacing w:line="440" w:lineRule="exact"/>
        <w:ind w:left="420" w:hanging="420" w:hangingChars="200"/>
        <w:jc w:val="left"/>
        <w:rPr>
          <w:b/>
          <w:kern w:val="0"/>
          <w:szCs w:val="21"/>
          <w:lang w:bidi="ar"/>
        </w:rPr>
      </w:pPr>
      <w:r w:rsidRPr="00072B9A">
        <w:rPr>
          <w:b/>
          <w:kern w:val="0"/>
          <w:szCs w:val="21"/>
          <w:lang w:bidi="ar"/>
        </w:rPr>
        <w:t> </w:t>
      </w:r>
      <w:r w:rsidRPr="00072B9A">
        <w:rPr>
          <w:b/>
          <w:kern w:val="0"/>
          <w:szCs w:val="21"/>
          <w:lang w:bidi="ar"/>
        </w:rPr>
        <w:t>you</w:t>
      </w:r>
      <w:r w:rsidRPr="00072B9A">
        <w:rPr>
          <w:b/>
          <w:kern w:val="0"/>
          <w:szCs w:val="21"/>
          <w:lang w:bidi="ar"/>
        </w:rPr>
        <w:t> can feel happiness no matter it rains or it's sunny.</w:t>
      </w:r>
    </w:p>
    <w:p w:rsidR="006443CD" w:rsidRPr="00AD50C4" w:rsidP="00AD50C4">
      <w:pPr>
        <w:widowControl/>
        <w:spacing w:line="440" w:lineRule="exact"/>
        <w:ind w:left="465" w:hanging="105" w:leftChars="150" w:hangingChars="50"/>
        <w:jc w:val="left"/>
        <w:rPr>
          <w:rFonts w:eastAsia="方正书宋简体"/>
          <w:b/>
          <w:bCs/>
          <w:szCs w:val="21"/>
        </w:rPr>
      </w:pPr>
      <w:r w:rsidRPr="00F8252D">
        <w:rPr>
          <w:rFonts w:ascii="方正书宋简体" w:eastAsia="方正书宋简体" w:hint="eastAsia"/>
          <w:b/>
          <w:bCs/>
          <w:szCs w:val="21"/>
        </w:rPr>
        <w:t>第三节：书面表达</w:t>
      </w:r>
      <w:r w:rsidR="00072B9A">
        <w:rPr>
          <w:rFonts w:ascii="方正书宋简体" w:eastAsia="方正书宋简体" w:hint="eastAsia"/>
          <w:b/>
          <w:bCs/>
          <w:szCs w:val="21"/>
        </w:rPr>
        <w:t xml:space="preserve">   </w:t>
      </w:r>
      <w:r w:rsidRPr="00F8252D">
        <w:rPr>
          <w:rFonts w:ascii="方正书宋简体" w:eastAsia="方正书宋简体" w:hint="eastAsia"/>
          <w:b/>
          <w:bCs/>
          <w:szCs w:val="21"/>
        </w:rPr>
        <w:t>（20分）</w:t>
      </w:r>
      <w:bookmarkStart w:id="3" w:name="_GoBack"/>
      <w:bookmarkEnd w:id="3"/>
    </w:p>
    <w:p w:rsidR="00AD50C4" w:rsidRPr="00AD50C4" w:rsidP="00AD50C4">
      <w:pPr>
        <w:widowControl/>
        <w:spacing w:line="340" w:lineRule="exact"/>
        <w:ind w:firstLine="420" w:firstLineChars="200"/>
        <w:jc w:val="left"/>
        <w:rPr>
          <w:rFonts w:ascii="方正书宋简体" w:eastAsia="方正书宋简体" w:hint="eastAsia"/>
          <w:b/>
          <w:szCs w:val="21"/>
        </w:rPr>
      </w:pPr>
      <w:r w:rsidRPr="00AD50C4">
        <w:rPr>
          <w:rFonts w:ascii="方正书宋简体" w:eastAsia="方正书宋简体" w:hint="eastAsia"/>
          <w:b/>
          <w:szCs w:val="21"/>
        </w:rPr>
        <w:t>家庭是我们温暖的港湾。你知道每年5月15日是“国际家庭日”</w:t>
      </w:r>
      <w:r w:rsidRPr="00AD50C4">
        <w:rPr>
          <w:rFonts w:eastAsia="方正书宋简体"/>
          <w:b/>
          <w:szCs w:val="21"/>
        </w:rPr>
        <w:t>(International Day for Families)</w:t>
      </w:r>
      <w:r w:rsidRPr="00AD50C4">
        <w:rPr>
          <w:rFonts w:ascii="方正书宋简体" w:eastAsia="方正书宋简体" w:hint="eastAsia"/>
          <w:b/>
          <w:szCs w:val="21"/>
        </w:rPr>
        <w:t>吗?你的家庭幸福吗?请讲述一个发生在你家庭成员之间的难忘的故事。你打算为你的家庭做什么事情?请根据提示要求写一篇英语小短文。</w:t>
      </w:r>
    </w:p>
    <w:p w:rsidR="00AD50C4" w:rsidRPr="00AD50C4" w:rsidP="00AD50C4">
      <w:pPr>
        <w:widowControl/>
        <w:spacing w:line="340" w:lineRule="exact"/>
        <w:jc w:val="left"/>
        <w:rPr>
          <w:rFonts w:ascii="方正书宋简体" w:eastAsia="方正书宋简体" w:hint="eastAsia"/>
          <w:b/>
          <w:szCs w:val="21"/>
        </w:rPr>
      </w:pPr>
      <w:r w:rsidRPr="00AD50C4">
        <w:rPr>
          <w:rFonts w:ascii="方正书宋简体" w:eastAsia="方正书宋简体" w:hint="eastAsia"/>
          <w:b/>
          <w:szCs w:val="21"/>
        </w:rPr>
        <w:t>提示:</w:t>
      </w:r>
    </w:p>
    <w:p w:rsidR="00AD50C4" w:rsidRPr="00AD50C4" w:rsidP="00AD50C4">
      <w:pPr>
        <w:widowControl/>
        <w:spacing w:line="340" w:lineRule="exact"/>
        <w:ind w:firstLine="420"/>
        <w:jc w:val="left"/>
        <w:rPr>
          <w:b/>
          <w:szCs w:val="21"/>
        </w:rPr>
      </w:pPr>
      <w:r w:rsidRPr="00AD50C4">
        <w:rPr>
          <w:b/>
          <w:szCs w:val="21"/>
        </w:rPr>
        <w:t>·Do you have a happy family?</w:t>
      </w:r>
    </w:p>
    <w:p w:rsidR="00AD50C4" w:rsidRPr="00AD50C4" w:rsidP="00AD50C4">
      <w:pPr>
        <w:widowControl/>
        <w:spacing w:line="340" w:lineRule="exact"/>
        <w:ind w:firstLine="420"/>
        <w:jc w:val="left"/>
        <w:rPr>
          <w:b/>
          <w:szCs w:val="21"/>
        </w:rPr>
      </w:pPr>
      <w:r w:rsidRPr="00AD50C4">
        <w:rPr>
          <w:b/>
          <w:szCs w:val="21"/>
        </w:rPr>
        <w:t>·Tell us an unforgettable story that happened in your family.</w:t>
      </w:r>
    </w:p>
    <w:p w:rsidR="00AD50C4" w:rsidRPr="00AD50C4" w:rsidP="00AD50C4">
      <w:pPr>
        <w:widowControl/>
        <w:spacing w:line="340" w:lineRule="exact"/>
        <w:ind w:firstLine="420"/>
        <w:jc w:val="left"/>
        <w:rPr>
          <w:b/>
          <w:szCs w:val="21"/>
        </w:rPr>
      </w:pPr>
      <w:r w:rsidRPr="00AD50C4">
        <w:rPr>
          <w:b/>
          <w:szCs w:val="21"/>
        </w:rPr>
        <w:t>·What will you do for your family?</w:t>
      </w:r>
    </w:p>
    <w:p w:rsidR="00AD50C4" w:rsidRPr="00AD50C4" w:rsidP="00AD50C4">
      <w:pPr>
        <w:widowControl/>
        <w:spacing w:line="340" w:lineRule="exact"/>
        <w:jc w:val="left"/>
        <w:rPr>
          <w:b/>
          <w:szCs w:val="21"/>
        </w:rPr>
      </w:pPr>
      <w:r w:rsidRPr="00AD50C4">
        <w:rPr>
          <w:b/>
          <w:szCs w:val="21"/>
        </w:rPr>
        <w:t>要求</w:t>
      </w:r>
      <w:r w:rsidRPr="00AD50C4">
        <w:rPr>
          <w:b/>
          <w:szCs w:val="21"/>
        </w:rPr>
        <w:t>:</w:t>
      </w:r>
    </w:p>
    <w:p w:rsidR="00AD50C4" w:rsidRPr="00AD50C4" w:rsidP="00AD50C4">
      <w:pPr>
        <w:widowControl/>
        <w:spacing w:line="340" w:lineRule="exact"/>
        <w:ind w:firstLine="420"/>
        <w:jc w:val="left"/>
        <w:rPr>
          <w:b/>
          <w:szCs w:val="21"/>
        </w:rPr>
      </w:pPr>
      <w:r w:rsidRPr="00AD50C4">
        <w:rPr>
          <w:b/>
          <w:szCs w:val="21"/>
        </w:rPr>
        <w:t>1.</w:t>
      </w:r>
      <w:r w:rsidRPr="00AD50C4">
        <w:rPr>
          <w:b/>
          <w:szCs w:val="21"/>
        </w:rPr>
        <w:t>词数不少于</w:t>
      </w:r>
      <w:r w:rsidRPr="00AD50C4">
        <w:rPr>
          <w:b/>
          <w:szCs w:val="21"/>
        </w:rPr>
        <w:t>80;</w:t>
      </w:r>
    </w:p>
    <w:p w:rsidR="00A90422" w:rsidP="00AD50C4">
      <w:pPr>
        <w:widowControl/>
        <w:spacing w:line="340" w:lineRule="exact"/>
        <w:ind w:firstLine="420"/>
        <w:jc w:val="left"/>
        <w:rPr>
          <w:rFonts w:hint="eastAsia"/>
          <w:b/>
          <w:szCs w:val="21"/>
        </w:rPr>
      </w:pPr>
      <w:r w:rsidRPr="00AD50C4">
        <w:rPr>
          <w:b/>
          <w:szCs w:val="21"/>
        </w:rPr>
        <w:t>2.</w:t>
      </w:r>
      <w:r w:rsidRPr="00AD50C4">
        <w:rPr>
          <w:b/>
          <w:szCs w:val="21"/>
        </w:rPr>
        <w:t>参考词汇仅供参考</w:t>
      </w:r>
      <w:r w:rsidRPr="00AD50C4">
        <w:rPr>
          <w:b/>
          <w:szCs w:val="21"/>
        </w:rPr>
        <w:t>;</w:t>
      </w:r>
    </w:p>
    <w:p w:rsidR="00AD50C4" w:rsidP="00AD50C4">
      <w:pPr>
        <w:widowControl/>
        <w:spacing w:line="340" w:lineRule="exact"/>
        <w:ind w:firstLine="420"/>
        <w:jc w:val="left"/>
        <w:rPr>
          <w:rFonts w:hint="eastAsia"/>
          <w:b/>
          <w:szCs w:val="21"/>
        </w:rPr>
      </w:pPr>
      <w:r>
        <w:rPr>
          <w:rFonts w:hint="eastAsia"/>
          <w:b/>
          <w:szCs w:val="21"/>
        </w:rPr>
        <w:t xml:space="preserve">  </w:t>
      </w:r>
      <w:r>
        <w:rPr>
          <w:b/>
          <w:szCs w:val="21"/>
        </w:rPr>
        <w:t>Surround</w:t>
      </w:r>
      <w:r>
        <w:rPr>
          <w:rFonts w:hint="eastAsia"/>
          <w:b/>
          <w:szCs w:val="21"/>
        </w:rPr>
        <w:t xml:space="preserve"> v. </w:t>
      </w:r>
      <w:r>
        <w:rPr>
          <w:rFonts w:hint="eastAsia"/>
          <w:b/>
          <w:szCs w:val="21"/>
        </w:rPr>
        <w:t>包围</w:t>
      </w:r>
      <w:r>
        <w:rPr>
          <w:rFonts w:hint="eastAsia"/>
          <w:b/>
          <w:szCs w:val="21"/>
        </w:rPr>
        <w:t xml:space="preserve">    view n. </w:t>
      </w:r>
      <w:r>
        <w:rPr>
          <w:rFonts w:hint="eastAsia"/>
          <w:b/>
          <w:szCs w:val="21"/>
        </w:rPr>
        <w:t>看法</w:t>
      </w:r>
      <w:r>
        <w:rPr>
          <w:rFonts w:hint="eastAsia"/>
          <w:b/>
          <w:szCs w:val="21"/>
        </w:rPr>
        <w:t xml:space="preserve">   objective adj. </w:t>
      </w:r>
      <w:r>
        <w:rPr>
          <w:rFonts w:hint="eastAsia"/>
          <w:b/>
          <w:szCs w:val="21"/>
        </w:rPr>
        <w:t>客观的</w:t>
      </w:r>
    </w:p>
    <w:p w:rsidR="000E1489" w:rsidRPr="006443CD" w:rsidP="00072B9A">
      <w:pPr>
        <w:spacing w:line="330" w:lineRule="exact"/>
        <w:rPr>
          <w:b/>
        </w:rPr>
      </w:pPr>
      <w:r>
        <w:rPr>
          <w:rFonts w:hint="eastAsia"/>
          <w:b/>
          <w:u w:val="single"/>
        </w:rPr>
        <w:t xml:space="preserve">                    </w:t>
      </w:r>
      <w:r w:rsidR="00AD50C4">
        <w:rPr>
          <w:rFonts w:hint="eastAsia"/>
          <w:b/>
          <w:u w:val="single"/>
        </w:rPr>
        <w:t>________________________________________________________</w:t>
      </w:r>
    </w:p>
    <w:p w:rsidR="003C1C0F" w:rsidRPr="009849BB" w:rsidP="00072B9A">
      <w:pPr>
        <w:spacing w:line="330" w:lineRule="exact"/>
        <w:rPr>
          <w:b/>
        </w:rPr>
      </w:pPr>
      <w:r w:rsidRPr="00E766F7">
        <w:rPr>
          <w:b/>
        </w:rPr>
        <w:t>_______</w:t>
      </w:r>
      <w:r w:rsidRPr="00E766F7" w:rsidR="00205CBF">
        <w:rPr>
          <w:b/>
        </w:rPr>
        <w:t>_______________________________________________________________________________________________________________________________________________________________________________________________________________________________</w:t>
      </w:r>
      <w:r>
        <w:rPr>
          <w:rFonts w:hint="eastAsia"/>
          <w:b/>
        </w:rPr>
        <w:t>__________________________________________________________________________________________________________________________________________________________________________________________________________________</w:t>
      </w:r>
      <w:r w:rsidR="009F1E14">
        <w:rPr>
          <w:rFonts w:hint="eastAsia"/>
          <w:b/>
        </w:rPr>
        <w:t>_____________________</w:t>
      </w:r>
      <w:r w:rsidR="004A258A">
        <w:rPr>
          <w:rFonts w:hint="eastAsia"/>
          <w:b/>
        </w:rPr>
        <w:t>______________________________________________________________________________</w:t>
      </w:r>
      <w:r w:rsidR="00072B9A">
        <w:rPr>
          <w:rFonts w:hint="eastAsia"/>
          <w:b/>
        </w:rPr>
        <w:t>__________________________________________________________________________________________________________________________________________________________</w:t>
      </w:r>
    </w:p>
    <w:p w:rsidR="00366533" w:rsidRPr="00B227B7" w:rsidP="00072B9A">
      <w:pPr>
        <w:spacing w:line="330" w:lineRule="exact"/>
        <w:ind w:firstLine="309" w:firstLineChars="147"/>
        <w:rPr>
          <w:rFonts w:ascii="方正书宋简体" w:eastAsia="方正书宋简体"/>
          <w:b/>
          <w:szCs w:val="21"/>
        </w:rPr>
        <w:sectPr w:rsidSect="00B67EAB">
          <w:headerReference w:type="default" r:id="rId6"/>
          <w:footerReference w:type="default" r:id="rId7"/>
          <w:pgSz w:w="10433" w:h="14742"/>
          <w:pgMar w:top="1134" w:right="1134" w:bottom="1134" w:left="1134" w:header="851" w:footer="992" w:gutter="0"/>
          <w:cols w:space="425"/>
          <w:docGrid w:type="lines" w:linePitch="312"/>
        </w:sectPr>
      </w:pPr>
    </w:p>
    <w:p>
      <w:r>
        <w:rPr>
          <w:rFonts w:ascii="方正书宋简体" w:eastAsia="方正书宋简体"/>
          <w:b/>
          <w:szCs w:val="21"/>
        </w:rPr>
        <w:pict>
          <v:shape id="_x0000_i1026" type="#_x0000_t75" alt="promotion-pages" style="width:385.63pt;height:623.7pt">
            <v:imagedata r:id="rId8" o:title=""/>
            <o:lock v:ext="edit" aspectratio="t"/>
          </v:shape>
        </w:pict>
      </w:r>
    </w:p>
    <w:sectPr>
      <w:pgSz w:w="10433" w:h="14742"/>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Mongolian Baiti">
    <w:panose1 w:val="03000500000000000000"/>
    <w:charset w:val="00"/>
    <w:family w:val="script"/>
    <w:pitch w:val="variable"/>
    <w:sig w:usb0="80000023" w:usb1="00000000" w:usb2="0002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方正书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Time New Romans">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C4886" w:rsidRPr="00B90BC5" w:rsidP="00F24B69">
    <w:pPr>
      <w:pStyle w:val="Footer"/>
      <w:ind w:firstLine="1703" w:firstLineChars="946"/>
      <w:rPr>
        <w:rFonts w:ascii="方正书宋简体" w:eastAsia="方正书宋简体"/>
        <w:b/>
      </w:rPr>
    </w:pPr>
    <w:r>
      <w:rPr>
        <w:rFonts w:ascii="方正书宋简体" w:eastAsia="方正书宋简体" w:hint="eastAsia"/>
        <w:b/>
      </w:rPr>
      <w:t>九年级英语学业过关清单</w:t>
    </w:r>
    <w:r w:rsidRPr="00B90BC5">
      <w:rPr>
        <w:rFonts w:ascii="方正书宋简体" w:eastAsia="方正书宋简体" w:hint="eastAsia"/>
        <w:b/>
      </w:rPr>
      <w:t>（一）第</w:t>
    </w:r>
    <w:r w:rsidRPr="00B90BC5">
      <w:rPr>
        <w:rFonts w:ascii="方正书宋简体" w:eastAsia="方正书宋简体" w:hint="eastAsia"/>
        <w:b/>
      </w:rPr>
      <w:fldChar w:fldCharType="begin"/>
    </w:r>
    <w:r w:rsidRPr="00B90BC5">
      <w:rPr>
        <w:rFonts w:ascii="方正书宋简体" w:eastAsia="方正书宋简体" w:hint="eastAsia"/>
        <w:b/>
      </w:rPr>
      <w:instrText xml:space="preserve"> PAGE   \* MERGEFORMAT </w:instrText>
    </w:r>
    <w:r w:rsidRPr="00B90BC5">
      <w:rPr>
        <w:rFonts w:ascii="方正书宋简体" w:eastAsia="方正书宋简体" w:hint="eastAsia"/>
        <w:b/>
      </w:rPr>
      <w:fldChar w:fldCharType="separate"/>
    </w:r>
    <w:r w:rsidRPr="00AD50C4" w:rsidR="00AD50C4">
      <w:rPr>
        <w:rFonts w:ascii="方正书宋简体" w:eastAsia="方正书宋简体"/>
        <w:b/>
        <w:noProof/>
        <w:lang w:val="zh-CN"/>
      </w:rPr>
      <w:t>7</w:t>
    </w:r>
    <w:r w:rsidRPr="00B90BC5">
      <w:rPr>
        <w:rFonts w:ascii="方正书宋简体" w:eastAsia="方正书宋简体" w:hint="eastAsia"/>
        <w:b/>
        <w:noProof/>
        <w:lang w:val="zh-CN"/>
      </w:rPr>
      <w:fldChar w:fldCharType="end"/>
    </w:r>
    <w:r w:rsidRPr="00B90BC5">
      <w:rPr>
        <w:rFonts w:ascii="方正书宋简体" w:eastAsia="方正书宋简体" w:hint="eastAsia"/>
        <w:b/>
      </w:rPr>
      <w:t>页  （共</w:t>
    </w:r>
    <w:r w:rsidR="00072B9A">
      <w:rPr>
        <w:rFonts w:ascii="方正书宋简体" w:eastAsia="方正书宋简体" w:hint="eastAsia"/>
        <w:b/>
      </w:rPr>
      <w:t>8</w:t>
    </w:r>
    <w:r w:rsidRPr="00B90BC5">
      <w:rPr>
        <w:rFonts w:ascii="方正书宋简体" w:eastAsia="方正书宋简体" w:hint="eastAsia"/>
        <w:b/>
      </w:rPr>
      <w:t>页）</w:t>
    </w:r>
  </w:p>
  <w:p w:rsidR="000C4886" w:rsidRPr="000E56BD">
    <w:pPr>
      <w:pStyle w:val="Footer"/>
    </w:pPr>
    <w:r>
      <w:rPr>
        <w:rFonts w:hint="eastAsia"/>
      </w:rPr>
      <w:t xml:space="preserve"> </w:t>
    </w:r>
  </w:p>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B"/>
    <w:multiLevelType w:val="multilevel"/>
    <w:tmpl w:val="0000000B"/>
    <w:lvl w:ilvl="0">
      <w:start w:val="1"/>
      <w:numFmt w:val="upperLetter"/>
      <w:lvlText w:val="%1."/>
      <w:lvlJc w:val="left"/>
      <w:pPr>
        <w:tabs>
          <w:tab w:val="num" w:pos="1185"/>
        </w:tabs>
        <w:ind w:left="1185" w:hanging="360"/>
      </w:pPr>
      <w:rPr>
        <w:rFonts w:hint="default"/>
      </w:rPr>
    </w:lvl>
    <w:lvl w:ilvl="1">
      <w:start w:val="1"/>
      <w:numFmt w:val="lowerLetter"/>
      <w:lvlText w:val="%2)"/>
      <w:lvlJc w:val="left"/>
      <w:pPr>
        <w:tabs>
          <w:tab w:val="num" w:pos="1665"/>
        </w:tabs>
        <w:ind w:left="1665" w:hanging="420"/>
      </w:pPr>
    </w:lvl>
    <w:lvl w:ilvl="2">
      <w:start w:val="1"/>
      <w:numFmt w:val="lowerRoman"/>
      <w:lvlText w:val="%3."/>
      <w:lvlJc w:val="right"/>
      <w:pPr>
        <w:tabs>
          <w:tab w:val="num" w:pos="2085"/>
        </w:tabs>
        <w:ind w:left="2085" w:hanging="420"/>
      </w:pPr>
    </w:lvl>
    <w:lvl w:ilvl="3">
      <w:start w:val="1"/>
      <w:numFmt w:val="decimal"/>
      <w:lvlText w:val="%4."/>
      <w:lvlJc w:val="left"/>
      <w:pPr>
        <w:tabs>
          <w:tab w:val="num" w:pos="2505"/>
        </w:tabs>
        <w:ind w:left="2505" w:hanging="420"/>
      </w:pPr>
    </w:lvl>
    <w:lvl w:ilvl="4">
      <w:start w:val="1"/>
      <w:numFmt w:val="lowerLetter"/>
      <w:lvlText w:val="%5)"/>
      <w:lvlJc w:val="left"/>
      <w:pPr>
        <w:tabs>
          <w:tab w:val="num" w:pos="2925"/>
        </w:tabs>
        <w:ind w:left="2925" w:hanging="420"/>
      </w:pPr>
    </w:lvl>
    <w:lvl w:ilvl="5">
      <w:start w:val="1"/>
      <w:numFmt w:val="lowerRoman"/>
      <w:lvlText w:val="%6."/>
      <w:lvlJc w:val="right"/>
      <w:pPr>
        <w:tabs>
          <w:tab w:val="num" w:pos="3345"/>
        </w:tabs>
        <w:ind w:left="3345" w:hanging="420"/>
      </w:pPr>
    </w:lvl>
    <w:lvl w:ilvl="6">
      <w:start w:val="1"/>
      <w:numFmt w:val="decimal"/>
      <w:lvlText w:val="%7."/>
      <w:lvlJc w:val="left"/>
      <w:pPr>
        <w:tabs>
          <w:tab w:val="num" w:pos="3765"/>
        </w:tabs>
        <w:ind w:left="3765" w:hanging="420"/>
      </w:pPr>
    </w:lvl>
    <w:lvl w:ilvl="7">
      <w:start w:val="1"/>
      <w:numFmt w:val="lowerLetter"/>
      <w:lvlText w:val="%8)"/>
      <w:lvlJc w:val="left"/>
      <w:pPr>
        <w:tabs>
          <w:tab w:val="num" w:pos="4185"/>
        </w:tabs>
        <w:ind w:left="4185" w:hanging="420"/>
      </w:pPr>
    </w:lvl>
    <w:lvl w:ilvl="8">
      <w:start w:val="1"/>
      <w:numFmt w:val="lowerRoman"/>
      <w:lvlText w:val="%9."/>
      <w:lvlJc w:val="right"/>
      <w:pPr>
        <w:tabs>
          <w:tab w:val="num" w:pos="4605"/>
        </w:tabs>
        <w:ind w:left="4605" w:hanging="420"/>
      </w:pPr>
    </w:lvl>
  </w:abstractNum>
  <w:abstractNum w:abstractNumId="1">
    <w:nsid w:val="0000000C"/>
    <w:multiLevelType w:val="multilevel"/>
    <w:tmpl w:val="0000000C"/>
    <w:lvl w:ilvl="0">
      <w:start w:val="1"/>
      <w:numFmt w:val="upperLetter"/>
      <w:lvlText w:val="%1."/>
      <w:lvlJc w:val="left"/>
      <w:pPr>
        <w:tabs>
          <w:tab w:val="num" w:pos="1050"/>
        </w:tabs>
        <w:ind w:left="1050" w:hanging="360"/>
      </w:pPr>
      <w:rPr>
        <w:rFonts w:hint="default"/>
      </w:rPr>
    </w:lvl>
    <w:lvl w:ilvl="1">
      <w:start w:val="1"/>
      <w:numFmt w:val="lowerLetter"/>
      <w:lvlText w:val="%2)"/>
      <w:lvlJc w:val="left"/>
      <w:pPr>
        <w:tabs>
          <w:tab w:val="num" w:pos="1530"/>
        </w:tabs>
        <w:ind w:left="1530" w:hanging="420"/>
      </w:pPr>
    </w:lvl>
    <w:lvl w:ilvl="2">
      <w:start w:val="1"/>
      <w:numFmt w:val="lowerRoman"/>
      <w:lvlText w:val="%3."/>
      <w:lvlJc w:val="right"/>
      <w:pPr>
        <w:tabs>
          <w:tab w:val="num" w:pos="1950"/>
        </w:tabs>
        <w:ind w:left="1950" w:hanging="420"/>
      </w:pPr>
    </w:lvl>
    <w:lvl w:ilvl="3">
      <w:start w:val="1"/>
      <w:numFmt w:val="decimal"/>
      <w:lvlText w:val="%4."/>
      <w:lvlJc w:val="left"/>
      <w:pPr>
        <w:tabs>
          <w:tab w:val="num" w:pos="2370"/>
        </w:tabs>
        <w:ind w:left="2370" w:hanging="420"/>
      </w:pPr>
    </w:lvl>
    <w:lvl w:ilvl="4">
      <w:start w:val="1"/>
      <w:numFmt w:val="lowerLetter"/>
      <w:lvlText w:val="%5)"/>
      <w:lvlJc w:val="left"/>
      <w:pPr>
        <w:tabs>
          <w:tab w:val="num" w:pos="2790"/>
        </w:tabs>
        <w:ind w:left="2790" w:hanging="420"/>
      </w:pPr>
    </w:lvl>
    <w:lvl w:ilvl="5">
      <w:start w:val="1"/>
      <w:numFmt w:val="lowerRoman"/>
      <w:lvlText w:val="%6."/>
      <w:lvlJc w:val="right"/>
      <w:pPr>
        <w:tabs>
          <w:tab w:val="num" w:pos="3210"/>
        </w:tabs>
        <w:ind w:left="3210" w:hanging="420"/>
      </w:pPr>
    </w:lvl>
    <w:lvl w:ilvl="6">
      <w:start w:val="1"/>
      <w:numFmt w:val="decimal"/>
      <w:lvlText w:val="%7."/>
      <w:lvlJc w:val="left"/>
      <w:pPr>
        <w:tabs>
          <w:tab w:val="num" w:pos="3630"/>
        </w:tabs>
        <w:ind w:left="3630" w:hanging="420"/>
      </w:pPr>
    </w:lvl>
    <w:lvl w:ilvl="7">
      <w:start w:val="1"/>
      <w:numFmt w:val="lowerLetter"/>
      <w:lvlText w:val="%8)"/>
      <w:lvlJc w:val="left"/>
      <w:pPr>
        <w:tabs>
          <w:tab w:val="num" w:pos="4050"/>
        </w:tabs>
        <w:ind w:left="4050" w:hanging="420"/>
      </w:pPr>
    </w:lvl>
    <w:lvl w:ilvl="8">
      <w:start w:val="1"/>
      <w:numFmt w:val="lowerRoman"/>
      <w:lvlText w:val="%9."/>
      <w:lvlJc w:val="right"/>
      <w:pPr>
        <w:tabs>
          <w:tab w:val="num" w:pos="4470"/>
        </w:tabs>
        <w:ind w:left="4470" w:hanging="420"/>
      </w:pPr>
    </w:lvl>
  </w:abstractNum>
  <w:abstractNum w:abstractNumId="2">
    <w:nsid w:val="0000000E"/>
    <w:multiLevelType w:val="singleLevel"/>
    <w:tmpl w:val="0000000E"/>
    <w:lvl w:ilvl="0">
      <w:start w:val="72"/>
      <w:numFmt w:val="decimal"/>
      <w:suff w:val="space"/>
      <w:lvlText w:val="(%1)"/>
      <w:lvlJc w:val="left"/>
    </w:lvl>
  </w:abstractNum>
  <w:abstractNum w:abstractNumId="3">
    <w:nsid w:val="0A050327"/>
    <w:multiLevelType w:val="hybridMultilevel"/>
    <w:tmpl w:val="BA2CD7FA"/>
    <w:lvl w:ilvl="0">
      <w:start w:val="1"/>
      <w:numFmt w:val="japaneseCounting"/>
      <w:lvlText w:val="%1、"/>
      <w:lvlJc w:val="left"/>
      <w:pPr>
        <w:ind w:left="450" w:hanging="450"/>
      </w:pPr>
      <w:rPr>
        <w:rFonts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1F930071"/>
    <w:multiLevelType w:val="hybridMultilevel"/>
    <w:tmpl w:val="FA8EAD00"/>
    <w:lvl w:ilvl="0">
      <w:start w:val="6"/>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31605B13"/>
    <w:multiLevelType w:val="hybridMultilevel"/>
    <w:tmpl w:val="A4B667C8"/>
    <w:lvl w:ilvl="0">
      <w:start w:val="9"/>
      <w:numFmt w:val="japaneseCounting"/>
      <w:lvlText w:val="%1、"/>
      <w:lvlJc w:val="left"/>
      <w:pPr>
        <w:ind w:left="480" w:hanging="480"/>
      </w:pPr>
      <w:rPr>
        <w:rFonts w:ascii="宋体" w:hAnsi="宋体" w:hint="default"/>
        <w:lang w:val="en-US"/>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36C84450"/>
    <w:multiLevelType w:val="singleLevel"/>
    <w:tmpl w:val="36C84450"/>
    <w:lvl w:ilvl="0">
      <w:start w:val="1"/>
      <w:numFmt w:val="chineseCounting"/>
      <w:suff w:val="nothing"/>
      <w:lvlText w:val="%1、"/>
      <w:lvlJc w:val="left"/>
      <w:rPr>
        <w:rFonts w:hint="eastAsia"/>
      </w:rPr>
    </w:lvl>
  </w:abstractNum>
  <w:abstractNum w:abstractNumId="7">
    <w:nsid w:val="51BA09A9"/>
    <w:multiLevelType w:val="multilevel"/>
    <w:tmpl w:val="00000000"/>
    <w:lvl w:ilvl="0">
      <w:start w:val="1"/>
      <w:numFmt w:val="upperLetter"/>
      <w:lvlText w:val="%1."/>
      <w:lvlJc w:val="left"/>
      <w:pPr>
        <w:tabs>
          <w:tab w:val="num" w:pos="480"/>
        </w:tabs>
        <w:ind w:left="480" w:hanging="360"/>
      </w:pPr>
      <w:rPr>
        <w:rFonts w:hint="default"/>
      </w:rPr>
    </w:lvl>
    <w:lvl w:ilvl="1">
      <w:start w:val="1"/>
      <w:numFmt w:val="lowerLetter"/>
      <w:lvlText w:val="%2)"/>
      <w:lvlJc w:val="left"/>
      <w:pPr>
        <w:tabs>
          <w:tab w:val="num" w:pos="960"/>
        </w:tabs>
        <w:ind w:left="960" w:hanging="420"/>
      </w:pPr>
    </w:lvl>
    <w:lvl w:ilvl="2">
      <w:start w:val="1"/>
      <w:numFmt w:val="lowerRoman"/>
      <w:lvlText w:val="%3."/>
      <w:lvlJc w:val="right"/>
      <w:pPr>
        <w:tabs>
          <w:tab w:val="num" w:pos="1380"/>
        </w:tabs>
        <w:ind w:left="1380" w:hanging="420"/>
      </w:pPr>
    </w:lvl>
    <w:lvl w:ilvl="3">
      <w:start w:val="1"/>
      <w:numFmt w:val="decimal"/>
      <w:lvlText w:val="%4."/>
      <w:lvlJc w:val="left"/>
      <w:pPr>
        <w:tabs>
          <w:tab w:val="num" w:pos="1800"/>
        </w:tabs>
        <w:ind w:left="1800" w:hanging="420"/>
      </w:pPr>
    </w:lvl>
    <w:lvl w:ilvl="4">
      <w:start w:val="1"/>
      <w:numFmt w:val="lowerLetter"/>
      <w:lvlText w:val="%5)"/>
      <w:lvlJc w:val="left"/>
      <w:pPr>
        <w:tabs>
          <w:tab w:val="num" w:pos="2220"/>
        </w:tabs>
        <w:ind w:left="2220" w:hanging="420"/>
      </w:pPr>
    </w:lvl>
    <w:lvl w:ilvl="5">
      <w:start w:val="1"/>
      <w:numFmt w:val="lowerRoman"/>
      <w:lvlText w:val="%6."/>
      <w:lvlJc w:val="right"/>
      <w:pPr>
        <w:tabs>
          <w:tab w:val="num" w:pos="2640"/>
        </w:tabs>
        <w:ind w:left="2640" w:hanging="420"/>
      </w:pPr>
    </w:lvl>
    <w:lvl w:ilvl="6">
      <w:start w:val="1"/>
      <w:numFmt w:val="decimal"/>
      <w:lvlText w:val="%7."/>
      <w:lvlJc w:val="left"/>
      <w:pPr>
        <w:tabs>
          <w:tab w:val="num" w:pos="3060"/>
        </w:tabs>
        <w:ind w:left="3060" w:hanging="420"/>
      </w:pPr>
    </w:lvl>
    <w:lvl w:ilvl="7">
      <w:start w:val="1"/>
      <w:numFmt w:val="lowerLetter"/>
      <w:lvlText w:val="%8)"/>
      <w:lvlJc w:val="left"/>
      <w:pPr>
        <w:tabs>
          <w:tab w:val="num" w:pos="3480"/>
        </w:tabs>
        <w:ind w:left="3480" w:hanging="420"/>
      </w:pPr>
    </w:lvl>
    <w:lvl w:ilvl="8">
      <w:start w:val="1"/>
      <w:numFmt w:val="lowerRoman"/>
      <w:lvlText w:val="%9."/>
      <w:lvlJc w:val="right"/>
      <w:pPr>
        <w:tabs>
          <w:tab w:val="num" w:pos="3900"/>
        </w:tabs>
        <w:ind w:left="3900" w:hanging="420"/>
      </w:pPr>
    </w:lvl>
  </w:abstractNum>
  <w:abstractNum w:abstractNumId="8">
    <w:nsid w:val="52D78E43"/>
    <w:multiLevelType w:val="singleLevel"/>
    <w:tmpl w:val="52D78E43"/>
    <w:lvl w:ilvl="0">
      <w:start w:val="2"/>
      <w:numFmt w:val="chineseCounting"/>
      <w:suff w:val="nothing"/>
      <w:lvlText w:val="%1、"/>
      <w:lvlJc w:val="left"/>
    </w:lvl>
  </w:abstractNum>
  <w:abstractNum w:abstractNumId="9">
    <w:nsid w:val="52D78E65"/>
    <w:multiLevelType w:val="singleLevel"/>
    <w:tmpl w:val="52D78E65"/>
    <w:lvl w:ilvl="0">
      <w:start w:val="1"/>
      <w:numFmt w:val="decimal"/>
      <w:suff w:val="nothing"/>
      <w:lvlText w:val="%1."/>
      <w:lvlJc w:val="left"/>
    </w:lvl>
  </w:abstractNum>
  <w:abstractNum w:abstractNumId="10">
    <w:nsid w:val="5DDF76DD"/>
    <w:multiLevelType w:val="hybridMultilevel"/>
    <w:tmpl w:val="10EEE982"/>
    <w:lvl w:ilvl="0">
      <w:start w:val="8"/>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60420D54"/>
    <w:multiLevelType w:val="hybridMultilevel"/>
    <w:tmpl w:val="9662AB0C"/>
    <w:lvl w:ilvl="0">
      <w:start w:val="92"/>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654318E8"/>
    <w:multiLevelType w:val="hybridMultilevel"/>
    <w:tmpl w:val="44A82C58"/>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3">
    <w:nsid w:val="69617752"/>
    <w:multiLevelType w:val="hybridMultilevel"/>
    <w:tmpl w:val="C4102290"/>
    <w:lvl w:ilvl="0">
      <w:start w:val="1"/>
      <w:numFmt w:val="japaneseCounting"/>
      <w:lvlText w:val="第%1节."/>
      <w:lvlJc w:val="left"/>
      <w:pPr>
        <w:ind w:left="900" w:hanging="900"/>
      </w:pPr>
      <w:rPr>
        <w:rFonts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6D761AE9"/>
    <w:multiLevelType w:val="hybridMultilevel"/>
    <w:tmpl w:val="6540C50A"/>
    <w:lvl w:ilvl="0">
      <w:start w:val="86"/>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7D376A75"/>
    <w:multiLevelType w:val="hybridMultilevel"/>
    <w:tmpl w:val="2BBC5888"/>
    <w:lvl w:ilvl="0">
      <w:start w:val="1"/>
      <w:numFmt w:val="japaneseCounting"/>
      <w:lvlText w:val="%1、"/>
      <w:lvlJc w:val="left"/>
      <w:pPr>
        <w:ind w:left="720" w:hanging="720"/>
      </w:pPr>
      <w:rPr>
        <w:rFonts w:ascii="Times New Roman" w:hAnsi="Times New Roman" w:cs="Times New Roman"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7"/>
  </w:num>
  <w:num w:numId="2">
    <w:abstractNumId w:val="5"/>
  </w:num>
  <w:num w:numId="3">
    <w:abstractNumId w:val="1"/>
  </w:num>
  <w:num w:numId="4">
    <w:abstractNumId w:val="0"/>
  </w:num>
  <w:num w:numId="5">
    <w:abstractNumId w:val="13"/>
  </w:num>
  <w:num w:numId="6">
    <w:abstractNumId w:val="15"/>
  </w:num>
  <w:num w:numId="7">
    <w:abstractNumId w:val="2"/>
  </w:num>
  <w:num w:numId="8">
    <w:abstractNumId w:val="3"/>
  </w:num>
  <w:num w:numId="9">
    <w:abstractNumId w:val="8"/>
  </w:num>
  <w:num w:numId="10">
    <w:abstractNumId w:val="9"/>
  </w:num>
  <w:num w:numId="11">
    <w:abstractNumId w:val="14"/>
  </w:num>
  <w:num w:numId="12">
    <w:abstractNumId w:val="4"/>
  </w:num>
  <w:num w:numId="13">
    <w:abstractNumId w:val="11"/>
  </w:num>
  <w:num w:numId="14">
    <w:abstractNumId w:val="12"/>
  </w:num>
  <w:num w:numId="15">
    <w:abstractNumId w:val="10"/>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40A"/>
    <w:rsid w:val="0000722F"/>
    <w:rsid w:val="00012AFA"/>
    <w:rsid w:val="0002567E"/>
    <w:rsid w:val="00032512"/>
    <w:rsid w:val="00036A23"/>
    <w:rsid w:val="000412F1"/>
    <w:rsid w:val="0004205C"/>
    <w:rsid w:val="0004741F"/>
    <w:rsid w:val="00057A9A"/>
    <w:rsid w:val="00072B9A"/>
    <w:rsid w:val="0007449A"/>
    <w:rsid w:val="00074ACF"/>
    <w:rsid w:val="00075AAC"/>
    <w:rsid w:val="000825AB"/>
    <w:rsid w:val="000911AD"/>
    <w:rsid w:val="00092E1C"/>
    <w:rsid w:val="000940F0"/>
    <w:rsid w:val="000979B9"/>
    <w:rsid w:val="000A2FFA"/>
    <w:rsid w:val="000A7A01"/>
    <w:rsid w:val="000B5FE2"/>
    <w:rsid w:val="000B631C"/>
    <w:rsid w:val="000C4886"/>
    <w:rsid w:val="000E0C6B"/>
    <w:rsid w:val="000E1489"/>
    <w:rsid w:val="000E56BD"/>
    <w:rsid w:val="000F3B62"/>
    <w:rsid w:val="0010606B"/>
    <w:rsid w:val="00110FBD"/>
    <w:rsid w:val="00116508"/>
    <w:rsid w:val="00122F67"/>
    <w:rsid w:val="00134E8D"/>
    <w:rsid w:val="00153D32"/>
    <w:rsid w:val="00154E84"/>
    <w:rsid w:val="00156190"/>
    <w:rsid w:val="00162131"/>
    <w:rsid w:val="0016392E"/>
    <w:rsid w:val="00170461"/>
    <w:rsid w:val="00182824"/>
    <w:rsid w:val="00183B70"/>
    <w:rsid w:val="001852E8"/>
    <w:rsid w:val="00190ED6"/>
    <w:rsid w:val="00192475"/>
    <w:rsid w:val="00192509"/>
    <w:rsid w:val="00196102"/>
    <w:rsid w:val="001A19B8"/>
    <w:rsid w:val="001B2092"/>
    <w:rsid w:val="001B5676"/>
    <w:rsid w:val="001C533E"/>
    <w:rsid w:val="001D6D4F"/>
    <w:rsid w:val="001E1E1D"/>
    <w:rsid w:val="001E7E02"/>
    <w:rsid w:val="001F0878"/>
    <w:rsid w:val="001F12A4"/>
    <w:rsid w:val="001F27DD"/>
    <w:rsid w:val="001F2AB7"/>
    <w:rsid w:val="001F3F59"/>
    <w:rsid w:val="001F5CA9"/>
    <w:rsid w:val="001F7B5F"/>
    <w:rsid w:val="00203893"/>
    <w:rsid w:val="00205CBF"/>
    <w:rsid w:val="002215B7"/>
    <w:rsid w:val="00225576"/>
    <w:rsid w:val="00226889"/>
    <w:rsid w:val="00233CFA"/>
    <w:rsid w:val="00234EEE"/>
    <w:rsid w:val="00237C4E"/>
    <w:rsid w:val="00243FE5"/>
    <w:rsid w:val="00250995"/>
    <w:rsid w:val="00257170"/>
    <w:rsid w:val="00262523"/>
    <w:rsid w:val="0026313F"/>
    <w:rsid w:val="00280362"/>
    <w:rsid w:val="00280B14"/>
    <w:rsid w:val="0028150E"/>
    <w:rsid w:val="002903E4"/>
    <w:rsid w:val="0029170F"/>
    <w:rsid w:val="00291831"/>
    <w:rsid w:val="00293D77"/>
    <w:rsid w:val="002A48E1"/>
    <w:rsid w:val="002C2D94"/>
    <w:rsid w:val="002D4F35"/>
    <w:rsid w:val="002E59DF"/>
    <w:rsid w:val="002E7862"/>
    <w:rsid w:val="002F33EE"/>
    <w:rsid w:val="002F345B"/>
    <w:rsid w:val="002F375C"/>
    <w:rsid w:val="002F3CCD"/>
    <w:rsid w:val="002F7162"/>
    <w:rsid w:val="003039E5"/>
    <w:rsid w:val="00304790"/>
    <w:rsid w:val="00306654"/>
    <w:rsid w:val="003113B1"/>
    <w:rsid w:val="003129F1"/>
    <w:rsid w:val="00316354"/>
    <w:rsid w:val="003163DA"/>
    <w:rsid w:val="003227E8"/>
    <w:rsid w:val="00322A9B"/>
    <w:rsid w:val="003326BE"/>
    <w:rsid w:val="00337E57"/>
    <w:rsid w:val="00340F6C"/>
    <w:rsid w:val="003510BC"/>
    <w:rsid w:val="003566BA"/>
    <w:rsid w:val="00365109"/>
    <w:rsid w:val="00366533"/>
    <w:rsid w:val="00367CB7"/>
    <w:rsid w:val="003752A0"/>
    <w:rsid w:val="00380BC2"/>
    <w:rsid w:val="0038372F"/>
    <w:rsid w:val="003843C5"/>
    <w:rsid w:val="0038470D"/>
    <w:rsid w:val="003875B7"/>
    <w:rsid w:val="003918D6"/>
    <w:rsid w:val="0039499A"/>
    <w:rsid w:val="003B5E0D"/>
    <w:rsid w:val="003B6373"/>
    <w:rsid w:val="003B7192"/>
    <w:rsid w:val="003C1C0F"/>
    <w:rsid w:val="003D2B8A"/>
    <w:rsid w:val="003D7C6B"/>
    <w:rsid w:val="003E375A"/>
    <w:rsid w:val="003E475F"/>
    <w:rsid w:val="003E7AA9"/>
    <w:rsid w:val="003F36DA"/>
    <w:rsid w:val="00406DC7"/>
    <w:rsid w:val="00413360"/>
    <w:rsid w:val="004151FC"/>
    <w:rsid w:val="00415E1B"/>
    <w:rsid w:val="00416313"/>
    <w:rsid w:val="00422E93"/>
    <w:rsid w:val="00423F49"/>
    <w:rsid w:val="004274F6"/>
    <w:rsid w:val="004323EA"/>
    <w:rsid w:val="00432B3F"/>
    <w:rsid w:val="00446279"/>
    <w:rsid w:val="004468EE"/>
    <w:rsid w:val="00447184"/>
    <w:rsid w:val="00454801"/>
    <w:rsid w:val="004548C3"/>
    <w:rsid w:val="004577BC"/>
    <w:rsid w:val="00462783"/>
    <w:rsid w:val="004644C2"/>
    <w:rsid w:val="004665BF"/>
    <w:rsid w:val="00472EAF"/>
    <w:rsid w:val="004801ED"/>
    <w:rsid w:val="0048140F"/>
    <w:rsid w:val="004817F2"/>
    <w:rsid w:val="00483D05"/>
    <w:rsid w:val="0048640F"/>
    <w:rsid w:val="00494676"/>
    <w:rsid w:val="00496D2B"/>
    <w:rsid w:val="004A258A"/>
    <w:rsid w:val="004A383C"/>
    <w:rsid w:val="004A6168"/>
    <w:rsid w:val="004B03D7"/>
    <w:rsid w:val="004B2013"/>
    <w:rsid w:val="004B4091"/>
    <w:rsid w:val="004C4F93"/>
    <w:rsid w:val="004D2B16"/>
    <w:rsid w:val="004D6370"/>
    <w:rsid w:val="004E5447"/>
    <w:rsid w:val="004F7952"/>
    <w:rsid w:val="005002BE"/>
    <w:rsid w:val="0050414F"/>
    <w:rsid w:val="005124F4"/>
    <w:rsid w:val="00517274"/>
    <w:rsid w:val="00522654"/>
    <w:rsid w:val="00530F92"/>
    <w:rsid w:val="005315C5"/>
    <w:rsid w:val="0053366E"/>
    <w:rsid w:val="00534E7F"/>
    <w:rsid w:val="00542339"/>
    <w:rsid w:val="005425E0"/>
    <w:rsid w:val="00553125"/>
    <w:rsid w:val="00555CA1"/>
    <w:rsid w:val="00556137"/>
    <w:rsid w:val="00556A14"/>
    <w:rsid w:val="005620A3"/>
    <w:rsid w:val="00565D45"/>
    <w:rsid w:val="00573237"/>
    <w:rsid w:val="00584650"/>
    <w:rsid w:val="00585449"/>
    <w:rsid w:val="005872A2"/>
    <w:rsid w:val="00592EC7"/>
    <w:rsid w:val="005A01A5"/>
    <w:rsid w:val="005A52C6"/>
    <w:rsid w:val="005A71FA"/>
    <w:rsid w:val="005A7627"/>
    <w:rsid w:val="005B4F0F"/>
    <w:rsid w:val="005D505E"/>
    <w:rsid w:val="005E4091"/>
    <w:rsid w:val="005F20BD"/>
    <w:rsid w:val="005F5ECE"/>
    <w:rsid w:val="006060F0"/>
    <w:rsid w:val="0060651A"/>
    <w:rsid w:val="0060774E"/>
    <w:rsid w:val="00611275"/>
    <w:rsid w:val="00614444"/>
    <w:rsid w:val="00615CB4"/>
    <w:rsid w:val="00630F73"/>
    <w:rsid w:val="00631494"/>
    <w:rsid w:val="0063274E"/>
    <w:rsid w:val="006443CD"/>
    <w:rsid w:val="006478DF"/>
    <w:rsid w:val="0065182F"/>
    <w:rsid w:val="00652239"/>
    <w:rsid w:val="006549BC"/>
    <w:rsid w:val="006603AB"/>
    <w:rsid w:val="006620B6"/>
    <w:rsid w:val="00662DF1"/>
    <w:rsid w:val="00666C4E"/>
    <w:rsid w:val="006720C8"/>
    <w:rsid w:val="00672EDC"/>
    <w:rsid w:val="0067427F"/>
    <w:rsid w:val="006748FF"/>
    <w:rsid w:val="006776DB"/>
    <w:rsid w:val="006929C0"/>
    <w:rsid w:val="0069764A"/>
    <w:rsid w:val="006A06DB"/>
    <w:rsid w:val="006A23F5"/>
    <w:rsid w:val="006A5A19"/>
    <w:rsid w:val="006B00DB"/>
    <w:rsid w:val="006B4699"/>
    <w:rsid w:val="006B4806"/>
    <w:rsid w:val="006B5E86"/>
    <w:rsid w:val="006B645F"/>
    <w:rsid w:val="006B6EF3"/>
    <w:rsid w:val="006D7747"/>
    <w:rsid w:val="006E718B"/>
    <w:rsid w:val="006F43F4"/>
    <w:rsid w:val="006F7983"/>
    <w:rsid w:val="006F7CB2"/>
    <w:rsid w:val="007029DC"/>
    <w:rsid w:val="0070688C"/>
    <w:rsid w:val="00707B39"/>
    <w:rsid w:val="007257C2"/>
    <w:rsid w:val="00726E75"/>
    <w:rsid w:val="007304DE"/>
    <w:rsid w:val="00740260"/>
    <w:rsid w:val="00744C46"/>
    <w:rsid w:val="00763D5C"/>
    <w:rsid w:val="00765A16"/>
    <w:rsid w:val="007666ED"/>
    <w:rsid w:val="007757F9"/>
    <w:rsid w:val="00776BE5"/>
    <w:rsid w:val="0078350D"/>
    <w:rsid w:val="007873CD"/>
    <w:rsid w:val="00792D4A"/>
    <w:rsid w:val="0079453E"/>
    <w:rsid w:val="007A0FF9"/>
    <w:rsid w:val="007A72B5"/>
    <w:rsid w:val="007B095F"/>
    <w:rsid w:val="007C158E"/>
    <w:rsid w:val="007C7A85"/>
    <w:rsid w:val="007D0911"/>
    <w:rsid w:val="007D3C49"/>
    <w:rsid w:val="007D3C5F"/>
    <w:rsid w:val="007D60FE"/>
    <w:rsid w:val="007E67F4"/>
    <w:rsid w:val="007E6A7C"/>
    <w:rsid w:val="007F1E0E"/>
    <w:rsid w:val="008059EC"/>
    <w:rsid w:val="00813AD6"/>
    <w:rsid w:val="008176AE"/>
    <w:rsid w:val="008225AD"/>
    <w:rsid w:val="00824B39"/>
    <w:rsid w:val="00833F97"/>
    <w:rsid w:val="00837702"/>
    <w:rsid w:val="0084093E"/>
    <w:rsid w:val="008448EE"/>
    <w:rsid w:val="00850D90"/>
    <w:rsid w:val="008566EB"/>
    <w:rsid w:val="00860F8E"/>
    <w:rsid w:val="008722CD"/>
    <w:rsid w:val="00877620"/>
    <w:rsid w:val="0088091E"/>
    <w:rsid w:val="008A3844"/>
    <w:rsid w:val="008A4323"/>
    <w:rsid w:val="008B16FD"/>
    <w:rsid w:val="008B3216"/>
    <w:rsid w:val="008B78FD"/>
    <w:rsid w:val="008C5636"/>
    <w:rsid w:val="008C7710"/>
    <w:rsid w:val="008D4120"/>
    <w:rsid w:val="008E6BB9"/>
    <w:rsid w:val="008F0F32"/>
    <w:rsid w:val="009035E6"/>
    <w:rsid w:val="00906A7F"/>
    <w:rsid w:val="009131FE"/>
    <w:rsid w:val="00914517"/>
    <w:rsid w:val="00920A70"/>
    <w:rsid w:val="00921193"/>
    <w:rsid w:val="00931FE2"/>
    <w:rsid w:val="009333AE"/>
    <w:rsid w:val="009344BC"/>
    <w:rsid w:val="00935034"/>
    <w:rsid w:val="00936D20"/>
    <w:rsid w:val="0095071A"/>
    <w:rsid w:val="00962811"/>
    <w:rsid w:val="0096295B"/>
    <w:rsid w:val="009733FF"/>
    <w:rsid w:val="00975ACA"/>
    <w:rsid w:val="00981347"/>
    <w:rsid w:val="00981DF5"/>
    <w:rsid w:val="009849BB"/>
    <w:rsid w:val="00987D78"/>
    <w:rsid w:val="00997277"/>
    <w:rsid w:val="009A4B2D"/>
    <w:rsid w:val="009B3897"/>
    <w:rsid w:val="009C32AE"/>
    <w:rsid w:val="009C428E"/>
    <w:rsid w:val="009C6592"/>
    <w:rsid w:val="009D02F3"/>
    <w:rsid w:val="009D6A6B"/>
    <w:rsid w:val="009E2518"/>
    <w:rsid w:val="009E65EE"/>
    <w:rsid w:val="009E6C0C"/>
    <w:rsid w:val="009F1E14"/>
    <w:rsid w:val="00A00722"/>
    <w:rsid w:val="00A068F0"/>
    <w:rsid w:val="00A112E8"/>
    <w:rsid w:val="00A13390"/>
    <w:rsid w:val="00A22442"/>
    <w:rsid w:val="00A26657"/>
    <w:rsid w:val="00A43550"/>
    <w:rsid w:val="00A47EE3"/>
    <w:rsid w:val="00A52AD8"/>
    <w:rsid w:val="00A56C93"/>
    <w:rsid w:val="00A60DBD"/>
    <w:rsid w:val="00A7590D"/>
    <w:rsid w:val="00A80A92"/>
    <w:rsid w:val="00A85182"/>
    <w:rsid w:val="00A86E25"/>
    <w:rsid w:val="00A876AD"/>
    <w:rsid w:val="00A87A41"/>
    <w:rsid w:val="00A90422"/>
    <w:rsid w:val="00A919C7"/>
    <w:rsid w:val="00A9547B"/>
    <w:rsid w:val="00A96270"/>
    <w:rsid w:val="00AA4B3D"/>
    <w:rsid w:val="00AB3D7D"/>
    <w:rsid w:val="00AC4613"/>
    <w:rsid w:val="00AC6E2B"/>
    <w:rsid w:val="00AD2B14"/>
    <w:rsid w:val="00AD3C69"/>
    <w:rsid w:val="00AD50C4"/>
    <w:rsid w:val="00AD705A"/>
    <w:rsid w:val="00AD755A"/>
    <w:rsid w:val="00AE0289"/>
    <w:rsid w:val="00AE11F9"/>
    <w:rsid w:val="00AE5929"/>
    <w:rsid w:val="00AF56F4"/>
    <w:rsid w:val="00AF6855"/>
    <w:rsid w:val="00B01FB9"/>
    <w:rsid w:val="00B02729"/>
    <w:rsid w:val="00B058B5"/>
    <w:rsid w:val="00B227B7"/>
    <w:rsid w:val="00B24AEC"/>
    <w:rsid w:val="00B372FC"/>
    <w:rsid w:val="00B37A1E"/>
    <w:rsid w:val="00B41A96"/>
    <w:rsid w:val="00B44446"/>
    <w:rsid w:val="00B447D2"/>
    <w:rsid w:val="00B46474"/>
    <w:rsid w:val="00B5263C"/>
    <w:rsid w:val="00B530D4"/>
    <w:rsid w:val="00B67EAB"/>
    <w:rsid w:val="00B842A6"/>
    <w:rsid w:val="00B84662"/>
    <w:rsid w:val="00B85BC4"/>
    <w:rsid w:val="00B90BC5"/>
    <w:rsid w:val="00B96852"/>
    <w:rsid w:val="00BC034C"/>
    <w:rsid w:val="00BC095D"/>
    <w:rsid w:val="00BC1D4C"/>
    <w:rsid w:val="00BC648F"/>
    <w:rsid w:val="00BD04C4"/>
    <w:rsid w:val="00BD3AC1"/>
    <w:rsid w:val="00BD4A10"/>
    <w:rsid w:val="00BE2A53"/>
    <w:rsid w:val="00C02FC6"/>
    <w:rsid w:val="00C129D8"/>
    <w:rsid w:val="00C151B8"/>
    <w:rsid w:val="00C16214"/>
    <w:rsid w:val="00C30344"/>
    <w:rsid w:val="00C3240A"/>
    <w:rsid w:val="00C37489"/>
    <w:rsid w:val="00C41855"/>
    <w:rsid w:val="00C43A45"/>
    <w:rsid w:val="00C50F68"/>
    <w:rsid w:val="00C5386E"/>
    <w:rsid w:val="00C6318B"/>
    <w:rsid w:val="00C6614A"/>
    <w:rsid w:val="00C70A05"/>
    <w:rsid w:val="00C80D2D"/>
    <w:rsid w:val="00C87CFF"/>
    <w:rsid w:val="00CA1B80"/>
    <w:rsid w:val="00CC30C5"/>
    <w:rsid w:val="00CC62B7"/>
    <w:rsid w:val="00CD2745"/>
    <w:rsid w:val="00CD4645"/>
    <w:rsid w:val="00CD7D61"/>
    <w:rsid w:val="00CE0ADD"/>
    <w:rsid w:val="00CE0C02"/>
    <w:rsid w:val="00CE3EF0"/>
    <w:rsid w:val="00CF04A2"/>
    <w:rsid w:val="00CF24F3"/>
    <w:rsid w:val="00CF4B93"/>
    <w:rsid w:val="00CF7257"/>
    <w:rsid w:val="00D00896"/>
    <w:rsid w:val="00D21E4D"/>
    <w:rsid w:val="00D2259B"/>
    <w:rsid w:val="00D311DA"/>
    <w:rsid w:val="00D364FC"/>
    <w:rsid w:val="00D46463"/>
    <w:rsid w:val="00D55C3B"/>
    <w:rsid w:val="00D60BDD"/>
    <w:rsid w:val="00D6392C"/>
    <w:rsid w:val="00D63AD8"/>
    <w:rsid w:val="00D65890"/>
    <w:rsid w:val="00D70F38"/>
    <w:rsid w:val="00D73AAD"/>
    <w:rsid w:val="00D963A5"/>
    <w:rsid w:val="00DA0042"/>
    <w:rsid w:val="00DB4D27"/>
    <w:rsid w:val="00DC76ED"/>
    <w:rsid w:val="00DD3B09"/>
    <w:rsid w:val="00DD406A"/>
    <w:rsid w:val="00DD4CF1"/>
    <w:rsid w:val="00DD5ED3"/>
    <w:rsid w:val="00DE1F1B"/>
    <w:rsid w:val="00DE715C"/>
    <w:rsid w:val="00DE75F6"/>
    <w:rsid w:val="00DF2C98"/>
    <w:rsid w:val="00DF35D6"/>
    <w:rsid w:val="00DF7F34"/>
    <w:rsid w:val="00E012D6"/>
    <w:rsid w:val="00E2063F"/>
    <w:rsid w:val="00E302C3"/>
    <w:rsid w:val="00E407D1"/>
    <w:rsid w:val="00E43520"/>
    <w:rsid w:val="00E52FAC"/>
    <w:rsid w:val="00E53AA5"/>
    <w:rsid w:val="00E60526"/>
    <w:rsid w:val="00E65831"/>
    <w:rsid w:val="00E67804"/>
    <w:rsid w:val="00E766F7"/>
    <w:rsid w:val="00E91FFF"/>
    <w:rsid w:val="00E93B82"/>
    <w:rsid w:val="00E957C8"/>
    <w:rsid w:val="00E9704C"/>
    <w:rsid w:val="00EB73B5"/>
    <w:rsid w:val="00EC38EA"/>
    <w:rsid w:val="00ED09FC"/>
    <w:rsid w:val="00ED21F7"/>
    <w:rsid w:val="00ED5A43"/>
    <w:rsid w:val="00EE5F14"/>
    <w:rsid w:val="00EF136E"/>
    <w:rsid w:val="00F016A6"/>
    <w:rsid w:val="00F15714"/>
    <w:rsid w:val="00F17860"/>
    <w:rsid w:val="00F17E55"/>
    <w:rsid w:val="00F24B69"/>
    <w:rsid w:val="00F24ECD"/>
    <w:rsid w:val="00F31BB2"/>
    <w:rsid w:val="00F45BB0"/>
    <w:rsid w:val="00F47FD2"/>
    <w:rsid w:val="00F53E97"/>
    <w:rsid w:val="00F6111F"/>
    <w:rsid w:val="00F65BBD"/>
    <w:rsid w:val="00F67CD8"/>
    <w:rsid w:val="00F70A3C"/>
    <w:rsid w:val="00F721DB"/>
    <w:rsid w:val="00F76B30"/>
    <w:rsid w:val="00F8252D"/>
    <w:rsid w:val="00F82B65"/>
    <w:rsid w:val="00F83131"/>
    <w:rsid w:val="00F8594D"/>
    <w:rsid w:val="00F926E5"/>
    <w:rsid w:val="00F9480A"/>
    <w:rsid w:val="00FA0042"/>
    <w:rsid w:val="00FA0E2D"/>
    <w:rsid w:val="00FA2AE8"/>
    <w:rsid w:val="00FA7556"/>
    <w:rsid w:val="00FA7B6C"/>
    <w:rsid w:val="00FB695F"/>
    <w:rsid w:val="00FC15DB"/>
    <w:rsid w:val="00FC77AE"/>
    <w:rsid w:val="00FD3F25"/>
    <w:rsid w:val="00FE6B44"/>
    <w:rsid w:val="00FF0CA6"/>
    <w:rsid w:val="00FF2C81"/>
    <w:rsid w:val="00FF4538"/>
  </w:rsids>
  <m:mathPr>
    <m:mathFont m:val="Cambria Math"/>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0"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240A"/>
    <w:pPr>
      <w:widowControl w:val="0"/>
      <w:jc w:val="both"/>
    </w:pPr>
    <w:rPr>
      <w:rFonts w:ascii="Times New Roman" w:eastAsia="宋体"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C3240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C3240A"/>
    <w:rPr>
      <w:sz w:val="18"/>
      <w:szCs w:val="18"/>
    </w:rPr>
  </w:style>
  <w:style w:type="paragraph" w:styleId="Footer">
    <w:name w:val="footer"/>
    <w:basedOn w:val="Normal"/>
    <w:link w:val="Char0"/>
    <w:uiPriority w:val="99"/>
    <w:unhideWhenUsed/>
    <w:rsid w:val="00C3240A"/>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C3240A"/>
    <w:rPr>
      <w:sz w:val="18"/>
      <w:szCs w:val="18"/>
    </w:rPr>
  </w:style>
  <w:style w:type="paragraph" w:styleId="ListParagraph">
    <w:name w:val="List Paragraph"/>
    <w:basedOn w:val="Normal"/>
    <w:uiPriority w:val="34"/>
    <w:qFormat/>
    <w:rsid w:val="00C3240A"/>
    <w:pPr>
      <w:ind w:firstLine="420" w:firstLineChars="200"/>
    </w:pPr>
    <w:rPr>
      <w:rFonts w:ascii="Calibri" w:hAnsi="Calibri"/>
      <w:szCs w:val="22"/>
    </w:rPr>
  </w:style>
  <w:style w:type="paragraph" w:styleId="NormalWeb">
    <w:name w:val="Normal (Web)"/>
    <w:basedOn w:val="Normal"/>
    <w:uiPriority w:val="99"/>
    <w:rsid w:val="00C3240A"/>
    <w:pPr>
      <w:widowControl/>
      <w:spacing w:before="100" w:beforeAutospacing="1" w:after="100" w:afterAutospacing="1"/>
      <w:jc w:val="left"/>
    </w:pPr>
    <w:rPr>
      <w:rFonts w:ascii="宋体" w:hAnsi="宋体" w:cs="宋体"/>
      <w:kern w:val="0"/>
      <w:sz w:val="24"/>
    </w:rPr>
  </w:style>
  <w:style w:type="paragraph" w:customStyle="1" w:styleId="p0">
    <w:name w:val="p0"/>
    <w:basedOn w:val="Normal"/>
    <w:rsid w:val="00C3240A"/>
    <w:pPr>
      <w:widowControl/>
    </w:pPr>
    <w:rPr>
      <w:kern w:val="0"/>
      <w:szCs w:val="21"/>
    </w:rPr>
  </w:style>
  <w:style w:type="paragraph" w:customStyle="1" w:styleId="p18">
    <w:name w:val="p18"/>
    <w:basedOn w:val="Normal"/>
    <w:rsid w:val="00C3240A"/>
    <w:pPr>
      <w:widowControl/>
    </w:pPr>
    <w:rPr>
      <w:rFonts w:ascii="宋体" w:hAnsi="宋体" w:cs="宋体"/>
      <w:kern w:val="0"/>
      <w:szCs w:val="21"/>
    </w:rPr>
  </w:style>
  <w:style w:type="paragraph" w:customStyle="1" w:styleId="p17">
    <w:name w:val="p17"/>
    <w:basedOn w:val="Normal"/>
    <w:rsid w:val="00C3240A"/>
    <w:pPr>
      <w:widowControl/>
    </w:pPr>
    <w:rPr>
      <w:rFonts w:ascii="宋体" w:hAnsi="宋体" w:cs="宋体"/>
      <w:kern w:val="0"/>
      <w:szCs w:val="21"/>
    </w:rPr>
  </w:style>
  <w:style w:type="paragraph" w:styleId="PlainText">
    <w:name w:val="Plain Text"/>
    <w:aliases w:val=" Char, Char Char Char,Char,Char Char,Char Char Char,Plain Te,Plain Text_0,普通文字,普通文字 Char,标题1,标题1 Char Char,标题1 Char Char Char Char Char,游数的,游数的格式,纯文本 Char Char,纯文本 Char Char Char,纯文本 Char Char1,纯文本 Char Char1 Char Char Char,纯文本 Char1"/>
    <w:basedOn w:val="Normal"/>
    <w:link w:val="Char5"/>
    <w:qFormat/>
    <w:rsid w:val="00C3240A"/>
    <w:rPr>
      <w:rFonts w:ascii="宋体" w:hAnsi="Courier New" w:cs="Courier New"/>
      <w:szCs w:val="21"/>
    </w:rPr>
  </w:style>
  <w:style w:type="character" w:customStyle="1" w:styleId="Char5">
    <w:name w:val="纯文本 Char"/>
    <w:aliases w:val=" Char Char,Char Char Char Char,Char Char Char1,Char Char1,Plain Te Char,普通文字 Char Char,标题1 Char,标题1 Char Char Char,标题1 Char Char Char Char Char Char,游数的 Char,游数的格式 Char,纯文本 Char Char Char1,纯文本 Char Char1 Char Char Char Char,纯文本 Char1 Char"/>
    <w:basedOn w:val="DefaultParagraphFont"/>
    <w:link w:val="PlainText"/>
    <w:uiPriority w:val="99"/>
    <w:rsid w:val="00C3240A"/>
    <w:rPr>
      <w:rFonts w:ascii="宋体" w:eastAsia="宋体" w:hAnsi="Courier New" w:cs="Courier New"/>
      <w:szCs w:val="21"/>
    </w:rPr>
  </w:style>
  <w:style w:type="paragraph" w:customStyle="1" w:styleId="p16">
    <w:name w:val="p16"/>
    <w:basedOn w:val="Normal"/>
    <w:rsid w:val="003039E5"/>
    <w:pPr>
      <w:widowControl/>
    </w:pPr>
    <w:rPr>
      <w:kern w:val="0"/>
      <w:szCs w:val="21"/>
    </w:rPr>
  </w:style>
  <w:style w:type="paragraph" w:styleId="BalloonText">
    <w:name w:val="Balloon Text"/>
    <w:basedOn w:val="Normal"/>
    <w:link w:val="Char8"/>
    <w:uiPriority w:val="99"/>
    <w:semiHidden/>
    <w:unhideWhenUsed/>
    <w:rsid w:val="003039E5"/>
    <w:rPr>
      <w:sz w:val="18"/>
      <w:szCs w:val="18"/>
    </w:rPr>
  </w:style>
  <w:style w:type="character" w:customStyle="1" w:styleId="Char8">
    <w:name w:val="批注框文本 Char"/>
    <w:basedOn w:val="DefaultParagraphFont"/>
    <w:link w:val="BalloonText"/>
    <w:uiPriority w:val="99"/>
    <w:semiHidden/>
    <w:rsid w:val="003039E5"/>
    <w:rPr>
      <w:rFonts w:ascii="Times New Roman" w:eastAsia="宋体" w:hAnsi="Times New Roman" w:cs="Times New Roman"/>
      <w:sz w:val="18"/>
      <w:szCs w:val="18"/>
    </w:rPr>
  </w:style>
  <w:style w:type="table" w:styleId="TableGrid">
    <w:name w:val="Table Grid"/>
    <w:basedOn w:val="TableNormal"/>
    <w:qFormat/>
    <w:rsid w:val="00291831"/>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6">
    <w:name w:val="16"/>
    <w:basedOn w:val="DefaultParagraphFont"/>
    <w:rsid w:val="00291831"/>
    <w:rPr>
      <w:rFonts w:ascii="Tahoma" w:hAnsi="Tahoma" w:cs="Tahoma" w:hint="default"/>
      <w:i w:val="0"/>
      <w:iCs w:val="0"/>
      <w:color w:val="000000"/>
      <w:sz w:val="21"/>
      <w:szCs w:val="21"/>
    </w:rPr>
  </w:style>
  <w:style w:type="character" w:customStyle="1" w:styleId="content1">
    <w:name w:val="content1"/>
    <w:basedOn w:val="DefaultParagraphFont"/>
    <w:rsid w:val="00291831"/>
    <w:rPr>
      <w:rFonts w:ascii="Tahoma" w:hAnsi="Tahoma" w:cs="Tahoma" w:hint="default"/>
      <w:i w:val="0"/>
      <w:iCs w:val="0"/>
      <w:color w:val="000000"/>
      <w:sz w:val="21"/>
      <w:szCs w:val="21"/>
    </w:rPr>
  </w:style>
  <w:style w:type="paragraph" w:styleId="BodyTextIndent">
    <w:name w:val="Body Text Indent"/>
    <w:basedOn w:val="Normal"/>
    <w:link w:val="Char9"/>
    <w:rsid w:val="00291831"/>
    <w:pPr>
      <w:spacing w:after="120"/>
      <w:ind w:left="420" w:leftChars="200"/>
    </w:pPr>
  </w:style>
  <w:style w:type="character" w:customStyle="1" w:styleId="Char9">
    <w:name w:val="正文文本缩进 Char"/>
    <w:basedOn w:val="DefaultParagraphFont"/>
    <w:link w:val="BodyTextIndent"/>
    <w:rsid w:val="00291831"/>
    <w:rPr>
      <w:rFonts w:ascii="Times New Roman" w:eastAsia="宋体" w:hAnsi="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theme" Target="theme/theme1.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EDBC5-551F-40E5-86DF-E513AAFD6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1041</TotalTime>
  <Pages>8</Pages>
  <Words>2322</Words>
  <Characters>13237</Characters>
  <Application>Microsoft Office Word</Application>
  <DocSecurity>0</DocSecurity>
  <Lines>110</Lines>
  <Paragraphs>31</Paragraphs>
  <ScaleCrop>false</ScaleCrop>
  <Company>微软中国</Company>
  <LinksUpToDate>false</LinksUpToDate>
  <CharactersWithSpaces>15528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Users</cp:lastModifiedBy>
  <cp:revision>356</cp:revision>
  <cp:lastPrinted>2013-07-18T01:42:00Z</cp:lastPrinted>
  <dcterms:created xsi:type="dcterms:W3CDTF">2012-09-03T00:35:00Z</dcterms:created>
  <dcterms:modified xsi:type="dcterms:W3CDTF">2022-02-22T01:01:00Z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