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91831" w:rsidRPr="004323EA" w:rsidP="004323EA">
      <w:pPr>
        <w:pStyle w:val="p0"/>
        <w:spacing w:line="440" w:lineRule="exact"/>
        <w:jc w:val="center"/>
        <w:rPr>
          <w:rFonts w:ascii="方正书宋简体" w:eastAsia="方正书宋简体"/>
          <w:bCs/>
        </w:rPr>
      </w:pPr>
      <w:r>
        <w:rPr>
          <w:rFonts w:ascii="方正书宋简体" w:eastAsia="方正书宋简体" w:hint="eastAsia"/>
          <w:b/>
          <w:bCs/>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5pt;margin-top:892pt;margin-left:807pt;mso-position-horizontal-relative:page;mso-position-vertical-relative:top-margin-area;position:absolute;z-index:251658240">
            <v:imagedata r:id="rId5" o:title=""/>
            <o:lock v:ext="edit" aspectratio="t"/>
          </v:shape>
        </w:pict>
      </w:r>
      <w:r w:rsidRPr="004323EA">
        <w:rPr>
          <w:rFonts w:ascii="方正书宋简体" w:eastAsia="方正书宋简体" w:hint="eastAsia"/>
          <w:b/>
          <w:bCs/>
          <w:sz w:val="44"/>
          <w:szCs w:val="44"/>
        </w:rPr>
        <w:t>20</w:t>
      </w:r>
      <w:r w:rsidR="00892DF1">
        <w:rPr>
          <w:rFonts w:ascii="方正书宋简体" w:eastAsia="方正书宋简体" w:hint="eastAsia"/>
          <w:b/>
          <w:bCs/>
          <w:sz w:val="44"/>
          <w:szCs w:val="44"/>
        </w:rPr>
        <w:t>22</w:t>
      </w:r>
      <w:r w:rsidRPr="004323EA">
        <w:rPr>
          <w:rFonts w:ascii="方正书宋简体" w:eastAsia="方正书宋简体" w:hAnsi="宋体" w:hint="eastAsia"/>
          <w:b/>
          <w:bCs/>
          <w:sz w:val="44"/>
          <w:szCs w:val="44"/>
        </w:rPr>
        <w:t>年</w:t>
      </w:r>
      <w:r w:rsidR="00892DF1">
        <w:rPr>
          <w:rFonts w:ascii="方正书宋简体" w:eastAsia="方正书宋简体" w:hAnsi="宋体" w:hint="eastAsia"/>
          <w:b/>
          <w:bCs/>
          <w:sz w:val="44"/>
          <w:szCs w:val="44"/>
        </w:rPr>
        <w:t>上期</w:t>
      </w:r>
      <w:r w:rsidRPr="004323EA" w:rsidR="00F76B30">
        <w:rPr>
          <w:rFonts w:ascii="方正书宋简体" w:eastAsia="方正书宋简体" w:hAnsi="宋体" w:hint="eastAsia"/>
          <w:b/>
          <w:bCs/>
          <w:sz w:val="44"/>
          <w:szCs w:val="44"/>
        </w:rPr>
        <w:t>九</w:t>
      </w:r>
      <w:r w:rsidRPr="004323EA">
        <w:rPr>
          <w:rFonts w:ascii="方正书宋简体" w:eastAsia="方正书宋简体" w:hAnsi="宋体" w:hint="eastAsia"/>
          <w:b/>
          <w:bCs/>
          <w:sz w:val="44"/>
          <w:szCs w:val="44"/>
        </w:rPr>
        <w:t>年级</w:t>
      </w:r>
      <w:r w:rsidR="00892DF1">
        <w:rPr>
          <w:rFonts w:ascii="方正书宋简体" w:eastAsia="方正书宋简体" w:hAnsi="宋体" w:hint="eastAsia"/>
          <w:b/>
          <w:bCs/>
          <w:sz w:val="44"/>
          <w:szCs w:val="44"/>
        </w:rPr>
        <w:t>英语学业过关清单（二）</w:t>
      </w:r>
      <w:r w:rsidRPr="004323EA">
        <w:rPr>
          <w:rFonts w:ascii="方正书宋简体" w:eastAsia="方正书宋简体" w:hAnsi="宋体" w:hint="eastAsia"/>
          <w:b/>
          <w:bCs/>
          <w:sz w:val="44"/>
          <w:szCs w:val="44"/>
        </w:rPr>
        <w:t xml:space="preserve">  </w:t>
      </w:r>
      <w:r w:rsidRPr="004323EA">
        <w:rPr>
          <w:rFonts w:ascii="方正书宋简体" w:eastAsia="方正书宋简体" w:hAnsi="宋体" w:hint="eastAsia"/>
          <w:b/>
          <w:bCs/>
          <w:sz w:val="32"/>
          <w:szCs w:val="32"/>
        </w:rPr>
        <w:t xml:space="preserve"> </w:t>
      </w:r>
      <w:r w:rsidRPr="004323EA">
        <w:rPr>
          <w:rFonts w:ascii="方正书宋简体" w:eastAsia="方正书宋简体" w:hint="eastAsia"/>
          <w:sz w:val="32"/>
          <w:szCs w:val="32"/>
        </w:rPr>
        <w:t xml:space="preserve">                                  </w:t>
      </w:r>
      <w:r w:rsidRPr="004323EA">
        <w:rPr>
          <w:rFonts w:ascii="方正书宋简体" w:eastAsia="方正书宋简体" w:hint="eastAsia"/>
          <w:b/>
          <w:bCs/>
          <w:sz w:val="32"/>
          <w:szCs w:val="32"/>
        </w:rPr>
        <w:t xml:space="preserve">                                                 </w:t>
      </w:r>
      <w:r w:rsidR="00892DF1">
        <w:rPr>
          <w:rFonts w:ascii="方正书宋简体" w:eastAsia="方正书宋简体" w:hint="eastAsia"/>
          <w:bCs/>
          <w:sz w:val="32"/>
          <w:szCs w:val="32"/>
        </w:rPr>
        <w:t xml:space="preserve"> </w:t>
      </w:r>
      <w:r w:rsidRPr="004323EA" w:rsidR="003D7C6B">
        <w:rPr>
          <w:rFonts w:ascii="方正书宋简体" w:eastAsia="方正书宋简体" w:hint="eastAsia"/>
          <w:b/>
          <w:bCs/>
          <w:sz w:val="32"/>
          <w:szCs w:val="32"/>
        </w:rPr>
        <w:t>Unit</w:t>
      </w:r>
      <w:r w:rsidR="00892DF1">
        <w:rPr>
          <w:rFonts w:ascii="方正书宋简体" w:eastAsia="方正书宋简体" w:hint="eastAsia"/>
          <w:b/>
          <w:bCs/>
          <w:sz w:val="32"/>
          <w:szCs w:val="32"/>
        </w:rPr>
        <w:t xml:space="preserve"> Twelve Life is full of the unexpected</w:t>
      </w:r>
      <w:r w:rsidRPr="004323EA">
        <w:rPr>
          <w:rFonts w:ascii="方正书宋简体" w:eastAsia="方正书宋简体" w:hint="eastAsia"/>
          <w:b/>
          <w:bCs/>
          <w:sz w:val="32"/>
          <w:szCs w:val="32"/>
        </w:rPr>
        <w:t xml:space="preserve"> </w:t>
      </w:r>
      <w:r w:rsidRPr="004323EA">
        <w:rPr>
          <w:rFonts w:ascii="方正书宋简体" w:eastAsia="方正书宋简体" w:hint="eastAsia"/>
          <w:b/>
          <w:bCs/>
          <w:sz w:val="24"/>
          <w:szCs w:val="24"/>
        </w:rPr>
        <w:t xml:space="preserve"> </w:t>
      </w:r>
      <w:r w:rsidRPr="004323EA">
        <w:rPr>
          <w:rFonts w:ascii="方正书宋简体" w:eastAsia="方正书宋简体" w:hint="eastAsia"/>
          <w:b/>
          <w:bCs/>
        </w:rPr>
        <w:t xml:space="preserve"> </w:t>
      </w:r>
    </w:p>
    <w:p w:rsidR="00B84662" w:rsidRPr="004323EA" w:rsidP="00F831B0">
      <w:pPr>
        <w:pStyle w:val="p0"/>
        <w:spacing w:line="336" w:lineRule="exact"/>
        <w:rPr>
          <w:rFonts w:ascii="方正书宋简体" w:eastAsia="方正书宋简体"/>
          <w:b/>
          <w:bCs/>
          <w:sz w:val="24"/>
          <w:szCs w:val="24"/>
        </w:rPr>
      </w:pPr>
      <w:r w:rsidRPr="004323EA">
        <w:rPr>
          <w:rFonts w:ascii="方正书宋简体" w:eastAsia="方正书宋简体" w:hint="eastAsia"/>
          <w:bCs/>
        </w:rPr>
        <w:t xml:space="preserve">             </w:t>
      </w:r>
      <w:r w:rsidRPr="004323EA" w:rsidR="007D3C5F">
        <w:rPr>
          <w:rFonts w:ascii="方正书宋简体" w:eastAsia="方正书宋简体" w:hint="eastAsia"/>
          <w:bCs/>
        </w:rPr>
        <w:t xml:space="preserve">       </w:t>
      </w:r>
      <w:r w:rsidRPr="004323EA">
        <w:rPr>
          <w:rFonts w:ascii="方正书宋简体" w:eastAsia="方正书宋简体" w:hint="eastAsia"/>
          <w:bCs/>
        </w:rPr>
        <w:t xml:space="preserve"> </w:t>
      </w:r>
      <w:r w:rsidR="00B530D4">
        <w:rPr>
          <w:rFonts w:ascii="方正书宋简体" w:eastAsia="方正书宋简体" w:hint="eastAsia"/>
          <w:b/>
          <w:bCs/>
        </w:rPr>
        <w:t xml:space="preserve">    </w:t>
      </w:r>
      <w:r w:rsidRPr="004323EA">
        <w:rPr>
          <w:rFonts w:ascii="方正书宋简体" w:eastAsia="方正书宋简体" w:hint="eastAsia"/>
          <w:b/>
          <w:bCs/>
          <w:sz w:val="24"/>
          <w:szCs w:val="24"/>
        </w:rPr>
        <w:t>第I卷  选择题  （</w:t>
      </w:r>
      <w:r w:rsidR="00892DF1">
        <w:rPr>
          <w:rFonts w:ascii="方正书宋简体" w:eastAsia="方正书宋简体" w:hint="eastAsia"/>
          <w:b/>
          <w:bCs/>
          <w:sz w:val="24"/>
          <w:szCs w:val="24"/>
        </w:rPr>
        <w:t>8</w:t>
      </w:r>
      <w:r w:rsidRPr="004323EA">
        <w:rPr>
          <w:rFonts w:ascii="方正书宋简体" w:eastAsia="方正书宋简体" w:hint="eastAsia"/>
          <w:b/>
          <w:bCs/>
          <w:sz w:val="24"/>
          <w:szCs w:val="24"/>
        </w:rPr>
        <w:t>0分）</w:t>
      </w:r>
    </w:p>
    <w:p w:rsidR="00291831" w:rsidP="00F831B0">
      <w:pPr>
        <w:pStyle w:val="p0"/>
        <w:spacing w:line="336" w:lineRule="exact"/>
        <w:jc w:val="center"/>
        <w:rPr>
          <w:rFonts w:ascii="方正书宋简体" w:eastAsia="方正书宋简体"/>
          <w:b/>
          <w:bCs/>
          <w:sz w:val="24"/>
          <w:szCs w:val="24"/>
        </w:rPr>
      </w:pPr>
      <w:r w:rsidRPr="004323EA">
        <w:rPr>
          <w:rFonts w:ascii="方正书宋简体" w:eastAsia="方正书宋简体" w:hint="eastAsia"/>
          <w:b/>
          <w:bCs/>
          <w:sz w:val="24"/>
          <w:szCs w:val="24"/>
        </w:rPr>
        <w:t xml:space="preserve"> </w:t>
      </w:r>
      <w:r w:rsidRPr="004323EA" w:rsidR="00936D20">
        <w:rPr>
          <w:rFonts w:ascii="方正书宋简体" w:eastAsia="方正书宋简体" w:hint="eastAsia"/>
          <w:b/>
          <w:bCs/>
          <w:sz w:val="24"/>
          <w:szCs w:val="24"/>
        </w:rPr>
        <w:t xml:space="preserve"> </w:t>
      </w:r>
      <w:r w:rsidRPr="004323EA" w:rsidR="00B84662">
        <w:rPr>
          <w:rFonts w:ascii="方正书宋简体" w:eastAsia="方正书宋简体" w:hint="eastAsia"/>
          <w:b/>
          <w:bCs/>
          <w:sz w:val="24"/>
          <w:szCs w:val="24"/>
        </w:rPr>
        <w:t xml:space="preserve"> </w:t>
      </w:r>
      <w:r w:rsidRPr="004323EA">
        <w:rPr>
          <w:rFonts w:ascii="方正书宋简体" w:eastAsia="方正书宋简体" w:hint="eastAsia"/>
          <w:b/>
          <w:bCs/>
          <w:sz w:val="24"/>
          <w:szCs w:val="24"/>
        </w:rPr>
        <w:t>第一部分 听力部分</w:t>
      </w:r>
      <w:r w:rsidRPr="004323EA" w:rsidR="00F76B30">
        <w:rPr>
          <w:rFonts w:ascii="方正书宋简体" w:eastAsia="方正书宋简体" w:hint="eastAsia"/>
          <w:bCs/>
          <w:sz w:val="24"/>
          <w:szCs w:val="24"/>
        </w:rPr>
        <w:t>（</w:t>
      </w:r>
      <w:r w:rsidR="00892DF1">
        <w:rPr>
          <w:rFonts w:ascii="方正书宋简体" w:eastAsia="方正书宋简体" w:hint="eastAsia"/>
          <w:b/>
          <w:bCs/>
          <w:sz w:val="24"/>
          <w:szCs w:val="24"/>
        </w:rPr>
        <w:t>2</w:t>
      </w:r>
      <w:r w:rsidRPr="004323EA" w:rsidR="00F76B30">
        <w:rPr>
          <w:rFonts w:ascii="方正书宋简体" w:eastAsia="方正书宋简体" w:hint="eastAsia"/>
          <w:b/>
          <w:bCs/>
          <w:sz w:val="24"/>
          <w:szCs w:val="24"/>
        </w:rPr>
        <w:t>0分）</w:t>
      </w:r>
    </w:p>
    <w:p w:rsidR="00380BC2" w:rsidRPr="00380BC2" w:rsidP="00F831B0">
      <w:pPr>
        <w:spacing w:line="336" w:lineRule="exact"/>
        <w:ind w:firstLine="420" w:firstLineChars="200"/>
        <w:rPr>
          <w:rFonts w:ascii="方正书宋简体" w:eastAsia="方正书宋简体"/>
          <w:b/>
          <w:szCs w:val="21"/>
        </w:rPr>
      </w:pPr>
      <w:r w:rsidRPr="00380BC2">
        <w:rPr>
          <w:rFonts w:ascii="方正书宋简体" w:eastAsia="方正书宋简体" w:hint="eastAsia"/>
          <w:b/>
          <w:szCs w:val="21"/>
        </w:rPr>
        <w:t>第一节：</w:t>
      </w:r>
      <w:r w:rsidRPr="00380BC2">
        <w:rPr>
          <w:rFonts w:ascii="方正书宋简体" w:eastAsia="方正书宋简体" w:hint="eastAsia"/>
          <w:b/>
          <w:szCs w:val="21"/>
        </w:rPr>
        <w:t>听短对话</w:t>
      </w:r>
      <w:r w:rsidRPr="00380BC2">
        <w:rPr>
          <w:rFonts w:ascii="方正书宋简体" w:eastAsia="方正书宋简体" w:hint="eastAsia"/>
          <w:b/>
          <w:szCs w:val="21"/>
        </w:rPr>
        <w:t>，</w:t>
      </w:r>
      <w:r w:rsidRPr="00380BC2">
        <w:rPr>
          <w:rFonts w:ascii="方正书宋简体" w:eastAsia="方正书宋简体" w:hint="eastAsia"/>
          <w:b/>
          <w:kern w:val="0"/>
        </w:rPr>
        <w:t>从题中所给的三个选项中选出最佳选项，</w:t>
      </w:r>
      <w:r w:rsidRPr="00380BC2">
        <w:rPr>
          <w:rFonts w:ascii="方正书宋简体" w:eastAsia="方正书宋简体" w:hint="eastAsia"/>
          <w:b/>
          <w:szCs w:val="21"/>
        </w:rPr>
        <w:t>将其字母代号填在题前括号内。每段对话读两遍。（5分）</w:t>
      </w:r>
    </w:p>
    <w:p w:rsidR="001B135D" w:rsidRPr="001B135D" w:rsidP="00F831B0">
      <w:pPr>
        <w:pStyle w:val="PlainText"/>
        <w:tabs>
          <w:tab w:val="left" w:pos="2100"/>
          <w:tab w:val="left" w:pos="4200"/>
          <w:tab w:val="left" w:pos="6300"/>
        </w:tabs>
        <w:spacing w:line="336" w:lineRule="exact"/>
        <w:rPr>
          <w:rFonts w:ascii="Times New Roman" w:hAnsi="Times New Roman" w:eastAsiaTheme="minorEastAsia" w:cs="Times New Roman"/>
          <w:b/>
        </w:rPr>
      </w:pPr>
      <w:r w:rsidRPr="001B135D">
        <w:rPr>
          <w:rFonts w:ascii="Times New Roman" w:hAnsi="Times New Roman" w:cs="Times New Roman"/>
          <w:b/>
        </w:rPr>
        <w:t>（</w:t>
      </w:r>
      <w:r w:rsidRPr="001B135D">
        <w:rPr>
          <w:rFonts w:ascii="Times New Roman" w:hAnsi="Times New Roman" w:cs="Times New Roman"/>
          <w:b/>
        </w:rPr>
        <w:t xml:space="preserve">   </w:t>
      </w:r>
      <w:r w:rsidRPr="001B135D">
        <w:rPr>
          <w:rFonts w:ascii="Times New Roman" w:hAnsi="Times New Roman" w:cs="Times New Roman"/>
          <w:b/>
        </w:rPr>
        <w:t>）</w:t>
      </w:r>
      <w:r w:rsidRPr="001B135D" w:rsidR="00ED09FC">
        <w:rPr>
          <w:rFonts w:ascii="Times New Roman" w:hAnsi="Times New Roman" w:cs="Times New Roman"/>
          <w:b/>
        </w:rPr>
        <w:t>1.</w:t>
      </w:r>
      <w:r w:rsidRPr="001B135D" w:rsidR="004E0BE2">
        <w:rPr>
          <w:rFonts w:ascii="Times New Roman" w:hAnsi="Times New Roman" w:cs="Times New Roman"/>
          <w:b/>
        </w:rPr>
        <w:t xml:space="preserve"> </w:t>
      </w:r>
      <w:r w:rsidRPr="001B135D">
        <w:rPr>
          <w:rFonts w:ascii="Times New Roman" w:hAnsi="Times New Roman" w:eastAsiaTheme="minorEastAsia" w:cs="Times New Roman"/>
          <w:b/>
        </w:rPr>
        <w:t>What does Julia want to be?</w:t>
      </w:r>
    </w:p>
    <w:p w:rsidR="001B135D" w:rsidRPr="001B135D" w:rsidP="00F831B0">
      <w:pPr>
        <w:tabs>
          <w:tab w:val="left" w:pos="2100"/>
          <w:tab w:val="left" w:pos="4200"/>
          <w:tab w:val="left" w:pos="5783"/>
        </w:tabs>
        <w:spacing w:line="336" w:lineRule="exact"/>
        <w:ind w:firstLine="1037" w:firstLineChars="494"/>
        <w:rPr>
          <w:rFonts w:eastAsiaTheme="minorEastAsia"/>
          <w:b/>
          <w:szCs w:val="21"/>
        </w:rPr>
      </w:pPr>
      <w:r w:rsidRPr="001B135D">
        <w:rPr>
          <w:rFonts w:eastAsiaTheme="minorEastAsia"/>
          <w:b/>
          <w:szCs w:val="21"/>
        </w:rPr>
        <w:t>A</w:t>
      </w:r>
      <w:r>
        <w:rPr>
          <w:rFonts w:eastAsiaTheme="minorEastAsia" w:hint="eastAsia"/>
          <w:b/>
          <w:szCs w:val="21"/>
        </w:rPr>
        <w:t xml:space="preserve">. </w:t>
      </w:r>
      <w:r w:rsidRPr="001B135D">
        <w:rPr>
          <w:rFonts w:eastAsiaTheme="minorEastAsia"/>
          <w:b/>
          <w:szCs w:val="21"/>
        </w:rPr>
        <w:t xml:space="preserve">A teacher.  </w:t>
      </w:r>
      <w:r>
        <w:rPr>
          <w:rFonts w:eastAsiaTheme="minorEastAsia" w:hint="eastAsia"/>
          <w:b/>
          <w:szCs w:val="21"/>
        </w:rPr>
        <w:t xml:space="preserve">          </w:t>
      </w:r>
      <w:r w:rsidRPr="001B135D">
        <w:rPr>
          <w:rFonts w:eastAsiaTheme="minorEastAsia"/>
          <w:b/>
          <w:szCs w:val="21"/>
        </w:rPr>
        <w:t>B</w:t>
      </w:r>
      <w:r>
        <w:rPr>
          <w:rFonts w:eastAsiaTheme="minorEastAsia" w:hint="eastAsia"/>
          <w:b/>
          <w:szCs w:val="21"/>
        </w:rPr>
        <w:t xml:space="preserve">. </w:t>
      </w:r>
      <w:r w:rsidRPr="001B135D">
        <w:rPr>
          <w:rFonts w:eastAsiaTheme="minorEastAsia"/>
          <w:b/>
          <w:szCs w:val="21"/>
        </w:rPr>
        <w:t xml:space="preserve">A driver.  </w:t>
      </w:r>
      <w:r w:rsidRPr="001B135D">
        <w:rPr>
          <w:rFonts w:eastAsiaTheme="minorEastAsia"/>
          <w:b/>
          <w:szCs w:val="21"/>
        </w:rPr>
        <w:tab/>
        <w:t>C</w:t>
      </w:r>
      <w:r>
        <w:rPr>
          <w:rFonts w:eastAsiaTheme="minorEastAsia" w:hint="eastAsia"/>
          <w:b/>
          <w:szCs w:val="21"/>
        </w:rPr>
        <w:t xml:space="preserve">. </w:t>
      </w:r>
      <w:r w:rsidRPr="001B135D">
        <w:rPr>
          <w:rFonts w:eastAsiaTheme="minorEastAsia"/>
          <w:b/>
          <w:szCs w:val="21"/>
        </w:rPr>
        <w:t>A doctor.</w:t>
      </w:r>
    </w:p>
    <w:p w:rsidR="00392C76" w:rsidRPr="001B135D" w:rsidP="00F831B0">
      <w:pPr>
        <w:tabs>
          <w:tab w:val="left" w:pos="2100"/>
          <w:tab w:val="left" w:pos="4200"/>
          <w:tab w:val="left" w:pos="6300"/>
        </w:tabs>
        <w:spacing w:line="336" w:lineRule="exact"/>
        <w:rPr>
          <w:rFonts w:eastAsiaTheme="minorEastAsia"/>
          <w:b/>
          <w:szCs w:val="21"/>
        </w:rPr>
      </w:pPr>
      <w:r w:rsidRPr="001B135D">
        <w:rPr>
          <w:b/>
          <w:szCs w:val="21"/>
        </w:rPr>
        <w:t>（</w:t>
      </w:r>
      <w:r w:rsidRPr="001B135D">
        <w:rPr>
          <w:b/>
          <w:szCs w:val="21"/>
        </w:rPr>
        <w:t xml:space="preserve">   </w:t>
      </w:r>
      <w:r w:rsidRPr="001B135D">
        <w:rPr>
          <w:b/>
          <w:szCs w:val="21"/>
        </w:rPr>
        <w:t>）</w:t>
      </w:r>
      <w:r w:rsidRPr="001B135D" w:rsidR="00ED09FC">
        <w:rPr>
          <w:b/>
          <w:szCs w:val="21"/>
        </w:rPr>
        <w:t>2.</w:t>
      </w:r>
      <w:r w:rsidRPr="001B135D" w:rsidR="002903E4">
        <w:rPr>
          <w:rFonts w:eastAsia="黑体"/>
          <w:b/>
          <w:szCs w:val="21"/>
        </w:rPr>
        <w:t xml:space="preserve"> </w:t>
      </w:r>
      <w:r w:rsidRPr="001B135D">
        <w:rPr>
          <w:rFonts w:eastAsiaTheme="minorEastAsia"/>
          <w:b/>
          <w:szCs w:val="21"/>
        </w:rPr>
        <w:t xml:space="preserve">What time did Pam arrive at the meeting place? </w:t>
      </w:r>
    </w:p>
    <w:p w:rsidR="00392C76" w:rsidRPr="001B135D" w:rsidP="00F831B0">
      <w:pPr>
        <w:tabs>
          <w:tab w:val="left" w:pos="2100"/>
          <w:tab w:val="left" w:pos="4200"/>
          <w:tab w:val="left" w:pos="6300"/>
        </w:tabs>
        <w:spacing w:line="336" w:lineRule="exact"/>
        <w:ind w:firstLine="1029" w:firstLineChars="490"/>
        <w:rPr>
          <w:rFonts w:eastAsiaTheme="minorEastAsia"/>
          <w:b/>
          <w:szCs w:val="21"/>
        </w:rPr>
      </w:pPr>
      <w:r w:rsidRPr="001B135D">
        <w:rPr>
          <w:rFonts w:eastAsiaTheme="minorEastAsia"/>
          <w:b/>
          <w:szCs w:val="21"/>
        </w:rPr>
        <w:t>A.</w:t>
      </w:r>
      <w:r w:rsidR="001B135D">
        <w:rPr>
          <w:rFonts w:eastAsiaTheme="minorEastAsia" w:hint="eastAsia"/>
          <w:b/>
          <w:szCs w:val="21"/>
        </w:rPr>
        <w:t xml:space="preserve"> </w:t>
      </w:r>
      <w:r w:rsidRPr="001B135D">
        <w:rPr>
          <w:rFonts w:eastAsiaTheme="minorEastAsia"/>
          <w:b/>
          <w:szCs w:val="21"/>
        </w:rPr>
        <w:t>At 8:15.</w:t>
      </w:r>
      <w:r w:rsidRPr="001B135D">
        <w:rPr>
          <w:rFonts w:eastAsiaTheme="minorEastAsia"/>
          <w:b/>
          <w:szCs w:val="21"/>
        </w:rPr>
        <w:tab/>
      </w:r>
      <w:r w:rsidRPr="001B135D">
        <w:rPr>
          <w:rFonts w:eastAsiaTheme="minorEastAsia"/>
          <w:b/>
          <w:szCs w:val="21"/>
        </w:rPr>
        <w:t>　　　　</w:t>
      </w:r>
      <w:r w:rsidR="001B135D">
        <w:rPr>
          <w:rFonts w:eastAsiaTheme="minorEastAsia" w:hint="eastAsia"/>
          <w:b/>
          <w:szCs w:val="21"/>
        </w:rPr>
        <w:t xml:space="preserve">    </w:t>
      </w:r>
      <w:r w:rsidRPr="001B135D">
        <w:rPr>
          <w:rFonts w:eastAsiaTheme="minorEastAsia"/>
          <w:b/>
          <w:szCs w:val="21"/>
        </w:rPr>
        <w:t>B.</w:t>
      </w:r>
      <w:r w:rsidR="001B135D">
        <w:rPr>
          <w:rFonts w:eastAsiaTheme="minorEastAsia" w:hint="eastAsia"/>
          <w:b/>
          <w:szCs w:val="21"/>
        </w:rPr>
        <w:t xml:space="preserve"> </w:t>
      </w:r>
      <w:r w:rsidRPr="001B135D">
        <w:rPr>
          <w:rFonts w:eastAsiaTheme="minorEastAsia"/>
          <w:b/>
          <w:szCs w:val="21"/>
        </w:rPr>
        <w:t>At 8:30.</w:t>
      </w:r>
      <w:r w:rsidR="001B135D">
        <w:rPr>
          <w:rFonts w:eastAsiaTheme="minorEastAsia" w:hint="eastAsia"/>
          <w:b/>
          <w:szCs w:val="21"/>
        </w:rPr>
        <w:t xml:space="preserve">              </w:t>
      </w:r>
      <w:r w:rsidRPr="001B135D">
        <w:rPr>
          <w:rFonts w:eastAsiaTheme="minorEastAsia"/>
          <w:b/>
          <w:szCs w:val="21"/>
        </w:rPr>
        <w:t>C.</w:t>
      </w:r>
      <w:r w:rsidR="001B135D">
        <w:rPr>
          <w:rFonts w:eastAsiaTheme="minorEastAsia" w:hint="eastAsia"/>
          <w:b/>
          <w:szCs w:val="21"/>
        </w:rPr>
        <w:t xml:space="preserve"> </w:t>
      </w:r>
      <w:r w:rsidRPr="001B135D">
        <w:rPr>
          <w:rFonts w:eastAsiaTheme="minorEastAsia"/>
          <w:b/>
          <w:szCs w:val="21"/>
        </w:rPr>
        <w:t>At 8:45.</w:t>
      </w:r>
    </w:p>
    <w:p w:rsidR="00732F26" w:rsidRPr="001B135D" w:rsidP="00F831B0">
      <w:pPr>
        <w:widowControl/>
        <w:spacing w:line="336" w:lineRule="exact"/>
        <w:jc w:val="left"/>
        <w:rPr>
          <w:b/>
          <w:color w:val="000000"/>
          <w:kern w:val="0"/>
          <w:szCs w:val="21"/>
        </w:rPr>
      </w:pPr>
      <w:r w:rsidRPr="001B135D">
        <w:rPr>
          <w:b/>
          <w:szCs w:val="21"/>
        </w:rPr>
        <w:t>（</w:t>
      </w:r>
      <w:r w:rsidRPr="001B135D">
        <w:rPr>
          <w:b/>
          <w:szCs w:val="21"/>
        </w:rPr>
        <w:t xml:space="preserve">   </w:t>
      </w:r>
      <w:r w:rsidRPr="001B135D">
        <w:rPr>
          <w:b/>
          <w:szCs w:val="21"/>
        </w:rPr>
        <w:t>）</w:t>
      </w:r>
      <w:r w:rsidRPr="001B135D">
        <w:rPr>
          <w:b/>
          <w:szCs w:val="21"/>
        </w:rPr>
        <w:t>3</w:t>
      </w:r>
      <w:r w:rsidRPr="001B135D" w:rsidR="00A876AD">
        <w:rPr>
          <w:b/>
          <w:szCs w:val="21"/>
        </w:rPr>
        <w:t>.</w:t>
      </w:r>
      <w:r w:rsidRPr="001B135D" w:rsidR="009E65EE">
        <w:rPr>
          <w:b/>
          <w:szCs w:val="21"/>
        </w:rPr>
        <w:t xml:space="preserve"> </w:t>
      </w:r>
      <w:r w:rsidRPr="001B135D">
        <w:rPr>
          <w:b/>
          <w:color w:val="000000"/>
          <w:kern w:val="0"/>
          <w:szCs w:val="21"/>
        </w:rPr>
        <w:t>What happened to the boy?</w:t>
      </w:r>
    </w:p>
    <w:p w:rsidR="00732F26" w:rsidRPr="00732F26" w:rsidP="00F831B0">
      <w:pPr>
        <w:widowControl/>
        <w:tabs>
          <w:tab w:val="left" w:pos="3375"/>
        </w:tabs>
        <w:spacing w:line="336" w:lineRule="exact"/>
        <w:ind w:firstLine="926" w:firstLineChars="441"/>
        <w:jc w:val="left"/>
        <w:rPr>
          <w:b/>
          <w:color w:val="000000"/>
          <w:kern w:val="0"/>
          <w:szCs w:val="21"/>
        </w:rPr>
      </w:pPr>
      <w:r w:rsidRPr="00732F26">
        <w:rPr>
          <w:b/>
          <w:color w:val="000000"/>
          <w:kern w:val="0"/>
          <w:szCs w:val="21"/>
        </w:rPr>
        <w:t>A.</w:t>
      </w:r>
      <w:r w:rsidR="001B135D">
        <w:rPr>
          <w:rFonts w:hint="eastAsia"/>
          <w:b/>
          <w:color w:val="000000"/>
          <w:kern w:val="0"/>
          <w:szCs w:val="21"/>
        </w:rPr>
        <w:t xml:space="preserve"> </w:t>
      </w:r>
      <w:r w:rsidRPr="00732F26">
        <w:rPr>
          <w:b/>
          <w:color w:val="000000"/>
          <w:kern w:val="0"/>
          <w:szCs w:val="21"/>
        </w:rPr>
        <w:t xml:space="preserve">He overslept. </w:t>
      </w:r>
      <w:r w:rsidRPr="00732F26">
        <w:rPr>
          <w:b/>
          <w:color w:val="000000"/>
          <w:kern w:val="0"/>
          <w:szCs w:val="21"/>
        </w:rPr>
        <w:tab/>
      </w:r>
      <w:r w:rsidR="001B135D">
        <w:rPr>
          <w:b/>
          <w:color w:val="000000"/>
          <w:kern w:val="0"/>
          <w:szCs w:val="21"/>
        </w:rPr>
        <w:t>B</w:t>
      </w:r>
      <w:r w:rsidR="001B135D">
        <w:rPr>
          <w:rFonts w:hint="eastAsia"/>
          <w:b/>
          <w:color w:val="000000"/>
          <w:kern w:val="0"/>
          <w:szCs w:val="21"/>
        </w:rPr>
        <w:t xml:space="preserve">. </w:t>
      </w:r>
      <w:r w:rsidRPr="00732F26">
        <w:rPr>
          <w:b/>
          <w:color w:val="000000"/>
          <w:kern w:val="0"/>
          <w:szCs w:val="21"/>
        </w:rPr>
        <w:t>He missed the early bus.</w:t>
      </w:r>
      <w:r w:rsidR="001B135D">
        <w:rPr>
          <w:rFonts w:hint="eastAsia"/>
          <w:b/>
          <w:color w:val="000000"/>
          <w:kern w:val="0"/>
          <w:szCs w:val="21"/>
        </w:rPr>
        <w:t xml:space="preserve"> </w:t>
      </w:r>
      <w:r w:rsidRPr="00732F26">
        <w:rPr>
          <w:b/>
          <w:color w:val="000000"/>
          <w:kern w:val="0"/>
          <w:szCs w:val="21"/>
        </w:rPr>
        <w:t>C.</w:t>
      </w:r>
      <w:r w:rsidR="001B135D">
        <w:rPr>
          <w:rFonts w:hint="eastAsia"/>
          <w:b/>
          <w:color w:val="000000"/>
          <w:kern w:val="0"/>
          <w:szCs w:val="21"/>
        </w:rPr>
        <w:t xml:space="preserve"> </w:t>
      </w:r>
      <w:r w:rsidRPr="00732F26">
        <w:rPr>
          <w:b/>
          <w:color w:val="000000"/>
          <w:kern w:val="0"/>
          <w:szCs w:val="21"/>
        </w:rPr>
        <w:t>His bike was broken.</w:t>
      </w:r>
    </w:p>
    <w:p w:rsidR="00CF4DEE" w:rsidRPr="001B135D" w:rsidP="00F831B0">
      <w:pPr>
        <w:tabs>
          <w:tab w:val="left" w:pos="2100"/>
          <w:tab w:val="left" w:pos="4200"/>
          <w:tab w:val="left" w:pos="6300"/>
        </w:tabs>
        <w:spacing w:line="336" w:lineRule="exact"/>
        <w:rPr>
          <w:rFonts w:eastAsiaTheme="minorEastAsia"/>
          <w:b/>
          <w:szCs w:val="21"/>
        </w:rPr>
      </w:pPr>
      <w:r w:rsidRPr="001B135D">
        <w:rPr>
          <w:b/>
          <w:szCs w:val="21"/>
        </w:rPr>
        <w:t>（</w:t>
      </w:r>
      <w:r w:rsidRPr="001B135D">
        <w:rPr>
          <w:b/>
          <w:szCs w:val="21"/>
        </w:rPr>
        <w:t xml:space="preserve">   </w:t>
      </w:r>
      <w:r w:rsidRPr="001B135D">
        <w:rPr>
          <w:b/>
          <w:szCs w:val="21"/>
        </w:rPr>
        <w:t>）</w:t>
      </w:r>
      <w:r w:rsidRPr="001B135D">
        <w:rPr>
          <w:b/>
          <w:szCs w:val="21"/>
        </w:rPr>
        <w:t>4</w:t>
      </w:r>
      <w:r w:rsidRPr="001B135D" w:rsidR="00A876AD">
        <w:rPr>
          <w:b/>
          <w:szCs w:val="21"/>
        </w:rPr>
        <w:t>.</w:t>
      </w:r>
      <w:r w:rsidR="001B135D">
        <w:rPr>
          <w:rFonts w:eastAsiaTheme="minorEastAsia"/>
          <w:b/>
          <w:szCs w:val="21"/>
        </w:rPr>
        <w:t xml:space="preserve"> </w:t>
      </w:r>
      <w:r w:rsidRPr="001B135D">
        <w:rPr>
          <w:rFonts w:eastAsiaTheme="minorEastAsia"/>
          <w:b/>
          <w:szCs w:val="21"/>
        </w:rPr>
        <w:t>Who put the piece of paper on the boy</w:t>
      </w:r>
      <w:r w:rsidRPr="001B135D">
        <w:rPr>
          <w:b/>
          <w:szCs w:val="21"/>
        </w:rPr>
        <w:t>’</w:t>
      </w:r>
      <w:r w:rsidRPr="001B135D">
        <w:rPr>
          <w:rFonts w:eastAsiaTheme="minorEastAsia"/>
          <w:b/>
          <w:szCs w:val="21"/>
        </w:rPr>
        <w:t>s back?</w:t>
      </w:r>
    </w:p>
    <w:p w:rsidR="00CF4DEE" w:rsidRPr="001B135D" w:rsidP="00F831B0">
      <w:pPr>
        <w:tabs>
          <w:tab w:val="left" w:pos="2100"/>
          <w:tab w:val="left" w:pos="4200"/>
          <w:tab w:val="left" w:pos="5887"/>
        </w:tabs>
        <w:spacing w:line="336" w:lineRule="exact"/>
        <w:ind w:firstLine="926" w:firstLineChars="441"/>
        <w:rPr>
          <w:rFonts w:eastAsiaTheme="minorEastAsia"/>
          <w:b/>
          <w:szCs w:val="21"/>
        </w:rPr>
      </w:pPr>
      <w:r w:rsidRPr="001B135D">
        <w:rPr>
          <w:rFonts w:eastAsiaTheme="minorEastAsia"/>
          <w:b/>
          <w:szCs w:val="21"/>
        </w:rPr>
        <w:t>A.</w:t>
      </w:r>
      <w:r w:rsidR="001B135D">
        <w:rPr>
          <w:rFonts w:eastAsiaTheme="minorEastAsia" w:hint="eastAsia"/>
          <w:b/>
          <w:szCs w:val="21"/>
        </w:rPr>
        <w:t xml:space="preserve"> </w:t>
      </w:r>
      <w:r w:rsidRPr="001B135D">
        <w:rPr>
          <w:rFonts w:eastAsiaTheme="minorEastAsia"/>
          <w:b/>
          <w:szCs w:val="21"/>
        </w:rPr>
        <w:t>His sister.</w:t>
      </w:r>
      <w:r w:rsidRPr="001B135D">
        <w:rPr>
          <w:rFonts w:eastAsiaTheme="minorEastAsia"/>
          <w:b/>
          <w:szCs w:val="21"/>
        </w:rPr>
        <w:tab/>
      </w:r>
      <w:r w:rsidRPr="001B135D">
        <w:rPr>
          <w:rFonts w:eastAsiaTheme="minorEastAsia"/>
          <w:b/>
          <w:szCs w:val="21"/>
        </w:rPr>
        <w:t>　　　　</w:t>
      </w:r>
      <w:r w:rsidR="001B135D">
        <w:rPr>
          <w:rFonts w:eastAsiaTheme="minorEastAsia" w:hint="eastAsia"/>
          <w:b/>
          <w:szCs w:val="21"/>
        </w:rPr>
        <w:t xml:space="preserve">    </w:t>
      </w:r>
      <w:r w:rsidRPr="001B135D">
        <w:rPr>
          <w:rFonts w:eastAsiaTheme="minorEastAsia"/>
          <w:b/>
          <w:szCs w:val="21"/>
        </w:rPr>
        <w:t>B.</w:t>
      </w:r>
      <w:r w:rsidR="001B135D">
        <w:rPr>
          <w:rFonts w:eastAsiaTheme="minorEastAsia" w:hint="eastAsia"/>
          <w:b/>
          <w:szCs w:val="21"/>
        </w:rPr>
        <w:t xml:space="preserve"> </w:t>
      </w:r>
      <w:r w:rsidRPr="001B135D">
        <w:rPr>
          <w:rFonts w:eastAsiaTheme="minorEastAsia"/>
          <w:b/>
          <w:szCs w:val="21"/>
        </w:rPr>
        <w:t>His roommate.</w:t>
      </w:r>
      <w:r w:rsidRPr="001B135D">
        <w:rPr>
          <w:rFonts w:eastAsiaTheme="minorEastAsia"/>
          <w:b/>
          <w:szCs w:val="21"/>
        </w:rPr>
        <w:tab/>
        <w:t>C.</w:t>
      </w:r>
      <w:r w:rsidR="001B135D">
        <w:rPr>
          <w:rFonts w:eastAsiaTheme="minorEastAsia" w:hint="eastAsia"/>
          <w:b/>
          <w:szCs w:val="21"/>
        </w:rPr>
        <w:t xml:space="preserve"> </w:t>
      </w:r>
      <w:r w:rsidRPr="001B135D">
        <w:rPr>
          <w:rFonts w:eastAsiaTheme="minorEastAsia"/>
          <w:b/>
          <w:szCs w:val="21"/>
        </w:rPr>
        <w:t xml:space="preserve">His </w:t>
      </w:r>
      <w:r w:rsidRPr="001B135D">
        <w:rPr>
          <w:rFonts w:eastAsiaTheme="minorEastAsia"/>
          <w:b/>
          <w:szCs w:val="21"/>
        </w:rPr>
        <w:t>deskmate</w:t>
      </w:r>
      <w:r w:rsidRPr="001B135D">
        <w:rPr>
          <w:rFonts w:eastAsiaTheme="minorEastAsia"/>
          <w:b/>
          <w:szCs w:val="21"/>
        </w:rPr>
        <w:t>.</w:t>
      </w:r>
    </w:p>
    <w:p w:rsidR="004E0BE2" w:rsidRPr="001B135D" w:rsidP="00F831B0">
      <w:pPr>
        <w:spacing w:line="336" w:lineRule="exact"/>
        <w:rPr>
          <w:b/>
          <w:szCs w:val="21"/>
        </w:rPr>
      </w:pPr>
      <w:r w:rsidRPr="001B135D">
        <w:rPr>
          <w:b/>
          <w:szCs w:val="21"/>
        </w:rPr>
        <w:t>（</w:t>
      </w:r>
      <w:r w:rsidRPr="001B135D">
        <w:rPr>
          <w:b/>
          <w:szCs w:val="21"/>
        </w:rPr>
        <w:t xml:space="preserve">   </w:t>
      </w:r>
      <w:r w:rsidRPr="001B135D">
        <w:rPr>
          <w:b/>
          <w:szCs w:val="21"/>
        </w:rPr>
        <w:t>）</w:t>
      </w:r>
      <w:r w:rsidRPr="001B135D">
        <w:rPr>
          <w:b/>
          <w:szCs w:val="21"/>
        </w:rPr>
        <w:t>5</w:t>
      </w:r>
      <w:r w:rsidRPr="001B135D" w:rsidR="00A876AD">
        <w:rPr>
          <w:b/>
          <w:szCs w:val="21"/>
        </w:rPr>
        <w:t>.</w:t>
      </w:r>
      <w:r w:rsidRPr="001B135D" w:rsidR="006A06DB">
        <w:rPr>
          <w:rFonts w:eastAsia="黑体"/>
          <w:b/>
          <w:szCs w:val="21"/>
        </w:rPr>
        <w:t xml:space="preserve"> </w:t>
      </w:r>
      <w:r w:rsidRPr="001B135D">
        <w:rPr>
          <w:b/>
          <w:szCs w:val="21"/>
        </w:rPr>
        <w:t xml:space="preserve">Why was </w:t>
      </w:r>
      <w:r w:rsidRPr="001B135D">
        <w:rPr>
          <w:b/>
          <w:szCs w:val="21"/>
        </w:rPr>
        <w:t>Tom</w:t>
      </w:r>
      <w:r w:rsidRPr="001B135D">
        <w:rPr>
          <w:b/>
          <w:szCs w:val="21"/>
        </w:rPr>
        <w:t xml:space="preserve"> late for school?</w:t>
      </w:r>
    </w:p>
    <w:p w:rsidR="004E0BE2" w:rsidRPr="001B135D" w:rsidP="00F831B0">
      <w:pPr>
        <w:snapToGrid w:val="0"/>
        <w:spacing w:line="336" w:lineRule="exact"/>
        <w:ind w:firstLine="823" w:firstLineChars="392"/>
        <w:rPr>
          <w:b/>
          <w:szCs w:val="21"/>
        </w:rPr>
      </w:pPr>
      <w:r w:rsidRPr="001B135D">
        <w:rPr>
          <w:b/>
          <w:szCs w:val="21"/>
        </w:rPr>
        <w:t xml:space="preserve">A. He overslept.    </w:t>
      </w:r>
      <w:r w:rsidR="001B135D">
        <w:rPr>
          <w:rFonts w:hint="eastAsia"/>
          <w:b/>
          <w:szCs w:val="21"/>
        </w:rPr>
        <w:t xml:space="preserve">      </w:t>
      </w:r>
      <w:r w:rsidRPr="001B135D">
        <w:rPr>
          <w:b/>
          <w:szCs w:val="21"/>
        </w:rPr>
        <w:t xml:space="preserve">B. He missed the bus.    </w:t>
      </w:r>
      <w:r w:rsidR="001B135D">
        <w:rPr>
          <w:rFonts w:hint="eastAsia"/>
          <w:b/>
          <w:szCs w:val="21"/>
        </w:rPr>
        <w:t xml:space="preserve">  </w:t>
      </w:r>
      <w:r w:rsidRPr="001B135D">
        <w:rPr>
          <w:b/>
          <w:szCs w:val="21"/>
        </w:rPr>
        <w:t xml:space="preserve">C. He walked too slowly. </w:t>
      </w:r>
    </w:p>
    <w:p w:rsidR="00380BC2" w:rsidRPr="00380BC2" w:rsidP="00F831B0">
      <w:pPr>
        <w:spacing w:line="336" w:lineRule="exact"/>
        <w:rPr>
          <w:rFonts w:ascii="方正书宋简体" w:eastAsia="方正书宋简体" w:hAnsi="宋体"/>
          <w:b/>
          <w:szCs w:val="21"/>
        </w:rPr>
      </w:pPr>
      <w:r w:rsidRPr="00380BC2">
        <w:rPr>
          <w:rFonts w:ascii="方正书宋简体" w:eastAsia="方正书宋简体" w:hAnsi="宋体" w:hint="eastAsia"/>
          <w:b/>
          <w:szCs w:val="21"/>
        </w:rPr>
        <w:t>第二节：长对话理解，听下面几段对话或独白，每段对话或独白后都有几个问题，</w:t>
      </w:r>
      <w:r w:rsidRPr="00380BC2">
        <w:rPr>
          <w:rFonts w:ascii="方正书宋简体" w:eastAsia="方正书宋简体" w:hint="eastAsia"/>
          <w:b/>
          <w:kern w:val="0"/>
          <w:szCs w:val="20"/>
        </w:rPr>
        <w:t>从题中所给的三个选项中选出最佳选项，</w:t>
      </w:r>
      <w:r w:rsidRPr="00380BC2">
        <w:rPr>
          <w:rFonts w:ascii="方正书宋简体" w:eastAsia="方正书宋简体" w:hAnsi="宋体" w:hint="eastAsia"/>
          <w:b/>
          <w:szCs w:val="21"/>
        </w:rPr>
        <w:t>将其字母代号填在题前括号内。每段对话或</w:t>
      </w:r>
      <w:r w:rsidRPr="00380BC2">
        <w:rPr>
          <w:rFonts w:ascii="方正书宋简体" w:eastAsia="方正书宋简体" w:hAnsi="宋体" w:hint="eastAsia"/>
          <w:b/>
          <w:szCs w:val="21"/>
        </w:rPr>
        <w:t>独白读</w:t>
      </w:r>
      <w:r w:rsidRPr="00380BC2">
        <w:rPr>
          <w:rFonts w:ascii="方正书宋简体" w:eastAsia="方正书宋简体" w:hAnsi="宋体" w:hint="eastAsia"/>
          <w:b/>
          <w:szCs w:val="21"/>
        </w:rPr>
        <w:t>两遍。</w:t>
      </w:r>
    </w:p>
    <w:p w:rsidR="00A22442" w:rsidP="00F831B0">
      <w:pPr>
        <w:spacing w:line="336" w:lineRule="exact"/>
        <w:ind w:firstLine="210" w:firstLineChars="100"/>
        <w:rPr>
          <w:rFonts w:ascii="方正书宋简体" w:eastAsia="方正书宋简体"/>
          <w:b/>
          <w:szCs w:val="21"/>
        </w:rPr>
      </w:pPr>
      <w:r w:rsidRPr="00380BC2">
        <w:rPr>
          <w:rFonts w:ascii="方正书宋简体" w:eastAsia="方正书宋简体" w:hint="eastAsia"/>
          <w:b/>
          <w:szCs w:val="21"/>
        </w:rPr>
        <w:t>听第一段</w:t>
      </w:r>
      <w:r w:rsidRPr="00380BC2">
        <w:rPr>
          <w:rFonts w:ascii="方正书宋简体" w:eastAsia="方正书宋简体" w:hint="eastAsia"/>
          <w:b/>
          <w:szCs w:val="21"/>
        </w:rPr>
        <w:t>对话，回答第6至 第7小题</w:t>
      </w:r>
      <w:r w:rsidR="006E3B5B">
        <w:rPr>
          <w:rFonts w:ascii="方正书宋简体" w:eastAsia="方正书宋简体" w:hint="eastAsia"/>
          <w:b/>
          <w:szCs w:val="21"/>
        </w:rPr>
        <w:t xml:space="preserve">  （2分）</w:t>
      </w:r>
    </w:p>
    <w:p w:rsidR="006E3B5B" w:rsidRPr="006E3B5B" w:rsidP="00F831B0">
      <w:pPr>
        <w:widowControl/>
        <w:spacing w:line="336" w:lineRule="exact"/>
        <w:jc w:val="left"/>
        <w:rPr>
          <w:b/>
          <w:color w:val="000000"/>
          <w:kern w:val="0"/>
          <w:szCs w:val="21"/>
        </w:rPr>
      </w:pPr>
      <w:r w:rsidRPr="001B135D">
        <w:rPr>
          <w:b/>
          <w:szCs w:val="21"/>
        </w:rPr>
        <w:t>（</w:t>
      </w:r>
      <w:r w:rsidRPr="001B135D">
        <w:rPr>
          <w:b/>
          <w:szCs w:val="21"/>
        </w:rPr>
        <w:t xml:space="preserve">   </w:t>
      </w:r>
      <w:r w:rsidRPr="001B135D">
        <w:rPr>
          <w:b/>
          <w:szCs w:val="21"/>
        </w:rPr>
        <w:t>）</w:t>
      </w:r>
      <w:r>
        <w:rPr>
          <w:rFonts w:hint="eastAsia"/>
          <w:b/>
          <w:color w:val="000000"/>
          <w:kern w:val="0"/>
          <w:szCs w:val="21"/>
        </w:rPr>
        <w:t>6</w:t>
      </w:r>
      <w:r w:rsidRPr="006E3B5B">
        <w:rPr>
          <w:b/>
          <w:color w:val="000000"/>
          <w:kern w:val="0"/>
          <w:szCs w:val="21"/>
        </w:rPr>
        <w:t>.</w:t>
      </w:r>
      <w:r>
        <w:rPr>
          <w:rFonts w:hint="eastAsia"/>
          <w:b/>
          <w:color w:val="000000"/>
          <w:kern w:val="0"/>
          <w:szCs w:val="21"/>
        </w:rPr>
        <w:t xml:space="preserve"> </w:t>
      </w:r>
      <w:r w:rsidRPr="006E3B5B">
        <w:rPr>
          <w:b/>
          <w:color w:val="000000"/>
          <w:kern w:val="0"/>
          <w:szCs w:val="21"/>
        </w:rPr>
        <w:t>What happened to Emily this morning?</w:t>
      </w:r>
    </w:p>
    <w:p w:rsidR="006E3B5B" w:rsidRPr="006E3B5B" w:rsidP="00F831B0">
      <w:pPr>
        <w:widowControl/>
        <w:spacing w:line="336" w:lineRule="exact"/>
        <w:ind w:firstLine="823" w:firstLineChars="392"/>
        <w:jc w:val="left"/>
        <w:rPr>
          <w:b/>
          <w:color w:val="000000"/>
          <w:kern w:val="0"/>
          <w:szCs w:val="21"/>
        </w:rPr>
      </w:pPr>
      <w:r w:rsidRPr="006E3B5B">
        <w:rPr>
          <w:b/>
          <w:color w:val="000000"/>
          <w:kern w:val="0"/>
          <w:szCs w:val="21"/>
        </w:rPr>
        <w:t>A.</w:t>
      </w:r>
      <w:r>
        <w:rPr>
          <w:rFonts w:hint="eastAsia"/>
          <w:b/>
          <w:color w:val="000000"/>
          <w:kern w:val="0"/>
          <w:szCs w:val="21"/>
        </w:rPr>
        <w:t xml:space="preserve"> </w:t>
      </w:r>
      <w:r w:rsidRPr="006E3B5B">
        <w:rPr>
          <w:b/>
          <w:color w:val="000000"/>
          <w:kern w:val="0"/>
          <w:szCs w:val="21"/>
        </w:rPr>
        <w:t>She left her key at home.</w:t>
      </w:r>
      <w:r>
        <w:rPr>
          <w:b/>
          <w:color w:val="000000"/>
          <w:kern w:val="0"/>
          <w:szCs w:val="21"/>
        </w:rPr>
        <w:t xml:space="preserve"> </w:t>
      </w:r>
      <w:r>
        <w:rPr>
          <w:rFonts w:hint="eastAsia"/>
          <w:b/>
          <w:color w:val="000000"/>
          <w:kern w:val="0"/>
          <w:szCs w:val="21"/>
        </w:rPr>
        <w:t xml:space="preserve"> </w:t>
      </w:r>
      <w:r w:rsidRPr="006E3B5B">
        <w:rPr>
          <w:b/>
          <w:color w:val="000000"/>
          <w:kern w:val="0"/>
          <w:szCs w:val="21"/>
        </w:rPr>
        <w:t>B.</w:t>
      </w:r>
      <w:r>
        <w:rPr>
          <w:rFonts w:hint="eastAsia"/>
          <w:b/>
          <w:color w:val="000000"/>
          <w:kern w:val="0"/>
          <w:szCs w:val="21"/>
        </w:rPr>
        <w:t xml:space="preserve"> </w:t>
      </w:r>
      <w:r w:rsidRPr="006E3B5B">
        <w:rPr>
          <w:b/>
          <w:color w:val="000000"/>
          <w:kern w:val="0"/>
          <w:szCs w:val="21"/>
        </w:rPr>
        <w:t xml:space="preserve">She got up late. </w:t>
      </w:r>
      <w:r>
        <w:rPr>
          <w:rFonts w:hint="eastAsia"/>
          <w:b/>
          <w:color w:val="000000"/>
          <w:kern w:val="0"/>
          <w:szCs w:val="21"/>
        </w:rPr>
        <w:t xml:space="preserve">  </w:t>
      </w:r>
      <w:r w:rsidRPr="006E3B5B">
        <w:rPr>
          <w:b/>
          <w:color w:val="000000"/>
          <w:kern w:val="0"/>
          <w:szCs w:val="21"/>
        </w:rPr>
        <w:t>C.</w:t>
      </w:r>
      <w:r>
        <w:rPr>
          <w:rFonts w:hint="eastAsia"/>
          <w:b/>
          <w:color w:val="000000"/>
          <w:kern w:val="0"/>
          <w:szCs w:val="21"/>
        </w:rPr>
        <w:t xml:space="preserve"> </w:t>
      </w:r>
      <w:r w:rsidRPr="006E3B5B">
        <w:rPr>
          <w:b/>
          <w:color w:val="000000"/>
          <w:kern w:val="0"/>
          <w:szCs w:val="21"/>
        </w:rPr>
        <w:t>She left her books at home.</w:t>
      </w:r>
    </w:p>
    <w:p w:rsidR="006E3B5B" w:rsidRPr="006E3B5B" w:rsidP="00F831B0">
      <w:pPr>
        <w:widowControl/>
        <w:spacing w:line="336" w:lineRule="exact"/>
        <w:jc w:val="left"/>
        <w:rPr>
          <w:b/>
          <w:color w:val="000000"/>
          <w:kern w:val="0"/>
          <w:szCs w:val="21"/>
        </w:rPr>
      </w:pPr>
      <w:r w:rsidRPr="001B135D">
        <w:rPr>
          <w:b/>
          <w:szCs w:val="21"/>
        </w:rPr>
        <w:t>（</w:t>
      </w:r>
      <w:r w:rsidRPr="001B135D">
        <w:rPr>
          <w:b/>
          <w:szCs w:val="21"/>
        </w:rPr>
        <w:t xml:space="preserve">   </w:t>
      </w:r>
      <w:r w:rsidRPr="001B135D">
        <w:rPr>
          <w:b/>
          <w:szCs w:val="21"/>
        </w:rPr>
        <w:t>）</w:t>
      </w:r>
      <w:r>
        <w:rPr>
          <w:rFonts w:hint="eastAsia"/>
          <w:b/>
          <w:color w:val="000000"/>
          <w:kern w:val="0"/>
          <w:szCs w:val="21"/>
        </w:rPr>
        <w:t>7</w:t>
      </w:r>
      <w:r w:rsidRPr="006E3B5B">
        <w:rPr>
          <w:b/>
          <w:color w:val="000000"/>
          <w:kern w:val="0"/>
          <w:szCs w:val="21"/>
        </w:rPr>
        <w:t>.</w:t>
      </w:r>
      <w:r>
        <w:rPr>
          <w:rFonts w:hint="eastAsia"/>
          <w:b/>
          <w:color w:val="000000"/>
          <w:kern w:val="0"/>
          <w:szCs w:val="21"/>
        </w:rPr>
        <w:t xml:space="preserve"> </w:t>
      </w:r>
      <w:r w:rsidRPr="006E3B5B">
        <w:rPr>
          <w:b/>
          <w:color w:val="000000"/>
          <w:kern w:val="0"/>
          <w:szCs w:val="21"/>
        </w:rPr>
        <w:t>Where were Emily’s classmates when she got to school?</w:t>
      </w:r>
    </w:p>
    <w:p w:rsidR="006E3B5B" w:rsidRPr="006E3B5B" w:rsidP="00F831B0">
      <w:pPr>
        <w:widowControl/>
        <w:tabs>
          <w:tab w:val="left" w:pos="3478"/>
        </w:tabs>
        <w:spacing w:line="336" w:lineRule="exact"/>
        <w:ind w:firstLine="823" w:firstLineChars="392"/>
        <w:jc w:val="left"/>
        <w:rPr>
          <w:b/>
          <w:color w:val="000000"/>
          <w:kern w:val="0"/>
          <w:szCs w:val="21"/>
        </w:rPr>
      </w:pPr>
      <w:r w:rsidRPr="006E3B5B">
        <w:rPr>
          <w:b/>
          <w:color w:val="000000"/>
          <w:kern w:val="0"/>
          <w:szCs w:val="21"/>
        </w:rPr>
        <w:t>A.</w:t>
      </w:r>
      <w:r>
        <w:rPr>
          <w:rFonts w:hint="eastAsia"/>
          <w:b/>
          <w:color w:val="000000"/>
          <w:kern w:val="0"/>
          <w:szCs w:val="21"/>
        </w:rPr>
        <w:t xml:space="preserve"> </w:t>
      </w:r>
      <w:r w:rsidRPr="006E3B5B">
        <w:rPr>
          <w:b/>
          <w:color w:val="000000"/>
          <w:kern w:val="0"/>
          <w:szCs w:val="21"/>
        </w:rPr>
        <w:t xml:space="preserve">On the playground. </w:t>
      </w:r>
      <w:r w:rsidRPr="006E3B5B">
        <w:rPr>
          <w:b/>
          <w:color w:val="000000"/>
          <w:kern w:val="0"/>
          <w:szCs w:val="21"/>
        </w:rPr>
        <w:tab/>
        <w:t>B.</w:t>
      </w:r>
      <w:r>
        <w:rPr>
          <w:rFonts w:hint="eastAsia"/>
          <w:b/>
          <w:color w:val="000000"/>
          <w:kern w:val="0"/>
          <w:szCs w:val="21"/>
        </w:rPr>
        <w:t xml:space="preserve"> </w:t>
      </w:r>
      <w:r w:rsidRPr="006E3B5B">
        <w:rPr>
          <w:b/>
          <w:color w:val="000000"/>
          <w:kern w:val="0"/>
          <w:szCs w:val="21"/>
        </w:rPr>
        <w:t>In the library.</w:t>
      </w:r>
      <w:r>
        <w:rPr>
          <w:rFonts w:hint="eastAsia"/>
          <w:b/>
          <w:color w:val="000000"/>
          <w:kern w:val="0"/>
          <w:szCs w:val="21"/>
        </w:rPr>
        <w:t xml:space="preserve">    </w:t>
      </w:r>
      <w:r w:rsidRPr="006E3B5B">
        <w:rPr>
          <w:b/>
          <w:color w:val="000000"/>
          <w:kern w:val="0"/>
          <w:szCs w:val="21"/>
        </w:rPr>
        <w:t>C.</w:t>
      </w:r>
      <w:r>
        <w:rPr>
          <w:rFonts w:hint="eastAsia"/>
          <w:b/>
          <w:color w:val="000000"/>
          <w:kern w:val="0"/>
          <w:szCs w:val="21"/>
        </w:rPr>
        <w:t xml:space="preserve"> </w:t>
      </w:r>
      <w:r w:rsidRPr="006E3B5B">
        <w:rPr>
          <w:b/>
          <w:color w:val="000000"/>
          <w:kern w:val="0"/>
          <w:szCs w:val="21"/>
        </w:rPr>
        <w:t>In the city park.</w:t>
      </w:r>
    </w:p>
    <w:p w:rsidR="00380BC2" w:rsidP="00F831B0">
      <w:pPr>
        <w:spacing w:line="336" w:lineRule="exact"/>
        <w:ind w:firstLine="210" w:firstLineChars="100"/>
        <w:rPr>
          <w:rFonts w:ascii="方正书宋简体" w:eastAsia="方正书宋简体"/>
          <w:b/>
          <w:szCs w:val="21"/>
        </w:rPr>
      </w:pPr>
      <w:r>
        <w:rPr>
          <w:rFonts w:ascii="方正书宋简体" w:eastAsia="方正书宋简体" w:hint="eastAsia"/>
          <w:b/>
          <w:szCs w:val="21"/>
        </w:rPr>
        <w:t>听第二</w:t>
      </w:r>
      <w:r w:rsidRPr="00380BC2" w:rsidR="005A01A5">
        <w:rPr>
          <w:rFonts w:ascii="方正书宋简体" w:eastAsia="方正书宋简体" w:hint="eastAsia"/>
          <w:b/>
          <w:szCs w:val="21"/>
        </w:rPr>
        <w:t>段对话，回答第</w:t>
      </w:r>
      <w:r>
        <w:rPr>
          <w:rFonts w:ascii="方正书宋简体" w:eastAsia="方正书宋简体" w:hint="eastAsia"/>
          <w:b/>
          <w:szCs w:val="21"/>
        </w:rPr>
        <w:t>8</w:t>
      </w:r>
      <w:r w:rsidRPr="00380BC2" w:rsidR="005A01A5">
        <w:rPr>
          <w:rFonts w:ascii="方正书宋简体" w:eastAsia="方正书宋简体" w:hint="eastAsia"/>
          <w:b/>
          <w:szCs w:val="21"/>
        </w:rPr>
        <w:t>至 第</w:t>
      </w:r>
      <w:r>
        <w:rPr>
          <w:rFonts w:ascii="方正书宋简体" w:eastAsia="方正书宋简体" w:hint="eastAsia"/>
          <w:b/>
          <w:szCs w:val="21"/>
        </w:rPr>
        <w:t>10</w:t>
      </w:r>
      <w:r w:rsidRPr="00380BC2" w:rsidR="005A01A5">
        <w:rPr>
          <w:rFonts w:ascii="方正书宋简体" w:eastAsia="方正书宋简体" w:hint="eastAsia"/>
          <w:b/>
          <w:szCs w:val="21"/>
        </w:rPr>
        <w:t>小题</w:t>
      </w:r>
      <w:r>
        <w:rPr>
          <w:rFonts w:ascii="方正书宋简体" w:eastAsia="方正书宋简体" w:hint="eastAsia"/>
          <w:b/>
          <w:szCs w:val="21"/>
        </w:rPr>
        <w:t xml:space="preserve">  （3分）</w:t>
      </w:r>
    </w:p>
    <w:p w:rsidR="000E1B47" w:rsidRPr="000E1B47" w:rsidP="00F831B0">
      <w:pPr>
        <w:tabs>
          <w:tab w:val="left" w:pos="2100"/>
          <w:tab w:val="left" w:pos="4200"/>
          <w:tab w:val="left" w:pos="6300"/>
        </w:tabs>
        <w:spacing w:line="336" w:lineRule="exact"/>
        <w:rPr>
          <w:rFonts w:eastAsiaTheme="minorEastAsia"/>
          <w:b/>
          <w:szCs w:val="21"/>
        </w:rPr>
      </w:pPr>
      <w:r w:rsidRPr="001B135D">
        <w:rPr>
          <w:b/>
          <w:szCs w:val="21"/>
        </w:rPr>
        <w:t>（</w:t>
      </w:r>
      <w:r w:rsidRPr="001B135D">
        <w:rPr>
          <w:b/>
          <w:szCs w:val="21"/>
        </w:rPr>
        <w:t xml:space="preserve">   </w:t>
      </w:r>
      <w:r w:rsidRPr="001B135D">
        <w:rPr>
          <w:b/>
          <w:szCs w:val="21"/>
        </w:rPr>
        <w:t>）</w:t>
      </w:r>
      <w:r>
        <w:rPr>
          <w:rFonts w:eastAsiaTheme="minorEastAsia" w:hint="eastAsia"/>
          <w:b/>
          <w:szCs w:val="21"/>
        </w:rPr>
        <w:t>8</w:t>
      </w:r>
      <w:r w:rsidRPr="000E1B47">
        <w:rPr>
          <w:rFonts w:eastAsiaTheme="minorEastAsia"/>
          <w:b/>
          <w:szCs w:val="21"/>
        </w:rPr>
        <w:t>.</w:t>
      </w:r>
      <w:r>
        <w:rPr>
          <w:rFonts w:eastAsiaTheme="minorEastAsia" w:hint="eastAsia"/>
          <w:b/>
          <w:szCs w:val="21"/>
        </w:rPr>
        <w:t xml:space="preserve"> </w:t>
      </w:r>
      <w:r w:rsidRPr="000E1B47">
        <w:rPr>
          <w:rFonts w:eastAsiaTheme="minorEastAsia"/>
          <w:b/>
          <w:szCs w:val="21"/>
        </w:rPr>
        <w:t>Whose is the black bike?</w:t>
      </w:r>
    </w:p>
    <w:p w:rsidR="000E1B47" w:rsidRPr="000E1B47" w:rsidP="00F831B0">
      <w:pPr>
        <w:tabs>
          <w:tab w:val="left" w:pos="4200"/>
          <w:tab w:val="left" w:pos="6300"/>
        </w:tabs>
        <w:spacing w:line="336" w:lineRule="exact"/>
        <w:ind w:firstLine="832" w:firstLineChars="396"/>
        <w:rPr>
          <w:rFonts w:eastAsiaTheme="minorEastAsia"/>
          <w:b/>
          <w:szCs w:val="21"/>
        </w:rPr>
      </w:pPr>
      <w:r w:rsidRPr="000E1B47">
        <w:rPr>
          <w:rFonts w:eastAsiaTheme="minorEastAsia"/>
          <w:b/>
          <w:szCs w:val="21"/>
        </w:rPr>
        <w:t>A</w:t>
      </w:r>
      <w:r w:rsidR="00061BD1">
        <w:rPr>
          <w:rFonts w:eastAsiaTheme="minorEastAsia" w:hint="eastAsia"/>
          <w:b/>
          <w:szCs w:val="21"/>
        </w:rPr>
        <w:t xml:space="preserve">. </w:t>
      </w:r>
      <w:r w:rsidRPr="000E1B47">
        <w:rPr>
          <w:rFonts w:eastAsiaTheme="minorEastAsia"/>
          <w:b/>
          <w:szCs w:val="21"/>
        </w:rPr>
        <w:t xml:space="preserve">Ben's.  </w:t>
      </w:r>
      <w:r w:rsidR="00061BD1">
        <w:rPr>
          <w:rFonts w:eastAsiaTheme="minorEastAsia" w:hint="eastAsia"/>
          <w:b/>
          <w:szCs w:val="21"/>
        </w:rPr>
        <w:t xml:space="preserve">                </w:t>
      </w:r>
      <w:r w:rsidRPr="000E1B47">
        <w:rPr>
          <w:rFonts w:eastAsiaTheme="minorEastAsia"/>
          <w:b/>
          <w:szCs w:val="21"/>
        </w:rPr>
        <w:t>B</w:t>
      </w:r>
      <w:r w:rsidR="00061BD1">
        <w:rPr>
          <w:rFonts w:eastAsiaTheme="minorEastAsia" w:hint="eastAsia"/>
          <w:b/>
          <w:szCs w:val="21"/>
        </w:rPr>
        <w:t xml:space="preserve">. </w:t>
      </w:r>
      <w:r w:rsidRPr="000E1B47">
        <w:rPr>
          <w:rFonts w:eastAsiaTheme="minorEastAsia"/>
          <w:b/>
          <w:szCs w:val="21"/>
        </w:rPr>
        <w:t xml:space="preserve">Jim's.  </w:t>
      </w:r>
      <w:r w:rsidR="00061BD1">
        <w:rPr>
          <w:rFonts w:eastAsiaTheme="minorEastAsia" w:hint="eastAsia"/>
          <w:b/>
          <w:szCs w:val="21"/>
        </w:rPr>
        <w:t xml:space="preserve">         </w:t>
      </w:r>
      <w:r w:rsidRPr="000E1B47">
        <w:rPr>
          <w:rFonts w:eastAsiaTheme="minorEastAsia"/>
          <w:b/>
          <w:szCs w:val="21"/>
        </w:rPr>
        <w:t>C</w:t>
      </w:r>
      <w:r w:rsidR="00061BD1">
        <w:rPr>
          <w:rFonts w:eastAsiaTheme="minorEastAsia" w:hint="eastAsia"/>
          <w:b/>
          <w:szCs w:val="21"/>
        </w:rPr>
        <w:t xml:space="preserve">. </w:t>
      </w:r>
      <w:r w:rsidRPr="000E1B47">
        <w:rPr>
          <w:rFonts w:eastAsiaTheme="minorEastAsia"/>
          <w:b/>
          <w:szCs w:val="21"/>
        </w:rPr>
        <w:t>Tina's.</w:t>
      </w:r>
    </w:p>
    <w:p w:rsidR="000E1B47" w:rsidRPr="000E1B47" w:rsidP="00F831B0">
      <w:pPr>
        <w:tabs>
          <w:tab w:val="left" w:pos="2100"/>
          <w:tab w:val="left" w:pos="4200"/>
          <w:tab w:val="left" w:pos="6300"/>
        </w:tabs>
        <w:spacing w:line="336" w:lineRule="exact"/>
        <w:rPr>
          <w:rFonts w:eastAsiaTheme="minorEastAsia"/>
          <w:b/>
          <w:szCs w:val="21"/>
        </w:rPr>
      </w:pPr>
      <w:r w:rsidRPr="001B135D">
        <w:rPr>
          <w:b/>
          <w:szCs w:val="21"/>
        </w:rPr>
        <w:t>（</w:t>
      </w:r>
      <w:r w:rsidRPr="001B135D">
        <w:rPr>
          <w:b/>
          <w:szCs w:val="21"/>
        </w:rPr>
        <w:t xml:space="preserve">   </w:t>
      </w:r>
      <w:r w:rsidRPr="001B135D">
        <w:rPr>
          <w:b/>
          <w:szCs w:val="21"/>
        </w:rPr>
        <w:t>）</w:t>
      </w:r>
      <w:r>
        <w:rPr>
          <w:rFonts w:eastAsiaTheme="minorEastAsia" w:hint="eastAsia"/>
          <w:b/>
          <w:szCs w:val="21"/>
        </w:rPr>
        <w:t>9</w:t>
      </w:r>
      <w:r w:rsidRPr="000E1B47">
        <w:rPr>
          <w:rFonts w:eastAsiaTheme="minorEastAsia"/>
          <w:b/>
          <w:szCs w:val="21"/>
        </w:rPr>
        <w:t>.</w:t>
      </w:r>
      <w:r>
        <w:rPr>
          <w:rFonts w:eastAsiaTheme="minorEastAsia" w:hint="eastAsia"/>
          <w:b/>
          <w:szCs w:val="21"/>
        </w:rPr>
        <w:t xml:space="preserve"> </w:t>
      </w:r>
      <w:r w:rsidRPr="000E1B47">
        <w:rPr>
          <w:rFonts w:eastAsiaTheme="minorEastAsia"/>
          <w:b/>
          <w:szCs w:val="21"/>
        </w:rPr>
        <w:t>How far is it from Ben's home to school?</w:t>
      </w:r>
    </w:p>
    <w:p w:rsidR="000E1B47" w:rsidRPr="000E1B47" w:rsidP="00F831B0">
      <w:pPr>
        <w:tabs>
          <w:tab w:val="left" w:pos="2100"/>
          <w:tab w:val="left" w:pos="4200"/>
          <w:tab w:val="left" w:pos="6300"/>
        </w:tabs>
        <w:spacing w:line="336" w:lineRule="exact"/>
        <w:ind w:firstLine="832" w:firstLineChars="396"/>
        <w:rPr>
          <w:rFonts w:eastAsiaTheme="minorEastAsia"/>
          <w:b/>
          <w:szCs w:val="21"/>
        </w:rPr>
      </w:pPr>
      <w:r w:rsidRPr="000E1B47">
        <w:rPr>
          <w:rFonts w:eastAsiaTheme="minorEastAsia"/>
          <w:b/>
          <w:szCs w:val="21"/>
        </w:rPr>
        <w:t>A</w:t>
      </w:r>
      <w:r w:rsidR="00061BD1">
        <w:rPr>
          <w:rFonts w:eastAsiaTheme="minorEastAsia" w:hint="eastAsia"/>
          <w:b/>
          <w:szCs w:val="21"/>
        </w:rPr>
        <w:t xml:space="preserve">. </w:t>
      </w:r>
      <w:r w:rsidRPr="000E1B47">
        <w:rPr>
          <w:rFonts w:eastAsiaTheme="minorEastAsia"/>
          <w:b/>
          <w:szCs w:val="21"/>
        </w:rPr>
        <w:t>5 kilometers.</w:t>
      </w:r>
      <w:r w:rsidRPr="000E1B47">
        <w:rPr>
          <w:rFonts w:eastAsiaTheme="minorEastAsia"/>
          <w:b/>
          <w:szCs w:val="21"/>
        </w:rPr>
        <w:t xml:space="preserve">  </w:t>
      </w:r>
      <w:r w:rsidRPr="000E1B47">
        <w:rPr>
          <w:rFonts w:eastAsiaTheme="minorEastAsia"/>
          <w:b/>
          <w:szCs w:val="21"/>
        </w:rPr>
        <w:t>　　　　</w:t>
      </w:r>
      <w:r w:rsidR="00061BD1">
        <w:rPr>
          <w:rFonts w:eastAsiaTheme="minorEastAsia" w:hint="eastAsia"/>
          <w:b/>
          <w:szCs w:val="21"/>
        </w:rPr>
        <w:t xml:space="preserve">  </w:t>
      </w:r>
      <w:r w:rsidRPr="000E1B47">
        <w:rPr>
          <w:rFonts w:eastAsiaTheme="minorEastAsia"/>
          <w:b/>
          <w:szCs w:val="21"/>
        </w:rPr>
        <w:t>B</w:t>
      </w:r>
      <w:r w:rsidR="00061BD1">
        <w:rPr>
          <w:rFonts w:eastAsiaTheme="minorEastAsia" w:hint="eastAsia"/>
          <w:b/>
          <w:szCs w:val="21"/>
        </w:rPr>
        <w:t xml:space="preserve">. </w:t>
      </w:r>
      <w:r w:rsidRPr="000E1B47">
        <w:rPr>
          <w:rFonts w:eastAsiaTheme="minorEastAsia"/>
          <w:b/>
          <w:szCs w:val="21"/>
        </w:rPr>
        <w:t>8 kilometers.</w:t>
      </w:r>
      <w:r w:rsidRPr="000E1B47">
        <w:rPr>
          <w:rFonts w:eastAsiaTheme="minorEastAsia"/>
          <w:b/>
          <w:szCs w:val="21"/>
        </w:rPr>
        <w:t xml:space="preserve">  </w:t>
      </w:r>
      <w:r w:rsidR="00061BD1">
        <w:rPr>
          <w:rFonts w:eastAsiaTheme="minorEastAsia" w:hint="eastAsia"/>
          <w:b/>
          <w:szCs w:val="21"/>
        </w:rPr>
        <w:t xml:space="preserve">   </w:t>
      </w:r>
      <w:r w:rsidRPr="000E1B47">
        <w:rPr>
          <w:rFonts w:eastAsiaTheme="minorEastAsia"/>
          <w:b/>
          <w:szCs w:val="21"/>
        </w:rPr>
        <w:t>C</w:t>
      </w:r>
      <w:r w:rsidR="00061BD1">
        <w:rPr>
          <w:rFonts w:eastAsiaTheme="minorEastAsia" w:hint="eastAsia"/>
          <w:b/>
          <w:szCs w:val="21"/>
        </w:rPr>
        <w:t xml:space="preserve">. </w:t>
      </w:r>
      <w:r w:rsidRPr="000E1B47">
        <w:rPr>
          <w:rFonts w:eastAsiaTheme="minorEastAsia"/>
          <w:b/>
          <w:szCs w:val="21"/>
        </w:rPr>
        <w:t>10 kilometers.</w:t>
      </w:r>
    </w:p>
    <w:p w:rsidR="000E1B47" w:rsidRPr="000E1B47" w:rsidP="00F831B0">
      <w:pPr>
        <w:tabs>
          <w:tab w:val="left" w:pos="2100"/>
          <w:tab w:val="left" w:pos="4200"/>
          <w:tab w:val="left" w:pos="6300"/>
        </w:tabs>
        <w:spacing w:line="336" w:lineRule="exact"/>
        <w:rPr>
          <w:rFonts w:eastAsiaTheme="minorEastAsia"/>
          <w:b/>
          <w:szCs w:val="21"/>
        </w:rPr>
      </w:pPr>
      <w:r w:rsidRPr="001B135D">
        <w:rPr>
          <w:b/>
          <w:szCs w:val="21"/>
        </w:rPr>
        <w:t>（</w:t>
      </w:r>
      <w:r w:rsidRPr="001B135D">
        <w:rPr>
          <w:b/>
          <w:szCs w:val="21"/>
        </w:rPr>
        <w:t xml:space="preserve">   </w:t>
      </w:r>
      <w:r w:rsidRPr="001B135D">
        <w:rPr>
          <w:b/>
          <w:szCs w:val="21"/>
        </w:rPr>
        <w:t>）</w:t>
      </w:r>
      <w:r>
        <w:rPr>
          <w:rFonts w:eastAsiaTheme="minorEastAsia"/>
          <w:b/>
          <w:szCs w:val="21"/>
        </w:rPr>
        <w:t>1</w:t>
      </w:r>
      <w:r>
        <w:rPr>
          <w:rFonts w:eastAsiaTheme="minorEastAsia" w:hint="eastAsia"/>
          <w:b/>
          <w:szCs w:val="21"/>
        </w:rPr>
        <w:t>0</w:t>
      </w:r>
      <w:r w:rsidRPr="000E1B47">
        <w:rPr>
          <w:rFonts w:eastAsiaTheme="minorEastAsia"/>
          <w:b/>
          <w:szCs w:val="21"/>
        </w:rPr>
        <w:t>.</w:t>
      </w:r>
      <w:r>
        <w:rPr>
          <w:rFonts w:eastAsiaTheme="minorEastAsia" w:hint="eastAsia"/>
          <w:b/>
          <w:szCs w:val="21"/>
        </w:rPr>
        <w:t xml:space="preserve"> </w:t>
      </w:r>
      <w:r w:rsidRPr="000E1B47">
        <w:rPr>
          <w:rFonts w:eastAsiaTheme="minorEastAsia"/>
          <w:b/>
          <w:szCs w:val="21"/>
        </w:rPr>
        <w:t>How will Ben probably go to school tomorrow?</w:t>
      </w:r>
    </w:p>
    <w:p w:rsidR="000E1B47" w:rsidRPr="000E1B47" w:rsidP="00F831B0">
      <w:pPr>
        <w:tabs>
          <w:tab w:val="left" w:pos="3543"/>
          <w:tab w:val="left" w:pos="4200"/>
          <w:tab w:val="left" w:pos="6300"/>
        </w:tabs>
        <w:spacing w:line="336" w:lineRule="exact"/>
        <w:ind w:firstLine="729" w:firstLineChars="347"/>
        <w:rPr>
          <w:rFonts w:eastAsiaTheme="minorEastAsia"/>
          <w:b/>
          <w:szCs w:val="21"/>
        </w:rPr>
      </w:pPr>
      <w:r w:rsidRPr="000E1B47">
        <w:rPr>
          <w:rFonts w:eastAsiaTheme="minorEastAsia"/>
          <w:b/>
          <w:szCs w:val="21"/>
        </w:rPr>
        <w:t>A</w:t>
      </w:r>
      <w:r w:rsidR="00061BD1">
        <w:rPr>
          <w:rFonts w:eastAsiaTheme="minorEastAsia" w:hint="eastAsia"/>
          <w:b/>
          <w:szCs w:val="21"/>
        </w:rPr>
        <w:t xml:space="preserve">. </w:t>
      </w:r>
      <w:r w:rsidRPr="000E1B47">
        <w:rPr>
          <w:rFonts w:eastAsiaTheme="minorEastAsia"/>
          <w:b/>
          <w:szCs w:val="21"/>
        </w:rPr>
        <w:t xml:space="preserve">By bike.  </w:t>
      </w:r>
      <w:r w:rsidRPr="000E1B47">
        <w:rPr>
          <w:rFonts w:eastAsiaTheme="minorEastAsia"/>
          <w:b/>
          <w:szCs w:val="21"/>
        </w:rPr>
        <w:tab/>
        <w:t>B</w:t>
      </w:r>
      <w:r w:rsidR="00061BD1">
        <w:rPr>
          <w:rFonts w:eastAsiaTheme="minorEastAsia" w:hint="eastAsia"/>
          <w:b/>
          <w:szCs w:val="21"/>
        </w:rPr>
        <w:t xml:space="preserve">. </w:t>
      </w:r>
      <w:r w:rsidRPr="000E1B47">
        <w:rPr>
          <w:rFonts w:eastAsiaTheme="minorEastAsia"/>
          <w:b/>
          <w:szCs w:val="21"/>
        </w:rPr>
        <w:t xml:space="preserve">By bus.  </w:t>
      </w:r>
      <w:r w:rsidR="00061BD1">
        <w:rPr>
          <w:rFonts w:eastAsiaTheme="minorEastAsia" w:hint="eastAsia"/>
          <w:b/>
          <w:szCs w:val="21"/>
        </w:rPr>
        <w:t xml:space="preserve">        </w:t>
      </w:r>
      <w:r w:rsidRPr="000E1B47">
        <w:rPr>
          <w:rFonts w:eastAsiaTheme="minorEastAsia"/>
          <w:b/>
          <w:szCs w:val="21"/>
        </w:rPr>
        <w:t>C</w:t>
      </w:r>
      <w:r w:rsidR="00061BD1">
        <w:rPr>
          <w:rFonts w:eastAsiaTheme="minorEastAsia" w:hint="eastAsia"/>
          <w:b/>
          <w:szCs w:val="21"/>
        </w:rPr>
        <w:t xml:space="preserve">. </w:t>
      </w:r>
      <w:r w:rsidRPr="000E1B47">
        <w:rPr>
          <w:rFonts w:eastAsiaTheme="minorEastAsia"/>
          <w:b/>
          <w:szCs w:val="21"/>
        </w:rPr>
        <w:t>On foot.</w:t>
      </w:r>
    </w:p>
    <w:p w:rsidR="00A87A41" w:rsidP="00F831B0">
      <w:pPr>
        <w:pStyle w:val="PlainText"/>
        <w:spacing w:line="336" w:lineRule="exact"/>
        <w:ind w:firstLine="309" w:firstLineChars="147"/>
        <w:rPr>
          <w:rFonts w:ascii="方正书宋简体" w:eastAsia="方正书宋简体" w:hAnsi="Times New Roman" w:cs="Times New Roman"/>
          <w:b/>
        </w:rPr>
      </w:pPr>
      <w:r w:rsidRPr="00D70F38">
        <w:rPr>
          <w:rFonts w:ascii="方正书宋简体" w:eastAsia="方正书宋简体" w:hAnsi="Times New Roman" w:cs="Times New Roman" w:hint="eastAsia"/>
          <w:b/>
        </w:rPr>
        <w:t>听下面一段独白，回答第</w:t>
      </w:r>
      <w:r w:rsidR="00061BD1">
        <w:rPr>
          <w:rFonts w:ascii="方正书宋简体" w:eastAsia="方正书宋简体" w:hAnsi="Times New Roman" w:cs="Times New Roman" w:hint="eastAsia"/>
          <w:b/>
        </w:rPr>
        <w:t>11</w:t>
      </w:r>
      <w:r w:rsidRPr="00D70F38">
        <w:rPr>
          <w:rFonts w:ascii="方正书宋简体" w:eastAsia="方正书宋简体" w:hAnsi="Times New Roman" w:cs="Times New Roman" w:hint="eastAsia"/>
          <w:b/>
        </w:rPr>
        <w:t>至第</w:t>
      </w:r>
      <w:r w:rsidR="00061BD1">
        <w:rPr>
          <w:rFonts w:ascii="方正书宋简体" w:eastAsia="方正书宋简体" w:hAnsi="Times New Roman" w:cs="Times New Roman" w:hint="eastAsia"/>
          <w:b/>
        </w:rPr>
        <w:t>15</w:t>
      </w:r>
      <w:r w:rsidRPr="00D70F38">
        <w:rPr>
          <w:rFonts w:ascii="方正书宋简体" w:eastAsia="方正书宋简体" w:hAnsi="Times New Roman" w:cs="Times New Roman" w:hint="eastAsia"/>
          <w:b/>
        </w:rPr>
        <w:t>小题</w:t>
      </w:r>
      <w:r w:rsidR="00B25A3D">
        <w:rPr>
          <w:rFonts w:ascii="方正书宋简体" w:eastAsia="方正书宋简体" w:hAnsi="Times New Roman" w:cs="Times New Roman" w:hint="eastAsia"/>
          <w:b/>
        </w:rPr>
        <w:t xml:space="preserve">  （10分）</w:t>
      </w:r>
    </w:p>
    <w:p w:rsidR="00EF147F" w:rsidP="00F831B0">
      <w:pPr>
        <w:tabs>
          <w:tab w:val="left" w:pos="1871"/>
          <w:tab w:val="left" w:pos="3407"/>
          <w:tab w:val="left" w:pos="4949"/>
          <w:tab w:val="left" w:pos="6599"/>
        </w:tabs>
        <w:spacing w:line="336" w:lineRule="exact"/>
        <w:rPr>
          <w:b/>
          <w:szCs w:val="21"/>
        </w:rPr>
      </w:pPr>
      <w:r w:rsidRPr="00061BD1">
        <w:rPr>
          <w:b/>
          <w:szCs w:val="21"/>
        </w:rPr>
        <w:t>（</w:t>
      </w:r>
      <w:r w:rsidRPr="00061BD1">
        <w:rPr>
          <w:b/>
          <w:szCs w:val="21"/>
        </w:rPr>
        <w:t xml:space="preserve">   </w:t>
      </w:r>
      <w:r w:rsidRPr="00061BD1">
        <w:rPr>
          <w:b/>
          <w:szCs w:val="21"/>
        </w:rPr>
        <w:t>）</w:t>
      </w:r>
      <w:r w:rsidRPr="00061BD1">
        <w:rPr>
          <w:b/>
          <w:szCs w:val="21"/>
        </w:rPr>
        <w:t>11.</w:t>
      </w:r>
      <w:r w:rsidR="00B25A3D">
        <w:rPr>
          <w:rFonts w:hint="eastAsia"/>
          <w:b/>
          <w:szCs w:val="21"/>
        </w:rPr>
        <w:t xml:space="preserve"> </w:t>
      </w:r>
      <w:r w:rsidRPr="00061BD1">
        <w:rPr>
          <w:b/>
          <w:szCs w:val="21"/>
        </w:rPr>
        <w:t>How old was John in this story?</w:t>
      </w:r>
    </w:p>
    <w:p w:rsidR="00B25A3D" w:rsidRPr="00B25A3D" w:rsidP="00F831B0">
      <w:pPr>
        <w:tabs>
          <w:tab w:val="left" w:pos="3208"/>
          <w:tab w:val="left" w:pos="3407"/>
          <w:tab w:val="left" w:pos="5565"/>
          <w:tab w:val="left" w:pos="6599"/>
        </w:tabs>
        <w:spacing w:line="336" w:lineRule="exact"/>
        <w:ind w:firstLine="1029" w:firstLineChars="490"/>
        <w:rPr>
          <w:b/>
          <w:szCs w:val="21"/>
        </w:rPr>
      </w:pPr>
      <w:r w:rsidRPr="00B25A3D">
        <w:rPr>
          <w:b/>
          <w:szCs w:val="21"/>
        </w:rPr>
        <w:t>A.</w:t>
      </w:r>
      <w:r>
        <w:rPr>
          <w:rFonts w:hint="eastAsia"/>
          <w:b/>
          <w:szCs w:val="21"/>
        </w:rPr>
        <w:t xml:space="preserve"> </w:t>
      </w:r>
      <w:r w:rsidRPr="00B25A3D">
        <w:rPr>
          <w:b/>
          <w:szCs w:val="21"/>
        </w:rPr>
        <w:t>John.</w:t>
      </w:r>
      <w:r w:rsidRPr="00B25A3D">
        <w:rPr>
          <w:b/>
          <w:szCs w:val="21"/>
        </w:rPr>
        <w:tab/>
        <w:t>B.</w:t>
      </w:r>
      <w:r>
        <w:rPr>
          <w:rFonts w:hint="eastAsia"/>
          <w:b/>
          <w:szCs w:val="21"/>
        </w:rPr>
        <w:t xml:space="preserve"> </w:t>
      </w:r>
      <w:r w:rsidRPr="00B25A3D">
        <w:rPr>
          <w:b/>
          <w:szCs w:val="21"/>
        </w:rPr>
        <w:t>Richard.</w:t>
      </w:r>
      <w:r w:rsidRPr="00B25A3D">
        <w:rPr>
          <w:b/>
          <w:szCs w:val="21"/>
        </w:rPr>
        <w:tab/>
        <w:t>C.</w:t>
      </w:r>
      <w:r>
        <w:rPr>
          <w:rFonts w:hint="eastAsia"/>
          <w:b/>
          <w:szCs w:val="21"/>
        </w:rPr>
        <w:t xml:space="preserve"> </w:t>
      </w:r>
      <w:r w:rsidRPr="00B25A3D">
        <w:rPr>
          <w:b/>
          <w:szCs w:val="21"/>
        </w:rPr>
        <w:t>Their neighbor.</w:t>
      </w:r>
    </w:p>
    <w:p w:rsidR="00EF147F" w:rsidP="00F831B0">
      <w:pPr>
        <w:tabs>
          <w:tab w:val="left" w:pos="1871"/>
          <w:tab w:val="left" w:pos="3407"/>
          <w:tab w:val="left" w:pos="4949"/>
          <w:tab w:val="left" w:pos="6599"/>
        </w:tabs>
        <w:spacing w:line="336" w:lineRule="exact"/>
        <w:rPr>
          <w:b/>
          <w:szCs w:val="21"/>
        </w:rPr>
      </w:pPr>
      <w:r w:rsidRPr="00061BD1">
        <w:rPr>
          <w:b/>
          <w:szCs w:val="21"/>
        </w:rPr>
        <w:t>（</w:t>
      </w:r>
      <w:r w:rsidRPr="00061BD1">
        <w:rPr>
          <w:b/>
          <w:szCs w:val="21"/>
        </w:rPr>
        <w:t xml:space="preserve">   </w:t>
      </w:r>
      <w:r w:rsidRPr="00061BD1">
        <w:rPr>
          <w:b/>
          <w:szCs w:val="21"/>
        </w:rPr>
        <w:t>）</w:t>
      </w:r>
      <w:r w:rsidRPr="00061BD1">
        <w:rPr>
          <w:b/>
          <w:szCs w:val="21"/>
        </w:rPr>
        <w:t>12.</w:t>
      </w:r>
      <w:r w:rsidR="00B25A3D">
        <w:rPr>
          <w:rFonts w:hint="eastAsia"/>
          <w:b/>
          <w:szCs w:val="21"/>
        </w:rPr>
        <w:t xml:space="preserve"> </w:t>
      </w:r>
      <w:r w:rsidRPr="00061BD1">
        <w:rPr>
          <w:b/>
          <w:szCs w:val="21"/>
        </w:rPr>
        <w:t>How many people were there in their family?</w:t>
      </w:r>
    </w:p>
    <w:p w:rsidR="00B25A3D" w:rsidRPr="00B25A3D" w:rsidP="00F831B0">
      <w:pPr>
        <w:tabs>
          <w:tab w:val="left" w:pos="1871"/>
          <w:tab w:val="left" w:pos="3195"/>
          <w:tab w:val="left" w:pos="4949"/>
          <w:tab w:val="left" w:pos="6599"/>
        </w:tabs>
        <w:spacing w:line="336" w:lineRule="exact"/>
        <w:ind w:firstLine="926" w:firstLineChars="441"/>
        <w:rPr>
          <w:b/>
          <w:szCs w:val="21"/>
        </w:rPr>
      </w:pPr>
      <w:r w:rsidRPr="00B25A3D">
        <w:rPr>
          <w:b/>
          <w:szCs w:val="21"/>
        </w:rPr>
        <w:t>A.</w:t>
      </w:r>
      <w:r>
        <w:rPr>
          <w:rFonts w:hint="eastAsia"/>
          <w:b/>
          <w:szCs w:val="21"/>
        </w:rPr>
        <w:t xml:space="preserve"> </w:t>
      </w:r>
      <w:r w:rsidRPr="00B25A3D">
        <w:rPr>
          <w:b/>
          <w:szCs w:val="21"/>
        </w:rPr>
        <w:t>A son to be proud of</w:t>
      </w:r>
      <w:r w:rsidRPr="00B25A3D">
        <w:rPr>
          <w:b/>
          <w:szCs w:val="21"/>
        </w:rPr>
        <w:tab/>
        <w:t>B.</w:t>
      </w:r>
      <w:r>
        <w:rPr>
          <w:rFonts w:hint="eastAsia"/>
          <w:b/>
          <w:szCs w:val="21"/>
        </w:rPr>
        <w:t xml:space="preserve"> </w:t>
      </w:r>
      <w:r>
        <w:rPr>
          <w:b/>
          <w:szCs w:val="21"/>
        </w:rPr>
        <w:t>A little boy’s mother</w:t>
      </w:r>
      <w:r>
        <w:rPr>
          <w:rFonts w:hint="eastAsia"/>
          <w:b/>
          <w:szCs w:val="21"/>
        </w:rPr>
        <w:t xml:space="preserve">   </w:t>
      </w:r>
      <w:r w:rsidRPr="00B25A3D">
        <w:rPr>
          <w:b/>
          <w:szCs w:val="21"/>
        </w:rPr>
        <w:t>C.</w:t>
      </w:r>
      <w:r>
        <w:rPr>
          <w:rFonts w:hint="eastAsia"/>
          <w:b/>
          <w:szCs w:val="21"/>
        </w:rPr>
        <w:t xml:space="preserve"> </w:t>
      </w:r>
      <w:r w:rsidRPr="00B25A3D">
        <w:rPr>
          <w:b/>
          <w:szCs w:val="21"/>
        </w:rPr>
        <w:t>A</w:t>
      </w:r>
      <w:r>
        <w:rPr>
          <w:b/>
          <w:szCs w:val="21"/>
        </w:rPr>
        <w:t>n accident</w:t>
      </w:r>
    </w:p>
    <w:p w:rsidR="00EF147F" w:rsidP="00F831B0">
      <w:pPr>
        <w:tabs>
          <w:tab w:val="left" w:pos="1871"/>
          <w:tab w:val="left" w:pos="3407"/>
          <w:tab w:val="left" w:pos="4949"/>
          <w:tab w:val="left" w:pos="6599"/>
        </w:tabs>
        <w:spacing w:line="336" w:lineRule="exact"/>
        <w:rPr>
          <w:b/>
          <w:szCs w:val="21"/>
        </w:rPr>
      </w:pPr>
      <w:r w:rsidRPr="00061BD1">
        <w:rPr>
          <w:b/>
          <w:szCs w:val="21"/>
        </w:rPr>
        <w:t>（</w:t>
      </w:r>
      <w:r w:rsidRPr="00061BD1">
        <w:rPr>
          <w:b/>
          <w:szCs w:val="21"/>
        </w:rPr>
        <w:t xml:space="preserve">   </w:t>
      </w:r>
      <w:r w:rsidRPr="00061BD1">
        <w:rPr>
          <w:b/>
          <w:szCs w:val="21"/>
        </w:rPr>
        <w:t>）</w:t>
      </w:r>
      <w:r w:rsidRPr="00061BD1">
        <w:rPr>
          <w:b/>
          <w:szCs w:val="21"/>
        </w:rPr>
        <w:t>13.</w:t>
      </w:r>
      <w:r w:rsidR="00B25A3D">
        <w:rPr>
          <w:rFonts w:hint="eastAsia"/>
          <w:b/>
          <w:szCs w:val="21"/>
        </w:rPr>
        <w:t xml:space="preserve"> </w:t>
      </w:r>
      <w:r w:rsidRPr="00061BD1">
        <w:rPr>
          <w:b/>
          <w:szCs w:val="21"/>
        </w:rPr>
        <w:t>What was John doing when the accident happened?</w:t>
      </w:r>
    </w:p>
    <w:p w:rsidR="00B25A3D" w:rsidRPr="00B25A3D" w:rsidP="00F831B0">
      <w:pPr>
        <w:tabs>
          <w:tab w:val="left" w:pos="1871"/>
          <w:tab w:val="left" w:pos="3407"/>
          <w:tab w:val="left" w:pos="4949"/>
          <w:tab w:val="left" w:pos="6599"/>
        </w:tabs>
        <w:spacing w:line="336" w:lineRule="exact"/>
        <w:ind w:firstLine="926" w:firstLineChars="441"/>
        <w:rPr>
          <w:b/>
          <w:szCs w:val="21"/>
        </w:rPr>
      </w:pPr>
      <w:r w:rsidRPr="00B25A3D">
        <w:rPr>
          <w:b/>
          <w:szCs w:val="21"/>
        </w:rPr>
        <w:t>A.</w:t>
      </w:r>
      <w:r>
        <w:rPr>
          <w:rFonts w:hint="eastAsia"/>
          <w:b/>
          <w:szCs w:val="21"/>
        </w:rPr>
        <w:t xml:space="preserve"> </w:t>
      </w:r>
      <w:r w:rsidRPr="00B25A3D">
        <w:rPr>
          <w:b/>
          <w:szCs w:val="21"/>
        </w:rPr>
        <w:t>He was playing with his new toy car at home.</w:t>
      </w:r>
    </w:p>
    <w:p w:rsidR="00B25A3D" w:rsidRPr="00B25A3D" w:rsidP="00F831B0">
      <w:pPr>
        <w:tabs>
          <w:tab w:val="left" w:pos="1871"/>
          <w:tab w:val="left" w:pos="3407"/>
          <w:tab w:val="left" w:pos="4949"/>
          <w:tab w:val="left" w:pos="6599"/>
        </w:tabs>
        <w:spacing w:line="336" w:lineRule="exact"/>
        <w:ind w:firstLine="926" w:firstLineChars="441"/>
        <w:rPr>
          <w:b/>
          <w:szCs w:val="21"/>
        </w:rPr>
      </w:pPr>
      <w:r w:rsidRPr="00B25A3D">
        <w:rPr>
          <w:b/>
          <w:szCs w:val="21"/>
        </w:rPr>
        <w:t>B.</w:t>
      </w:r>
      <w:r>
        <w:rPr>
          <w:rFonts w:hint="eastAsia"/>
          <w:b/>
          <w:szCs w:val="21"/>
        </w:rPr>
        <w:t xml:space="preserve"> </w:t>
      </w:r>
      <w:r w:rsidRPr="00B25A3D">
        <w:rPr>
          <w:b/>
          <w:szCs w:val="21"/>
        </w:rPr>
        <w:t>He was studying at school.</w:t>
      </w:r>
    </w:p>
    <w:p w:rsidR="00B25A3D" w:rsidRPr="00B25A3D" w:rsidP="00F831B0">
      <w:pPr>
        <w:tabs>
          <w:tab w:val="left" w:pos="1871"/>
          <w:tab w:val="left" w:pos="3407"/>
          <w:tab w:val="left" w:pos="4949"/>
          <w:tab w:val="left" w:pos="6599"/>
        </w:tabs>
        <w:spacing w:line="336" w:lineRule="exact"/>
        <w:ind w:firstLine="926" w:firstLineChars="441"/>
        <w:rPr>
          <w:b/>
          <w:szCs w:val="21"/>
        </w:rPr>
      </w:pPr>
      <w:r w:rsidRPr="00B25A3D">
        <w:rPr>
          <w:b/>
          <w:szCs w:val="21"/>
        </w:rPr>
        <w:t>C.</w:t>
      </w:r>
      <w:r>
        <w:rPr>
          <w:rFonts w:hint="eastAsia"/>
          <w:b/>
          <w:szCs w:val="21"/>
        </w:rPr>
        <w:t xml:space="preserve"> </w:t>
      </w:r>
      <w:r w:rsidRPr="00B25A3D">
        <w:rPr>
          <w:b/>
          <w:szCs w:val="21"/>
        </w:rPr>
        <w:t>He was p</w:t>
      </w:r>
      <w:r>
        <w:rPr>
          <w:b/>
          <w:szCs w:val="21"/>
        </w:rPr>
        <w:t>laying at the neighbor’s house.</w:t>
      </w:r>
    </w:p>
    <w:p w:rsidR="00EF147F" w:rsidP="00F831B0">
      <w:pPr>
        <w:tabs>
          <w:tab w:val="left" w:pos="1871"/>
          <w:tab w:val="left" w:pos="3407"/>
          <w:tab w:val="left" w:pos="4949"/>
          <w:tab w:val="left" w:pos="6599"/>
        </w:tabs>
        <w:spacing w:line="336" w:lineRule="exact"/>
        <w:rPr>
          <w:b/>
          <w:szCs w:val="21"/>
        </w:rPr>
      </w:pPr>
      <w:r w:rsidRPr="00061BD1">
        <w:rPr>
          <w:b/>
          <w:szCs w:val="21"/>
        </w:rPr>
        <w:t>（</w:t>
      </w:r>
      <w:r w:rsidRPr="00061BD1">
        <w:rPr>
          <w:b/>
          <w:szCs w:val="21"/>
        </w:rPr>
        <w:t xml:space="preserve">   </w:t>
      </w:r>
      <w:r w:rsidRPr="00061BD1">
        <w:rPr>
          <w:b/>
          <w:szCs w:val="21"/>
        </w:rPr>
        <w:t>）</w:t>
      </w:r>
      <w:r w:rsidRPr="00061BD1">
        <w:rPr>
          <w:b/>
          <w:szCs w:val="21"/>
        </w:rPr>
        <w:t>14.Who put out the fire?</w:t>
      </w:r>
    </w:p>
    <w:p w:rsidR="00B25A3D" w:rsidRPr="00061BD1" w:rsidP="00F831B0">
      <w:pPr>
        <w:tabs>
          <w:tab w:val="left" w:pos="1871"/>
          <w:tab w:val="left" w:pos="3195"/>
          <w:tab w:val="left" w:pos="5565"/>
          <w:tab w:val="left" w:pos="6599"/>
        </w:tabs>
        <w:spacing w:line="336" w:lineRule="exact"/>
        <w:ind w:firstLine="926" w:firstLineChars="441"/>
        <w:rPr>
          <w:b/>
          <w:szCs w:val="21"/>
        </w:rPr>
      </w:pPr>
      <w:r w:rsidRPr="00B25A3D">
        <w:rPr>
          <w:b/>
          <w:szCs w:val="21"/>
        </w:rPr>
        <w:t>A.</w:t>
      </w:r>
      <w:r>
        <w:rPr>
          <w:rFonts w:hint="eastAsia"/>
          <w:b/>
          <w:szCs w:val="21"/>
        </w:rPr>
        <w:t xml:space="preserve"> </w:t>
      </w:r>
      <w:r w:rsidRPr="00B25A3D">
        <w:rPr>
          <w:b/>
          <w:szCs w:val="21"/>
        </w:rPr>
        <w:t>One.</w:t>
      </w:r>
      <w:r w:rsidRPr="00B25A3D">
        <w:rPr>
          <w:b/>
          <w:szCs w:val="21"/>
        </w:rPr>
        <w:t>　　　</w:t>
      </w:r>
      <w:r w:rsidRPr="00B25A3D">
        <w:rPr>
          <w:b/>
          <w:szCs w:val="21"/>
        </w:rPr>
        <w:tab/>
        <w:t>B.</w:t>
      </w:r>
      <w:r>
        <w:rPr>
          <w:rFonts w:hint="eastAsia"/>
          <w:b/>
          <w:szCs w:val="21"/>
        </w:rPr>
        <w:t xml:space="preserve"> </w:t>
      </w:r>
      <w:r w:rsidRPr="00B25A3D">
        <w:rPr>
          <w:b/>
          <w:szCs w:val="21"/>
        </w:rPr>
        <w:t>Two.</w:t>
      </w:r>
      <w:r w:rsidRPr="00B25A3D">
        <w:rPr>
          <w:b/>
          <w:szCs w:val="21"/>
        </w:rPr>
        <w:t>　　　</w:t>
      </w:r>
      <w:r>
        <w:rPr>
          <w:b/>
          <w:szCs w:val="21"/>
        </w:rPr>
        <w:tab/>
        <w:t>C.</w:t>
      </w:r>
      <w:r>
        <w:rPr>
          <w:rFonts w:hint="eastAsia"/>
          <w:b/>
          <w:szCs w:val="21"/>
        </w:rPr>
        <w:t xml:space="preserve"> </w:t>
      </w:r>
      <w:r>
        <w:rPr>
          <w:b/>
          <w:szCs w:val="21"/>
        </w:rPr>
        <w:t>Three.</w:t>
      </w:r>
    </w:p>
    <w:p w:rsidR="00EF147F" w:rsidP="00F831B0">
      <w:pPr>
        <w:tabs>
          <w:tab w:val="left" w:pos="1871"/>
          <w:tab w:val="left" w:pos="3407"/>
          <w:tab w:val="left" w:pos="4949"/>
          <w:tab w:val="left" w:pos="6599"/>
        </w:tabs>
        <w:spacing w:line="336" w:lineRule="exact"/>
        <w:rPr>
          <w:b/>
          <w:szCs w:val="21"/>
        </w:rPr>
      </w:pPr>
      <w:r w:rsidRPr="00061BD1">
        <w:rPr>
          <w:b/>
          <w:szCs w:val="21"/>
        </w:rPr>
        <w:t>（</w:t>
      </w:r>
      <w:r w:rsidRPr="00061BD1">
        <w:rPr>
          <w:b/>
          <w:szCs w:val="21"/>
        </w:rPr>
        <w:t xml:space="preserve">   </w:t>
      </w:r>
      <w:r w:rsidRPr="00061BD1">
        <w:rPr>
          <w:b/>
          <w:szCs w:val="21"/>
        </w:rPr>
        <w:t>）</w:t>
      </w:r>
      <w:r w:rsidRPr="00061BD1">
        <w:rPr>
          <w:b/>
          <w:szCs w:val="21"/>
        </w:rPr>
        <w:t>15.What’s the best title of this passage?</w:t>
      </w:r>
    </w:p>
    <w:p w:rsidR="00B25A3D" w:rsidRPr="00B25A3D" w:rsidP="00F831B0">
      <w:pPr>
        <w:tabs>
          <w:tab w:val="left" w:pos="3195"/>
          <w:tab w:val="left" w:pos="5565"/>
          <w:tab w:val="left" w:pos="6599"/>
        </w:tabs>
        <w:spacing w:line="336" w:lineRule="exact"/>
        <w:ind w:firstLine="926" w:firstLineChars="441"/>
        <w:rPr>
          <w:b/>
          <w:szCs w:val="21"/>
        </w:rPr>
      </w:pPr>
      <w:r w:rsidRPr="00B25A3D">
        <w:rPr>
          <w:b/>
          <w:szCs w:val="21"/>
        </w:rPr>
        <w:t>A.</w:t>
      </w:r>
      <w:r>
        <w:rPr>
          <w:rFonts w:hint="eastAsia"/>
          <w:b/>
          <w:szCs w:val="21"/>
        </w:rPr>
        <w:t xml:space="preserve"> </w:t>
      </w:r>
      <w:r w:rsidRPr="00B25A3D">
        <w:rPr>
          <w:b/>
          <w:szCs w:val="21"/>
        </w:rPr>
        <w:t>Three.</w:t>
      </w:r>
      <w:r w:rsidRPr="00B25A3D">
        <w:rPr>
          <w:b/>
          <w:szCs w:val="21"/>
        </w:rPr>
        <w:tab/>
        <w:t>B.</w:t>
      </w:r>
      <w:r>
        <w:rPr>
          <w:rFonts w:hint="eastAsia"/>
          <w:b/>
          <w:szCs w:val="21"/>
        </w:rPr>
        <w:t xml:space="preserve"> </w:t>
      </w:r>
      <w:r w:rsidRPr="00B25A3D">
        <w:rPr>
          <w:b/>
          <w:szCs w:val="21"/>
        </w:rPr>
        <w:t>Five.</w:t>
      </w:r>
      <w:r w:rsidRPr="00B25A3D">
        <w:rPr>
          <w:b/>
          <w:szCs w:val="21"/>
        </w:rPr>
        <w:tab/>
        <w:t>C.</w:t>
      </w:r>
      <w:r>
        <w:rPr>
          <w:rFonts w:hint="eastAsia"/>
          <w:b/>
          <w:szCs w:val="21"/>
        </w:rPr>
        <w:t xml:space="preserve"> </w:t>
      </w:r>
      <w:r w:rsidRPr="00B25A3D">
        <w:rPr>
          <w:b/>
          <w:szCs w:val="21"/>
        </w:rPr>
        <w:t>Six.</w:t>
      </w:r>
    </w:p>
    <w:p w:rsidR="00366533" w:rsidRPr="00B447D2" w:rsidP="00F831B0">
      <w:pPr>
        <w:spacing w:line="336" w:lineRule="exact"/>
        <w:ind w:firstLine="1575" w:firstLineChars="750"/>
        <w:rPr>
          <w:rFonts w:ascii="方正书宋简体" w:eastAsia="方正书宋简体"/>
          <w:b/>
          <w:sz w:val="24"/>
        </w:rPr>
      </w:pPr>
      <w:r>
        <w:rPr>
          <w:rFonts w:hint="eastAsia"/>
        </w:rPr>
        <w:t xml:space="preserve">  </w:t>
      </w:r>
      <w:r w:rsidR="00A87A41">
        <w:rPr>
          <w:rFonts w:hint="eastAsia"/>
        </w:rPr>
        <w:t xml:space="preserve">  </w:t>
      </w:r>
      <w:r w:rsidRPr="00B447D2" w:rsidR="00A87A41">
        <w:rPr>
          <w:rFonts w:ascii="方正书宋简体" w:eastAsia="方正书宋简体" w:hint="eastAsia"/>
        </w:rPr>
        <w:t xml:space="preserve"> </w:t>
      </w:r>
      <w:r w:rsidRPr="00B447D2" w:rsidR="00FE6B44">
        <w:rPr>
          <w:rFonts w:ascii="方正书宋简体" w:eastAsia="方正书宋简体" w:hint="eastAsia"/>
          <w:b/>
          <w:sz w:val="24"/>
        </w:rPr>
        <w:t xml:space="preserve">第二部分  </w:t>
      </w:r>
      <w:r w:rsidRPr="00B447D2" w:rsidR="00A87A41">
        <w:rPr>
          <w:rFonts w:ascii="方正书宋简体" w:eastAsia="方正书宋简体" w:hint="eastAsia"/>
          <w:b/>
          <w:sz w:val="24"/>
        </w:rPr>
        <w:t>基础知识</w:t>
      </w:r>
      <w:r w:rsidRPr="00B447D2" w:rsidR="00FE6B44">
        <w:rPr>
          <w:rFonts w:ascii="方正书宋简体" w:eastAsia="方正书宋简体" w:hint="eastAsia"/>
          <w:b/>
          <w:sz w:val="24"/>
        </w:rPr>
        <w:t>运用   （</w:t>
      </w:r>
      <w:r w:rsidRPr="00B447D2" w:rsidR="00A87A41">
        <w:rPr>
          <w:rFonts w:ascii="方正书宋简体" w:eastAsia="方正书宋简体" w:hint="eastAsia"/>
          <w:b/>
          <w:sz w:val="24"/>
        </w:rPr>
        <w:t>3</w:t>
      </w:r>
      <w:r w:rsidRPr="00B447D2" w:rsidR="00F17860">
        <w:rPr>
          <w:rFonts w:ascii="方正书宋简体" w:eastAsia="方正书宋简体" w:hint="eastAsia"/>
          <w:b/>
          <w:sz w:val="24"/>
        </w:rPr>
        <w:t>0</w:t>
      </w:r>
      <w:r w:rsidRPr="00B447D2" w:rsidR="00FE6B44">
        <w:rPr>
          <w:rFonts w:ascii="方正书宋简体" w:eastAsia="方正书宋简体" w:hint="eastAsia"/>
          <w:b/>
          <w:sz w:val="24"/>
        </w:rPr>
        <w:t>分）</w:t>
      </w:r>
    </w:p>
    <w:p w:rsidR="00C37489" w:rsidRPr="00B447D2" w:rsidP="00F831B0">
      <w:pPr>
        <w:spacing w:line="336" w:lineRule="exact"/>
        <w:ind w:firstLine="309" w:firstLineChars="147"/>
        <w:rPr>
          <w:rFonts w:ascii="方正书宋简体" w:eastAsia="方正书宋简体"/>
          <w:b/>
          <w:szCs w:val="21"/>
        </w:rPr>
      </w:pPr>
      <w:r w:rsidRPr="00B447D2">
        <w:rPr>
          <w:rFonts w:ascii="方正书宋简体" w:eastAsia="方正书宋简体" w:hint="eastAsia"/>
          <w:b/>
          <w:szCs w:val="21"/>
        </w:rPr>
        <w:t>第一节：</w:t>
      </w:r>
      <w:r w:rsidRPr="00B447D2" w:rsidR="00A96270">
        <w:rPr>
          <w:rFonts w:ascii="方正书宋简体" w:eastAsia="方正书宋简体" w:hint="eastAsia"/>
          <w:b/>
          <w:szCs w:val="21"/>
        </w:rPr>
        <w:t>单项选择</w:t>
      </w:r>
      <w:r w:rsidRPr="00B447D2">
        <w:rPr>
          <w:rFonts w:ascii="方正书宋简体" w:eastAsia="方正书宋简体" w:hint="eastAsia"/>
          <w:b/>
          <w:szCs w:val="21"/>
        </w:rPr>
        <w:t xml:space="preserve">   （10分）</w:t>
      </w:r>
    </w:p>
    <w:p w:rsidR="00A96270" w:rsidRPr="00B447D2" w:rsidP="00F831B0">
      <w:pPr>
        <w:spacing w:line="336" w:lineRule="exact"/>
        <w:ind w:firstLine="720" w:firstLineChars="343"/>
        <w:rPr>
          <w:rFonts w:ascii="方正书宋简体" w:eastAsia="方正书宋简体"/>
          <w:b/>
          <w:szCs w:val="21"/>
        </w:rPr>
      </w:pPr>
      <w:r w:rsidRPr="00B447D2">
        <w:rPr>
          <w:rFonts w:ascii="方正书宋简体" w:eastAsia="方正书宋简体" w:hint="eastAsia"/>
          <w:b/>
          <w:szCs w:val="21"/>
        </w:rPr>
        <w:t>在每小题所给的四个选项中，选出可以填入句子空白处的最佳选项，并将答案写在题前的括号内。</w:t>
      </w:r>
    </w:p>
    <w:p w:rsidR="00597467" w:rsidRPr="00D91CE4"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rFonts w:hint="eastAsia"/>
          <w:b/>
          <w:bCs/>
          <w:szCs w:val="21"/>
        </w:rPr>
        <w:t>16</w:t>
      </w:r>
      <w:r w:rsidRPr="00D91CE4" w:rsidR="003843C5">
        <w:rPr>
          <w:b/>
          <w:bCs/>
          <w:szCs w:val="21"/>
        </w:rPr>
        <w:t>.</w:t>
      </w:r>
      <w:r w:rsidRPr="00D91CE4" w:rsidR="00FA7B6C">
        <w:rPr>
          <w:b/>
          <w:szCs w:val="21"/>
        </w:rPr>
        <w:t xml:space="preserve"> </w:t>
      </w:r>
      <w:r w:rsidRPr="00D91CE4">
        <w:rPr>
          <w:b/>
          <w:szCs w:val="21"/>
        </w:rPr>
        <w:t xml:space="preserve">— </w:t>
      </w:r>
      <w:r w:rsidR="00D91CE4">
        <w:rPr>
          <w:b/>
          <w:szCs w:val="21"/>
        </w:rPr>
        <w:t>Is it</w:t>
      </w:r>
      <w:r w:rsidR="00D91CE4">
        <w:rPr>
          <w:rFonts w:hint="eastAsia"/>
          <w:b/>
          <w:szCs w:val="21"/>
        </w:rPr>
        <w:t>________</w:t>
      </w:r>
      <w:r w:rsidRPr="00D91CE4">
        <w:rPr>
          <w:b/>
          <w:szCs w:val="21"/>
        </w:rPr>
        <w:t xml:space="preserve"> first time that you’ve come to Brazil?</w:t>
      </w:r>
    </w:p>
    <w:p w:rsidR="00597467" w:rsidRPr="00D91CE4" w:rsidP="00F831B0">
      <w:pPr>
        <w:spacing w:line="336" w:lineRule="exact"/>
        <w:rPr>
          <w:b/>
          <w:szCs w:val="21"/>
        </w:rPr>
      </w:pPr>
      <w:r w:rsidRPr="00D91CE4">
        <w:rPr>
          <w:b/>
          <w:szCs w:val="21"/>
        </w:rPr>
        <w:t xml:space="preserve">      </w:t>
      </w:r>
      <w:r w:rsidR="00D91CE4">
        <w:rPr>
          <w:rFonts w:hint="eastAsia"/>
          <w:b/>
          <w:szCs w:val="21"/>
        </w:rPr>
        <w:t xml:space="preserve">    </w:t>
      </w:r>
      <w:r w:rsidRPr="00D91CE4">
        <w:rPr>
          <w:b/>
          <w:szCs w:val="21"/>
        </w:rPr>
        <w:t xml:space="preserve">— </w:t>
      </w:r>
      <w:r w:rsidR="00D91CE4">
        <w:rPr>
          <w:b/>
          <w:szCs w:val="21"/>
        </w:rPr>
        <w:t xml:space="preserve">Yes. </w:t>
      </w:r>
      <w:r w:rsidR="00D91CE4">
        <w:rPr>
          <w:b/>
          <w:szCs w:val="21"/>
        </w:rPr>
        <w:t>So it is</w:t>
      </w:r>
      <w:r w:rsidR="00D91CE4">
        <w:rPr>
          <w:rFonts w:hint="eastAsia"/>
          <w:b/>
          <w:szCs w:val="21"/>
        </w:rPr>
        <w:t>________</w:t>
      </w:r>
      <w:r w:rsidRPr="00D91CE4">
        <w:rPr>
          <w:b/>
          <w:szCs w:val="21"/>
        </w:rPr>
        <w:t xml:space="preserve"> unfamiliar country for me.</w:t>
      </w:r>
    </w:p>
    <w:p w:rsidR="00597467" w:rsidRPr="00D91CE4" w:rsidP="00F831B0">
      <w:pPr>
        <w:spacing w:line="336" w:lineRule="exact"/>
        <w:rPr>
          <w:b/>
          <w:szCs w:val="21"/>
        </w:rPr>
      </w:pPr>
      <w:r w:rsidRPr="00D91CE4">
        <w:rPr>
          <w:b/>
          <w:szCs w:val="21"/>
        </w:rPr>
        <w:t xml:space="preserve">   </w:t>
      </w:r>
      <w:r w:rsidRPr="00D91CE4">
        <w:rPr>
          <w:b/>
          <w:szCs w:val="21"/>
        </w:rPr>
        <w:tab/>
      </w:r>
      <w:r w:rsidRPr="00D91CE4">
        <w:rPr>
          <w:b/>
          <w:szCs w:val="21"/>
        </w:rPr>
        <w:tab/>
        <w:t xml:space="preserve">A. the; an      </w:t>
      </w:r>
      <w:r w:rsidRPr="00D91CE4">
        <w:rPr>
          <w:b/>
          <w:szCs w:val="21"/>
        </w:rPr>
        <w:tab/>
      </w:r>
      <w:r w:rsidR="00077F5D">
        <w:rPr>
          <w:rFonts w:hint="eastAsia"/>
          <w:b/>
          <w:szCs w:val="21"/>
        </w:rPr>
        <w:t xml:space="preserve"> </w:t>
      </w:r>
      <w:r w:rsidR="005C080B">
        <w:rPr>
          <w:rFonts w:hint="eastAsia"/>
          <w:b/>
          <w:szCs w:val="21"/>
        </w:rPr>
        <w:t xml:space="preserve"> </w:t>
      </w:r>
      <w:r w:rsidR="00077F5D">
        <w:rPr>
          <w:b/>
          <w:szCs w:val="21"/>
        </w:rPr>
        <w:t>B. a; the</w:t>
      </w:r>
      <w:r w:rsidR="00077F5D">
        <w:rPr>
          <w:b/>
          <w:szCs w:val="21"/>
        </w:rPr>
        <w:tab/>
      </w:r>
      <w:r w:rsidR="00077F5D">
        <w:rPr>
          <w:b/>
          <w:szCs w:val="21"/>
        </w:rPr>
        <w:tab/>
      </w:r>
      <w:r w:rsidR="005C080B">
        <w:rPr>
          <w:rFonts w:hint="eastAsia"/>
          <w:b/>
          <w:szCs w:val="21"/>
        </w:rPr>
        <w:t xml:space="preserve"> </w:t>
      </w:r>
      <w:r w:rsidR="00077F5D">
        <w:rPr>
          <w:rFonts w:hint="eastAsia"/>
          <w:b/>
          <w:szCs w:val="21"/>
        </w:rPr>
        <w:t xml:space="preserve"> </w:t>
      </w:r>
      <w:r w:rsidRPr="00D91CE4">
        <w:rPr>
          <w:b/>
          <w:szCs w:val="21"/>
        </w:rPr>
        <w:t>C. the; the</w:t>
      </w:r>
      <w:r w:rsidRPr="00D91CE4">
        <w:rPr>
          <w:b/>
          <w:szCs w:val="21"/>
        </w:rPr>
        <w:tab/>
      </w:r>
      <w:r w:rsidRPr="00D91CE4">
        <w:rPr>
          <w:b/>
          <w:szCs w:val="21"/>
        </w:rPr>
        <w:tab/>
      </w:r>
      <w:r w:rsidR="00077F5D">
        <w:rPr>
          <w:rFonts w:hint="eastAsia"/>
          <w:b/>
          <w:szCs w:val="21"/>
        </w:rPr>
        <w:t xml:space="preserve"> </w:t>
      </w:r>
      <w:r w:rsidR="005C080B">
        <w:rPr>
          <w:rFonts w:hint="eastAsia"/>
          <w:b/>
          <w:szCs w:val="21"/>
        </w:rPr>
        <w:t xml:space="preserve"> </w:t>
      </w:r>
      <w:r w:rsidRPr="00D91CE4">
        <w:rPr>
          <w:b/>
          <w:szCs w:val="21"/>
        </w:rPr>
        <w:t>D. the; a</w:t>
      </w:r>
    </w:p>
    <w:p w:rsidR="00597467" w:rsidRPr="00D91CE4"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rFonts w:hint="eastAsia"/>
          <w:b/>
          <w:bCs/>
          <w:szCs w:val="21"/>
        </w:rPr>
        <w:t>17</w:t>
      </w:r>
      <w:r w:rsidRPr="00D91CE4" w:rsidR="003843C5">
        <w:rPr>
          <w:b/>
          <w:bCs/>
          <w:szCs w:val="21"/>
        </w:rPr>
        <w:t>.</w:t>
      </w:r>
      <w:r w:rsidRPr="00D91CE4" w:rsidR="00E43520">
        <w:rPr>
          <w:b/>
          <w:bCs/>
          <w:szCs w:val="21"/>
        </w:rPr>
        <w:t xml:space="preserve"> </w:t>
      </w:r>
      <w:r w:rsidRPr="00D91CE4">
        <w:rPr>
          <w:b/>
          <w:szCs w:val="21"/>
        </w:rPr>
        <w:t>—</w:t>
      </w:r>
      <w:r w:rsidR="00077F5D">
        <w:rPr>
          <w:b/>
          <w:szCs w:val="21"/>
        </w:rPr>
        <w:t xml:space="preserve"> Would you like some more rice?</w:t>
      </w:r>
      <w:r w:rsidR="00077F5D">
        <w:rPr>
          <w:rFonts w:hint="eastAsia"/>
          <w:b/>
          <w:szCs w:val="21"/>
        </w:rPr>
        <w:t xml:space="preserve">  </w:t>
      </w:r>
      <w:r w:rsidRPr="00D91CE4">
        <w:rPr>
          <w:b/>
          <w:szCs w:val="21"/>
        </w:rPr>
        <w:t xml:space="preserve"> — </w:t>
      </w:r>
      <w:r w:rsidR="00D91CE4">
        <w:rPr>
          <w:b/>
          <w:szCs w:val="21"/>
        </w:rPr>
        <w:t>No, thanks. I’m very</w:t>
      </w:r>
      <w:r w:rsidR="00D91CE4">
        <w:rPr>
          <w:rFonts w:hint="eastAsia"/>
          <w:b/>
          <w:szCs w:val="21"/>
        </w:rPr>
        <w:t>________</w:t>
      </w:r>
      <w:r w:rsidRPr="00D91CE4">
        <w:rPr>
          <w:b/>
          <w:szCs w:val="21"/>
        </w:rPr>
        <w:t xml:space="preserve"> now.</w:t>
      </w:r>
    </w:p>
    <w:p w:rsidR="00597467" w:rsidRPr="00D91CE4" w:rsidP="00F831B0">
      <w:pPr>
        <w:spacing w:line="336" w:lineRule="exact"/>
        <w:rPr>
          <w:b/>
          <w:szCs w:val="21"/>
        </w:rPr>
      </w:pPr>
      <w:r w:rsidRPr="00D91CE4">
        <w:rPr>
          <w:b/>
          <w:szCs w:val="21"/>
        </w:rPr>
        <w:t xml:space="preserve">       </w:t>
      </w:r>
      <w:r w:rsidRPr="00D91CE4">
        <w:rPr>
          <w:b/>
          <w:szCs w:val="21"/>
        </w:rPr>
        <w:tab/>
        <w:t>A. full</w:t>
      </w:r>
      <w:r w:rsidRPr="00D91CE4">
        <w:rPr>
          <w:b/>
          <w:szCs w:val="21"/>
        </w:rPr>
        <w:tab/>
      </w:r>
      <w:r w:rsidRPr="00D91CE4">
        <w:rPr>
          <w:b/>
          <w:szCs w:val="21"/>
        </w:rPr>
        <w:tab/>
      </w:r>
      <w:r w:rsidRPr="00D91CE4">
        <w:rPr>
          <w:b/>
          <w:szCs w:val="21"/>
        </w:rPr>
        <w:tab/>
      </w:r>
      <w:r w:rsidR="00077F5D">
        <w:rPr>
          <w:rFonts w:hint="eastAsia"/>
          <w:b/>
          <w:szCs w:val="21"/>
        </w:rPr>
        <w:t xml:space="preserve"> </w:t>
      </w:r>
      <w:r w:rsidR="005C080B">
        <w:rPr>
          <w:rFonts w:hint="eastAsia"/>
          <w:b/>
          <w:szCs w:val="21"/>
        </w:rPr>
        <w:t xml:space="preserve"> </w:t>
      </w:r>
      <w:r w:rsidR="00077F5D">
        <w:rPr>
          <w:b/>
          <w:szCs w:val="21"/>
        </w:rPr>
        <w:t>B. thirsty</w:t>
      </w:r>
      <w:r w:rsidR="00077F5D">
        <w:rPr>
          <w:b/>
          <w:szCs w:val="21"/>
        </w:rPr>
        <w:tab/>
      </w:r>
      <w:r w:rsidR="00077F5D">
        <w:rPr>
          <w:b/>
          <w:szCs w:val="21"/>
        </w:rPr>
        <w:tab/>
      </w:r>
      <w:r w:rsidR="00077F5D">
        <w:rPr>
          <w:rFonts w:hint="eastAsia"/>
          <w:b/>
          <w:szCs w:val="21"/>
        </w:rPr>
        <w:t xml:space="preserve"> </w:t>
      </w:r>
      <w:r w:rsidR="005C080B">
        <w:rPr>
          <w:rFonts w:hint="eastAsia"/>
          <w:b/>
          <w:szCs w:val="21"/>
        </w:rPr>
        <w:t xml:space="preserve"> </w:t>
      </w:r>
      <w:r w:rsidRPr="00D91CE4">
        <w:rPr>
          <w:b/>
          <w:szCs w:val="21"/>
        </w:rPr>
        <w:t>C. hungry</w:t>
      </w:r>
      <w:r w:rsidRPr="00D91CE4">
        <w:rPr>
          <w:b/>
          <w:szCs w:val="21"/>
        </w:rPr>
        <w:tab/>
      </w:r>
      <w:r w:rsidRPr="00D91CE4">
        <w:rPr>
          <w:b/>
          <w:szCs w:val="21"/>
        </w:rPr>
        <w:tab/>
      </w:r>
      <w:r w:rsidR="00077F5D">
        <w:rPr>
          <w:rFonts w:hint="eastAsia"/>
          <w:b/>
          <w:szCs w:val="21"/>
        </w:rPr>
        <w:t xml:space="preserve"> </w:t>
      </w:r>
      <w:r w:rsidR="005C080B">
        <w:rPr>
          <w:rFonts w:hint="eastAsia"/>
          <w:b/>
          <w:szCs w:val="21"/>
        </w:rPr>
        <w:t xml:space="preserve"> </w:t>
      </w:r>
      <w:r w:rsidRPr="00D91CE4">
        <w:rPr>
          <w:b/>
          <w:szCs w:val="21"/>
        </w:rPr>
        <w:t>D. enough</w:t>
      </w:r>
    </w:p>
    <w:p w:rsidR="00597467" w:rsidRPr="00D91CE4"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rFonts w:hint="eastAsia"/>
          <w:b/>
          <w:bCs/>
          <w:szCs w:val="21"/>
        </w:rPr>
        <w:t>18</w:t>
      </w:r>
      <w:r w:rsidRPr="00D91CE4" w:rsidR="00C43A45">
        <w:rPr>
          <w:b/>
          <w:bCs/>
          <w:szCs w:val="21"/>
        </w:rPr>
        <w:t>.</w:t>
      </w:r>
      <w:r w:rsidRPr="00D91CE4" w:rsidR="00170461">
        <w:rPr>
          <w:b/>
          <w:bCs/>
          <w:szCs w:val="21"/>
        </w:rPr>
        <w:t xml:space="preserve"> </w:t>
      </w:r>
      <w:r w:rsidRPr="00D91CE4">
        <w:rPr>
          <w:b/>
          <w:szCs w:val="21"/>
        </w:rPr>
        <w:t>— Are people supposed to shake hands in Japan?</w:t>
      </w:r>
    </w:p>
    <w:p w:rsidR="00597467" w:rsidRPr="00D91CE4" w:rsidP="00F831B0">
      <w:pPr>
        <w:spacing w:line="336" w:lineRule="exact"/>
        <w:rPr>
          <w:b/>
          <w:szCs w:val="21"/>
        </w:rPr>
      </w:pPr>
      <w:r w:rsidRPr="00D91CE4">
        <w:rPr>
          <w:b/>
          <w:szCs w:val="21"/>
        </w:rPr>
        <w:t xml:space="preserve">      </w:t>
      </w:r>
      <w:r w:rsidR="005C080B">
        <w:rPr>
          <w:rFonts w:hint="eastAsia"/>
          <w:b/>
          <w:szCs w:val="21"/>
        </w:rPr>
        <w:t xml:space="preserve">    </w:t>
      </w:r>
      <w:r w:rsidRPr="00D91CE4">
        <w:rPr>
          <w:b/>
          <w:szCs w:val="21"/>
        </w:rPr>
        <w:t xml:space="preserve">— </w:t>
      </w:r>
      <w:r w:rsidR="00D91CE4">
        <w:rPr>
          <w:b/>
          <w:szCs w:val="21"/>
        </w:rPr>
        <w:t>No. They are supposed to bow</w:t>
      </w:r>
      <w:r w:rsidR="00D91CE4">
        <w:rPr>
          <w:rFonts w:hint="eastAsia"/>
          <w:b/>
          <w:szCs w:val="21"/>
        </w:rPr>
        <w:t>_________</w:t>
      </w:r>
      <w:r w:rsidRPr="00D91CE4">
        <w:rPr>
          <w:b/>
          <w:szCs w:val="21"/>
        </w:rPr>
        <w:t>.</w:t>
      </w:r>
    </w:p>
    <w:p w:rsidR="00597467" w:rsidRPr="00D91CE4" w:rsidP="00F831B0">
      <w:pPr>
        <w:spacing w:line="336" w:lineRule="exact"/>
        <w:rPr>
          <w:b/>
          <w:bCs/>
          <w:szCs w:val="21"/>
        </w:rPr>
      </w:pPr>
      <w:r w:rsidRPr="00D91CE4">
        <w:rPr>
          <w:b/>
          <w:szCs w:val="21"/>
        </w:rPr>
        <w:t xml:space="preserve">       </w:t>
      </w:r>
      <w:r w:rsidRPr="00D91CE4">
        <w:rPr>
          <w:b/>
          <w:szCs w:val="21"/>
        </w:rPr>
        <w:tab/>
        <w:t>A. too</w:t>
      </w:r>
      <w:r w:rsidRPr="00D91CE4">
        <w:rPr>
          <w:b/>
          <w:szCs w:val="21"/>
        </w:rPr>
        <w:tab/>
      </w:r>
      <w:r w:rsidRPr="00D91CE4">
        <w:rPr>
          <w:b/>
          <w:szCs w:val="21"/>
        </w:rPr>
        <w:tab/>
      </w:r>
      <w:r w:rsidRPr="00D91CE4">
        <w:rPr>
          <w:b/>
          <w:szCs w:val="21"/>
        </w:rPr>
        <w:tab/>
      </w:r>
      <w:r w:rsidR="005C080B">
        <w:rPr>
          <w:rFonts w:hint="eastAsia"/>
          <w:b/>
          <w:szCs w:val="21"/>
        </w:rPr>
        <w:t xml:space="preserve"> </w:t>
      </w:r>
      <w:r w:rsidRPr="00077F5D">
        <w:rPr>
          <w:b/>
          <w:szCs w:val="21"/>
        </w:rPr>
        <w:t>B.</w:t>
      </w:r>
      <w:r w:rsidR="005C080B">
        <w:rPr>
          <w:b/>
          <w:szCs w:val="21"/>
        </w:rPr>
        <w:t xml:space="preserve"> instead</w:t>
      </w:r>
      <w:r w:rsidR="005C080B">
        <w:rPr>
          <w:b/>
          <w:szCs w:val="21"/>
        </w:rPr>
        <w:tab/>
      </w:r>
      <w:r w:rsidR="005C080B">
        <w:rPr>
          <w:b/>
          <w:szCs w:val="21"/>
        </w:rPr>
        <w:tab/>
      </w:r>
      <w:r w:rsidR="005C080B">
        <w:rPr>
          <w:rFonts w:hint="eastAsia"/>
          <w:b/>
          <w:szCs w:val="21"/>
        </w:rPr>
        <w:t xml:space="preserve">  </w:t>
      </w:r>
      <w:r w:rsidRPr="00D91CE4">
        <w:rPr>
          <w:b/>
          <w:szCs w:val="21"/>
        </w:rPr>
        <w:t>C. though</w:t>
      </w:r>
      <w:r w:rsidRPr="00D91CE4">
        <w:rPr>
          <w:b/>
          <w:szCs w:val="21"/>
        </w:rPr>
        <w:tab/>
      </w:r>
      <w:r w:rsidRPr="00D91CE4">
        <w:rPr>
          <w:b/>
          <w:szCs w:val="21"/>
        </w:rPr>
        <w:tab/>
      </w:r>
      <w:r w:rsidR="005C080B">
        <w:rPr>
          <w:rFonts w:hint="eastAsia"/>
          <w:b/>
          <w:szCs w:val="21"/>
        </w:rPr>
        <w:t xml:space="preserve">  </w:t>
      </w:r>
      <w:r w:rsidRPr="00D91CE4">
        <w:rPr>
          <w:b/>
          <w:szCs w:val="21"/>
        </w:rPr>
        <w:t>D. however</w:t>
      </w:r>
    </w:p>
    <w:p w:rsidR="000D0262" w:rsidRPr="00D91CE4"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rFonts w:hint="eastAsia"/>
          <w:b/>
          <w:bCs/>
          <w:szCs w:val="21"/>
        </w:rPr>
        <w:t>19</w:t>
      </w:r>
      <w:r w:rsidRPr="00D91CE4" w:rsidR="00C43A45">
        <w:rPr>
          <w:b/>
          <w:bCs/>
          <w:szCs w:val="21"/>
        </w:rPr>
        <w:t xml:space="preserve">. </w:t>
      </w:r>
      <w:r w:rsidRPr="00D91CE4">
        <w:rPr>
          <w:b/>
          <w:szCs w:val="21"/>
        </w:rPr>
        <w:t>—What’s wrong with you, Eric? You look tired.</w:t>
      </w:r>
    </w:p>
    <w:p w:rsidR="000D0262" w:rsidRPr="00D91CE4" w:rsidP="00F831B0">
      <w:pPr>
        <w:spacing w:line="336" w:lineRule="exact"/>
        <w:ind w:firstLine="1029" w:firstLineChars="490"/>
        <w:rPr>
          <w:b/>
          <w:szCs w:val="21"/>
        </w:rPr>
      </w:pPr>
      <w:r w:rsidRPr="00D91CE4">
        <w:rPr>
          <w:b/>
          <w:szCs w:val="21"/>
        </w:rPr>
        <w:t xml:space="preserve">—I </w:t>
      </w:r>
      <w:r w:rsidRPr="00D91CE4">
        <w:rPr>
          <w:b/>
          <w:szCs w:val="21"/>
          <w:u w:val="single"/>
        </w:rPr>
        <w:t xml:space="preserve">        </w:t>
      </w:r>
      <w:r w:rsidRPr="00D91CE4">
        <w:rPr>
          <w:b/>
          <w:szCs w:val="21"/>
        </w:rPr>
        <w:t xml:space="preserve"> to prepare for the final exam last night.</w:t>
      </w:r>
    </w:p>
    <w:p w:rsidR="000D0262" w:rsidRPr="00D91CE4" w:rsidP="00F831B0">
      <w:pPr>
        <w:spacing w:line="336" w:lineRule="exact"/>
        <w:ind w:firstLine="720" w:firstLineChars="343"/>
        <w:rPr>
          <w:b/>
          <w:szCs w:val="21"/>
        </w:rPr>
      </w:pPr>
      <w:r w:rsidRPr="00D91CE4">
        <w:rPr>
          <w:b/>
          <w:szCs w:val="21"/>
        </w:rPr>
        <w:t>A. picked up</w:t>
      </w:r>
      <w:r w:rsidRPr="00D91CE4">
        <w:rPr>
          <w:b/>
          <w:szCs w:val="21"/>
        </w:rPr>
        <w:tab/>
      </w:r>
      <w:r w:rsidRPr="00D91CE4">
        <w:rPr>
          <w:b/>
          <w:szCs w:val="21"/>
        </w:rPr>
        <w:tab/>
        <w:t>B. woke up</w:t>
      </w:r>
      <w:r w:rsidRPr="00D91CE4">
        <w:rPr>
          <w:b/>
          <w:szCs w:val="21"/>
        </w:rPr>
        <w:tab/>
      </w:r>
      <w:r w:rsidRPr="00D91CE4">
        <w:rPr>
          <w:b/>
          <w:szCs w:val="21"/>
        </w:rPr>
        <w:tab/>
      </w:r>
      <w:r w:rsidR="005C080B">
        <w:rPr>
          <w:rFonts w:hint="eastAsia"/>
          <w:b/>
          <w:szCs w:val="21"/>
        </w:rPr>
        <w:t xml:space="preserve"> </w:t>
      </w:r>
      <w:r w:rsidRPr="00077F5D">
        <w:rPr>
          <w:b/>
          <w:szCs w:val="21"/>
        </w:rPr>
        <w:t>C</w:t>
      </w:r>
      <w:r w:rsidRPr="00D91CE4">
        <w:rPr>
          <w:b/>
          <w:szCs w:val="21"/>
        </w:rPr>
        <w:t>. stayed up</w:t>
      </w:r>
      <w:r w:rsidRPr="00D91CE4">
        <w:rPr>
          <w:b/>
          <w:szCs w:val="21"/>
        </w:rPr>
        <w:tab/>
      </w:r>
      <w:r w:rsidRPr="00D91CE4">
        <w:rPr>
          <w:b/>
          <w:szCs w:val="21"/>
        </w:rPr>
        <w:tab/>
      </w:r>
      <w:r w:rsidR="005C080B">
        <w:rPr>
          <w:rFonts w:hint="eastAsia"/>
          <w:b/>
          <w:szCs w:val="21"/>
        </w:rPr>
        <w:t xml:space="preserve">  </w:t>
      </w:r>
      <w:r w:rsidRPr="00D91CE4">
        <w:rPr>
          <w:b/>
          <w:szCs w:val="21"/>
        </w:rPr>
        <w:t>D. put up</w:t>
      </w:r>
    </w:p>
    <w:p w:rsidR="00584DD5" w:rsidRPr="00D91CE4" w:rsidP="00F831B0">
      <w:pPr>
        <w:tabs>
          <w:tab w:val="left" w:pos="2100"/>
          <w:tab w:val="left" w:pos="4200"/>
          <w:tab w:val="left" w:pos="6300"/>
        </w:tabs>
        <w:spacing w:line="336" w:lineRule="exact"/>
        <w:rPr>
          <w:rFonts w:eastAsiaTheme="minorEastAsia"/>
          <w:b/>
          <w:szCs w:val="21"/>
        </w:rPr>
      </w:pPr>
      <w:r w:rsidRPr="00D91CE4">
        <w:rPr>
          <w:b/>
          <w:bCs/>
          <w:szCs w:val="21"/>
        </w:rPr>
        <w:t>（</w:t>
      </w:r>
      <w:r w:rsidRPr="00D91CE4">
        <w:rPr>
          <w:b/>
          <w:bCs/>
          <w:szCs w:val="21"/>
        </w:rPr>
        <w:t xml:space="preserve">   </w:t>
      </w:r>
      <w:r w:rsidRPr="00D91CE4">
        <w:rPr>
          <w:b/>
          <w:bCs/>
          <w:szCs w:val="21"/>
        </w:rPr>
        <w:t>）</w:t>
      </w:r>
      <w:r w:rsidR="00924453">
        <w:rPr>
          <w:b/>
          <w:bCs/>
          <w:szCs w:val="21"/>
        </w:rPr>
        <w:t>2</w:t>
      </w:r>
      <w:r w:rsidR="00924453">
        <w:rPr>
          <w:rFonts w:hint="eastAsia"/>
          <w:b/>
          <w:bCs/>
          <w:szCs w:val="21"/>
        </w:rPr>
        <w:t>0</w:t>
      </w:r>
      <w:r w:rsidRPr="00D91CE4" w:rsidR="003843C5">
        <w:rPr>
          <w:b/>
          <w:bCs/>
          <w:szCs w:val="21"/>
        </w:rPr>
        <w:t>.</w:t>
      </w:r>
      <w:r w:rsidRPr="00D91CE4" w:rsidR="00C41855">
        <w:rPr>
          <w:b/>
          <w:bCs/>
          <w:szCs w:val="21"/>
        </w:rPr>
        <w:t xml:space="preserve"> </w:t>
      </w:r>
      <w:r w:rsidRPr="00D91CE4">
        <w:rPr>
          <w:rFonts w:eastAsiaTheme="minorEastAsia"/>
          <w:b/>
          <w:szCs w:val="21"/>
        </w:rPr>
        <w:t>—I hear the beginning of this movie is very exciting.</w:t>
      </w:r>
    </w:p>
    <w:p w:rsidR="00584DD5" w:rsidRPr="00D91CE4" w:rsidP="00F831B0">
      <w:pPr>
        <w:tabs>
          <w:tab w:val="left" w:pos="2100"/>
          <w:tab w:val="left" w:pos="4200"/>
          <w:tab w:val="left" w:pos="6300"/>
        </w:tabs>
        <w:spacing w:line="336" w:lineRule="exact"/>
        <w:ind w:firstLine="1029" w:firstLineChars="490"/>
        <w:rPr>
          <w:rFonts w:eastAsiaTheme="minorEastAsia"/>
          <w:b/>
          <w:szCs w:val="21"/>
        </w:rPr>
      </w:pPr>
      <w:r w:rsidRPr="00D91CE4">
        <w:rPr>
          <w:rFonts w:eastAsiaTheme="minorEastAsia"/>
          <w:b/>
          <w:szCs w:val="21"/>
        </w:rPr>
        <w:t xml:space="preserve">—What a pity! </w:t>
      </w:r>
      <w:r w:rsidRPr="00D91CE4">
        <w:rPr>
          <w:rFonts w:eastAsiaTheme="minorEastAsia"/>
          <w:b/>
          <w:szCs w:val="21"/>
        </w:rPr>
        <w:t xml:space="preserve">When I got to the cinema, the film </w:t>
      </w:r>
      <w:r w:rsidR="005C080B">
        <w:rPr>
          <w:rFonts w:eastAsiaTheme="minorEastAsia" w:hint="eastAsia"/>
          <w:b/>
          <w:szCs w:val="21"/>
          <w:u w:val="single" w:color="000000"/>
        </w:rPr>
        <w:t>___</w:t>
      </w:r>
      <w:r w:rsidR="00D91CE4">
        <w:rPr>
          <w:rFonts w:eastAsiaTheme="minorEastAsia" w:hint="eastAsia"/>
          <w:b/>
          <w:szCs w:val="21"/>
          <w:u w:val="single" w:color="000000"/>
        </w:rPr>
        <w:t>__</w:t>
      </w:r>
      <w:r w:rsidRPr="00D91CE4">
        <w:rPr>
          <w:rFonts w:eastAsiaTheme="minorEastAsia"/>
          <w:b/>
          <w:szCs w:val="21"/>
        </w:rPr>
        <w:t>for several minutes.</w:t>
      </w:r>
      <w:r w:rsidRPr="00D91CE4">
        <w:rPr>
          <w:rFonts w:eastAsiaTheme="minorEastAsia"/>
          <w:b/>
          <w:szCs w:val="21"/>
        </w:rPr>
        <w:t> </w:t>
      </w:r>
    </w:p>
    <w:p w:rsidR="00584DD5" w:rsidRPr="00D91CE4" w:rsidP="00F831B0">
      <w:pPr>
        <w:tabs>
          <w:tab w:val="left" w:pos="2411"/>
          <w:tab w:val="left" w:pos="4200"/>
          <w:tab w:val="left" w:pos="6195"/>
        </w:tabs>
        <w:spacing w:line="336" w:lineRule="exact"/>
        <w:ind w:firstLine="720" w:firstLineChars="343"/>
        <w:rPr>
          <w:rFonts w:eastAsiaTheme="minorEastAsia"/>
          <w:b/>
          <w:szCs w:val="21"/>
        </w:rPr>
      </w:pPr>
      <w:r w:rsidRPr="00D91CE4">
        <w:rPr>
          <w:rFonts w:eastAsiaTheme="minorEastAsia"/>
          <w:b/>
          <w:szCs w:val="21"/>
        </w:rPr>
        <w:t>A.</w:t>
      </w:r>
      <w:r w:rsidR="005C080B">
        <w:rPr>
          <w:rFonts w:eastAsiaTheme="minorEastAsia" w:hint="eastAsia"/>
          <w:b/>
          <w:szCs w:val="21"/>
        </w:rPr>
        <w:t xml:space="preserve"> </w:t>
      </w:r>
      <w:r w:rsidRPr="00D91CE4">
        <w:rPr>
          <w:rFonts w:eastAsiaTheme="minorEastAsia"/>
          <w:b/>
          <w:szCs w:val="21"/>
        </w:rPr>
        <w:t>began</w:t>
      </w:r>
      <w:r w:rsidRPr="00D91CE4">
        <w:rPr>
          <w:rFonts w:eastAsiaTheme="minorEastAsia"/>
          <w:b/>
          <w:szCs w:val="21"/>
        </w:rPr>
        <w:tab/>
        <w:t>B.</w:t>
      </w:r>
      <w:r w:rsidR="005C080B">
        <w:rPr>
          <w:rFonts w:eastAsiaTheme="minorEastAsia" w:hint="eastAsia"/>
          <w:b/>
          <w:szCs w:val="21"/>
        </w:rPr>
        <w:t xml:space="preserve"> </w:t>
      </w:r>
      <w:r w:rsidRPr="00D91CE4">
        <w:rPr>
          <w:rFonts w:eastAsiaTheme="minorEastAsia"/>
          <w:b/>
          <w:szCs w:val="21"/>
        </w:rPr>
        <w:t>had begun</w:t>
      </w:r>
      <w:r w:rsidR="005C080B">
        <w:rPr>
          <w:rFonts w:eastAsiaTheme="minorEastAsia" w:hint="eastAsia"/>
          <w:b/>
          <w:szCs w:val="21"/>
        </w:rPr>
        <w:t xml:space="preserve">       </w:t>
      </w:r>
      <w:r w:rsidRPr="00D91CE4">
        <w:rPr>
          <w:rFonts w:eastAsiaTheme="minorEastAsia"/>
          <w:b/>
          <w:szCs w:val="21"/>
        </w:rPr>
        <w:t>C.</w:t>
      </w:r>
      <w:r w:rsidR="005C080B">
        <w:rPr>
          <w:rFonts w:eastAsiaTheme="minorEastAsia" w:hint="eastAsia"/>
          <w:b/>
          <w:szCs w:val="21"/>
        </w:rPr>
        <w:t xml:space="preserve"> </w:t>
      </w:r>
      <w:r w:rsidRPr="00D91CE4">
        <w:rPr>
          <w:rFonts w:eastAsiaTheme="minorEastAsia"/>
          <w:b/>
          <w:szCs w:val="21"/>
        </w:rPr>
        <w:t>has been on</w:t>
      </w:r>
      <w:r w:rsidRPr="00D91CE4">
        <w:rPr>
          <w:rFonts w:eastAsiaTheme="minorEastAsia"/>
          <w:b/>
          <w:szCs w:val="21"/>
        </w:rPr>
        <w:tab/>
      </w:r>
      <w:r w:rsidRPr="00077F5D">
        <w:rPr>
          <w:rFonts w:eastAsiaTheme="minorEastAsia"/>
          <w:b/>
          <w:szCs w:val="21"/>
        </w:rPr>
        <w:t>D</w:t>
      </w:r>
      <w:r w:rsidRPr="00D91CE4">
        <w:rPr>
          <w:rFonts w:eastAsiaTheme="minorEastAsia"/>
          <w:b/>
          <w:szCs w:val="21"/>
        </w:rPr>
        <w:t>.</w:t>
      </w:r>
      <w:r w:rsidR="005C080B">
        <w:rPr>
          <w:rFonts w:eastAsiaTheme="minorEastAsia" w:hint="eastAsia"/>
          <w:b/>
          <w:szCs w:val="21"/>
        </w:rPr>
        <w:t xml:space="preserve"> </w:t>
      </w:r>
      <w:r w:rsidRPr="00D91CE4">
        <w:rPr>
          <w:rFonts w:eastAsiaTheme="minorEastAsia"/>
          <w:b/>
          <w:szCs w:val="21"/>
        </w:rPr>
        <w:t xml:space="preserve">had been on </w:t>
      </w:r>
    </w:p>
    <w:p w:rsidR="00863D83" w:rsidRPr="00D91CE4" w:rsidP="00F831B0">
      <w:pPr>
        <w:spacing w:line="336" w:lineRule="exact"/>
        <w:jc w:val="left"/>
        <w:textAlignment w:val="center"/>
        <w:rPr>
          <w:b/>
          <w:szCs w:val="21"/>
        </w:rPr>
      </w:pPr>
      <w:r w:rsidRPr="00D91CE4">
        <w:rPr>
          <w:b/>
          <w:bCs/>
          <w:szCs w:val="21"/>
        </w:rPr>
        <w:t>（</w:t>
      </w:r>
      <w:r w:rsidRPr="00D91CE4">
        <w:rPr>
          <w:b/>
          <w:bCs/>
          <w:szCs w:val="21"/>
        </w:rPr>
        <w:t xml:space="preserve">   </w:t>
      </w:r>
      <w:r w:rsidRPr="00D91CE4">
        <w:rPr>
          <w:b/>
          <w:bCs/>
          <w:szCs w:val="21"/>
        </w:rPr>
        <w:t>）</w:t>
      </w:r>
      <w:r w:rsidR="00924453">
        <w:rPr>
          <w:b/>
          <w:bCs/>
          <w:szCs w:val="21"/>
        </w:rPr>
        <w:t>2</w:t>
      </w:r>
      <w:r w:rsidR="00924453">
        <w:rPr>
          <w:rFonts w:hint="eastAsia"/>
          <w:b/>
          <w:bCs/>
          <w:szCs w:val="21"/>
        </w:rPr>
        <w:t>1</w:t>
      </w:r>
      <w:r w:rsidRPr="00D91CE4" w:rsidR="003843C5">
        <w:rPr>
          <w:b/>
          <w:bCs/>
          <w:szCs w:val="21"/>
        </w:rPr>
        <w:t>.</w:t>
      </w:r>
      <w:r w:rsidRPr="00D91CE4" w:rsidR="00D6392C">
        <w:rPr>
          <w:b/>
          <w:szCs w:val="21"/>
        </w:rPr>
        <w:t xml:space="preserve"> </w:t>
      </w:r>
      <w:r w:rsidRPr="00D91CE4">
        <w:rPr>
          <w:b/>
          <w:szCs w:val="21"/>
        </w:rPr>
        <w:t>—I can’t think of any other sight is more amazing than the Palace Museum.</w:t>
      </w:r>
    </w:p>
    <w:p w:rsidR="00863D83" w:rsidRPr="00D91CE4" w:rsidP="00F831B0">
      <w:pPr>
        <w:spacing w:line="336" w:lineRule="exact"/>
        <w:ind w:firstLine="926" w:firstLineChars="441"/>
        <w:jc w:val="left"/>
        <w:textAlignment w:val="center"/>
        <w:rPr>
          <w:b/>
          <w:szCs w:val="21"/>
        </w:rPr>
      </w:pPr>
      <w:r w:rsidRPr="00D91CE4">
        <w:rPr>
          <w:b/>
          <w:szCs w:val="21"/>
        </w:rPr>
        <w:t>—Yes, you are right. Its greatness is ________ words.</w:t>
      </w:r>
    </w:p>
    <w:p w:rsidR="00863D83" w:rsidRPr="00D91CE4" w:rsidP="00F831B0">
      <w:pPr>
        <w:tabs>
          <w:tab w:val="left" w:pos="2488"/>
          <w:tab w:val="left" w:pos="4365"/>
          <w:tab w:val="left" w:pos="6229"/>
        </w:tabs>
        <w:spacing w:line="336" w:lineRule="exact"/>
        <w:ind w:firstLine="720" w:firstLineChars="343"/>
        <w:jc w:val="left"/>
        <w:textAlignment w:val="center"/>
        <w:rPr>
          <w:b/>
          <w:szCs w:val="21"/>
        </w:rPr>
      </w:pPr>
      <w:r w:rsidRPr="00D91CE4">
        <w:rPr>
          <w:b/>
          <w:szCs w:val="21"/>
        </w:rPr>
        <w:t>A</w:t>
      </w:r>
      <w:r w:rsidR="005C080B">
        <w:rPr>
          <w:rFonts w:hint="eastAsia"/>
          <w:b/>
          <w:szCs w:val="21"/>
        </w:rPr>
        <w:t xml:space="preserve">. </w:t>
      </w:r>
      <w:r w:rsidRPr="00D91CE4">
        <w:rPr>
          <w:b/>
          <w:szCs w:val="21"/>
        </w:rPr>
        <w:t>over</w:t>
      </w:r>
      <w:r w:rsidRPr="00D91CE4">
        <w:rPr>
          <w:b/>
          <w:szCs w:val="21"/>
        </w:rPr>
        <w:tab/>
        <w:t>B</w:t>
      </w:r>
      <w:r w:rsidR="005C080B">
        <w:rPr>
          <w:rFonts w:hint="eastAsia"/>
          <w:b/>
          <w:szCs w:val="21"/>
        </w:rPr>
        <w:t xml:space="preserve">. </w:t>
      </w:r>
      <w:r w:rsidRPr="00D91CE4">
        <w:rPr>
          <w:b/>
          <w:szCs w:val="21"/>
        </w:rPr>
        <w:t>above</w:t>
      </w:r>
      <w:r w:rsidRPr="00D91CE4">
        <w:rPr>
          <w:b/>
          <w:szCs w:val="21"/>
        </w:rPr>
        <w:tab/>
        <w:t>C</w:t>
      </w:r>
      <w:r w:rsidR="005C080B">
        <w:rPr>
          <w:rFonts w:hint="eastAsia"/>
          <w:b/>
          <w:szCs w:val="21"/>
        </w:rPr>
        <w:t xml:space="preserve">. </w:t>
      </w:r>
      <w:r w:rsidRPr="00D91CE4">
        <w:rPr>
          <w:b/>
          <w:szCs w:val="21"/>
        </w:rPr>
        <w:t>beyond</w:t>
      </w:r>
      <w:r w:rsidRPr="00D91CE4">
        <w:rPr>
          <w:b/>
          <w:szCs w:val="21"/>
        </w:rPr>
        <w:tab/>
        <w:t>D</w:t>
      </w:r>
      <w:r w:rsidR="005C080B">
        <w:rPr>
          <w:rFonts w:hint="eastAsia"/>
          <w:b/>
          <w:szCs w:val="21"/>
        </w:rPr>
        <w:t xml:space="preserve">. </w:t>
      </w:r>
      <w:r w:rsidRPr="00D91CE4">
        <w:rPr>
          <w:b/>
          <w:szCs w:val="21"/>
        </w:rPr>
        <w:t>without</w:t>
      </w:r>
    </w:p>
    <w:p w:rsidR="00597467" w:rsidRPr="00D91CE4" w:rsidP="00F831B0">
      <w:pPr>
        <w:spacing w:line="336" w:lineRule="exact"/>
        <w:rPr>
          <w:b/>
          <w:szCs w:val="21"/>
        </w:rPr>
      </w:pPr>
      <w:r w:rsidRPr="00D91CE4">
        <w:rPr>
          <w:b/>
          <w:bCs/>
          <w:szCs w:val="21"/>
        </w:rPr>
        <w:t>（</w:t>
      </w:r>
      <w:r w:rsidRPr="00D91CE4" w:rsidR="00D6392C">
        <w:rPr>
          <w:b/>
          <w:bCs/>
          <w:szCs w:val="21"/>
        </w:rPr>
        <w:t xml:space="preserve">  </w:t>
      </w:r>
      <w:r w:rsidRPr="00D91CE4">
        <w:rPr>
          <w:b/>
          <w:bCs/>
          <w:szCs w:val="21"/>
        </w:rPr>
        <w:t xml:space="preserve"> </w:t>
      </w:r>
      <w:r w:rsidRPr="00D91CE4">
        <w:rPr>
          <w:b/>
          <w:bCs/>
          <w:szCs w:val="21"/>
        </w:rPr>
        <w:t>）</w:t>
      </w:r>
      <w:r w:rsidR="00924453">
        <w:rPr>
          <w:b/>
          <w:bCs/>
          <w:szCs w:val="21"/>
        </w:rPr>
        <w:t>2</w:t>
      </w:r>
      <w:r w:rsidR="00924453">
        <w:rPr>
          <w:rFonts w:hint="eastAsia"/>
          <w:b/>
          <w:bCs/>
          <w:szCs w:val="21"/>
        </w:rPr>
        <w:t>2</w:t>
      </w:r>
      <w:r w:rsidRPr="00D91CE4" w:rsidR="003843C5">
        <w:rPr>
          <w:b/>
          <w:bCs/>
          <w:szCs w:val="21"/>
        </w:rPr>
        <w:t>.</w:t>
      </w:r>
      <w:r w:rsidRPr="00D91CE4" w:rsidR="0010606B">
        <w:rPr>
          <w:b/>
          <w:bCs/>
          <w:szCs w:val="21"/>
        </w:rPr>
        <w:t xml:space="preserve"> </w:t>
      </w:r>
      <w:r w:rsidRPr="00D91CE4">
        <w:rPr>
          <w:b/>
          <w:szCs w:val="21"/>
        </w:rPr>
        <w:t>--- I wore sports shoes to the ball yesterday evening by mistake.</w:t>
      </w:r>
    </w:p>
    <w:p w:rsidR="00597467" w:rsidRPr="00D91CE4" w:rsidP="00F831B0">
      <w:pPr>
        <w:spacing w:line="336" w:lineRule="exact"/>
        <w:ind w:firstLine="1029" w:firstLineChars="490"/>
        <w:rPr>
          <w:b/>
          <w:szCs w:val="21"/>
        </w:rPr>
      </w:pPr>
      <w:r w:rsidRPr="00D91CE4">
        <w:rPr>
          <w:b/>
          <w:szCs w:val="21"/>
        </w:rPr>
        <w:t>---Oh, dear, you must be very</w:t>
      </w:r>
      <w:r w:rsidR="00D91CE4">
        <w:rPr>
          <w:rFonts w:hint="eastAsia"/>
          <w:b/>
          <w:szCs w:val="21"/>
          <w:u w:val="single"/>
        </w:rPr>
        <w:t xml:space="preserve">         </w:t>
      </w:r>
      <w:r w:rsidRPr="00D91CE4">
        <w:rPr>
          <w:b/>
          <w:szCs w:val="21"/>
        </w:rPr>
        <w:t xml:space="preserve"> at the ball.</w:t>
      </w:r>
    </w:p>
    <w:p w:rsidR="00597467" w:rsidRPr="00D91CE4" w:rsidP="00F831B0">
      <w:pPr>
        <w:spacing w:line="336" w:lineRule="exact"/>
        <w:ind w:firstLine="720" w:firstLineChars="343"/>
        <w:rPr>
          <w:b/>
          <w:szCs w:val="21"/>
        </w:rPr>
      </w:pPr>
      <w:r w:rsidRPr="00077F5D">
        <w:rPr>
          <w:b/>
          <w:szCs w:val="21"/>
        </w:rPr>
        <w:t xml:space="preserve">A. </w:t>
      </w:r>
      <w:r w:rsidRPr="00D91CE4">
        <w:rPr>
          <w:b/>
          <w:szCs w:val="21"/>
        </w:rPr>
        <w:t xml:space="preserve">embarrassed   B. pleased   </w:t>
      </w:r>
      <w:r w:rsidR="005C080B">
        <w:rPr>
          <w:rFonts w:hint="eastAsia"/>
          <w:b/>
          <w:szCs w:val="21"/>
        </w:rPr>
        <w:t xml:space="preserve">      </w:t>
      </w:r>
      <w:r w:rsidRPr="00D91CE4">
        <w:rPr>
          <w:b/>
          <w:szCs w:val="21"/>
        </w:rPr>
        <w:t xml:space="preserve">C. tired  </w:t>
      </w:r>
      <w:r w:rsidR="005C080B">
        <w:rPr>
          <w:rFonts w:hint="eastAsia"/>
          <w:b/>
          <w:szCs w:val="21"/>
        </w:rPr>
        <w:t xml:space="preserve">        </w:t>
      </w:r>
      <w:r w:rsidRPr="00D91CE4">
        <w:rPr>
          <w:b/>
          <w:szCs w:val="21"/>
        </w:rPr>
        <w:t xml:space="preserve"> D. surprised</w:t>
      </w:r>
    </w:p>
    <w:p w:rsidR="00863D83" w:rsidRPr="00D91CE4" w:rsidP="00F831B0">
      <w:pPr>
        <w:tabs>
          <w:tab w:val="left" w:pos="1871"/>
          <w:tab w:val="left" w:pos="3407"/>
          <w:tab w:val="left" w:pos="4949"/>
          <w:tab w:val="left" w:pos="6599"/>
        </w:tabs>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b/>
          <w:bCs/>
          <w:szCs w:val="21"/>
        </w:rPr>
        <w:t>2</w:t>
      </w:r>
      <w:r w:rsidR="00924453">
        <w:rPr>
          <w:rFonts w:hint="eastAsia"/>
          <w:b/>
          <w:bCs/>
          <w:szCs w:val="21"/>
        </w:rPr>
        <w:t>3</w:t>
      </w:r>
      <w:r w:rsidRPr="00D91CE4" w:rsidR="005F5ECE">
        <w:rPr>
          <w:b/>
          <w:bCs/>
          <w:szCs w:val="21"/>
        </w:rPr>
        <w:t xml:space="preserve">. </w:t>
      </w:r>
      <w:r w:rsidRPr="00D91CE4">
        <w:rPr>
          <w:b/>
          <w:szCs w:val="21"/>
        </w:rPr>
        <w:t>—Will you take part in the football game on Sunday afternoon?</w:t>
      </w:r>
    </w:p>
    <w:p w:rsidR="00863D83" w:rsidRPr="00D91CE4" w:rsidP="00F831B0">
      <w:pPr>
        <w:tabs>
          <w:tab w:val="left" w:pos="1871"/>
          <w:tab w:val="left" w:pos="3407"/>
          <w:tab w:val="left" w:pos="4949"/>
          <w:tab w:val="left" w:pos="6599"/>
        </w:tabs>
        <w:spacing w:line="336" w:lineRule="exact"/>
        <w:ind w:firstLine="1029" w:firstLineChars="490"/>
        <w:rPr>
          <w:b/>
          <w:szCs w:val="21"/>
        </w:rPr>
      </w:pPr>
      <w:r>
        <w:rPr>
          <w:b/>
          <w:szCs w:val="21"/>
        </w:rPr>
        <w:t>—No. It has been</w:t>
      </w:r>
      <w:r>
        <w:rPr>
          <w:rFonts w:hint="eastAsia"/>
          <w:b/>
          <w:szCs w:val="21"/>
        </w:rPr>
        <w:t xml:space="preserve"> ________</w:t>
      </w:r>
      <w:r w:rsidRPr="00D91CE4">
        <w:rPr>
          <w:b/>
          <w:szCs w:val="21"/>
        </w:rPr>
        <w:t>because of the rain.  </w:t>
      </w:r>
    </w:p>
    <w:p w:rsidR="003843C5" w:rsidRPr="00D91CE4" w:rsidP="00F831B0">
      <w:pPr>
        <w:tabs>
          <w:tab w:val="left" w:pos="3407"/>
          <w:tab w:val="left" w:pos="4949"/>
          <w:tab w:val="left" w:pos="6186"/>
        </w:tabs>
        <w:spacing w:line="336" w:lineRule="exact"/>
        <w:ind w:firstLine="823" w:firstLineChars="392"/>
        <w:rPr>
          <w:b/>
          <w:szCs w:val="21"/>
        </w:rPr>
      </w:pPr>
      <w:r w:rsidRPr="00D91CE4">
        <w:rPr>
          <w:b/>
          <w:szCs w:val="21"/>
        </w:rPr>
        <w:t>A.</w:t>
      </w:r>
      <w:r w:rsidR="005C080B">
        <w:rPr>
          <w:rFonts w:hint="eastAsia"/>
          <w:b/>
          <w:szCs w:val="21"/>
        </w:rPr>
        <w:t xml:space="preserve"> </w:t>
      </w:r>
      <w:r w:rsidR="005C080B">
        <w:rPr>
          <w:b/>
          <w:szCs w:val="21"/>
        </w:rPr>
        <w:t>refused</w:t>
      </w:r>
      <w:r w:rsidR="005C080B">
        <w:rPr>
          <w:rFonts w:hint="eastAsia"/>
          <w:b/>
          <w:szCs w:val="21"/>
        </w:rPr>
        <w:t xml:space="preserve">       </w:t>
      </w:r>
      <w:r w:rsidRPr="00D91CE4">
        <w:rPr>
          <w:b/>
          <w:szCs w:val="21"/>
        </w:rPr>
        <w:t>B.</w:t>
      </w:r>
      <w:r w:rsidR="005C080B">
        <w:rPr>
          <w:rFonts w:hint="eastAsia"/>
          <w:b/>
          <w:szCs w:val="21"/>
        </w:rPr>
        <w:t xml:space="preserve"> </w:t>
      </w:r>
      <w:r w:rsidRPr="00D91CE4">
        <w:rPr>
          <w:b/>
          <w:szCs w:val="21"/>
        </w:rPr>
        <w:t>controlled</w:t>
      </w:r>
      <w:r w:rsidR="005C080B">
        <w:rPr>
          <w:rFonts w:hint="eastAsia"/>
          <w:b/>
          <w:szCs w:val="21"/>
        </w:rPr>
        <w:t xml:space="preserve">      </w:t>
      </w:r>
      <w:r w:rsidRPr="00077F5D">
        <w:rPr>
          <w:b/>
          <w:szCs w:val="21"/>
        </w:rPr>
        <w:t>C.</w:t>
      </w:r>
      <w:r w:rsidR="005C080B">
        <w:rPr>
          <w:rFonts w:hint="eastAsia"/>
          <w:b/>
          <w:szCs w:val="21"/>
        </w:rPr>
        <w:t xml:space="preserve"> </w:t>
      </w:r>
      <w:r w:rsidRPr="00D91CE4" w:rsidR="00B25A3D">
        <w:rPr>
          <w:b/>
          <w:szCs w:val="21"/>
        </w:rPr>
        <w:t>canceled</w:t>
      </w:r>
      <w:r w:rsidRPr="00D91CE4" w:rsidR="00B25A3D">
        <w:rPr>
          <w:b/>
          <w:szCs w:val="21"/>
        </w:rPr>
        <w:tab/>
        <w:t>D.</w:t>
      </w:r>
      <w:r w:rsidR="005C080B">
        <w:rPr>
          <w:rFonts w:hint="eastAsia"/>
          <w:b/>
          <w:szCs w:val="21"/>
        </w:rPr>
        <w:t xml:space="preserve"> </w:t>
      </w:r>
      <w:r w:rsidRPr="00D91CE4" w:rsidR="00B25A3D">
        <w:rPr>
          <w:b/>
          <w:szCs w:val="21"/>
        </w:rPr>
        <w:t>served</w:t>
      </w:r>
    </w:p>
    <w:p w:rsidR="00D91CE4" w:rsidRPr="00D91CE4" w:rsidP="00F831B0">
      <w:pPr>
        <w:tabs>
          <w:tab w:val="left" w:pos="1871"/>
          <w:tab w:val="left" w:pos="3407"/>
          <w:tab w:val="left" w:pos="4949"/>
          <w:tab w:val="left" w:pos="6599"/>
        </w:tabs>
        <w:spacing w:line="336" w:lineRule="exact"/>
        <w:rPr>
          <w:b/>
          <w:szCs w:val="21"/>
        </w:rPr>
      </w:pPr>
      <w:r w:rsidRPr="00D91CE4">
        <w:rPr>
          <w:b/>
          <w:bCs/>
          <w:szCs w:val="21"/>
        </w:rPr>
        <w:t>（</w:t>
      </w:r>
      <w:r w:rsidRPr="00D91CE4">
        <w:rPr>
          <w:b/>
          <w:bCs/>
          <w:szCs w:val="21"/>
        </w:rPr>
        <w:t xml:space="preserve">   </w:t>
      </w:r>
      <w:r w:rsidRPr="00D91CE4">
        <w:rPr>
          <w:b/>
          <w:bCs/>
          <w:szCs w:val="21"/>
        </w:rPr>
        <w:t>）</w:t>
      </w:r>
      <w:r w:rsidR="00924453">
        <w:rPr>
          <w:b/>
          <w:bCs/>
          <w:szCs w:val="21"/>
        </w:rPr>
        <w:t>2</w:t>
      </w:r>
      <w:r w:rsidR="00924453">
        <w:rPr>
          <w:rFonts w:hint="eastAsia"/>
          <w:b/>
          <w:bCs/>
          <w:szCs w:val="21"/>
        </w:rPr>
        <w:t>4</w:t>
      </w:r>
      <w:r w:rsidRPr="00D91CE4" w:rsidR="00190ED6">
        <w:rPr>
          <w:b/>
          <w:bCs/>
          <w:szCs w:val="21"/>
        </w:rPr>
        <w:t>.</w:t>
      </w:r>
      <w:r w:rsidRPr="00D91CE4" w:rsidR="0088091E">
        <w:rPr>
          <w:b/>
          <w:bCs/>
          <w:szCs w:val="21"/>
        </w:rPr>
        <w:t xml:space="preserve"> </w:t>
      </w:r>
      <w:r w:rsidRPr="00D91CE4">
        <w:rPr>
          <w:b/>
          <w:szCs w:val="21"/>
        </w:rPr>
        <w:t>—What did Madam Curie win the Nobel Prize for?</w:t>
      </w:r>
    </w:p>
    <w:p w:rsidR="00D91CE4" w:rsidRPr="00D91CE4" w:rsidP="00F831B0">
      <w:pPr>
        <w:tabs>
          <w:tab w:val="left" w:pos="1871"/>
          <w:tab w:val="left" w:pos="3407"/>
          <w:tab w:val="left" w:pos="4949"/>
          <w:tab w:val="left" w:pos="6599"/>
        </w:tabs>
        <w:spacing w:line="336" w:lineRule="exact"/>
        <w:ind w:firstLine="1029" w:firstLineChars="490"/>
        <w:rPr>
          <w:b/>
          <w:szCs w:val="21"/>
        </w:rPr>
      </w:pPr>
      <w:r w:rsidRPr="00D91CE4">
        <w:rPr>
          <w:b/>
          <w:szCs w:val="21"/>
        </w:rPr>
        <w:t xml:space="preserve">—For her </w:t>
      </w:r>
      <w:r w:rsidRPr="00D91CE4">
        <w:rPr>
          <w:b/>
          <w:szCs w:val="21"/>
          <w:u w:val="single" w:color="000000"/>
        </w:rPr>
        <w:t>　　</w:t>
      </w:r>
      <w:r w:rsidRPr="00D91CE4">
        <w:rPr>
          <w:b/>
          <w:szCs w:val="21"/>
          <w:u w:val="single" w:color="000000"/>
        </w:rPr>
        <w:t>　</w:t>
      </w:r>
      <w:r>
        <w:rPr>
          <w:rFonts w:hint="eastAsia"/>
          <w:b/>
          <w:szCs w:val="21"/>
          <w:u w:val="single" w:color="000000"/>
        </w:rPr>
        <w:t xml:space="preserve"> </w:t>
      </w:r>
      <w:r w:rsidRPr="00D91CE4">
        <w:rPr>
          <w:b/>
          <w:szCs w:val="21"/>
        </w:rPr>
        <w:t>in chemistry.  </w:t>
      </w:r>
    </w:p>
    <w:p w:rsidR="00D91CE4" w:rsidRPr="00D91CE4" w:rsidP="00F831B0">
      <w:pPr>
        <w:tabs>
          <w:tab w:val="left" w:pos="1871"/>
          <w:tab w:val="left" w:pos="3407"/>
          <w:tab w:val="left" w:pos="4949"/>
          <w:tab w:val="left" w:pos="6186"/>
        </w:tabs>
        <w:spacing w:line="336" w:lineRule="exact"/>
        <w:ind w:firstLine="823" w:firstLineChars="392"/>
        <w:rPr>
          <w:b/>
          <w:szCs w:val="21"/>
        </w:rPr>
      </w:pPr>
      <w:r w:rsidRPr="00D91CE4">
        <w:rPr>
          <w:b/>
          <w:szCs w:val="21"/>
        </w:rPr>
        <w:t>A.</w:t>
      </w:r>
      <w:r w:rsidR="005C080B">
        <w:rPr>
          <w:rFonts w:hint="eastAsia"/>
          <w:b/>
          <w:szCs w:val="21"/>
        </w:rPr>
        <w:t xml:space="preserve"> </w:t>
      </w:r>
      <w:r w:rsidRPr="00D91CE4">
        <w:rPr>
          <w:b/>
          <w:szCs w:val="21"/>
        </w:rPr>
        <w:t>invention</w:t>
      </w:r>
      <w:r w:rsidR="005C080B">
        <w:rPr>
          <w:rFonts w:hint="eastAsia"/>
          <w:b/>
          <w:szCs w:val="21"/>
        </w:rPr>
        <w:t xml:space="preserve">     </w:t>
      </w:r>
      <w:r w:rsidRPr="00077F5D">
        <w:rPr>
          <w:b/>
          <w:szCs w:val="21"/>
        </w:rPr>
        <w:t>B</w:t>
      </w:r>
      <w:r w:rsidRPr="00D91CE4">
        <w:rPr>
          <w:b/>
          <w:szCs w:val="21"/>
        </w:rPr>
        <w:t>.</w:t>
      </w:r>
      <w:r w:rsidR="005C080B">
        <w:rPr>
          <w:rFonts w:hint="eastAsia"/>
          <w:b/>
          <w:szCs w:val="21"/>
        </w:rPr>
        <w:t xml:space="preserve"> </w:t>
      </w:r>
      <w:r w:rsidRPr="00D91CE4">
        <w:rPr>
          <w:b/>
          <w:szCs w:val="21"/>
        </w:rPr>
        <w:t>d</w:t>
      </w:r>
      <w:r w:rsidR="005C080B">
        <w:rPr>
          <w:b/>
          <w:szCs w:val="21"/>
        </w:rPr>
        <w:t>iscovery</w:t>
      </w:r>
      <w:r w:rsidR="005C080B">
        <w:rPr>
          <w:rFonts w:hint="eastAsia"/>
          <w:b/>
          <w:szCs w:val="21"/>
        </w:rPr>
        <w:t xml:space="preserve">       </w:t>
      </w:r>
      <w:r w:rsidRPr="00D91CE4">
        <w:rPr>
          <w:b/>
          <w:szCs w:val="21"/>
        </w:rPr>
        <w:t>C.</w:t>
      </w:r>
      <w:r w:rsidR="005C080B">
        <w:rPr>
          <w:rFonts w:hint="eastAsia"/>
          <w:b/>
          <w:szCs w:val="21"/>
        </w:rPr>
        <w:t xml:space="preserve"> </w:t>
      </w:r>
      <w:r w:rsidRPr="00D91CE4">
        <w:rPr>
          <w:b/>
          <w:szCs w:val="21"/>
        </w:rPr>
        <w:t>imagination</w:t>
      </w:r>
      <w:r w:rsidRPr="00D91CE4">
        <w:rPr>
          <w:b/>
          <w:szCs w:val="21"/>
        </w:rPr>
        <w:tab/>
        <w:t>D.</w:t>
      </w:r>
      <w:r w:rsidR="005C080B">
        <w:rPr>
          <w:rFonts w:hint="eastAsia"/>
          <w:b/>
          <w:szCs w:val="21"/>
        </w:rPr>
        <w:t xml:space="preserve"> </w:t>
      </w:r>
      <w:r w:rsidRPr="00D91CE4">
        <w:rPr>
          <w:b/>
          <w:szCs w:val="21"/>
        </w:rPr>
        <w:t>advice</w:t>
      </w:r>
    </w:p>
    <w:p w:rsidR="00584DD5" w:rsidRPr="00D91CE4" w:rsidP="00F831B0">
      <w:pPr>
        <w:tabs>
          <w:tab w:val="left" w:pos="2100"/>
          <w:tab w:val="left" w:pos="4200"/>
          <w:tab w:val="left" w:pos="6300"/>
        </w:tabs>
        <w:spacing w:line="336" w:lineRule="exact"/>
        <w:rPr>
          <w:rFonts w:eastAsiaTheme="minorEastAsia"/>
          <w:b/>
          <w:szCs w:val="21"/>
        </w:rPr>
      </w:pPr>
      <w:r w:rsidRPr="00D91CE4">
        <w:rPr>
          <w:b/>
          <w:bCs/>
          <w:szCs w:val="21"/>
        </w:rPr>
        <w:t>（</w:t>
      </w:r>
      <w:r w:rsidRPr="00D91CE4">
        <w:rPr>
          <w:b/>
          <w:bCs/>
          <w:szCs w:val="21"/>
        </w:rPr>
        <w:t xml:space="preserve">   </w:t>
      </w:r>
      <w:r w:rsidRPr="00D91CE4">
        <w:rPr>
          <w:b/>
          <w:bCs/>
          <w:szCs w:val="21"/>
        </w:rPr>
        <w:t>）</w:t>
      </w:r>
      <w:r w:rsidR="00924453">
        <w:rPr>
          <w:rFonts w:hint="eastAsia"/>
          <w:b/>
          <w:bCs/>
          <w:szCs w:val="21"/>
        </w:rPr>
        <w:t>25</w:t>
      </w:r>
      <w:r w:rsidRPr="00D91CE4" w:rsidR="003843C5">
        <w:rPr>
          <w:b/>
          <w:bCs/>
          <w:szCs w:val="21"/>
        </w:rPr>
        <w:t>.</w:t>
      </w:r>
      <w:r w:rsidRPr="00D91CE4" w:rsidR="00190ED6">
        <w:rPr>
          <w:b/>
          <w:bCs/>
          <w:szCs w:val="21"/>
        </w:rPr>
        <w:t xml:space="preserve"> </w:t>
      </w:r>
      <w:r w:rsidRPr="00D91CE4">
        <w:rPr>
          <w:rFonts w:eastAsiaTheme="minorEastAsia"/>
          <w:b/>
          <w:szCs w:val="21"/>
        </w:rPr>
        <w:t xml:space="preserve">—I saw you crying in the street yesterday morning. </w:t>
      </w:r>
      <w:r w:rsidRPr="00D91CE4">
        <w:rPr>
          <w:rFonts w:eastAsiaTheme="minorEastAsia"/>
          <w:b/>
          <w:szCs w:val="21"/>
          <w:u w:val="single" w:color="000000"/>
        </w:rPr>
        <w:t>　　　　</w:t>
      </w:r>
      <w:r w:rsidRPr="00D91CE4">
        <w:rPr>
          <w:rFonts w:eastAsiaTheme="minorEastAsia"/>
          <w:b/>
          <w:szCs w:val="21"/>
        </w:rPr>
        <w:t>? </w:t>
      </w:r>
    </w:p>
    <w:p w:rsidR="00584DD5" w:rsidRPr="00D91CE4" w:rsidP="00F831B0">
      <w:pPr>
        <w:tabs>
          <w:tab w:val="left" w:pos="2100"/>
          <w:tab w:val="left" w:pos="4200"/>
          <w:tab w:val="left" w:pos="6300"/>
        </w:tabs>
        <w:spacing w:line="336" w:lineRule="exact"/>
        <w:ind w:firstLine="926" w:firstLineChars="441"/>
        <w:rPr>
          <w:rFonts w:eastAsiaTheme="minorEastAsia"/>
          <w:b/>
          <w:szCs w:val="21"/>
        </w:rPr>
      </w:pPr>
      <w:r w:rsidRPr="00D91CE4">
        <w:rPr>
          <w:rFonts w:eastAsiaTheme="minorEastAsia"/>
          <w:b/>
          <w:szCs w:val="21"/>
        </w:rPr>
        <w:t>—I lost my bike.</w:t>
      </w:r>
    </w:p>
    <w:p w:rsidR="00584DD5" w:rsidRPr="00D91CE4" w:rsidP="00F831B0">
      <w:pPr>
        <w:tabs>
          <w:tab w:val="left" w:pos="2100"/>
          <w:tab w:val="left" w:pos="4200"/>
          <w:tab w:val="left" w:pos="6195"/>
        </w:tabs>
        <w:spacing w:line="336" w:lineRule="exact"/>
        <w:ind w:firstLine="716" w:firstLineChars="341"/>
        <w:rPr>
          <w:rFonts w:eastAsiaTheme="minorEastAsia"/>
          <w:b/>
          <w:szCs w:val="21"/>
        </w:rPr>
      </w:pPr>
      <w:r w:rsidRPr="00D91CE4">
        <w:rPr>
          <w:rFonts w:eastAsiaTheme="minorEastAsia"/>
          <w:b/>
          <w:szCs w:val="21"/>
        </w:rPr>
        <w:t>A.</w:t>
      </w:r>
      <w:r w:rsidR="005C080B">
        <w:rPr>
          <w:rFonts w:eastAsiaTheme="minorEastAsia" w:hint="eastAsia"/>
          <w:b/>
          <w:szCs w:val="21"/>
        </w:rPr>
        <w:t xml:space="preserve"> </w:t>
      </w:r>
      <w:r w:rsidR="005C080B">
        <w:rPr>
          <w:rFonts w:eastAsiaTheme="minorEastAsia"/>
          <w:b/>
          <w:szCs w:val="21"/>
        </w:rPr>
        <w:t>How are you</w:t>
      </w:r>
      <w:r w:rsidR="005C080B">
        <w:rPr>
          <w:rFonts w:eastAsiaTheme="minorEastAsia" w:hint="eastAsia"/>
          <w:b/>
          <w:szCs w:val="21"/>
        </w:rPr>
        <w:t xml:space="preserve">    </w:t>
      </w:r>
      <w:r w:rsidRPr="00D91CE4">
        <w:rPr>
          <w:rFonts w:eastAsiaTheme="minorEastAsia"/>
          <w:b/>
          <w:szCs w:val="21"/>
        </w:rPr>
        <w:t>B.</w:t>
      </w:r>
      <w:r w:rsidR="005C080B">
        <w:rPr>
          <w:rFonts w:eastAsiaTheme="minorEastAsia" w:hint="eastAsia"/>
          <w:b/>
          <w:szCs w:val="21"/>
        </w:rPr>
        <w:t xml:space="preserve"> </w:t>
      </w:r>
      <w:r w:rsidRPr="00D91CE4">
        <w:rPr>
          <w:rFonts w:eastAsiaTheme="minorEastAsia"/>
          <w:b/>
          <w:szCs w:val="21"/>
        </w:rPr>
        <w:t>What about you</w:t>
      </w:r>
      <w:r w:rsidR="005C080B">
        <w:rPr>
          <w:rFonts w:eastAsiaTheme="minorEastAsia" w:hint="eastAsia"/>
          <w:b/>
          <w:szCs w:val="21"/>
        </w:rPr>
        <w:t xml:space="preserve"> </w:t>
      </w:r>
      <w:r w:rsidRPr="00077F5D">
        <w:rPr>
          <w:rFonts w:eastAsiaTheme="minorEastAsia"/>
          <w:b/>
          <w:szCs w:val="21"/>
        </w:rPr>
        <w:t>C</w:t>
      </w:r>
      <w:r w:rsidRPr="00D91CE4">
        <w:rPr>
          <w:rFonts w:eastAsiaTheme="minorEastAsia"/>
          <w:b/>
          <w:szCs w:val="21"/>
        </w:rPr>
        <w:t>.</w:t>
      </w:r>
      <w:r w:rsidR="005C080B">
        <w:rPr>
          <w:rFonts w:eastAsiaTheme="minorEastAsia" w:hint="eastAsia"/>
          <w:b/>
          <w:szCs w:val="21"/>
        </w:rPr>
        <w:t xml:space="preserve"> </w:t>
      </w:r>
      <w:r w:rsidRPr="00D91CE4">
        <w:rPr>
          <w:rFonts w:eastAsiaTheme="minorEastAsia"/>
          <w:b/>
          <w:szCs w:val="21"/>
        </w:rPr>
        <w:t>What happened</w:t>
      </w:r>
      <w:r w:rsidRPr="00D91CE4">
        <w:rPr>
          <w:rFonts w:eastAsiaTheme="minorEastAsia"/>
          <w:b/>
          <w:szCs w:val="21"/>
        </w:rPr>
        <w:tab/>
      </w:r>
      <w:r w:rsidRPr="00D91CE4">
        <w:rPr>
          <w:rFonts w:eastAsiaTheme="minorEastAsia"/>
          <w:b/>
          <w:szCs w:val="21"/>
        </w:rPr>
        <w:t>D.</w:t>
      </w:r>
      <w:r w:rsidR="005C080B">
        <w:rPr>
          <w:rFonts w:eastAsiaTheme="minorEastAsia" w:hint="eastAsia"/>
          <w:b/>
          <w:szCs w:val="21"/>
        </w:rPr>
        <w:t xml:space="preserve"> </w:t>
      </w:r>
      <w:r w:rsidRPr="00D91CE4">
        <w:rPr>
          <w:rFonts w:eastAsiaTheme="minorEastAsia"/>
          <w:b/>
          <w:szCs w:val="21"/>
        </w:rPr>
        <w:t xml:space="preserve">Can I help </w:t>
      </w:r>
      <w:r w:rsidRPr="00D91CE4">
        <w:rPr>
          <w:rFonts w:eastAsiaTheme="minorEastAsia"/>
          <w:b/>
          <w:szCs w:val="21"/>
        </w:rPr>
        <w:t>you</w:t>
      </w:r>
    </w:p>
    <w:p w:rsidR="00981347" w:rsidRPr="009F1E14" w:rsidP="00F831B0">
      <w:pPr>
        <w:spacing w:line="336" w:lineRule="exact"/>
        <w:rPr>
          <w:rFonts w:ascii="方正书宋简体" w:eastAsia="方正书宋简体"/>
          <w:b/>
          <w:szCs w:val="21"/>
        </w:rPr>
      </w:pPr>
      <w:r w:rsidRPr="009F1E14">
        <w:rPr>
          <w:rFonts w:ascii="方正书宋简体" w:eastAsia="方正书宋简体" w:hint="eastAsia"/>
          <w:b/>
          <w:szCs w:val="21"/>
        </w:rPr>
        <w:t>第二节：</w:t>
      </w:r>
      <w:r w:rsidRPr="009F1E14" w:rsidR="00A96270">
        <w:rPr>
          <w:rFonts w:ascii="方正书宋简体" w:eastAsia="方正书宋简体" w:hint="eastAsia"/>
          <w:b/>
          <w:szCs w:val="21"/>
        </w:rPr>
        <w:t xml:space="preserve">完形填空 </w:t>
      </w:r>
      <w:r w:rsidRPr="009F1E14">
        <w:rPr>
          <w:rFonts w:ascii="方正书宋简体" w:eastAsia="方正书宋简体" w:hint="eastAsia"/>
          <w:b/>
          <w:szCs w:val="21"/>
        </w:rPr>
        <w:t xml:space="preserve">  （20分）</w:t>
      </w:r>
    </w:p>
    <w:p w:rsidR="00D60BDD" w:rsidP="00F831B0">
      <w:pPr>
        <w:spacing w:line="336" w:lineRule="exact"/>
        <w:ind w:firstLine="422" w:firstLineChars="201"/>
        <w:rPr>
          <w:rFonts w:ascii="方正书宋简体" w:eastAsia="方正书宋简体"/>
          <w:b/>
        </w:rPr>
      </w:pPr>
      <w:r w:rsidRPr="009F1E14">
        <w:rPr>
          <w:rFonts w:ascii="方正书宋简体" w:eastAsia="方正书宋简体" w:hint="eastAsia"/>
          <w:b/>
        </w:rPr>
        <w:t>通读下面的短文，掌握其大意，然后在各小题所给的四个选项中，选出一个最佳选项，并将答案写在题前的括号内。</w:t>
      </w:r>
    </w:p>
    <w:p w:rsidR="00447A55" w:rsidRPr="00447A55" w:rsidP="00F831B0">
      <w:pPr>
        <w:spacing w:line="336" w:lineRule="exact"/>
        <w:ind w:firstLine="525" w:firstLineChars="250"/>
        <w:rPr>
          <w:b/>
          <w:szCs w:val="21"/>
        </w:rPr>
      </w:pPr>
      <w:r w:rsidRPr="00447A55">
        <w:rPr>
          <w:b/>
          <w:szCs w:val="21"/>
        </w:rPr>
        <w:t>One day, a 7-year-old boy held a dollar coin in his hand and asked the shop owners along the street, “Excuse me, do you sell God?"</w:t>
      </w:r>
    </w:p>
    <w:p w:rsidR="00447A55" w:rsidRPr="00447A55" w:rsidP="00F831B0">
      <w:pPr>
        <w:spacing w:line="336" w:lineRule="exact"/>
        <w:ind w:firstLine="525" w:firstLineChars="250"/>
        <w:rPr>
          <w:b/>
          <w:szCs w:val="21"/>
        </w:rPr>
      </w:pPr>
      <w:r w:rsidRPr="00447A55">
        <w:rPr>
          <w:b/>
          <w:szCs w:val="21"/>
        </w:rPr>
        <w:t>All the day, the stubborn (</w:t>
      </w:r>
      <w:r w:rsidRPr="00447A55">
        <w:rPr>
          <w:b/>
          <w:szCs w:val="21"/>
        </w:rPr>
        <w:t>倔强的</w:t>
      </w:r>
      <w:r w:rsidRPr="00447A55">
        <w:rPr>
          <w:b/>
          <w:szCs w:val="21"/>
        </w:rPr>
        <w:t xml:space="preserve">) boy went in and out of many stores, asking the </w:t>
      </w:r>
      <w:r w:rsidR="00F87BF8">
        <w:rPr>
          <w:b/>
          <w:szCs w:val="21"/>
          <w:u w:val="single"/>
        </w:rPr>
        <w:t xml:space="preserve">  </w:t>
      </w:r>
      <w:r w:rsidR="00F87BF8">
        <w:rPr>
          <w:rFonts w:hint="eastAsia"/>
          <w:b/>
          <w:szCs w:val="21"/>
          <w:u w:val="single"/>
        </w:rPr>
        <w:t>26</w:t>
      </w:r>
      <w:r w:rsidRPr="00447A55">
        <w:rPr>
          <w:b/>
          <w:szCs w:val="21"/>
          <w:u w:val="single"/>
        </w:rPr>
        <w:t xml:space="preserve">  </w:t>
      </w:r>
      <w:r w:rsidRPr="00447A55">
        <w:rPr>
          <w:b/>
          <w:szCs w:val="21"/>
        </w:rPr>
        <w:t xml:space="preserve"> question, but each time he was </w:t>
      </w:r>
      <w:r w:rsidR="00F87BF8">
        <w:rPr>
          <w:b/>
          <w:szCs w:val="21"/>
          <w:u w:val="single"/>
        </w:rPr>
        <w:t xml:space="preserve">  </w:t>
      </w:r>
      <w:r w:rsidR="00F87BF8">
        <w:rPr>
          <w:rFonts w:hint="eastAsia"/>
          <w:b/>
          <w:szCs w:val="21"/>
          <w:u w:val="single"/>
        </w:rPr>
        <w:t>27</w:t>
      </w:r>
      <w:r w:rsidRPr="00447A55">
        <w:rPr>
          <w:b/>
          <w:szCs w:val="21"/>
          <w:u w:val="single"/>
        </w:rPr>
        <w:t xml:space="preserve">  </w:t>
      </w:r>
      <w:r w:rsidRPr="00447A55">
        <w:rPr>
          <w:b/>
          <w:szCs w:val="21"/>
        </w:rPr>
        <w:t>.</w:t>
      </w:r>
    </w:p>
    <w:p w:rsidR="00447A55" w:rsidRPr="00447A55" w:rsidP="00F831B0">
      <w:pPr>
        <w:spacing w:line="336" w:lineRule="exact"/>
        <w:ind w:firstLine="525" w:firstLineChars="250"/>
        <w:rPr>
          <w:b/>
          <w:szCs w:val="21"/>
        </w:rPr>
      </w:pPr>
      <w:r w:rsidRPr="00447A55">
        <w:rPr>
          <w:b/>
          <w:szCs w:val="21"/>
        </w:rPr>
        <w:t xml:space="preserve">Then, at the sixty-ninth store, a 60-year-old grandpa </w:t>
      </w:r>
      <w:r w:rsidR="00F87BF8">
        <w:rPr>
          <w:b/>
          <w:szCs w:val="21"/>
          <w:u w:val="single"/>
        </w:rPr>
        <w:t xml:space="preserve">  </w:t>
      </w:r>
      <w:r w:rsidR="00F87BF8">
        <w:rPr>
          <w:rFonts w:hint="eastAsia"/>
          <w:b/>
          <w:szCs w:val="21"/>
          <w:u w:val="single"/>
        </w:rPr>
        <w:t>28</w:t>
      </w:r>
      <w:r w:rsidRPr="00447A55">
        <w:rPr>
          <w:b/>
          <w:szCs w:val="21"/>
          <w:u w:val="single"/>
        </w:rPr>
        <w:t xml:space="preserve">  </w:t>
      </w:r>
      <w:r w:rsidRPr="00447A55">
        <w:rPr>
          <w:b/>
          <w:szCs w:val="21"/>
        </w:rPr>
        <w:t xml:space="preserve"> and asked the little boy, “Why do you want to buy God?”</w:t>
      </w:r>
    </w:p>
    <w:p w:rsidR="00447A55" w:rsidRPr="00447A55" w:rsidP="00F831B0">
      <w:pPr>
        <w:spacing w:line="336" w:lineRule="exact"/>
        <w:ind w:firstLine="525" w:firstLineChars="250"/>
        <w:rPr>
          <w:b/>
          <w:szCs w:val="21"/>
        </w:rPr>
      </w:pPr>
      <w:r w:rsidRPr="00447A55">
        <w:rPr>
          <w:b/>
          <w:szCs w:val="21"/>
        </w:rPr>
        <w:t xml:space="preserve">The boy told him that his parents </w:t>
      </w:r>
      <w:r w:rsidR="00F87BF8">
        <w:rPr>
          <w:b/>
          <w:szCs w:val="21"/>
          <w:u w:val="single"/>
        </w:rPr>
        <w:t xml:space="preserve">  </w:t>
      </w:r>
      <w:r w:rsidR="00F87BF8">
        <w:rPr>
          <w:rFonts w:hint="eastAsia"/>
          <w:b/>
          <w:szCs w:val="21"/>
          <w:u w:val="single"/>
        </w:rPr>
        <w:t>29</w:t>
      </w:r>
      <w:r w:rsidRPr="00447A55">
        <w:rPr>
          <w:b/>
          <w:szCs w:val="21"/>
          <w:u w:val="single"/>
        </w:rPr>
        <w:t xml:space="preserve">  </w:t>
      </w:r>
      <w:r w:rsidRPr="00447A55">
        <w:rPr>
          <w:b/>
          <w:szCs w:val="21"/>
        </w:rPr>
        <w:t xml:space="preserve"> when he was still a baby and his uncle was now</w:t>
      </w:r>
      <w:r w:rsidR="00F87BF8">
        <w:rPr>
          <w:b/>
          <w:szCs w:val="21"/>
          <w:u w:val="single"/>
        </w:rPr>
        <w:t xml:space="preserve"> </w:t>
      </w:r>
      <w:r w:rsidR="00F87BF8">
        <w:rPr>
          <w:rFonts w:hint="eastAsia"/>
          <w:b/>
          <w:szCs w:val="21"/>
          <w:u w:val="single"/>
        </w:rPr>
        <w:t>30</w:t>
      </w:r>
      <w:r w:rsidRPr="00447A55">
        <w:rPr>
          <w:b/>
          <w:szCs w:val="21"/>
          <w:u w:val="single"/>
        </w:rPr>
        <w:t xml:space="preserve">  </w:t>
      </w:r>
      <w:r w:rsidRPr="00447A55">
        <w:rPr>
          <w:b/>
          <w:szCs w:val="21"/>
        </w:rPr>
        <w:t xml:space="preserve"> him.</w:t>
      </w:r>
      <w:r w:rsidRPr="00447A55">
        <w:rPr>
          <w:b/>
          <w:szCs w:val="21"/>
          <w:u w:val="single"/>
        </w:rPr>
        <w:t xml:space="preserve">  </w:t>
      </w:r>
      <w:r w:rsidR="00F87BF8">
        <w:rPr>
          <w:rFonts w:hint="eastAsia"/>
          <w:b/>
          <w:szCs w:val="21"/>
          <w:u w:val="single"/>
        </w:rPr>
        <w:t>31</w:t>
      </w:r>
      <w:r w:rsidRPr="00447A55">
        <w:rPr>
          <w:b/>
          <w:szCs w:val="21"/>
          <w:u w:val="single"/>
        </w:rPr>
        <w:t xml:space="preserve">  </w:t>
      </w:r>
      <w:r w:rsidRPr="00447A55">
        <w:rPr>
          <w:b/>
          <w:szCs w:val="21"/>
        </w:rPr>
        <w:t xml:space="preserve"> several days before, his uncle fell off stairs and was unconscious(</w:t>
      </w:r>
      <w:r w:rsidRPr="00447A55">
        <w:rPr>
          <w:b/>
          <w:szCs w:val="21"/>
        </w:rPr>
        <w:t>昏迷的</w:t>
      </w:r>
      <w:r w:rsidRPr="00447A55">
        <w:rPr>
          <w:b/>
          <w:szCs w:val="21"/>
        </w:rPr>
        <w:t>) in hospital. The doctor told the boy that only God could save his uncle.</w:t>
      </w:r>
    </w:p>
    <w:p w:rsidR="00447A55" w:rsidRPr="00447A55" w:rsidP="00F831B0">
      <w:pPr>
        <w:spacing w:line="336" w:lineRule="exact"/>
        <w:ind w:firstLine="525" w:firstLineChars="250"/>
        <w:rPr>
          <w:b/>
          <w:szCs w:val="21"/>
        </w:rPr>
      </w:pPr>
      <w:r w:rsidRPr="00447A55">
        <w:rPr>
          <w:b/>
          <w:szCs w:val="21"/>
        </w:rPr>
        <w:t xml:space="preserve">“How much do you have?” the old man asked. </w:t>
      </w:r>
    </w:p>
    <w:p w:rsidR="00447A55" w:rsidRPr="00447A55" w:rsidP="00F831B0">
      <w:pPr>
        <w:spacing w:line="336" w:lineRule="exact"/>
        <w:ind w:firstLine="525" w:firstLineChars="250"/>
        <w:rPr>
          <w:b/>
          <w:szCs w:val="21"/>
        </w:rPr>
      </w:pPr>
      <w:r w:rsidRPr="00447A55">
        <w:rPr>
          <w:b/>
          <w:szCs w:val="21"/>
        </w:rPr>
        <w:t xml:space="preserve">“One dollar,” </w:t>
      </w:r>
      <w:r w:rsidR="00F87BF8">
        <w:rPr>
          <w:b/>
          <w:szCs w:val="21"/>
          <w:u w:val="single"/>
        </w:rPr>
        <w:t xml:space="preserve">  </w:t>
      </w:r>
      <w:r w:rsidR="00F87BF8">
        <w:rPr>
          <w:rFonts w:hint="eastAsia"/>
          <w:b/>
          <w:szCs w:val="21"/>
          <w:u w:val="single"/>
        </w:rPr>
        <w:t>32</w:t>
      </w:r>
      <w:r w:rsidRPr="00447A55">
        <w:rPr>
          <w:b/>
          <w:szCs w:val="21"/>
          <w:u w:val="single"/>
        </w:rPr>
        <w:t xml:space="preserve">  </w:t>
      </w:r>
      <w:r w:rsidRPr="00447A55">
        <w:rPr>
          <w:b/>
          <w:szCs w:val="21"/>
        </w:rPr>
        <w:t xml:space="preserve"> the child.</w:t>
      </w:r>
    </w:p>
    <w:p w:rsidR="00447A55" w:rsidRPr="00447A55" w:rsidP="00F831B0">
      <w:pPr>
        <w:spacing w:line="336" w:lineRule="exact"/>
        <w:ind w:firstLine="525" w:firstLineChars="250"/>
        <w:rPr>
          <w:b/>
          <w:szCs w:val="21"/>
        </w:rPr>
      </w:pPr>
      <w:r w:rsidRPr="00447A55">
        <w:rPr>
          <w:b/>
          <w:szCs w:val="21"/>
        </w:rPr>
        <w:t xml:space="preserve">“My boy, God’s price is </w:t>
      </w:r>
      <w:r w:rsidR="00F87BF8">
        <w:rPr>
          <w:b/>
          <w:szCs w:val="21"/>
          <w:u w:val="single"/>
        </w:rPr>
        <w:t xml:space="preserve">  </w:t>
      </w:r>
      <w:r w:rsidR="00F87BF8">
        <w:rPr>
          <w:rFonts w:hint="eastAsia"/>
          <w:b/>
          <w:szCs w:val="21"/>
          <w:u w:val="single"/>
        </w:rPr>
        <w:t>33</w:t>
      </w:r>
      <w:r w:rsidRPr="00447A55">
        <w:rPr>
          <w:b/>
          <w:szCs w:val="21"/>
          <w:u w:val="single"/>
        </w:rPr>
        <w:t xml:space="preserve">  </w:t>
      </w:r>
      <w:r w:rsidRPr="00447A55">
        <w:rPr>
          <w:b/>
          <w:szCs w:val="21"/>
        </w:rPr>
        <w:t xml:space="preserve"> one dollar,” said the old man.</w:t>
      </w:r>
    </w:p>
    <w:p w:rsidR="00447A55" w:rsidRPr="00447A55" w:rsidP="00F831B0">
      <w:pPr>
        <w:spacing w:line="336" w:lineRule="exact"/>
        <w:ind w:firstLine="525" w:firstLineChars="250"/>
        <w:rPr>
          <w:b/>
          <w:szCs w:val="21"/>
        </w:rPr>
      </w:pPr>
      <w:r w:rsidRPr="00447A55">
        <w:rPr>
          <w:b/>
          <w:szCs w:val="21"/>
        </w:rPr>
        <w:t xml:space="preserve">Then the storekeeper took a bottle of “God” from the shelf. </w:t>
      </w:r>
      <w:r w:rsidRPr="00447A55">
        <w:rPr>
          <w:b/>
          <w:szCs w:val="21"/>
        </w:rPr>
        <w:t>“</w:t>
      </w:r>
      <w:r w:rsidR="00F87BF8">
        <w:rPr>
          <w:b/>
          <w:szCs w:val="21"/>
          <w:u w:val="single"/>
        </w:rPr>
        <w:t xml:space="preserve">  </w:t>
      </w:r>
      <w:r w:rsidR="00F87BF8">
        <w:rPr>
          <w:rFonts w:hint="eastAsia"/>
          <w:b/>
          <w:szCs w:val="21"/>
          <w:u w:val="single"/>
        </w:rPr>
        <w:t>34</w:t>
      </w:r>
      <w:r w:rsidRPr="00447A55">
        <w:rPr>
          <w:b/>
          <w:szCs w:val="21"/>
          <w:u w:val="single"/>
        </w:rPr>
        <w:t xml:space="preserve">  </w:t>
      </w:r>
      <w:r w:rsidRPr="00447A55">
        <w:rPr>
          <w:b/>
          <w:szCs w:val="21"/>
        </w:rPr>
        <w:t xml:space="preserve"> it, boy! When your uncle drinks it, he will get well soon.”</w:t>
      </w:r>
    </w:p>
    <w:p w:rsidR="00447A55" w:rsidRPr="00447A55" w:rsidP="00F831B0">
      <w:pPr>
        <w:spacing w:line="336" w:lineRule="exact"/>
        <w:ind w:firstLine="525" w:firstLineChars="250"/>
        <w:rPr>
          <w:b/>
          <w:szCs w:val="21"/>
        </w:rPr>
      </w:pPr>
      <w:r w:rsidRPr="00447A55">
        <w:rPr>
          <w:b/>
          <w:szCs w:val="21"/>
        </w:rPr>
        <w:t xml:space="preserve">The little boy </w:t>
      </w:r>
      <w:r w:rsidR="00F87BF8">
        <w:rPr>
          <w:b/>
          <w:szCs w:val="21"/>
          <w:u w:val="single"/>
        </w:rPr>
        <w:t xml:space="preserve">  </w:t>
      </w:r>
      <w:r w:rsidR="00F87BF8">
        <w:rPr>
          <w:rFonts w:hint="eastAsia"/>
          <w:b/>
          <w:szCs w:val="21"/>
          <w:u w:val="single"/>
        </w:rPr>
        <w:t>35</w:t>
      </w:r>
      <w:r w:rsidRPr="00447A55">
        <w:rPr>
          <w:b/>
          <w:szCs w:val="21"/>
          <w:u w:val="single"/>
        </w:rPr>
        <w:t xml:space="preserve">  </w:t>
      </w:r>
      <w:r w:rsidRPr="00447A55">
        <w:rPr>
          <w:b/>
          <w:szCs w:val="21"/>
        </w:rPr>
        <w:t xml:space="preserve"> to the hospital and shouted </w:t>
      </w:r>
      <w:r w:rsidR="00F87BF8">
        <w:rPr>
          <w:b/>
          <w:szCs w:val="21"/>
          <w:u w:val="single"/>
        </w:rPr>
        <w:t xml:space="preserve">  </w:t>
      </w:r>
      <w:r w:rsidR="00F87BF8">
        <w:rPr>
          <w:rFonts w:hint="eastAsia"/>
          <w:b/>
          <w:szCs w:val="21"/>
          <w:u w:val="single"/>
        </w:rPr>
        <w:t>36</w:t>
      </w:r>
      <w:r w:rsidRPr="00447A55">
        <w:rPr>
          <w:b/>
          <w:szCs w:val="21"/>
          <w:u w:val="single"/>
        </w:rPr>
        <w:t xml:space="preserve">  </w:t>
      </w:r>
      <w:r w:rsidRPr="00447A55">
        <w:rPr>
          <w:b/>
          <w:szCs w:val="21"/>
        </w:rPr>
        <w:t xml:space="preserve"> to his uncle, “Uncle, I bought God back and you will get well soon.”</w:t>
      </w:r>
    </w:p>
    <w:p w:rsidR="00447A55" w:rsidRPr="00447A55" w:rsidP="00F831B0">
      <w:pPr>
        <w:spacing w:line="336" w:lineRule="exact"/>
        <w:ind w:firstLine="525" w:firstLineChars="250"/>
        <w:rPr>
          <w:b/>
          <w:szCs w:val="21"/>
        </w:rPr>
      </w:pPr>
      <w:r w:rsidRPr="00447A55">
        <w:rPr>
          <w:b/>
          <w:szCs w:val="21"/>
        </w:rPr>
        <w:t xml:space="preserve">The next day, a medical team  </w:t>
      </w:r>
      <w:r w:rsidR="00F87BF8">
        <w:rPr>
          <w:b/>
          <w:szCs w:val="21"/>
          <w:u w:val="single"/>
        </w:rPr>
        <w:t xml:space="preserve">  </w:t>
      </w:r>
      <w:r w:rsidR="00F87BF8">
        <w:rPr>
          <w:rFonts w:hint="eastAsia"/>
          <w:b/>
          <w:szCs w:val="21"/>
          <w:u w:val="single"/>
        </w:rPr>
        <w:t>37</w:t>
      </w:r>
      <w:r w:rsidRPr="00447A55">
        <w:rPr>
          <w:b/>
          <w:szCs w:val="21"/>
          <w:u w:val="single"/>
        </w:rPr>
        <w:t xml:space="preserve">  </w:t>
      </w:r>
      <w:r w:rsidRPr="00447A55">
        <w:rPr>
          <w:b/>
          <w:szCs w:val="21"/>
        </w:rPr>
        <w:t xml:space="preserve"> the world</w:t>
      </w:r>
      <w:r w:rsidRPr="00447A55">
        <w:rPr>
          <w:b/>
          <w:szCs w:val="21"/>
        </w:rPr>
        <w:t>’</w:t>
      </w:r>
      <w:r w:rsidRPr="00447A55">
        <w:rPr>
          <w:b/>
          <w:szCs w:val="21"/>
        </w:rPr>
        <w:t>s top medical experts(</w:t>
      </w:r>
      <w:r w:rsidRPr="00447A55">
        <w:rPr>
          <w:b/>
          <w:szCs w:val="21"/>
        </w:rPr>
        <w:t>专家</w:t>
      </w:r>
      <w:r w:rsidRPr="00447A55">
        <w:rPr>
          <w:b/>
          <w:szCs w:val="21"/>
        </w:rPr>
        <w:t xml:space="preserve">) came to the hospital. The </w:t>
      </w:r>
      <w:r w:rsidR="00F87BF8">
        <w:rPr>
          <w:b/>
          <w:szCs w:val="21"/>
          <w:u w:val="single"/>
        </w:rPr>
        <w:t xml:space="preserve">  </w:t>
      </w:r>
      <w:r w:rsidR="00F87BF8">
        <w:rPr>
          <w:rFonts w:hint="eastAsia"/>
          <w:b/>
          <w:szCs w:val="21"/>
          <w:u w:val="single"/>
        </w:rPr>
        <w:t>38</w:t>
      </w:r>
      <w:r w:rsidRPr="00447A55">
        <w:rPr>
          <w:b/>
          <w:szCs w:val="21"/>
          <w:u w:val="single"/>
        </w:rPr>
        <w:t xml:space="preserve">  </w:t>
      </w:r>
      <w:r w:rsidRPr="00447A55">
        <w:rPr>
          <w:b/>
          <w:szCs w:val="21"/>
        </w:rPr>
        <w:t xml:space="preserve"> was very successful.</w:t>
      </w:r>
    </w:p>
    <w:p w:rsidR="00447A55" w:rsidRPr="00447A55" w:rsidP="00F831B0">
      <w:pPr>
        <w:spacing w:line="336" w:lineRule="exact"/>
        <w:ind w:firstLine="525" w:firstLineChars="250"/>
        <w:rPr>
          <w:b/>
          <w:szCs w:val="21"/>
        </w:rPr>
      </w:pPr>
      <w:r w:rsidRPr="00447A55">
        <w:rPr>
          <w:b/>
          <w:szCs w:val="21"/>
        </w:rPr>
        <w:t xml:space="preserve">When the little boy's uncle saw the large medical  </w:t>
      </w:r>
      <w:r w:rsidR="00F87BF8">
        <w:rPr>
          <w:b/>
          <w:szCs w:val="21"/>
          <w:u w:val="single"/>
        </w:rPr>
        <w:t xml:space="preserve"> </w:t>
      </w:r>
      <w:r w:rsidR="00F87BF8">
        <w:rPr>
          <w:rFonts w:hint="eastAsia"/>
          <w:b/>
          <w:szCs w:val="21"/>
          <w:u w:val="single"/>
        </w:rPr>
        <w:t>39</w:t>
      </w:r>
      <w:r w:rsidRPr="00447A55">
        <w:rPr>
          <w:b/>
          <w:szCs w:val="21"/>
          <w:u w:val="single"/>
        </w:rPr>
        <w:t xml:space="preserve">  </w:t>
      </w:r>
      <w:r w:rsidRPr="00447A55">
        <w:rPr>
          <w:b/>
          <w:szCs w:val="21"/>
        </w:rPr>
        <w:t>,</w:t>
      </w:r>
      <w:r w:rsidRPr="00447A55">
        <w:rPr>
          <w:b/>
          <w:szCs w:val="21"/>
        </w:rPr>
        <w:t xml:space="preserve"> he almost passed out.    </w:t>
      </w:r>
      <w:r w:rsidR="00F87BF8">
        <w:rPr>
          <w:rFonts w:hint="eastAsia"/>
          <w:b/>
          <w:szCs w:val="21"/>
          <w:u w:val="single"/>
        </w:rPr>
        <w:t>40</w:t>
      </w:r>
      <w:r w:rsidRPr="00447A55">
        <w:rPr>
          <w:b/>
          <w:szCs w:val="21"/>
          <w:u w:val="single"/>
        </w:rPr>
        <w:t xml:space="preserve">   </w:t>
      </w:r>
      <w:r w:rsidRPr="00447A55">
        <w:rPr>
          <w:b/>
          <w:szCs w:val="21"/>
        </w:rPr>
        <w:t xml:space="preserve"> , the hospital told him the bill had </w:t>
      </w:r>
      <w:r w:rsidRPr="00447A55">
        <w:rPr>
          <w:b/>
          <w:szCs w:val="21"/>
        </w:rPr>
        <w:t xml:space="preserve">already </w:t>
      </w:r>
      <w:r w:rsidR="00F87BF8">
        <w:rPr>
          <w:b/>
          <w:szCs w:val="21"/>
          <w:u w:val="single"/>
        </w:rPr>
        <w:t xml:space="preserve"> </w:t>
      </w:r>
      <w:r w:rsidR="00F87BF8">
        <w:rPr>
          <w:rFonts w:hint="eastAsia"/>
          <w:b/>
          <w:szCs w:val="21"/>
          <w:u w:val="single"/>
        </w:rPr>
        <w:t>41</w:t>
      </w:r>
      <w:r w:rsidRPr="00447A55">
        <w:rPr>
          <w:b/>
          <w:szCs w:val="21"/>
          <w:u w:val="single"/>
        </w:rPr>
        <w:t xml:space="preserve">  </w:t>
      </w:r>
      <w:r w:rsidRPr="00447A55">
        <w:rPr>
          <w:b/>
          <w:szCs w:val="21"/>
        </w:rPr>
        <w:t xml:space="preserve"> by a rich elderly man.</w:t>
      </w:r>
    </w:p>
    <w:p w:rsidR="00447A55" w:rsidRPr="00447A55" w:rsidP="00F831B0">
      <w:pPr>
        <w:spacing w:line="336" w:lineRule="exact"/>
        <w:ind w:firstLine="525" w:firstLineChars="250"/>
        <w:rPr>
          <w:b/>
          <w:szCs w:val="21"/>
        </w:rPr>
      </w:pPr>
      <w:r w:rsidRPr="00447A55">
        <w:rPr>
          <w:b/>
          <w:szCs w:val="21"/>
        </w:rPr>
        <w:t xml:space="preserve">The little boy's uncle went to the </w:t>
      </w:r>
      <w:r w:rsidR="00F87BF8">
        <w:rPr>
          <w:b/>
          <w:szCs w:val="21"/>
          <w:u w:val="single"/>
        </w:rPr>
        <w:t xml:space="preserve">  </w:t>
      </w:r>
      <w:r w:rsidR="00F87BF8">
        <w:rPr>
          <w:rFonts w:hint="eastAsia"/>
          <w:b/>
          <w:szCs w:val="21"/>
          <w:u w:val="single"/>
        </w:rPr>
        <w:t>42</w:t>
      </w:r>
      <w:r w:rsidRPr="00447A55">
        <w:rPr>
          <w:b/>
          <w:szCs w:val="21"/>
          <w:u w:val="single"/>
        </w:rPr>
        <w:t xml:space="preserve">  </w:t>
      </w:r>
      <w:r w:rsidRPr="00447A55">
        <w:rPr>
          <w:b/>
          <w:szCs w:val="21"/>
        </w:rPr>
        <w:t xml:space="preserve"> to thank the old man. But he was away on holiday, </w:t>
      </w:r>
      <w:r w:rsidR="00F87BF8">
        <w:rPr>
          <w:b/>
          <w:szCs w:val="21"/>
          <w:u w:val="single"/>
        </w:rPr>
        <w:t xml:space="preserve">  </w:t>
      </w:r>
      <w:r w:rsidR="00F87BF8">
        <w:rPr>
          <w:rFonts w:hint="eastAsia"/>
          <w:b/>
          <w:szCs w:val="21"/>
          <w:u w:val="single"/>
        </w:rPr>
        <w:t>43</w:t>
      </w:r>
      <w:r w:rsidRPr="00447A55">
        <w:rPr>
          <w:b/>
          <w:szCs w:val="21"/>
          <w:u w:val="single"/>
        </w:rPr>
        <w:t xml:space="preserve">  </w:t>
      </w:r>
      <w:r w:rsidRPr="00447A55">
        <w:rPr>
          <w:b/>
          <w:szCs w:val="21"/>
        </w:rPr>
        <w:t xml:space="preserve"> a letter.</w:t>
      </w:r>
    </w:p>
    <w:p w:rsidR="00447A55" w:rsidRPr="00447A55" w:rsidP="00F831B0">
      <w:pPr>
        <w:spacing w:line="336" w:lineRule="exact"/>
        <w:ind w:firstLine="525" w:firstLineChars="250"/>
        <w:rPr>
          <w:b/>
          <w:szCs w:val="21"/>
        </w:rPr>
      </w:pPr>
      <w:r w:rsidRPr="00447A55">
        <w:rPr>
          <w:b/>
          <w:szCs w:val="21"/>
        </w:rPr>
        <w:t>“You don't need to thank me. The bill has been paid by your nephew(</w:t>
      </w:r>
      <w:r w:rsidRPr="00447A55">
        <w:rPr>
          <w:b/>
          <w:szCs w:val="21"/>
        </w:rPr>
        <w:t>侄儿</w:t>
      </w:r>
      <w:r w:rsidRPr="00447A55">
        <w:rPr>
          <w:b/>
          <w:szCs w:val="21"/>
        </w:rPr>
        <w:t xml:space="preserve">). To save you, he brought a </w:t>
      </w:r>
      <w:r w:rsidR="00F87BF8">
        <w:rPr>
          <w:b/>
          <w:szCs w:val="21"/>
          <w:u w:val="single"/>
        </w:rPr>
        <w:t xml:space="preserve">  </w:t>
      </w:r>
      <w:r w:rsidR="00F87BF8">
        <w:rPr>
          <w:rFonts w:hint="eastAsia"/>
          <w:b/>
          <w:szCs w:val="21"/>
          <w:u w:val="single"/>
        </w:rPr>
        <w:t>44</w:t>
      </w:r>
      <w:r w:rsidRPr="00447A55">
        <w:rPr>
          <w:b/>
          <w:szCs w:val="21"/>
          <w:u w:val="single"/>
        </w:rPr>
        <w:t xml:space="preserve">  </w:t>
      </w:r>
      <w:r w:rsidRPr="00447A55">
        <w:rPr>
          <w:b/>
          <w:szCs w:val="21"/>
        </w:rPr>
        <w:t xml:space="preserve"> and went into every</w:t>
      </w:r>
      <w:r w:rsidR="00F87BF8">
        <w:rPr>
          <w:b/>
          <w:szCs w:val="21"/>
        </w:rPr>
        <w:t xml:space="preserve"> store to buy God. Thank God, </w:t>
      </w:r>
      <w:r w:rsidR="00F87BF8">
        <w:rPr>
          <w:rFonts w:hint="eastAsia"/>
          <w:b/>
          <w:szCs w:val="21"/>
          <w:u w:val="single"/>
        </w:rPr>
        <w:t>45</w:t>
      </w:r>
      <w:r w:rsidRPr="00447A55">
        <w:rPr>
          <w:b/>
          <w:szCs w:val="21"/>
          <w:u w:val="single"/>
        </w:rPr>
        <w:t xml:space="preserve"> </w:t>
      </w:r>
      <w:r w:rsidRPr="00447A55">
        <w:rPr>
          <w:b/>
          <w:szCs w:val="21"/>
        </w:rPr>
        <w:t xml:space="preserve"> was</w:t>
      </w:r>
      <w:r w:rsidRPr="00447A55">
        <w:rPr>
          <w:b/>
          <w:szCs w:val="21"/>
        </w:rPr>
        <w:t xml:space="preserve"> the one that saved you!”</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26</w:t>
      </w:r>
      <w:r w:rsidRPr="00447A55">
        <w:rPr>
          <w:b/>
          <w:szCs w:val="21"/>
        </w:rPr>
        <w:t>. A. silly</w:t>
      </w:r>
      <w:r w:rsidR="00FD364E">
        <w:rPr>
          <w:rFonts w:hint="eastAsia"/>
          <w:b/>
          <w:szCs w:val="21"/>
        </w:rPr>
        <w:tab/>
        <w:t xml:space="preserve">          </w:t>
      </w:r>
      <w:r w:rsidRPr="00447A55">
        <w:rPr>
          <w:b/>
          <w:szCs w:val="21"/>
        </w:rPr>
        <w:t>B. same</w:t>
      </w:r>
      <w:r w:rsidR="00FD364E">
        <w:rPr>
          <w:rFonts w:hint="eastAsia"/>
          <w:b/>
          <w:szCs w:val="21"/>
        </w:rPr>
        <w:tab/>
        <w:t xml:space="preserve">       </w:t>
      </w:r>
      <w:r w:rsidRPr="00447A55">
        <w:rPr>
          <w:b/>
          <w:szCs w:val="21"/>
        </w:rPr>
        <w:t>C. serious</w:t>
      </w:r>
      <w:r w:rsidR="00FD364E">
        <w:rPr>
          <w:rFonts w:hint="eastAsia"/>
          <w:b/>
          <w:szCs w:val="21"/>
        </w:rPr>
        <w:tab/>
        <w:t xml:space="preserve">          </w:t>
      </w:r>
      <w:r w:rsidRPr="00447A55">
        <w:rPr>
          <w:b/>
          <w:szCs w:val="21"/>
        </w:rPr>
        <w:t>D. strange</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Pr="00447A55">
        <w:rPr>
          <w:b/>
          <w:szCs w:val="21"/>
        </w:rPr>
        <w:t>2</w:t>
      </w:r>
      <w:r w:rsidR="001409EC">
        <w:rPr>
          <w:rFonts w:hint="eastAsia"/>
          <w:b/>
          <w:szCs w:val="21"/>
        </w:rPr>
        <w:t>7</w:t>
      </w:r>
      <w:r w:rsidRPr="00447A55">
        <w:rPr>
          <w:b/>
          <w:szCs w:val="21"/>
        </w:rPr>
        <w:t>. A. pitied</w:t>
      </w:r>
      <w:r w:rsidR="00FD364E">
        <w:rPr>
          <w:rFonts w:hint="eastAsia"/>
          <w:b/>
          <w:szCs w:val="21"/>
        </w:rPr>
        <w:tab/>
        <w:t xml:space="preserve">      </w:t>
      </w:r>
      <w:r w:rsidRPr="00447A55">
        <w:rPr>
          <w:b/>
          <w:szCs w:val="21"/>
        </w:rPr>
        <w:t>B. stopped</w:t>
      </w:r>
      <w:r w:rsidR="00FD364E">
        <w:rPr>
          <w:rFonts w:hint="eastAsia"/>
          <w:b/>
          <w:szCs w:val="21"/>
        </w:rPr>
        <w:tab/>
        <w:t xml:space="preserve">       </w:t>
      </w:r>
      <w:r w:rsidRPr="00447A55">
        <w:rPr>
          <w:b/>
          <w:szCs w:val="21"/>
        </w:rPr>
        <w:t xml:space="preserve">C. supported </w:t>
      </w:r>
      <w:r w:rsidR="00FD364E">
        <w:rPr>
          <w:rFonts w:hint="eastAsia"/>
          <w:b/>
          <w:szCs w:val="21"/>
        </w:rPr>
        <w:tab/>
        <w:t xml:space="preserve">      </w:t>
      </w:r>
      <w:r w:rsidRPr="00447A55">
        <w:rPr>
          <w:b/>
          <w:szCs w:val="21"/>
        </w:rPr>
        <w:t>D. refused</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28</w:t>
      </w:r>
      <w:r w:rsidRPr="00447A55">
        <w:rPr>
          <w:b/>
          <w:szCs w:val="21"/>
        </w:rPr>
        <w:t>. A. agreed</w:t>
      </w:r>
      <w:r w:rsidR="00FD364E">
        <w:rPr>
          <w:rFonts w:hint="eastAsia"/>
          <w:b/>
          <w:szCs w:val="21"/>
        </w:rPr>
        <w:tab/>
        <w:t xml:space="preserve">      </w:t>
      </w:r>
      <w:r w:rsidRPr="00447A55">
        <w:rPr>
          <w:b/>
          <w:szCs w:val="21"/>
        </w:rPr>
        <w:t>B. smiled</w:t>
      </w:r>
      <w:r w:rsidR="00FD364E">
        <w:rPr>
          <w:rFonts w:hint="eastAsia"/>
          <w:b/>
          <w:szCs w:val="21"/>
        </w:rPr>
        <w:tab/>
        <w:t xml:space="preserve">       </w:t>
      </w:r>
      <w:r w:rsidRPr="00447A55">
        <w:rPr>
          <w:b/>
          <w:szCs w:val="21"/>
        </w:rPr>
        <w:t>C. silenced</w:t>
      </w:r>
      <w:r w:rsidR="00FD364E">
        <w:rPr>
          <w:rFonts w:hint="eastAsia"/>
          <w:b/>
          <w:szCs w:val="21"/>
        </w:rPr>
        <w:tab/>
        <w:t xml:space="preserve">      </w:t>
      </w:r>
      <w:r w:rsidRPr="00447A55">
        <w:rPr>
          <w:b/>
          <w:szCs w:val="21"/>
        </w:rPr>
        <w:t>D. complained</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29</w:t>
      </w:r>
      <w:r w:rsidRPr="00447A55">
        <w:rPr>
          <w:b/>
          <w:szCs w:val="21"/>
        </w:rPr>
        <w:t>. A. die</w:t>
      </w:r>
      <w:r w:rsidR="00FD364E">
        <w:rPr>
          <w:rFonts w:hint="eastAsia"/>
          <w:b/>
          <w:szCs w:val="21"/>
        </w:rPr>
        <w:tab/>
        <w:t xml:space="preserve">          </w:t>
      </w:r>
      <w:r w:rsidRPr="00447A55">
        <w:rPr>
          <w:b/>
          <w:szCs w:val="21"/>
        </w:rPr>
        <w:t>B. has died</w:t>
      </w:r>
      <w:r w:rsidR="00FD364E">
        <w:rPr>
          <w:rFonts w:hint="eastAsia"/>
          <w:b/>
          <w:szCs w:val="21"/>
        </w:rPr>
        <w:tab/>
        <w:t xml:space="preserve">       </w:t>
      </w:r>
      <w:r w:rsidRPr="00447A55">
        <w:rPr>
          <w:b/>
          <w:szCs w:val="21"/>
        </w:rPr>
        <w:t>C. had died</w:t>
      </w:r>
      <w:r w:rsidR="00FD364E">
        <w:rPr>
          <w:rFonts w:hint="eastAsia"/>
          <w:b/>
          <w:szCs w:val="21"/>
        </w:rPr>
        <w:tab/>
        <w:t xml:space="preserve">      </w:t>
      </w:r>
      <w:r w:rsidRPr="00447A55">
        <w:rPr>
          <w:b/>
          <w:szCs w:val="21"/>
        </w:rPr>
        <w:t>D. died</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30</w:t>
      </w:r>
      <w:r w:rsidRPr="00447A55">
        <w:rPr>
          <w:b/>
          <w:szCs w:val="21"/>
        </w:rPr>
        <w:t>. A. raising</w:t>
      </w:r>
      <w:r w:rsidR="00FD364E">
        <w:rPr>
          <w:rFonts w:hint="eastAsia"/>
          <w:b/>
          <w:szCs w:val="21"/>
        </w:rPr>
        <w:tab/>
        <w:t xml:space="preserve">      </w:t>
      </w:r>
      <w:r w:rsidRPr="00447A55">
        <w:rPr>
          <w:b/>
          <w:szCs w:val="21"/>
        </w:rPr>
        <w:t xml:space="preserve">B. serving </w:t>
      </w:r>
      <w:r w:rsidR="00FD364E">
        <w:rPr>
          <w:rFonts w:hint="eastAsia"/>
          <w:b/>
          <w:szCs w:val="21"/>
        </w:rPr>
        <w:tab/>
        <w:t xml:space="preserve">       </w:t>
      </w:r>
      <w:r w:rsidRPr="00447A55">
        <w:rPr>
          <w:b/>
          <w:szCs w:val="21"/>
        </w:rPr>
        <w:t>C. protecting</w:t>
      </w:r>
      <w:r w:rsidR="00FD364E">
        <w:rPr>
          <w:rFonts w:hint="eastAsia"/>
          <w:b/>
          <w:szCs w:val="21"/>
        </w:rPr>
        <w:tab/>
        <w:t xml:space="preserve">      </w:t>
      </w:r>
      <w:r w:rsidRPr="00447A55">
        <w:rPr>
          <w:b/>
          <w:szCs w:val="21"/>
        </w:rPr>
        <w:t>D. controlling</w:t>
      </w:r>
    </w:p>
    <w:p w:rsidR="00447A55" w:rsidRPr="00447A55"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31</w:t>
      </w:r>
      <w:r w:rsidRPr="00447A55">
        <w:rPr>
          <w:b/>
          <w:szCs w:val="21"/>
        </w:rPr>
        <w:t>. A. And</w:t>
      </w:r>
      <w:r w:rsidR="00FD364E">
        <w:rPr>
          <w:rFonts w:hint="eastAsia"/>
          <w:b/>
          <w:szCs w:val="21"/>
        </w:rPr>
        <w:tab/>
        <w:t xml:space="preserve">          </w:t>
      </w:r>
      <w:r w:rsidRPr="00447A55">
        <w:rPr>
          <w:b/>
          <w:szCs w:val="21"/>
        </w:rPr>
        <w:t xml:space="preserve">B. </w:t>
      </w:r>
      <w:r w:rsidRPr="00447A55">
        <w:rPr>
          <w:b/>
          <w:szCs w:val="21"/>
        </w:rPr>
        <w:t>But</w:t>
      </w:r>
      <w:r w:rsidR="00FD364E">
        <w:rPr>
          <w:rFonts w:hint="eastAsia"/>
          <w:b/>
          <w:szCs w:val="21"/>
        </w:rPr>
        <w:tab/>
        <w:t xml:space="preserve">           </w:t>
      </w:r>
      <w:r w:rsidRPr="00447A55">
        <w:rPr>
          <w:b/>
          <w:szCs w:val="21"/>
        </w:rPr>
        <w:t>C.</w:t>
      </w:r>
      <w:r w:rsidRPr="00447A55">
        <w:rPr>
          <w:b/>
          <w:szCs w:val="21"/>
        </w:rPr>
        <w:t xml:space="preserve"> </w:t>
      </w:r>
      <w:r w:rsidRPr="00447A55">
        <w:rPr>
          <w:b/>
          <w:szCs w:val="21"/>
        </w:rPr>
        <w:t>So</w:t>
      </w:r>
      <w:r w:rsidR="00FD364E">
        <w:rPr>
          <w:rFonts w:hint="eastAsia"/>
          <w:b/>
          <w:szCs w:val="21"/>
        </w:rPr>
        <w:tab/>
        <w:t xml:space="preserve">              </w:t>
      </w:r>
      <w:r w:rsidRPr="00447A55">
        <w:rPr>
          <w:b/>
          <w:szCs w:val="21"/>
        </w:rPr>
        <w:t>D.</w:t>
      </w:r>
      <w:r w:rsidRPr="00447A55">
        <w:rPr>
          <w:b/>
          <w:szCs w:val="21"/>
        </w:rPr>
        <w:t xml:space="preserve"> Because</w:t>
      </w:r>
    </w:p>
    <w:p w:rsidR="001409EC"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Pr>
          <w:rFonts w:hint="eastAsia"/>
          <w:b/>
          <w:szCs w:val="21"/>
        </w:rPr>
        <w:t>32</w:t>
      </w:r>
      <w:r w:rsidRPr="00447A55" w:rsidR="00447A55">
        <w:rPr>
          <w:b/>
          <w:szCs w:val="21"/>
        </w:rPr>
        <w:t>. A. repeated</w:t>
      </w:r>
      <w:r w:rsidR="00FD364E">
        <w:rPr>
          <w:rFonts w:hint="eastAsia"/>
          <w:b/>
          <w:szCs w:val="21"/>
        </w:rPr>
        <w:tab/>
        <w:t xml:space="preserve">      </w:t>
      </w:r>
      <w:r w:rsidRPr="00447A55" w:rsidR="00447A55">
        <w:rPr>
          <w:b/>
          <w:szCs w:val="21"/>
        </w:rPr>
        <w:t>B. replied</w:t>
      </w:r>
      <w:r w:rsidR="00FD364E">
        <w:rPr>
          <w:rFonts w:hint="eastAsia"/>
          <w:b/>
          <w:szCs w:val="21"/>
        </w:rPr>
        <w:tab/>
        <w:t xml:space="preserve">       </w:t>
      </w:r>
      <w:r w:rsidRPr="00447A55" w:rsidR="00447A55">
        <w:rPr>
          <w:b/>
          <w:szCs w:val="21"/>
        </w:rPr>
        <w:t>C. reminded</w:t>
      </w:r>
      <w:r w:rsidR="00FD364E">
        <w:rPr>
          <w:rFonts w:hint="eastAsia"/>
          <w:b/>
          <w:szCs w:val="21"/>
        </w:rPr>
        <w:tab/>
        <w:t xml:space="preserve">      </w:t>
      </w:r>
      <w:r w:rsidRPr="00447A55" w:rsidR="00447A55">
        <w:rPr>
          <w:b/>
          <w:szCs w:val="21"/>
        </w:rPr>
        <w:t xml:space="preserve">D. required </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Pr>
          <w:rFonts w:hint="eastAsia"/>
          <w:b/>
          <w:szCs w:val="21"/>
        </w:rPr>
        <w:t>33</w:t>
      </w:r>
      <w:r w:rsidRPr="00447A55">
        <w:rPr>
          <w:b/>
          <w:szCs w:val="21"/>
        </w:rPr>
        <w:t>.A. exactly</w:t>
      </w:r>
      <w:r w:rsidR="00FD364E">
        <w:rPr>
          <w:rFonts w:hint="eastAsia"/>
          <w:b/>
          <w:szCs w:val="21"/>
        </w:rPr>
        <w:tab/>
        <w:t xml:space="preserve">      </w:t>
      </w:r>
      <w:r w:rsidRPr="00447A55">
        <w:rPr>
          <w:b/>
          <w:szCs w:val="21"/>
        </w:rPr>
        <w:t>B. really</w:t>
      </w:r>
      <w:r w:rsidR="00FD364E">
        <w:rPr>
          <w:rFonts w:hint="eastAsia"/>
          <w:b/>
          <w:szCs w:val="21"/>
        </w:rPr>
        <w:tab/>
        <w:t xml:space="preserve">       </w:t>
      </w:r>
      <w:r w:rsidRPr="00447A55">
        <w:rPr>
          <w:b/>
          <w:szCs w:val="21"/>
        </w:rPr>
        <w:t>C. hardly</w:t>
      </w:r>
      <w:r w:rsidR="00FD364E">
        <w:rPr>
          <w:rFonts w:hint="eastAsia"/>
          <w:b/>
          <w:szCs w:val="21"/>
        </w:rPr>
        <w:tab/>
        <w:t xml:space="preserve">          </w:t>
      </w:r>
      <w:r w:rsidRPr="00447A55">
        <w:rPr>
          <w:b/>
          <w:szCs w:val="21"/>
        </w:rPr>
        <w:t>D. truly</w:t>
      </w:r>
    </w:p>
    <w:p w:rsidR="009F382E"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34</w:t>
      </w:r>
      <w:r w:rsidRPr="00447A55" w:rsidR="00447A55">
        <w:rPr>
          <w:b/>
          <w:szCs w:val="21"/>
        </w:rPr>
        <w:t>. A. Buy</w:t>
      </w:r>
      <w:r w:rsidR="00FD364E">
        <w:rPr>
          <w:rFonts w:hint="eastAsia"/>
          <w:b/>
          <w:szCs w:val="21"/>
        </w:rPr>
        <w:tab/>
        <w:t xml:space="preserve">          </w:t>
      </w:r>
      <w:r w:rsidRPr="00447A55" w:rsidR="00447A55">
        <w:rPr>
          <w:b/>
          <w:szCs w:val="21"/>
        </w:rPr>
        <w:t>B. Get</w:t>
      </w:r>
      <w:r w:rsidR="00FD364E">
        <w:rPr>
          <w:rFonts w:hint="eastAsia"/>
          <w:b/>
          <w:szCs w:val="21"/>
        </w:rPr>
        <w:tab/>
        <w:t xml:space="preserve">           </w:t>
      </w:r>
      <w:r w:rsidRPr="00447A55" w:rsidR="00447A55">
        <w:rPr>
          <w:b/>
          <w:szCs w:val="21"/>
        </w:rPr>
        <w:t>C. Take</w:t>
      </w:r>
      <w:r w:rsidR="00FD364E">
        <w:rPr>
          <w:rFonts w:hint="eastAsia"/>
          <w:b/>
          <w:szCs w:val="21"/>
        </w:rPr>
        <w:tab/>
        <w:t xml:space="preserve">          </w:t>
      </w:r>
      <w:r w:rsidRPr="00447A55" w:rsidR="00447A55">
        <w:rPr>
          <w:b/>
          <w:szCs w:val="21"/>
        </w:rPr>
        <w:t>D. Accept</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Pr>
          <w:rFonts w:hint="eastAsia"/>
          <w:b/>
          <w:szCs w:val="21"/>
        </w:rPr>
        <w:t>35</w:t>
      </w:r>
      <w:r w:rsidRPr="00447A55">
        <w:rPr>
          <w:b/>
          <w:szCs w:val="21"/>
        </w:rPr>
        <w:t>. A. move</w:t>
      </w:r>
      <w:bookmarkStart w:id="0" w:name="_GoBack"/>
      <w:bookmarkEnd w:id="0"/>
      <w:r w:rsidRPr="00447A55">
        <w:rPr>
          <w:b/>
          <w:szCs w:val="21"/>
        </w:rPr>
        <w:t>d</w:t>
      </w:r>
      <w:r w:rsidR="00FD364E">
        <w:rPr>
          <w:rFonts w:hint="eastAsia"/>
          <w:b/>
          <w:szCs w:val="21"/>
        </w:rPr>
        <w:tab/>
        <w:t xml:space="preserve">      </w:t>
      </w:r>
      <w:r w:rsidRPr="00447A55">
        <w:rPr>
          <w:b/>
          <w:szCs w:val="21"/>
        </w:rPr>
        <w:t>B. jogged</w:t>
      </w:r>
      <w:r w:rsidR="00FD364E">
        <w:rPr>
          <w:rFonts w:hint="eastAsia"/>
          <w:b/>
          <w:szCs w:val="21"/>
        </w:rPr>
        <w:tab/>
        <w:t xml:space="preserve">       </w:t>
      </w:r>
      <w:r w:rsidRPr="00447A55">
        <w:rPr>
          <w:b/>
          <w:szCs w:val="21"/>
        </w:rPr>
        <w:t>C. rushed</w:t>
      </w:r>
      <w:r w:rsidR="00FD364E">
        <w:rPr>
          <w:rFonts w:hint="eastAsia"/>
          <w:b/>
          <w:szCs w:val="21"/>
        </w:rPr>
        <w:tab/>
        <w:t xml:space="preserve">          </w:t>
      </w:r>
      <w:r w:rsidRPr="00447A55">
        <w:rPr>
          <w:b/>
          <w:szCs w:val="21"/>
        </w:rPr>
        <w:t>D. jumped</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36</w:t>
      </w:r>
      <w:r w:rsidRPr="00447A55">
        <w:rPr>
          <w:b/>
          <w:szCs w:val="21"/>
        </w:rPr>
        <w:t>. A. happy</w:t>
      </w:r>
      <w:r w:rsidR="00FD364E">
        <w:rPr>
          <w:rFonts w:hint="eastAsia"/>
          <w:b/>
          <w:szCs w:val="21"/>
        </w:rPr>
        <w:tab/>
        <w:t xml:space="preserve">      </w:t>
      </w:r>
      <w:r w:rsidRPr="00447A55">
        <w:rPr>
          <w:b/>
          <w:szCs w:val="21"/>
        </w:rPr>
        <w:t>B. happily</w:t>
      </w:r>
      <w:r w:rsidR="00FD364E">
        <w:rPr>
          <w:rFonts w:hint="eastAsia"/>
          <w:b/>
          <w:szCs w:val="21"/>
        </w:rPr>
        <w:tab/>
        <w:t xml:space="preserve">       </w:t>
      </w:r>
      <w:r w:rsidRPr="00447A55">
        <w:rPr>
          <w:b/>
          <w:szCs w:val="21"/>
        </w:rPr>
        <w:t>C. sad</w:t>
      </w:r>
      <w:r w:rsidR="00FD364E">
        <w:rPr>
          <w:rFonts w:hint="eastAsia"/>
          <w:b/>
          <w:szCs w:val="21"/>
        </w:rPr>
        <w:tab/>
        <w:t xml:space="preserve">          </w:t>
      </w:r>
      <w:r w:rsidRPr="00447A55">
        <w:rPr>
          <w:b/>
          <w:szCs w:val="21"/>
        </w:rPr>
        <w:t>D. sadly</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37</w:t>
      </w:r>
      <w:r w:rsidRPr="00447A55">
        <w:rPr>
          <w:b/>
          <w:szCs w:val="21"/>
        </w:rPr>
        <w:t>. A. made of</w:t>
      </w:r>
      <w:r w:rsidR="00FD364E">
        <w:rPr>
          <w:rFonts w:hint="eastAsia"/>
          <w:b/>
          <w:szCs w:val="21"/>
        </w:rPr>
        <w:tab/>
        <w:t xml:space="preserve">      </w:t>
      </w:r>
      <w:r w:rsidRPr="00447A55">
        <w:rPr>
          <w:b/>
          <w:szCs w:val="21"/>
        </w:rPr>
        <w:t>B. made from</w:t>
      </w:r>
      <w:r w:rsidR="00FD364E">
        <w:rPr>
          <w:rFonts w:hint="eastAsia"/>
          <w:b/>
          <w:szCs w:val="21"/>
        </w:rPr>
        <w:tab/>
        <w:t xml:space="preserve">   </w:t>
      </w:r>
      <w:r w:rsidRPr="00447A55">
        <w:rPr>
          <w:b/>
          <w:szCs w:val="21"/>
        </w:rPr>
        <w:t>C. made up</w:t>
      </w:r>
      <w:r w:rsidR="00FD364E">
        <w:rPr>
          <w:rFonts w:hint="eastAsia"/>
          <w:b/>
          <w:szCs w:val="21"/>
        </w:rPr>
        <w:tab/>
        <w:t xml:space="preserve">      </w:t>
      </w:r>
      <w:r w:rsidRPr="00447A55">
        <w:rPr>
          <w:b/>
          <w:szCs w:val="21"/>
        </w:rPr>
        <w:t>D. made up of</w:t>
      </w:r>
    </w:p>
    <w:p w:rsidR="00447A55" w:rsidRPr="00447A55" w:rsidP="00F831B0">
      <w:pPr>
        <w:spacing w:line="336" w:lineRule="exact"/>
        <w:ind w:left="105" w:hanging="105" w:hangingChars="50"/>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38</w:t>
      </w:r>
      <w:r w:rsidRPr="00447A55">
        <w:rPr>
          <w:b/>
          <w:szCs w:val="21"/>
        </w:rPr>
        <w:t>. A. story</w:t>
      </w:r>
      <w:r w:rsidR="00FD364E">
        <w:rPr>
          <w:rFonts w:hint="eastAsia"/>
          <w:b/>
          <w:szCs w:val="21"/>
        </w:rPr>
        <w:tab/>
        <w:t xml:space="preserve">      </w:t>
      </w:r>
      <w:r w:rsidRPr="00447A55">
        <w:rPr>
          <w:b/>
          <w:szCs w:val="21"/>
        </w:rPr>
        <w:t>B. patient</w:t>
      </w:r>
      <w:r w:rsidR="00FD364E">
        <w:rPr>
          <w:rFonts w:hint="eastAsia"/>
          <w:b/>
          <w:szCs w:val="21"/>
        </w:rPr>
        <w:tab/>
        <w:t xml:space="preserve">       </w:t>
      </w:r>
      <w:r w:rsidRPr="00447A55">
        <w:rPr>
          <w:b/>
          <w:szCs w:val="21"/>
        </w:rPr>
        <w:t>C. medicine</w:t>
      </w:r>
      <w:r w:rsidR="00FD364E">
        <w:rPr>
          <w:rFonts w:hint="eastAsia"/>
          <w:b/>
          <w:szCs w:val="21"/>
        </w:rPr>
        <w:tab/>
        <w:t xml:space="preserve">      </w:t>
      </w:r>
      <w:r w:rsidRPr="00447A55">
        <w:rPr>
          <w:b/>
          <w:szCs w:val="21"/>
        </w:rPr>
        <w:t>D. operation</w:t>
      </w:r>
    </w:p>
    <w:p w:rsidR="00447A55" w:rsidRPr="00447A55" w:rsidP="00F831B0">
      <w:pPr>
        <w:spacing w:line="336" w:lineRule="exact"/>
        <w:ind w:left="105" w:hanging="105" w:hangingChars="50"/>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39</w:t>
      </w:r>
      <w:r w:rsidRPr="00447A55">
        <w:rPr>
          <w:b/>
          <w:szCs w:val="21"/>
        </w:rPr>
        <w:t>. A. bill</w:t>
      </w:r>
      <w:r w:rsidR="00FD364E">
        <w:rPr>
          <w:rFonts w:hint="eastAsia"/>
          <w:b/>
          <w:szCs w:val="21"/>
        </w:rPr>
        <w:tab/>
        <w:t xml:space="preserve">          </w:t>
      </w:r>
      <w:r w:rsidRPr="00447A55">
        <w:rPr>
          <w:b/>
          <w:szCs w:val="21"/>
        </w:rPr>
        <w:t>B. medicine</w:t>
      </w:r>
      <w:r w:rsidR="00FD364E">
        <w:rPr>
          <w:rFonts w:hint="eastAsia"/>
          <w:b/>
          <w:szCs w:val="21"/>
        </w:rPr>
        <w:tab/>
        <w:t xml:space="preserve">   </w:t>
      </w:r>
      <w:r w:rsidRPr="00447A55">
        <w:rPr>
          <w:b/>
          <w:szCs w:val="21"/>
        </w:rPr>
        <w:t>C. care</w:t>
      </w:r>
      <w:r w:rsidR="00FD364E">
        <w:rPr>
          <w:rFonts w:hint="eastAsia"/>
          <w:b/>
          <w:szCs w:val="21"/>
        </w:rPr>
        <w:tab/>
        <w:t xml:space="preserve">          </w:t>
      </w:r>
      <w:r w:rsidRPr="00447A55">
        <w:rPr>
          <w:b/>
          <w:szCs w:val="21"/>
        </w:rPr>
        <w:t>D. treatment</w:t>
      </w:r>
    </w:p>
    <w:p w:rsidR="009F382E"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40</w:t>
      </w:r>
      <w:r w:rsidRPr="00447A55" w:rsidR="00447A55">
        <w:rPr>
          <w:b/>
          <w:szCs w:val="21"/>
        </w:rPr>
        <w:t>. A. Instead</w:t>
      </w:r>
      <w:r w:rsidR="00FD364E">
        <w:rPr>
          <w:rFonts w:hint="eastAsia"/>
          <w:b/>
          <w:szCs w:val="21"/>
        </w:rPr>
        <w:tab/>
        <w:t xml:space="preserve">      </w:t>
      </w:r>
      <w:r w:rsidRPr="00447A55" w:rsidR="00447A55">
        <w:rPr>
          <w:b/>
          <w:szCs w:val="21"/>
        </w:rPr>
        <w:t>B. Otherwise</w:t>
      </w:r>
      <w:r w:rsidR="00FD364E">
        <w:rPr>
          <w:rFonts w:hint="eastAsia"/>
          <w:b/>
          <w:szCs w:val="21"/>
        </w:rPr>
        <w:tab/>
        <w:t xml:space="preserve">   </w:t>
      </w:r>
      <w:r w:rsidRPr="00447A55" w:rsidR="00447A55">
        <w:rPr>
          <w:b/>
          <w:szCs w:val="21"/>
        </w:rPr>
        <w:t>C. However</w:t>
      </w:r>
      <w:r w:rsidR="00FD364E">
        <w:rPr>
          <w:rFonts w:hint="eastAsia"/>
          <w:b/>
          <w:szCs w:val="21"/>
        </w:rPr>
        <w:tab/>
        <w:t xml:space="preserve">      </w:t>
      </w:r>
      <w:r w:rsidRPr="00447A55" w:rsidR="00447A55">
        <w:rPr>
          <w:b/>
          <w:szCs w:val="21"/>
        </w:rPr>
        <w:t>D. anyway</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Pr>
          <w:rFonts w:hint="eastAsia"/>
          <w:b/>
          <w:szCs w:val="21"/>
        </w:rPr>
        <w:t>41</w:t>
      </w:r>
      <w:r w:rsidRPr="00447A55">
        <w:rPr>
          <w:b/>
          <w:szCs w:val="21"/>
        </w:rPr>
        <w:t>. A. pay</w:t>
      </w:r>
      <w:r w:rsidR="00FD364E">
        <w:rPr>
          <w:rFonts w:hint="eastAsia"/>
          <w:b/>
          <w:szCs w:val="21"/>
        </w:rPr>
        <w:tab/>
        <w:t xml:space="preserve">          </w:t>
      </w:r>
      <w:r w:rsidRPr="00447A55">
        <w:rPr>
          <w:b/>
          <w:szCs w:val="21"/>
        </w:rPr>
        <w:t>B. be paid</w:t>
      </w:r>
      <w:r w:rsidR="00FD364E">
        <w:rPr>
          <w:rFonts w:hint="eastAsia"/>
          <w:b/>
          <w:szCs w:val="21"/>
        </w:rPr>
        <w:tab/>
        <w:t xml:space="preserve">       </w:t>
      </w:r>
      <w:r w:rsidRPr="00447A55">
        <w:rPr>
          <w:b/>
          <w:szCs w:val="21"/>
        </w:rPr>
        <w:t>C. paid</w:t>
      </w:r>
      <w:r w:rsidR="00FD364E">
        <w:rPr>
          <w:rFonts w:hint="eastAsia"/>
          <w:b/>
          <w:szCs w:val="21"/>
        </w:rPr>
        <w:tab/>
        <w:t xml:space="preserve">          </w:t>
      </w:r>
      <w:r w:rsidRPr="00447A55">
        <w:rPr>
          <w:b/>
          <w:szCs w:val="21"/>
        </w:rPr>
        <w:t xml:space="preserve">D. been paid </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42</w:t>
      </w:r>
      <w:r w:rsidRPr="00447A55">
        <w:rPr>
          <w:b/>
          <w:szCs w:val="21"/>
        </w:rPr>
        <w:t>. A. store</w:t>
      </w:r>
      <w:r w:rsidR="00FD364E">
        <w:rPr>
          <w:rFonts w:hint="eastAsia"/>
          <w:b/>
          <w:szCs w:val="21"/>
        </w:rPr>
        <w:tab/>
        <w:t xml:space="preserve">      </w:t>
      </w:r>
      <w:r w:rsidRPr="00447A55">
        <w:rPr>
          <w:b/>
          <w:szCs w:val="21"/>
        </w:rPr>
        <w:t>B. hospital</w:t>
      </w:r>
      <w:r w:rsidR="00FD364E">
        <w:rPr>
          <w:rFonts w:hint="eastAsia"/>
          <w:b/>
          <w:szCs w:val="21"/>
        </w:rPr>
        <w:tab/>
        <w:t xml:space="preserve">       </w:t>
      </w:r>
      <w:r w:rsidRPr="00447A55">
        <w:rPr>
          <w:b/>
          <w:szCs w:val="21"/>
        </w:rPr>
        <w:t>C. company</w:t>
      </w:r>
      <w:r w:rsidR="00FD364E">
        <w:rPr>
          <w:rFonts w:hint="eastAsia"/>
          <w:b/>
          <w:szCs w:val="21"/>
        </w:rPr>
        <w:tab/>
        <w:t xml:space="preserve">      </w:t>
      </w:r>
      <w:r w:rsidRPr="00447A55">
        <w:rPr>
          <w:b/>
          <w:szCs w:val="21"/>
        </w:rPr>
        <w:t>D. street</w:t>
      </w:r>
    </w:p>
    <w:p w:rsidR="00C3104B"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43</w:t>
      </w:r>
      <w:r w:rsidRPr="00447A55" w:rsidR="00447A55">
        <w:rPr>
          <w:b/>
          <w:szCs w:val="21"/>
        </w:rPr>
        <w:t>. A. writing</w:t>
      </w:r>
      <w:r w:rsidR="00FD364E">
        <w:rPr>
          <w:rFonts w:hint="eastAsia"/>
          <w:b/>
          <w:szCs w:val="21"/>
        </w:rPr>
        <w:tab/>
        <w:t xml:space="preserve">      </w:t>
      </w:r>
      <w:r w:rsidRPr="00447A55" w:rsidR="00447A55">
        <w:rPr>
          <w:b/>
          <w:szCs w:val="21"/>
        </w:rPr>
        <w:t>B. posting</w:t>
      </w:r>
      <w:r w:rsidR="00FD364E">
        <w:rPr>
          <w:rFonts w:hint="eastAsia"/>
          <w:b/>
          <w:szCs w:val="21"/>
        </w:rPr>
        <w:tab/>
        <w:t xml:space="preserve">       </w:t>
      </w:r>
      <w:r w:rsidRPr="00447A55" w:rsidR="00447A55">
        <w:rPr>
          <w:b/>
          <w:szCs w:val="21"/>
        </w:rPr>
        <w:t>C. leaving</w:t>
      </w:r>
      <w:r w:rsidR="00FD364E">
        <w:rPr>
          <w:rFonts w:hint="eastAsia"/>
          <w:b/>
          <w:szCs w:val="21"/>
        </w:rPr>
        <w:tab/>
        <w:t xml:space="preserve">          </w:t>
      </w:r>
      <w:r w:rsidRPr="00447A55" w:rsidR="00447A55">
        <w:rPr>
          <w:b/>
          <w:szCs w:val="21"/>
        </w:rPr>
        <w:t xml:space="preserve">D. answering </w:t>
      </w:r>
    </w:p>
    <w:p w:rsidR="00447A55" w:rsidRPr="00447A55"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44</w:t>
      </w:r>
      <w:r w:rsidRPr="00447A55">
        <w:rPr>
          <w:b/>
          <w:szCs w:val="21"/>
        </w:rPr>
        <w:t>. A. card</w:t>
      </w:r>
      <w:r w:rsidR="00FD364E">
        <w:rPr>
          <w:rFonts w:hint="eastAsia"/>
          <w:b/>
          <w:szCs w:val="21"/>
        </w:rPr>
        <w:tab/>
        <w:t xml:space="preserve">      </w:t>
      </w:r>
      <w:r w:rsidRPr="00447A55">
        <w:rPr>
          <w:b/>
          <w:szCs w:val="21"/>
        </w:rPr>
        <w:t>B. bill</w:t>
      </w:r>
      <w:r w:rsidR="00FD364E">
        <w:rPr>
          <w:rFonts w:hint="eastAsia"/>
          <w:b/>
          <w:szCs w:val="21"/>
        </w:rPr>
        <w:tab/>
        <w:t xml:space="preserve">           </w:t>
      </w:r>
      <w:r w:rsidRPr="00447A55">
        <w:rPr>
          <w:b/>
          <w:szCs w:val="21"/>
        </w:rPr>
        <w:t>C. letter</w:t>
      </w:r>
      <w:r w:rsidR="00FD364E">
        <w:rPr>
          <w:rFonts w:hint="eastAsia"/>
          <w:b/>
          <w:szCs w:val="21"/>
        </w:rPr>
        <w:tab/>
        <w:t xml:space="preserve">          </w:t>
      </w:r>
      <w:r w:rsidRPr="00447A55">
        <w:rPr>
          <w:b/>
          <w:szCs w:val="21"/>
        </w:rPr>
        <w:t>D. dollar</w:t>
      </w:r>
    </w:p>
    <w:p w:rsidR="00447A55" w:rsidRPr="00073A98" w:rsidP="00F831B0">
      <w:pPr>
        <w:spacing w:line="336" w:lineRule="exact"/>
        <w:jc w:val="left"/>
        <w:rPr>
          <w:b/>
          <w:szCs w:val="21"/>
        </w:rPr>
      </w:pPr>
      <w:r w:rsidRPr="00D91CE4">
        <w:rPr>
          <w:b/>
          <w:bCs/>
          <w:szCs w:val="21"/>
        </w:rPr>
        <w:t>（</w:t>
      </w:r>
      <w:r w:rsidRPr="00D91CE4">
        <w:rPr>
          <w:b/>
          <w:bCs/>
          <w:szCs w:val="21"/>
        </w:rPr>
        <w:t xml:space="preserve">   </w:t>
      </w:r>
      <w:r w:rsidRPr="00D91CE4">
        <w:rPr>
          <w:b/>
          <w:bCs/>
          <w:szCs w:val="21"/>
        </w:rPr>
        <w:t>）</w:t>
      </w:r>
      <w:r w:rsidR="001409EC">
        <w:rPr>
          <w:rFonts w:hint="eastAsia"/>
          <w:b/>
          <w:szCs w:val="21"/>
        </w:rPr>
        <w:t>45</w:t>
      </w:r>
      <w:r w:rsidRPr="00447A55">
        <w:rPr>
          <w:b/>
          <w:szCs w:val="21"/>
        </w:rPr>
        <w:t>. A. I</w:t>
      </w:r>
      <w:r w:rsidR="00FD364E">
        <w:rPr>
          <w:rFonts w:hint="eastAsia"/>
          <w:b/>
          <w:szCs w:val="21"/>
        </w:rPr>
        <w:tab/>
        <w:t xml:space="preserve">          </w:t>
      </w:r>
      <w:r w:rsidRPr="00447A55">
        <w:rPr>
          <w:b/>
          <w:szCs w:val="21"/>
        </w:rPr>
        <w:t>B. he</w:t>
      </w:r>
      <w:r w:rsidR="00FD364E">
        <w:rPr>
          <w:rFonts w:hint="eastAsia"/>
          <w:b/>
          <w:szCs w:val="21"/>
        </w:rPr>
        <w:tab/>
        <w:t xml:space="preserve">           </w:t>
      </w:r>
      <w:r w:rsidRPr="00447A55">
        <w:rPr>
          <w:b/>
          <w:szCs w:val="21"/>
        </w:rPr>
        <w:t>C. God</w:t>
      </w:r>
      <w:r w:rsidR="00FD364E">
        <w:rPr>
          <w:rFonts w:hint="eastAsia"/>
          <w:b/>
          <w:szCs w:val="21"/>
        </w:rPr>
        <w:tab/>
        <w:t xml:space="preserve">          </w:t>
      </w:r>
      <w:r w:rsidRPr="00447A55">
        <w:rPr>
          <w:b/>
          <w:szCs w:val="21"/>
        </w:rPr>
        <w:t>D. the storekeeper</w:t>
      </w:r>
    </w:p>
    <w:p w:rsidR="004F7952" w:rsidRPr="005425E0" w:rsidP="00F831B0">
      <w:pPr>
        <w:spacing w:line="336" w:lineRule="exact"/>
        <w:ind w:firstLine="2587" w:firstLineChars="1078"/>
        <w:rPr>
          <w:rFonts w:ascii="方正书宋简体" w:eastAsia="方正书宋简体"/>
          <w:b/>
          <w:sz w:val="24"/>
        </w:rPr>
      </w:pPr>
      <w:r w:rsidRPr="005425E0">
        <w:rPr>
          <w:rFonts w:ascii="方正书宋简体" w:eastAsia="方正书宋简体" w:hint="eastAsia"/>
          <w:b/>
          <w:sz w:val="24"/>
        </w:rPr>
        <w:t>第三部分：</w:t>
      </w:r>
      <w:r w:rsidRPr="005425E0" w:rsidR="00A96270">
        <w:rPr>
          <w:rFonts w:ascii="方正书宋简体" w:eastAsia="方正书宋简体" w:hint="eastAsia"/>
          <w:b/>
          <w:sz w:val="24"/>
        </w:rPr>
        <w:t>阅读理解</w:t>
      </w:r>
      <w:r w:rsidRPr="005425E0">
        <w:rPr>
          <w:rFonts w:ascii="方正书宋简体" w:eastAsia="方正书宋简体" w:hint="eastAsia"/>
          <w:b/>
          <w:sz w:val="24"/>
        </w:rPr>
        <w:t xml:space="preserve">  （</w:t>
      </w:r>
      <w:r w:rsidR="00073A98">
        <w:rPr>
          <w:rFonts w:ascii="方正书宋简体" w:eastAsia="方正书宋简体" w:hint="eastAsia"/>
          <w:b/>
          <w:sz w:val="24"/>
        </w:rPr>
        <w:t>2</w:t>
      </w:r>
      <w:r w:rsidRPr="005425E0">
        <w:rPr>
          <w:rFonts w:ascii="方正书宋简体" w:eastAsia="方正书宋简体" w:hint="eastAsia"/>
          <w:b/>
          <w:sz w:val="24"/>
        </w:rPr>
        <w:t>0分）</w:t>
      </w:r>
    </w:p>
    <w:p w:rsidR="00A96270" w:rsidRPr="005425E0" w:rsidP="00F831B0">
      <w:pPr>
        <w:spacing w:line="336" w:lineRule="exact"/>
        <w:ind w:firstLine="412" w:firstLineChars="196"/>
        <w:rPr>
          <w:rFonts w:ascii="方正书宋简体" w:eastAsia="方正书宋简体"/>
          <w:b/>
          <w:szCs w:val="21"/>
        </w:rPr>
      </w:pPr>
      <w:r w:rsidRPr="005425E0">
        <w:rPr>
          <w:rFonts w:ascii="方正书宋简体" w:eastAsia="方正书宋简体" w:hint="eastAsia"/>
          <w:b/>
          <w:szCs w:val="21"/>
        </w:rPr>
        <w:t>阅读</w:t>
      </w:r>
      <w:r w:rsidR="00447A55">
        <w:rPr>
          <w:rFonts w:ascii="方正书宋简体" w:eastAsia="方正书宋简体" w:hint="eastAsia"/>
          <w:b/>
          <w:szCs w:val="21"/>
        </w:rPr>
        <w:t>下面两</w:t>
      </w:r>
      <w:r w:rsidRPr="005425E0">
        <w:rPr>
          <w:rFonts w:ascii="方正书宋简体" w:eastAsia="方正书宋简体" w:hint="eastAsia"/>
          <w:b/>
          <w:szCs w:val="21"/>
        </w:rPr>
        <w:t>篇短文，并从每小题所给的四个选项中，选出一个最佳选项，并将答案写在题前的括号内。</w:t>
      </w:r>
    </w:p>
    <w:p w:rsidR="00A96270" w:rsidP="00F831B0">
      <w:pPr>
        <w:spacing w:line="336" w:lineRule="exact"/>
        <w:jc w:val="center"/>
        <w:rPr>
          <w:b/>
          <w:sz w:val="24"/>
        </w:rPr>
      </w:pPr>
      <w:r w:rsidRPr="004F7952">
        <w:rPr>
          <w:b/>
          <w:sz w:val="24"/>
        </w:rPr>
        <w:t>A</w:t>
      </w:r>
    </w:p>
    <w:p w:rsidR="000C4136" w:rsidRPr="000C4136" w:rsidP="00F831B0">
      <w:pPr>
        <w:spacing w:line="336" w:lineRule="exact"/>
        <w:ind w:firstLine="420" w:firstLineChars="200"/>
        <w:rPr>
          <w:b/>
          <w:szCs w:val="21"/>
        </w:rPr>
      </w:pPr>
      <w:r w:rsidRPr="000C4136">
        <w:rPr>
          <w:b/>
          <w:szCs w:val="21"/>
        </w:rPr>
        <w:t>I'm Andy Brown. I'm 62 years old. I married Elena 32 years ago. We lived a happy life. But everything changed after the car accident on a rainy day.</w:t>
      </w:r>
    </w:p>
    <w:p w:rsidR="000C4136" w:rsidRPr="000C4136" w:rsidP="00F831B0">
      <w:pPr>
        <w:spacing w:line="336" w:lineRule="exact"/>
        <w:ind w:firstLine="420" w:firstLineChars="200"/>
        <w:rPr>
          <w:b/>
          <w:szCs w:val="21"/>
        </w:rPr>
      </w:pPr>
      <w:r w:rsidRPr="000C4136">
        <w:rPr>
          <w:b/>
          <w:szCs w:val="21"/>
        </w:rPr>
        <w:t>I have been a single</w:t>
      </w:r>
      <w:r w:rsidRPr="002070EB">
        <w:rPr>
          <w:rFonts w:ascii="方正书宋简体" w:eastAsia="方正书宋简体" w:hint="eastAsia"/>
          <w:b/>
          <w:szCs w:val="21"/>
        </w:rPr>
        <w:t xml:space="preserve"> (单身的)</w:t>
      </w:r>
      <w:r w:rsidRPr="000C4136">
        <w:rPr>
          <w:b/>
          <w:szCs w:val="21"/>
        </w:rPr>
        <w:t xml:space="preserve"> dad for the last 22 years. I got up early every day to prepare breakfast for my four children. Elena was good at cooking, but I was not. So I often learnt from my neighbors. Day after day, my children grew up. I even became a grandfather at the age of 58. I felt much better. But life was full of the unexpected. My grandson's father Jason suddenly died on Thanksgiving two years ago. My sky was full of darkness again.</w:t>
      </w:r>
    </w:p>
    <w:p w:rsidR="000C4136" w:rsidRPr="000C4136" w:rsidP="00F831B0">
      <w:pPr>
        <w:spacing w:line="336" w:lineRule="exact"/>
        <w:ind w:firstLine="420" w:firstLineChars="200"/>
        <w:rPr>
          <w:b/>
          <w:szCs w:val="21"/>
        </w:rPr>
      </w:pPr>
      <w:r w:rsidRPr="000C4136">
        <w:rPr>
          <w:b/>
          <w:szCs w:val="21"/>
        </w:rPr>
        <w:t xml:space="preserve">I've been </w:t>
      </w:r>
      <w:r w:rsidRPr="000C4136">
        <w:rPr>
          <w:b/>
          <w:szCs w:val="21"/>
          <w:u w:val="single"/>
        </w:rPr>
        <w:t>withdrawn</w:t>
      </w:r>
      <w:r w:rsidRPr="000C4136">
        <w:rPr>
          <w:b/>
          <w:szCs w:val="21"/>
        </w:rPr>
        <w:t xml:space="preserve"> since that day. I refused to live with other children. Life for me seemed to be grey, but God showed me that being a father was the best in the world. On Father's Day this year, when I got back from a store at about 11:00, I saw all my families were at home. My four-year-old grandson gave me a kiss and said, "I love you, Grandpa</w:t>
      </w:r>
      <w:r w:rsidRPr="000C4136">
        <w:rPr>
          <w:b/>
          <w:szCs w:val="21"/>
        </w:rPr>
        <w:t>. "</w:t>
      </w:r>
      <w:r w:rsidRPr="000C4136">
        <w:rPr>
          <w:b/>
          <w:szCs w:val="21"/>
        </w:rPr>
        <w:t xml:space="preserve"> My youngest son gave me a hug and said I was his hero. My oldest son gave me a diary that said how happy he was to have me in his life. And my daughter gave me a card that said she would always be my little girl. I was so moved. These gifts reminded me that I was </w:t>
      </w:r>
      <w:r w:rsidRPr="000C4136">
        <w:rPr>
          <w:b/>
          <w:szCs w:val="21"/>
        </w:rPr>
        <w:t>appreciated</w:t>
      </w:r>
      <w:r w:rsidRPr="002070EB">
        <w:rPr>
          <w:rFonts w:ascii="方正书宋简体" w:eastAsia="方正书宋简体" w:hint="eastAsia"/>
          <w:b/>
          <w:szCs w:val="21"/>
        </w:rPr>
        <w:t>（感激）</w:t>
      </w:r>
      <w:r w:rsidRPr="000C4136">
        <w:rPr>
          <w:b/>
          <w:szCs w:val="21"/>
        </w:rPr>
        <w:t>, needed, and wanted.</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46</w:t>
      </w:r>
      <w:r w:rsidRPr="000C4136">
        <w:rPr>
          <w:b/>
          <w:szCs w:val="21"/>
        </w:rPr>
        <w:t>. Andy became a</w:t>
      </w:r>
      <w:r w:rsidR="002070EB">
        <w:rPr>
          <w:b/>
          <w:szCs w:val="21"/>
        </w:rPr>
        <w:t xml:space="preserve"> single dad at the age of ___</w:t>
      </w:r>
      <w:r w:rsidRPr="000C4136">
        <w:rPr>
          <w:b/>
          <w:szCs w:val="21"/>
        </w:rPr>
        <w:t>____.</w:t>
      </w:r>
    </w:p>
    <w:p w:rsidR="000C4136" w:rsidRPr="000C4136" w:rsidP="00F831B0">
      <w:pPr>
        <w:spacing w:line="336" w:lineRule="exact"/>
        <w:ind w:firstLine="926" w:firstLineChars="441"/>
        <w:rPr>
          <w:b/>
          <w:szCs w:val="21"/>
        </w:rPr>
      </w:pPr>
      <w:r w:rsidRPr="000C4136">
        <w:rPr>
          <w:b/>
          <w:szCs w:val="21"/>
        </w:rPr>
        <w:t xml:space="preserve">A.58          </w:t>
      </w:r>
      <w:r w:rsidR="002070EB">
        <w:rPr>
          <w:rFonts w:hint="eastAsia"/>
          <w:b/>
          <w:szCs w:val="21"/>
        </w:rPr>
        <w:t xml:space="preserve">  </w:t>
      </w:r>
      <w:r w:rsidRPr="000C4136">
        <w:rPr>
          <w:b/>
          <w:szCs w:val="21"/>
        </w:rPr>
        <w:t xml:space="preserve">  B. 25</w:t>
      </w:r>
      <w:r w:rsidRPr="000C4136">
        <w:rPr>
          <w:b/>
          <w:szCs w:val="21"/>
        </w:rPr>
        <w:tab/>
      </w:r>
      <w:r w:rsidRPr="000C4136">
        <w:rPr>
          <w:b/>
          <w:szCs w:val="21"/>
        </w:rPr>
        <w:tab/>
      </w:r>
      <w:r w:rsidRPr="000C4136">
        <w:rPr>
          <w:b/>
          <w:szCs w:val="21"/>
        </w:rPr>
        <w:tab/>
      </w:r>
      <w:r w:rsidRPr="000C4136">
        <w:rPr>
          <w:b/>
          <w:szCs w:val="21"/>
        </w:rPr>
        <w:tab/>
        <w:t>C.40            D. 38</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47</w:t>
      </w:r>
      <w:r w:rsidRPr="000C4136">
        <w:rPr>
          <w:b/>
          <w:szCs w:val="21"/>
        </w:rPr>
        <w:t>. Who taught Andy how to cook?</w:t>
      </w:r>
    </w:p>
    <w:p w:rsidR="000C4136" w:rsidRPr="000C4136" w:rsidP="00F831B0">
      <w:pPr>
        <w:spacing w:line="336" w:lineRule="exact"/>
        <w:ind w:firstLine="926" w:firstLineChars="441"/>
        <w:rPr>
          <w:b/>
          <w:szCs w:val="21"/>
        </w:rPr>
      </w:pPr>
      <w:r>
        <w:rPr>
          <w:rFonts w:hint="eastAsia"/>
          <w:b/>
          <w:szCs w:val="21"/>
        </w:rPr>
        <w:t xml:space="preserve">A. </w:t>
      </w:r>
      <w:r w:rsidRPr="000C4136">
        <w:rPr>
          <w:b/>
          <w:szCs w:val="21"/>
        </w:rPr>
        <w:t>His wife.</w:t>
      </w:r>
      <w:r w:rsidRPr="000C4136">
        <w:rPr>
          <w:b/>
          <w:szCs w:val="21"/>
        </w:rPr>
        <w:tab/>
      </w:r>
      <w:r w:rsidRPr="000C4136">
        <w:rPr>
          <w:b/>
          <w:szCs w:val="21"/>
        </w:rPr>
        <w:tab/>
      </w:r>
      <w:r>
        <w:rPr>
          <w:rFonts w:hint="eastAsia"/>
          <w:b/>
          <w:szCs w:val="21"/>
        </w:rPr>
        <w:t xml:space="preserve">  </w:t>
      </w:r>
      <w:r w:rsidRPr="000C4136">
        <w:rPr>
          <w:b/>
          <w:szCs w:val="21"/>
        </w:rPr>
        <w:t>B. His sons.</w:t>
      </w:r>
      <w:r w:rsidRPr="000C4136">
        <w:rPr>
          <w:b/>
          <w:szCs w:val="21"/>
        </w:rPr>
        <w:tab/>
      </w:r>
      <w:r w:rsidRPr="000C4136">
        <w:rPr>
          <w:b/>
          <w:szCs w:val="21"/>
        </w:rPr>
        <w:tab/>
      </w:r>
      <w:r>
        <w:rPr>
          <w:rFonts w:hint="eastAsia"/>
          <w:b/>
          <w:szCs w:val="21"/>
        </w:rPr>
        <w:t xml:space="preserve">   </w:t>
      </w:r>
      <w:r w:rsidRPr="000C4136">
        <w:rPr>
          <w:b/>
          <w:szCs w:val="21"/>
        </w:rPr>
        <w:t>C. His daughter.   D. His neighbors.</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48</w:t>
      </w:r>
      <w:r w:rsidRPr="000C4136">
        <w:rPr>
          <w:b/>
          <w:szCs w:val="21"/>
        </w:rPr>
        <w:t>. What does the underlined word, "withdrawn", mean in Chinese?</w:t>
      </w:r>
    </w:p>
    <w:p w:rsidR="000C4136" w:rsidRPr="002070EB" w:rsidP="00F831B0">
      <w:pPr>
        <w:spacing w:line="336" w:lineRule="exact"/>
        <w:ind w:firstLine="926" w:firstLineChars="441"/>
        <w:rPr>
          <w:rFonts w:ascii="方正书宋简体" w:eastAsia="方正书宋简体"/>
          <w:b/>
          <w:szCs w:val="21"/>
        </w:rPr>
      </w:pPr>
      <w:r>
        <w:rPr>
          <w:rFonts w:hint="eastAsia"/>
          <w:b/>
          <w:szCs w:val="21"/>
        </w:rPr>
        <w:t xml:space="preserve">A. </w:t>
      </w:r>
      <w:r w:rsidRPr="002070EB">
        <w:rPr>
          <w:rFonts w:ascii="方正书宋简体" w:eastAsia="方正书宋简体" w:hint="eastAsia"/>
          <w:b/>
          <w:szCs w:val="21"/>
        </w:rPr>
        <w:t>好高骛远的</w:t>
      </w:r>
      <w:r w:rsidRPr="002070EB">
        <w:rPr>
          <w:rFonts w:ascii="方正书宋简体" w:eastAsia="方正书宋简体" w:hint="eastAsia"/>
          <w:b/>
          <w:szCs w:val="21"/>
        </w:rPr>
        <w:tab/>
      </w:r>
      <w:r>
        <w:rPr>
          <w:rFonts w:hint="eastAsia"/>
          <w:b/>
          <w:szCs w:val="21"/>
        </w:rPr>
        <w:t xml:space="preserve">  </w:t>
      </w:r>
      <w:r w:rsidRPr="000C4136">
        <w:rPr>
          <w:b/>
          <w:szCs w:val="21"/>
        </w:rPr>
        <w:t xml:space="preserve">B. </w:t>
      </w:r>
      <w:r w:rsidRPr="002070EB">
        <w:rPr>
          <w:rFonts w:ascii="方正书宋简体" w:eastAsia="方正书宋简体" w:hint="eastAsia"/>
          <w:b/>
          <w:szCs w:val="21"/>
        </w:rPr>
        <w:t>沉默寡言的</w:t>
      </w:r>
      <w:r w:rsidRPr="002070EB">
        <w:rPr>
          <w:rFonts w:ascii="方正书宋简体" w:eastAsia="方正书宋简体" w:hint="eastAsia"/>
          <w:b/>
          <w:szCs w:val="21"/>
        </w:rPr>
        <w:tab/>
      </w:r>
      <w:r>
        <w:rPr>
          <w:rFonts w:hint="eastAsia"/>
          <w:b/>
          <w:szCs w:val="21"/>
        </w:rPr>
        <w:t xml:space="preserve">   C. </w:t>
      </w:r>
      <w:r w:rsidRPr="002070EB">
        <w:rPr>
          <w:rFonts w:ascii="方正书宋简体" w:eastAsia="方正书宋简体" w:hint="eastAsia"/>
          <w:b/>
          <w:szCs w:val="21"/>
        </w:rPr>
        <w:t>趾高气扬的</w:t>
      </w:r>
      <w:r w:rsidRPr="002070EB">
        <w:rPr>
          <w:rFonts w:ascii="方正书宋简体" w:eastAsia="方正书宋简体" w:hint="eastAsia"/>
          <w:b/>
          <w:szCs w:val="21"/>
        </w:rPr>
        <w:tab/>
      </w:r>
      <w:r w:rsidRPr="000C4136">
        <w:rPr>
          <w:b/>
          <w:szCs w:val="21"/>
        </w:rPr>
        <w:tab/>
        <w:t xml:space="preserve">D. </w:t>
      </w:r>
      <w:r w:rsidRPr="002070EB">
        <w:rPr>
          <w:rFonts w:ascii="方正书宋简体" w:eastAsia="方正书宋简体" w:hint="eastAsia"/>
          <w:b/>
          <w:szCs w:val="21"/>
        </w:rPr>
        <w:t>喜气洋洋的</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Pr="000C4136">
        <w:rPr>
          <w:b/>
          <w:szCs w:val="21"/>
        </w:rPr>
        <w:t>4</w:t>
      </w:r>
      <w:r w:rsidR="002070EB">
        <w:rPr>
          <w:rFonts w:hint="eastAsia"/>
          <w:b/>
          <w:szCs w:val="21"/>
        </w:rPr>
        <w:t>9</w:t>
      </w:r>
      <w:r w:rsidRPr="000C4136">
        <w:rPr>
          <w:b/>
          <w:szCs w:val="21"/>
        </w:rPr>
        <w:t xml:space="preserve">. On father’s day this year, the oldest son gave Andy a ________. </w:t>
      </w:r>
    </w:p>
    <w:p w:rsidR="000C4136" w:rsidRPr="000C4136" w:rsidP="00F831B0">
      <w:pPr>
        <w:spacing w:line="336" w:lineRule="exact"/>
        <w:ind w:left="302" w:firstLine="720" w:leftChars="126" w:firstLineChars="343"/>
        <w:rPr>
          <w:b/>
          <w:szCs w:val="21"/>
        </w:rPr>
      </w:pPr>
      <w:r>
        <w:rPr>
          <w:rFonts w:hint="eastAsia"/>
          <w:b/>
          <w:szCs w:val="21"/>
        </w:rPr>
        <w:t xml:space="preserve">A. </w:t>
      </w:r>
      <w:r w:rsidRPr="000C4136">
        <w:rPr>
          <w:b/>
          <w:szCs w:val="21"/>
        </w:rPr>
        <w:t xml:space="preserve">kiss   </w:t>
      </w:r>
      <w:r>
        <w:rPr>
          <w:rFonts w:hint="eastAsia"/>
          <w:b/>
          <w:szCs w:val="21"/>
        </w:rPr>
        <w:t xml:space="preserve">        </w:t>
      </w:r>
      <w:r w:rsidRPr="000C4136">
        <w:rPr>
          <w:b/>
          <w:szCs w:val="21"/>
        </w:rPr>
        <w:t xml:space="preserve">B. hug    </w:t>
      </w:r>
      <w:r>
        <w:rPr>
          <w:rFonts w:hint="eastAsia"/>
          <w:b/>
          <w:szCs w:val="21"/>
        </w:rPr>
        <w:t xml:space="preserve">      </w:t>
      </w:r>
      <w:r w:rsidRPr="000C4136">
        <w:rPr>
          <w:b/>
          <w:szCs w:val="21"/>
        </w:rPr>
        <w:t xml:space="preserve"> C. card     </w:t>
      </w:r>
      <w:r>
        <w:rPr>
          <w:rFonts w:hint="eastAsia"/>
          <w:b/>
          <w:szCs w:val="21"/>
        </w:rPr>
        <w:t xml:space="preserve">      </w:t>
      </w:r>
      <w:r w:rsidRPr="000C4136">
        <w:rPr>
          <w:b/>
          <w:szCs w:val="21"/>
        </w:rPr>
        <w:t xml:space="preserve">D. diary   </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Pr="000C4136">
        <w:rPr>
          <w:b/>
          <w:szCs w:val="21"/>
        </w:rPr>
        <w:t>5</w:t>
      </w:r>
      <w:r w:rsidR="002070EB">
        <w:rPr>
          <w:rFonts w:hint="eastAsia"/>
          <w:b/>
          <w:szCs w:val="21"/>
        </w:rPr>
        <w:t>0</w:t>
      </w:r>
      <w:r w:rsidRPr="000C4136">
        <w:rPr>
          <w:b/>
          <w:szCs w:val="21"/>
        </w:rPr>
        <w:t>. What can be the best title for the passage?</w:t>
      </w:r>
    </w:p>
    <w:p w:rsidR="000C4136" w:rsidRPr="000C4136" w:rsidP="00F831B0">
      <w:pPr>
        <w:spacing w:line="336" w:lineRule="exact"/>
        <w:ind w:firstLine="926" w:firstLineChars="441"/>
        <w:rPr>
          <w:b/>
          <w:szCs w:val="21"/>
        </w:rPr>
      </w:pPr>
      <w:r>
        <w:rPr>
          <w:rFonts w:hint="eastAsia"/>
          <w:b/>
          <w:szCs w:val="21"/>
        </w:rPr>
        <w:t xml:space="preserve">A. </w:t>
      </w:r>
      <w:r w:rsidRPr="000C4136">
        <w:rPr>
          <w:b/>
          <w:szCs w:val="21"/>
        </w:rPr>
        <w:t>The Best Gift for a Good Father</w:t>
      </w:r>
      <w:r w:rsidRPr="000C4136">
        <w:rPr>
          <w:b/>
          <w:szCs w:val="21"/>
        </w:rPr>
        <w:tab/>
      </w:r>
      <w:r w:rsidRPr="000C4136">
        <w:rPr>
          <w:b/>
          <w:szCs w:val="21"/>
        </w:rPr>
        <w:tab/>
        <w:t xml:space="preserve">B. A Love Story </w:t>
      </w:r>
      <w:r w:rsidRPr="000C4136">
        <w:rPr>
          <w:b/>
          <w:szCs w:val="21"/>
        </w:rPr>
        <w:t>About</w:t>
      </w:r>
      <w:r w:rsidRPr="000C4136">
        <w:rPr>
          <w:b/>
          <w:szCs w:val="21"/>
        </w:rPr>
        <w:t xml:space="preserve"> Andy and Elena</w:t>
      </w:r>
    </w:p>
    <w:p w:rsidR="000C4136" w:rsidRPr="000C4136" w:rsidP="00F831B0">
      <w:pPr>
        <w:spacing w:line="336" w:lineRule="exact"/>
        <w:ind w:firstLine="926" w:firstLineChars="441"/>
        <w:rPr>
          <w:b/>
          <w:szCs w:val="21"/>
        </w:rPr>
      </w:pPr>
      <w:r w:rsidRPr="000C4136">
        <w:rPr>
          <w:b/>
          <w:szCs w:val="21"/>
        </w:rPr>
        <w:t>C. Eve</w:t>
      </w:r>
      <w:r w:rsidR="002070EB">
        <w:rPr>
          <w:b/>
          <w:szCs w:val="21"/>
        </w:rPr>
        <w:t xml:space="preserve">ryday Life of Andy Brown       </w:t>
      </w:r>
      <w:r w:rsidRPr="000C4136">
        <w:rPr>
          <w:b/>
          <w:szCs w:val="21"/>
        </w:rPr>
        <w:t>D. Andy's Children</w:t>
      </w:r>
    </w:p>
    <w:p w:rsidR="000C4136" w:rsidRPr="002070EB" w:rsidP="00F831B0">
      <w:pPr>
        <w:spacing w:line="336" w:lineRule="exact"/>
        <w:jc w:val="center"/>
        <w:rPr>
          <w:b/>
          <w:sz w:val="24"/>
        </w:rPr>
      </w:pPr>
      <w:r w:rsidRPr="002070EB">
        <w:rPr>
          <w:b/>
          <w:sz w:val="24"/>
        </w:rPr>
        <w:t>B</w:t>
      </w:r>
    </w:p>
    <w:p w:rsidR="000C4136" w:rsidRPr="000C4136" w:rsidP="00F831B0">
      <w:pPr>
        <w:spacing w:line="336" w:lineRule="exact"/>
        <w:rPr>
          <w:b/>
          <w:szCs w:val="21"/>
        </w:rPr>
      </w:pPr>
      <w:r w:rsidRPr="000C4136">
        <w:rPr>
          <w:b/>
          <w:szCs w:val="21"/>
        </w:rPr>
        <w:t>  </w:t>
      </w:r>
      <w:r w:rsidR="002070EB">
        <w:rPr>
          <w:rFonts w:hint="eastAsia"/>
          <w:b/>
          <w:szCs w:val="21"/>
        </w:rPr>
        <w:t xml:space="preserve">   </w:t>
      </w:r>
      <w:r w:rsidRPr="000C4136">
        <w:rPr>
          <w:b/>
          <w:szCs w:val="21"/>
        </w:rPr>
        <w:t xml:space="preserve">  It was the end of August. It was also the end of my soccer life and even the use of my arm. It was a match against Saugus High School. Before half-time </w:t>
      </w:r>
      <w:r w:rsidRPr="002070EB">
        <w:rPr>
          <w:rFonts w:ascii="方正书宋简体" w:eastAsia="方正书宋简体" w:hint="eastAsia"/>
          <w:b/>
          <w:szCs w:val="21"/>
        </w:rPr>
        <w:t>(中场休息)</w:t>
      </w:r>
      <w:r w:rsidRPr="000C4136">
        <w:rPr>
          <w:b/>
          <w:szCs w:val="21"/>
        </w:rPr>
        <w:t xml:space="preserve"> , the score was 4-0. Suddenly I had a feeling that something was about to go very wrong. A voice was telling me not to play at that time, but I had to win! </w:t>
      </w:r>
    </w:p>
    <w:p w:rsidR="000C4136" w:rsidRPr="000C4136" w:rsidP="00F831B0">
      <w:pPr>
        <w:spacing w:line="336" w:lineRule="exact"/>
        <w:rPr>
          <w:b/>
          <w:szCs w:val="21"/>
        </w:rPr>
      </w:pPr>
      <w:r w:rsidRPr="000C4136">
        <w:rPr>
          <w:b/>
          <w:szCs w:val="21"/>
        </w:rPr>
        <w:t xml:space="preserve">   </w:t>
      </w:r>
      <w:r w:rsidR="002070EB">
        <w:rPr>
          <w:rFonts w:hint="eastAsia"/>
          <w:b/>
          <w:szCs w:val="21"/>
        </w:rPr>
        <w:t xml:space="preserve">   </w:t>
      </w:r>
      <w:r w:rsidRPr="000C4136">
        <w:rPr>
          <w:b/>
          <w:szCs w:val="21"/>
        </w:rPr>
        <w:t xml:space="preserve"> I threw the ball to one of my teammates, but the star player from Saugus got the ball and I began to run at full speed. I got the ball, but also hit the player with it on purpose. </w:t>
      </w:r>
    </w:p>
    <w:p w:rsidR="000C4136" w:rsidRPr="000C4136" w:rsidP="00F831B0">
      <w:pPr>
        <w:spacing w:line="336" w:lineRule="exact"/>
        <w:rPr>
          <w:b/>
          <w:szCs w:val="21"/>
        </w:rPr>
      </w:pPr>
      <w:r w:rsidRPr="000C4136">
        <w:rPr>
          <w:b/>
          <w:szCs w:val="21"/>
        </w:rPr>
        <w:t>    A large player from Saugus saw what I did to his teammate and got angry. Instead of tackling</w:t>
      </w:r>
      <w:r w:rsidRPr="002070EB">
        <w:rPr>
          <w:rFonts w:ascii="方正书宋简体" w:eastAsia="方正书宋简体" w:hint="eastAsia"/>
          <w:b/>
          <w:szCs w:val="21"/>
        </w:rPr>
        <w:t>（抢球）</w:t>
      </w:r>
      <w:r w:rsidRPr="000C4136">
        <w:rPr>
          <w:b/>
          <w:szCs w:val="21"/>
        </w:rPr>
        <w:t xml:space="preserve">, he went just for my legs, and got my arm. My wrist </w:t>
      </w:r>
      <w:r w:rsidRPr="002070EB">
        <w:rPr>
          <w:rFonts w:ascii="方正书宋简体" w:eastAsia="方正书宋简体" w:hint="eastAsia"/>
          <w:b/>
          <w:szCs w:val="21"/>
        </w:rPr>
        <w:t xml:space="preserve">(手腕) </w:t>
      </w:r>
      <w:r w:rsidRPr="000C4136">
        <w:rPr>
          <w:b/>
          <w:szCs w:val="21"/>
        </w:rPr>
        <w:t xml:space="preserve">got stuck and I felt it broken like a weak stick. I was told by the doctor of Boston Children's Hospital that “It is the worst break I have ever seen”. He continued to say that I should not play soccer for at least a year. </w:t>
      </w:r>
    </w:p>
    <w:p w:rsidR="000C4136" w:rsidRPr="000C4136" w:rsidP="00F831B0">
      <w:pPr>
        <w:spacing w:line="336" w:lineRule="exact"/>
        <w:rPr>
          <w:b/>
          <w:szCs w:val="21"/>
        </w:rPr>
      </w:pPr>
      <w:r w:rsidRPr="000C4136">
        <w:rPr>
          <w:b/>
          <w:szCs w:val="21"/>
        </w:rPr>
        <w:t xml:space="preserve">   </w:t>
      </w:r>
      <w:r w:rsidR="002070EB">
        <w:rPr>
          <w:rFonts w:hint="eastAsia"/>
          <w:b/>
          <w:szCs w:val="21"/>
        </w:rPr>
        <w:t xml:space="preserve">  </w:t>
      </w:r>
      <w:r w:rsidRPr="000C4136">
        <w:rPr>
          <w:b/>
          <w:szCs w:val="21"/>
        </w:rPr>
        <w:t> At first I was lost, angry and in pain. But then I learned that I am more than just an athlete</w:t>
      </w:r>
      <w:r w:rsidRPr="002070EB">
        <w:rPr>
          <w:rFonts w:ascii="方正书宋简体" w:eastAsia="方正书宋简体" w:hint="eastAsia"/>
          <w:b/>
          <w:szCs w:val="21"/>
        </w:rPr>
        <w:t xml:space="preserve"> (运动员)</w:t>
      </w:r>
      <w:r w:rsidRPr="000C4136">
        <w:rPr>
          <w:b/>
          <w:szCs w:val="21"/>
        </w:rPr>
        <w:t xml:space="preserve"> . When I paid attention to schoolwork instead of soccer, I actually did very well. I also had more time to spend with my family and non-soccer friends. Now I am at peace with the accident. My future is bright and I am trying to succeed in everything. </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51</w:t>
      </w:r>
      <w:r w:rsidRPr="000C4136">
        <w:rPr>
          <w:b/>
          <w:szCs w:val="21"/>
        </w:rPr>
        <w:t xml:space="preserve">. What happened at the end of August?            </w:t>
      </w:r>
    </w:p>
    <w:p w:rsidR="00F831B0" w:rsidP="00F831B0">
      <w:pPr>
        <w:spacing w:line="336" w:lineRule="exact"/>
        <w:ind w:left="1166" w:leftChars="486"/>
        <w:rPr>
          <w:b/>
          <w:szCs w:val="21"/>
        </w:rPr>
      </w:pPr>
      <w:r>
        <w:rPr>
          <w:rFonts w:hint="eastAsia"/>
          <w:b/>
          <w:szCs w:val="21"/>
        </w:rPr>
        <w:t xml:space="preserve">A. </w:t>
      </w:r>
      <w:r w:rsidRPr="000C4136" w:rsidR="000C4136">
        <w:rPr>
          <w:b/>
          <w:szCs w:val="21"/>
        </w:rPr>
        <w:t xml:space="preserve">The writer lost a soccer game.    </w:t>
      </w:r>
    </w:p>
    <w:p w:rsidR="000C4136" w:rsidRPr="000C4136" w:rsidP="00F831B0">
      <w:pPr>
        <w:spacing w:line="336" w:lineRule="exact"/>
        <w:ind w:left="1166" w:leftChars="486"/>
        <w:rPr>
          <w:b/>
          <w:szCs w:val="21"/>
        </w:rPr>
      </w:pPr>
      <w:r>
        <w:rPr>
          <w:rFonts w:hint="eastAsia"/>
          <w:b/>
          <w:szCs w:val="21"/>
        </w:rPr>
        <w:t xml:space="preserve">B. </w:t>
      </w:r>
      <w:r w:rsidRPr="000C4136">
        <w:rPr>
          <w:b/>
          <w:szCs w:val="21"/>
        </w:rPr>
        <w:t>The writer's wrist was broken badly.</w:t>
      </w:r>
      <w:r w:rsidRPr="000C4136">
        <w:rPr>
          <w:b/>
          <w:szCs w:val="21"/>
        </w:rPr>
        <w:br/>
        <w:t>C.</w:t>
      </w:r>
      <w:r>
        <w:rPr>
          <w:rFonts w:hint="eastAsia"/>
          <w:b/>
          <w:szCs w:val="21"/>
        </w:rPr>
        <w:t xml:space="preserve"> </w:t>
      </w:r>
      <w:r w:rsidRPr="000C4136">
        <w:rPr>
          <w:b/>
          <w:szCs w:val="21"/>
        </w:rPr>
        <w:t xml:space="preserve">The writer had a match against his teammate.   </w:t>
      </w:r>
    </w:p>
    <w:p w:rsidR="000C4136" w:rsidRPr="000C4136" w:rsidP="00F831B0">
      <w:pPr>
        <w:spacing w:line="336" w:lineRule="exact"/>
        <w:ind w:firstLine="1029" w:firstLineChars="490"/>
        <w:rPr>
          <w:b/>
          <w:szCs w:val="21"/>
        </w:rPr>
      </w:pPr>
      <w:r w:rsidRPr="000C4136">
        <w:rPr>
          <w:b/>
          <w:szCs w:val="21"/>
        </w:rPr>
        <w:t>D.</w:t>
      </w:r>
      <w:r w:rsidR="002070EB">
        <w:rPr>
          <w:rFonts w:hint="eastAsia"/>
          <w:b/>
          <w:szCs w:val="21"/>
        </w:rPr>
        <w:t xml:space="preserve"> </w:t>
      </w:r>
      <w:r w:rsidRPr="000C4136">
        <w:rPr>
          <w:b/>
          <w:szCs w:val="21"/>
        </w:rPr>
        <w:t>The writer became a great athlete.</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52</w:t>
      </w:r>
      <w:r w:rsidRPr="000C4136">
        <w:rPr>
          <w:b/>
          <w:szCs w:val="21"/>
        </w:rPr>
        <w:t xml:space="preserve">. Why did the large player go for the writer's legs?            </w:t>
      </w:r>
    </w:p>
    <w:p w:rsidR="00F831B0" w:rsidP="00F831B0">
      <w:pPr>
        <w:spacing w:line="336" w:lineRule="exact"/>
        <w:ind w:left="1046" w:leftChars="436"/>
        <w:rPr>
          <w:b/>
          <w:szCs w:val="21"/>
        </w:rPr>
      </w:pPr>
      <w:r>
        <w:rPr>
          <w:rFonts w:hint="eastAsia"/>
          <w:b/>
          <w:szCs w:val="21"/>
        </w:rPr>
        <w:t xml:space="preserve">A. </w:t>
      </w:r>
      <w:r w:rsidRPr="000C4136" w:rsidR="000C4136">
        <w:rPr>
          <w:b/>
          <w:szCs w:val="21"/>
        </w:rPr>
        <w:t>Because he wanted to get the ball.</w:t>
      </w:r>
      <w:r>
        <w:rPr>
          <w:b/>
          <w:szCs w:val="21"/>
        </w:rPr>
        <w:t xml:space="preserve">  </w:t>
      </w:r>
    </w:p>
    <w:p w:rsidR="000C4136" w:rsidRPr="000C4136" w:rsidP="00F831B0">
      <w:pPr>
        <w:spacing w:line="336" w:lineRule="exact"/>
        <w:ind w:left="1046" w:leftChars="436"/>
        <w:rPr>
          <w:b/>
          <w:szCs w:val="21"/>
        </w:rPr>
      </w:pPr>
      <w:r>
        <w:rPr>
          <w:rFonts w:hint="eastAsia"/>
          <w:b/>
          <w:szCs w:val="21"/>
        </w:rPr>
        <w:t xml:space="preserve">B. </w:t>
      </w:r>
      <w:r w:rsidRPr="000C4136">
        <w:rPr>
          <w:b/>
          <w:szCs w:val="21"/>
        </w:rPr>
        <w:t>Because he was the star player.</w:t>
      </w:r>
      <w:r w:rsidRPr="000C4136">
        <w:rPr>
          <w:b/>
          <w:szCs w:val="21"/>
        </w:rPr>
        <w:br/>
      </w:r>
      <w:r w:rsidRPr="000C4136">
        <w:rPr>
          <w:b/>
          <w:szCs w:val="21"/>
        </w:rPr>
        <w:t>C.</w:t>
      </w:r>
      <w:r>
        <w:rPr>
          <w:rFonts w:hint="eastAsia"/>
          <w:b/>
          <w:szCs w:val="21"/>
        </w:rPr>
        <w:t xml:space="preserve"> </w:t>
      </w:r>
      <w:r w:rsidRPr="000C4136">
        <w:rPr>
          <w:b/>
          <w:szCs w:val="21"/>
        </w:rPr>
        <w:t xml:space="preserve">Because he began to run at full speed.         </w:t>
      </w:r>
    </w:p>
    <w:p w:rsidR="000C4136" w:rsidRPr="000C4136" w:rsidP="00F831B0">
      <w:pPr>
        <w:spacing w:line="336" w:lineRule="exact"/>
        <w:ind w:firstLine="926" w:firstLineChars="441"/>
        <w:rPr>
          <w:b/>
          <w:szCs w:val="21"/>
        </w:rPr>
      </w:pPr>
      <w:r w:rsidRPr="000C4136">
        <w:rPr>
          <w:b/>
          <w:szCs w:val="21"/>
        </w:rPr>
        <w:t>D.</w:t>
      </w:r>
      <w:r w:rsidR="002070EB">
        <w:rPr>
          <w:rFonts w:hint="eastAsia"/>
          <w:b/>
          <w:szCs w:val="21"/>
        </w:rPr>
        <w:t xml:space="preserve"> </w:t>
      </w:r>
      <w:r w:rsidRPr="000C4136">
        <w:rPr>
          <w:b/>
          <w:szCs w:val="21"/>
        </w:rPr>
        <w:t>Because he saw what the writer did to his teammate.</w:t>
      </w:r>
    </w:p>
    <w:p w:rsidR="002070EB"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Pr>
          <w:b/>
          <w:szCs w:val="21"/>
        </w:rPr>
        <w:t xml:space="preserve"> </w:t>
      </w:r>
      <w:r>
        <w:rPr>
          <w:rFonts w:hint="eastAsia"/>
          <w:b/>
          <w:szCs w:val="21"/>
        </w:rPr>
        <w:t>53</w:t>
      </w:r>
      <w:r w:rsidRPr="000C4136">
        <w:rPr>
          <w:b/>
          <w:szCs w:val="21"/>
        </w:rPr>
        <w:t xml:space="preserve">. The accident gave the writer a chance to__________. </w:t>
      </w:r>
    </w:p>
    <w:p w:rsidR="000C4136" w:rsidRPr="000C4136" w:rsidP="00F831B0">
      <w:pPr>
        <w:spacing w:line="336" w:lineRule="exact"/>
        <w:ind w:left="1046" w:leftChars="436"/>
        <w:rPr>
          <w:b/>
          <w:szCs w:val="21"/>
        </w:rPr>
      </w:pPr>
      <w:r w:rsidRPr="000C4136">
        <w:rPr>
          <w:b/>
          <w:szCs w:val="21"/>
        </w:rPr>
        <w:t>A.</w:t>
      </w:r>
      <w:r w:rsidR="002070EB">
        <w:rPr>
          <w:rFonts w:hint="eastAsia"/>
          <w:b/>
          <w:szCs w:val="21"/>
        </w:rPr>
        <w:t xml:space="preserve"> </w:t>
      </w:r>
      <w:r w:rsidRPr="000C4136">
        <w:rPr>
          <w:b/>
          <w:szCs w:val="21"/>
        </w:rPr>
        <w:t>improve his health condition</w:t>
      </w:r>
      <w:r w:rsidR="002070EB">
        <w:rPr>
          <w:b/>
          <w:szCs w:val="21"/>
        </w:rPr>
        <w:t xml:space="preserve">        </w:t>
      </w:r>
      <w:r w:rsidRPr="000C4136">
        <w:rPr>
          <w:b/>
          <w:szCs w:val="21"/>
        </w:rPr>
        <w:t>B.</w:t>
      </w:r>
      <w:r w:rsidR="002070EB">
        <w:rPr>
          <w:rFonts w:hint="eastAsia"/>
          <w:b/>
          <w:szCs w:val="21"/>
        </w:rPr>
        <w:t xml:space="preserve"> </w:t>
      </w:r>
      <w:r w:rsidRPr="000C4136">
        <w:rPr>
          <w:b/>
          <w:szCs w:val="21"/>
        </w:rPr>
        <w:t>win the game at last</w:t>
      </w:r>
      <w:r w:rsidRPr="000C4136">
        <w:rPr>
          <w:b/>
          <w:szCs w:val="21"/>
        </w:rPr>
        <w:br/>
        <w:t>C.</w:t>
      </w:r>
      <w:r w:rsidR="002070EB">
        <w:rPr>
          <w:rFonts w:hint="eastAsia"/>
          <w:b/>
          <w:szCs w:val="21"/>
        </w:rPr>
        <w:t xml:space="preserve"> </w:t>
      </w:r>
      <w:r w:rsidRPr="000C4136">
        <w:rPr>
          <w:b/>
          <w:szCs w:val="21"/>
        </w:rPr>
        <w:t>spend more time with his family</w:t>
      </w:r>
      <w:r w:rsidR="002070EB">
        <w:rPr>
          <w:b/>
          <w:szCs w:val="21"/>
        </w:rPr>
        <w:t xml:space="preserve">     </w:t>
      </w:r>
      <w:r w:rsidRPr="000C4136">
        <w:rPr>
          <w:b/>
          <w:szCs w:val="21"/>
        </w:rPr>
        <w:t>D.</w:t>
      </w:r>
      <w:r w:rsidR="002070EB">
        <w:rPr>
          <w:rFonts w:hint="eastAsia"/>
          <w:b/>
          <w:szCs w:val="21"/>
        </w:rPr>
        <w:t xml:space="preserve"> </w:t>
      </w:r>
      <w:r w:rsidRPr="000C4136">
        <w:rPr>
          <w:b/>
          <w:szCs w:val="21"/>
        </w:rPr>
        <w:t>take up another sport</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54</w:t>
      </w:r>
      <w:r w:rsidRPr="000C4136">
        <w:rPr>
          <w:b/>
          <w:szCs w:val="21"/>
        </w:rPr>
        <w:t xml:space="preserve">. From the passage, we can learn that _________.  </w:t>
      </w:r>
    </w:p>
    <w:p w:rsidR="00F85F1C" w:rsidP="00F831B0">
      <w:pPr>
        <w:spacing w:line="336" w:lineRule="exact"/>
        <w:ind w:firstLine="1029" w:firstLineChars="490"/>
        <w:rPr>
          <w:b/>
          <w:szCs w:val="21"/>
        </w:rPr>
      </w:pPr>
      <w:r>
        <w:rPr>
          <w:rFonts w:hint="eastAsia"/>
          <w:b/>
          <w:szCs w:val="21"/>
        </w:rPr>
        <w:t xml:space="preserve">A. </w:t>
      </w:r>
      <w:r w:rsidRPr="000C4136" w:rsidR="000C4136">
        <w:rPr>
          <w:b/>
          <w:szCs w:val="21"/>
        </w:rPr>
        <w:t xml:space="preserve">soccer is a very boring game  </w:t>
      </w:r>
    </w:p>
    <w:p w:rsidR="000C4136" w:rsidRPr="000C4136" w:rsidP="00F831B0">
      <w:pPr>
        <w:spacing w:line="336" w:lineRule="exact"/>
        <w:ind w:left="1166" w:leftChars="486"/>
        <w:rPr>
          <w:b/>
          <w:szCs w:val="21"/>
        </w:rPr>
      </w:pPr>
      <w:r>
        <w:rPr>
          <w:rFonts w:hint="eastAsia"/>
          <w:b/>
          <w:szCs w:val="21"/>
        </w:rPr>
        <w:t xml:space="preserve">B. </w:t>
      </w:r>
      <w:r w:rsidRPr="000C4136">
        <w:rPr>
          <w:b/>
          <w:szCs w:val="21"/>
        </w:rPr>
        <w:t>the writer was the star player in his team</w:t>
      </w:r>
      <w:r w:rsidRPr="000C4136">
        <w:rPr>
          <w:b/>
          <w:szCs w:val="21"/>
        </w:rPr>
        <w:br/>
        <w:t>C.</w:t>
      </w:r>
      <w:r>
        <w:rPr>
          <w:rFonts w:hint="eastAsia"/>
          <w:b/>
          <w:szCs w:val="21"/>
        </w:rPr>
        <w:t xml:space="preserve"> </w:t>
      </w:r>
      <w:r w:rsidRPr="000C4136">
        <w:rPr>
          <w:b/>
          <w:szCs w:val="21"/>
        </w:rPr>
        <w:t xml:space="preserve">the writer did well in his school lessons       </w:t>
      </w:r>
    </w:p>
    <w:p w:rsidR="000C4136" w:rsidRPr="000C4136" w:rsidP="00F831B0">
      <w:pPr>
        <w:spacing w:line="336" w:lineRule="exact"/>
        <w:ind w:firstLine="1029" w:firstLineChars="490"/>
        <w:rPr>
          <w:b/>
          <w:szCs w:val="21"/>
        </w:rPr>
      </w:pPr>
      <w:r w:rsidRPr="000C4136">
        <w:rPr>
          <w:b/>
          <w:szCs w:val="21"/>
        </w:rPr>
        <w:t>D.</w:t>
      </w:r>
      <w:r w:rsidR="00F85F1C">
        <w:rPr>
          <w:rFonts w:hint="eastAsia"/>
          <w:b/>
          <w:szCs w:val="21"/>
        </w:rPr>
        <w:t xml:space="preserve"> </w:t>
      </w:r>
      <w:r w:rsidRPr="000C4136">
        <w:rPr>
          <w:b/>
          <w:szCs w:val="21"/>
        </w:rPr>
        <w:t>the doctor didn't like soccer games</w:t>
      </w:r>
    </w:p>
    <w:p w:rsidR="000C4136" w:rsidRPr="000C4136" w:rsidP="00F831B0">
      <w:pPr>
        <w:spacing w:line="336" w:lineRule="exact"/>
        <w:rPr>
          <w:b/>
          <w:szCs w:val="21"/>
        </w:rPr>
      </w:pPr>
      <w:r w:rsidRPr="00D91CE4">
        <w:rPr>
          <w:b/>
          <w:bCs/>
          <w:szCs w:val="21"/>
        </w:rPr>
        <w:t>（</w:t>
      </w:r>
      <w:r w:rsidRPr="00D91CE4">
        <w:rPr>
          <w:b/>
          <w:bCs/>
          <w:szCs w:val="21"/>
        </w:rPr>
        <w:t xml:space="preserve">   </w:t>
      </w:r>
      <w:r w:rsidRPr="00D91CE4">
        <w:rPr>
          <w:b/>
          <w:bCs/>
          <w:szCs w:val="21"/>
        </w:rPr>
        <w:t>）</w:t>
      </w:r>
      <w:r w:rsidR="002070EB">
        <w:rPr>
          <w:rFonts w:hint="eastAsia"/>
          <w:b/>
          <w:szCs w:val="21"/>
        </w:rPr>
        <w:t>55</w:t>
      </w:r>
      <w:r w:rsidRPr="000C4136">
        <w:rPr>
          <w:b/>
          <w:szCs w:val="21"/>
        </w:rPr>
        <w:t xml:space="preserve">. Which of the following is the best title for the passage?            </w:t>
      </w:r>
    </w:p>
    <w:p w:rsidR="002323AF" w:rsidP="00F831B0">
      <w:pPr>
        <w:spacing w:line="336" w:lineRule="exact"/>
        <w:ind w:left="1166" w:leftChars="486"/>
        <w:rPr>
          <w:b/>
          <w:szCs w:val="21"/>
        </w:rPr>
      </w:pPr>
      <w:r w:rsidRPr="000C4136">
        <w:rPr>
          <w:b/>
          <w:szCs w:val="21"/>
        </w:rPr>
        <w:t>A.</w:t>
      </w:r>
      <w:r>
        <w:rPr>
          <w:rFonts w:hint="eastAsia"/>
          <w:b/>
          <w:szCs w:val="21"/>
        </w:rPr>
        <w:t xml:space="preserve"> </w:t>
      </w:r>
      <w:r w:rsidRPr="000C4136">
        <w:rPr>
          <w:b/>
          <w:szCs w:val="21"/>
        </w:rPr>
        <w:t>The last s</w:t>
      </w:r>
      <w:r>
        <w:rPr>
          <w:b/>
          <w:szCs w:val="21"/>
        </w:rPr>
        <w:t xml:space="preserve">occer game            </w:t>
      </w:r>
      <w:r w:rsidRPr="000C4136">
        <w:rPr>
          <w:b/>
          <w:szCs w:val="21"/>
        </w:rPr>
        <w:t>B.</w:t>
      </w:r>
      <w:r>
        <w:rPr>
          <w:rFonts w:hint="eastAsia"/>
          <w:b/>
          <w:szCs w:val="21"/>
        </w:rPr>
        <w:t xml:space="preserve"> </w:t>
      </w:r>
      <w:r w:rsidRPr="000C4136">
        <w:rPr>
          <w:b/>
          <w:szCs w:val="21"/>
        </w:rPr>
        <w:t>The end of my sports life</w:t>
      </w:r>
      <w:r w:rsidRPr="000C4136">
        <w:rPr>
          <w:b/>
          <w:szCs w:val="21"/>
        </w:rPr>
        <w:br/>
        <w:t>C.</w:t>
      </w:r>
      <w:r>
        <w:rPr>
          <w:rFonts w:hint="eastAsia"/>
          <w:b/>
          <w:szCs w:val="21"/>
        </w:rPr>
        <w:t xml:space="preserve"> </w:t>
      </w:r>
      <w:r w:rsidRPr="000C4136">
        <w:rPr>
          <w:b/>
          <w:szCs w:val="21"/>
        </w:rPr>
        <w:t>An unexpected</w:t>
      </w:r>
      <w:r>
        <w:rPr>
          <w:b/>
          <w:szCs w:val="21"/>
        </w:rPr>
        <w:t xml:space="preserve"> thing that changed my life  </w:t>
      </w:r>
    </w:p>
    <w:p w:rsidR="000C4136" w:rsidRPr="002323AF" w:rsidP="00F831B0">
      <w:pPr>
        <w:spacing w:line="336" w:lineRule="exact"/>
        <w:ind w:left="1166" w:leftChars="486"/>
        <w:rPr>
          <w:b/>
          <w:szCs w:val="21"/>
        </w:rPr>
      </w:pPr>
      <w:r>
        <w:rPr>
          <w:b/>
          <w:szCs w:val="21"/>
        </w:rPr>
        <w:t>D</w:t>
      </w:r>
      <w:r>
        <w:rPr>
          <w:rFonts w:hint="eastAsia"/>
          <w:b/>
          <w:szCs w:val="21"/>
        </w:rPr>
        <w:t xml:space="preserve">. </w:t>
      </w:r>
      <w:r w:rsidRPr="000C4136">
        <w:rPr>
          <w:b/>
          <w:szCs w:val="21"/>
        </w:rPr>
        <w:t>An important match in my life</w:t>
      </w:r>
    </w:p>
    <w:p w:rsidR="00A068F0" w:rsidRPr="006B4699" w:rsidP="00F831B0">
      <w:pPr>
        <w:spacing w:line="336" w:lineRule="exact"/>
        <w:ind w:firstLine="2465" w:firstLineChars="1027"/>
        <w:rPr>
          <w:rFonts w:ascii="方正书宋简体" w:eastAsia="方正书宋简体"/>
          <w:b/>
          <w:sz w:val="24"/>
        </w:rPr>
      </w:pPr>
      <w:r w:rsidRPr="006B4699">
        <w:rPr>
          <w:rFonts w:ascii="方正书宋简体" w:eastAsia="方正书宋简体" w:hint="eastAsia"/>
          <w:b/>
          <w:sz w:val="24"/>
        </w:rPr>
        <w:t>第四部分：情景对话  （10分）</w:t>
      </w:r>
    </w:p>
    <w:p w:rsidR="006B4699" w:rsidP="00F831B0">
      <w:pPr>
        <w:spacing w:line="336" w:lineRule="exact"/>
        <w:ind w:firstLine="514" w:firstLineChars="245"/>
        <w:rPr>
          <w:rFonts w:ascii="方正书宋简体" w:eastAsia="方正书宋简体" w:hAnsi="宋体"/>
          <w:b/>
          <w:color w:val="000000"/>
          <w:szCs w:val="21"/>
        </w:rPr>
      </w:pPr>
      <w:r w:rsidRPr="006B4699">
        <w:rPr>
          <w:rFonts w:ascii="方正书宋简体" w:eastAsia="方正书宋简体" w:hint="eastAsia"/>
          <w:b/>
          <w:szCs w:val="21"/>
        </w:rPr>
        <w:t>选择方框中的句子完成对话。</w:t>
      </w:r>
      <w:r w:rsidRPr="006B4699" w:rsidR="00DE1F1B">
        <w:rPr>
          <w:rFonts w:ascii="方正书宋简体" w:eastAsia="方正书宋简体" w:hAnsi="宋体" w:hint="eastAsia"/>
          <w:b/>
          <w:color w:val="000000"/>
          <w:szCs w:val="21"/>
        </w:rPr>
        <w:t>其中有两项是多余的</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Pr>
          <w:rFonts w:eastAsiaTheme="minorEastAsia"/>
          <w:b/>
          <w:szCs w:val="21"/>
        </w:rPr>
        <w:t>A: Hi, Candy. 5</w:t>
      </w:r>
      <w:r>
        <w:rPr>
          <w:rFonts w:eastAsiaTheme="minorEastAsia" w:hint="eastAsia"/>
          <w:b/>
          <w:szCs w:val="21"/>
        </w:rPr>
        <w:t>6</w:t>
      </w:r>
      <w:r w:rsidRPr="002323AF">
        <w:rPr>
          <w:rFonts w:eastAsiaTheme="minorEastAsia"/>
          <w:b/>
          <w:szCs w:val="21"/>
        </w:rPr>
        <w:t>.</w:t>
      </w:r>
      <w:r w:rsidRPr="002323AF">
        <w:rPr>
          <w:rFonts w:eastAsiaTheme="minorEastAsia" w:hAnsiTheme="minorEastAsia"/>
          <w:b/>
          <w:szCs w:val="21"/>
          <w:u w:val="single" w:color="000000"/>
        </w:rPr>
        <w:t>　　　　</w:t>
      </w:r>
      <w:r w:rsidRPr="002323AF">
        <w:rPr>
          <w:rFonts w:eastAsiaTheme="minorEastAsia"/>
          <w:b/>
          <w:szCs w:val="21"/>
        </w:rPr>
        <w:t xml:space="preserve"> Why? </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B: Well, I overslept this morning.</w:t>
      </w:r>
      <w:r w:rsidR="002323AF">
        <w:rPr>
          <w:rFonts w:eastAsiaTheme="minorEastAsia" w:hint="eastAsia"/>
          <w:b/>
          <w:szCs w:val="21"/>
        </w:rPr>
        <w:t xml:space="preserve"> </w:t>
      </w:r>
      <w:r w:rsidRPr="002323AF">
        <w:rPr>
          <w:rFonts w:eastAsiaTheme="minorEastAsia"/>
          <w:b/>
          <w:szCs w:val="21"/>
        </w:rPr>
        <w:t>My alarm clock didn</w:t>
      </w:r>
      <w:r w:rsidRPr="002323AF">
        <w:rPr>
          <w:b/>
          <w:szCs w:val="21"/>
        </w:rPr>
        <w:t>’</w:t>
      </w:r>
      <w:r w:rsidR="002323AF">
        <w:rPr>
          <w:rFonts w:eastAsiaTheme="minorEastAsia"/>
          <w:b/>
          <w:szCs w:val="21"/>
        </w:rPr>
        <w:t>t go off! 5</w:t>
      </w:r>
      <w:r w:rsidR="002323AF">
        <w:rPr>
          <w:rFonts w:eastAsiaTheme="minorEastAsia" w:hint="eastAsia"/>
          <w:b/>
          <w:szCs w:val="21"/>
        </w:rPr>
        <w:t>7</w:t>
      </w:r>
      <w:r w:rsidRPr="002323AF">
        <w:rPr>
          <w:rFonts w:eastAsiaTheme="minorEastAsia"/>
          <w:b/>
          <w:szCs w:val="21"/>
        </w:rPr>
        <w:t>.</w:t>
      </w:r>
      <w:r w:rsidRPr="002323AF">
        <w:rPr>
          <w:rFonts w:eastAsiaTheme="minorEastAsia" w:hAnsiTheme="minorEastAsia"/>
          <w:b/>
          <w:szCs w:val="21"/>
          <w:u w:val="single" w:color="000000"/>
        </w:rPr>
        <w:t>　　　　</w:t>
      </w:r>
      <w:r w:rsidRPr="002323AF">
        <w:rPr>
          <w:rFonts w:eastAsiaTheme="minorEastAsia"/>
          <w:b/>
          <w:szCs w:val="21"/>
        </w:rPr>
        <w:t xml:space="preserve"> I quickly put on some clothes, brushed my teeth and then washed my face.</w:t>
      </w:r>
      <w:r w:rsidR="002323AF">
        <w:rPr>
          <w:rFonts w:eastAsiaTheme="minorEastAsia" w:hint="eastAsia"/>
          <w:b/>
          <w:szCs w:val="21"/>
        </w:rPr>
        <w:t xml:space="preserve"> </w:t>
      </w:r>
      <w:r w:rsidRPr="002323AF">
        <w:rPr>
          <w:rFonts w:eastAsiaTheme="minorEastAsia"/>
          <w:b/>
          <w:szCs w:val="21"/>
        </w:rPr>
        <w:t>When I left my home, it was 7:50 a.m. </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Pr>
          <w:rFonts w:eastAsiaTheme="minorEastAsia"/>
          <w:b/>
          <w:szCs w:val="21"/>
        </w:rPr>
        <w:t>A: 5</w:t>
      </w:r>
      <w:r>
        <w:rPr>
          <w:rFonts w:eastAsiaTheme="minorEastAsia" w:hint="eastAsia"/>
          <w:b/>
          <w:szCs w:val="21"/>
        </w:rPr>
        <w:t>8</w:t>
      </w:r>
      <w:r w:rsidRPr="002323AF">
        <w:rPr>
          <w:rFonts w:eastAsiaTheme="minorEastAsia"/>
          <w:b/>
          <w:szCs w:val="21"/>
        </w:rPr>
        <w:t>.</w:t>
      </w:r>
      <w:r w:rsidRPr="002323AF">
        <w:rPr>
          <w:rFonts w:eastAsiaTheme="minorEastAsia" w:hAnsiTheme="minorEastAsia"/>
          <w:b/>
          <w:szCs w:val="21"/>
          <w:u w:val="single" w:color="000000"/>
        </w:rPr>
        <w:t>　　　</w:t>
      </w:r>
      <w:r w:rsidRPr="002323AF">
        <w:rPr>
          <w:rFonts w:eastAsiaTheme="minorEastAsia"/>
          <w:b/>
          <w:szCs w:val="21"/>
          <w:u w:val="single" w:color="000000"/>
        </w:rPr>
        <w:t> </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B: And when I got to school, I realized I had left my homework at home.</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A: So what did you do then?</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Pr>
          <w:rFonts w:eastAsiaTheme="minorEastAsia"/>
          <w:b/>
          <w:szCs w:val="21"/>
        </w:rPr>
        <w:t>B: 5</w:t>
      </w:r>
      <w:r>
        <w:rPr>
          <w:rFonts w:eastAsiaTheme="minorEastAsia" w:hint="eastAsia"/>
          <w:b/>
          <w:szCs w:val="21"/>
        </w:rPr>
        <w:t>9</w:t>
      </w:r>
      <w:r w:rsidRPr="002323AF">
        <w:rPr>
          <w:rFonts w:eastAsiaTheme="minorEastAsia"/>
          <w:b/>
          <w:szCs w:val="21"/>
        </w:rPr>
        <w:t>.</w:t>
      </w:r>
      <w:r w:rsidRPr="002323AF">
        <w:rPr>
          <w:rFonts w:eastAsiaTheme="minorEastAsia" w:hAnsiTheme="minorEastAsia"/>
          <w:b/>
          <w:szCs w:val="21"/>
          <w:u w:val="single" w:color="000000"/>
        </w:rPr>
        <w:t>　　　</w:t>
      </w:r>
      <w:r w:rsidRPr="002323AF">
        <w:rPr>
          <w:rFonts w:eastAsiaTheme="minorEastAsia"/>
          <w:b/>
          <w:szCs w:val="21"/>
          <w:u w:val="single" w:color="000000"/>
        </w:rPr>
        <w:t> </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A: Was your teacher angry with you?</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Pr>
          <w:rFonts w:eastAsiaTheme="minorEastAsia"/>
          <w:b/>
          <w:szCs w:val="21"/>
        </w:rPr>
        <w:t>B: Of course.</w:t>
      </w:r>
      <w:r>
        <w:rPr>
          <w:rFonts w:eastAsiaTheme="minorEastAsia" w:hint="eastAsia"/>
          <w:b/>
          <w:szCs w:val="21"/>
        </w:rPr>
        <w:t>60</w:t>
      </w:r>
      <w:r w:rsidRPr="002323AF">
        <w:rPr>
          <w:rFonts w:eastAsiaTheme="minorEastAsia"/>
          <w:b/>
          <w:szCs w:val="21"/>
        </w:rPr>
        <w:t>.</w:t>
      </w:r>
      <w:r w:rsidRPr="002323AF">
        <w:rPr>
          <w:rFonts w:eastAsiaTheme="minorEastAsia" w:hAnsiTheme="minorEastAsia"/>
          <w:b/>
          <w:szCs w:val="21"/>
          <w:u w:val="single" w:color="000000"/>
        </w:rPr>
        <w:t>　　　</w:t>
      </w:r>
      <w:r w:rsidRPr="002323AF">
        <w:rPr>
          <w:rFonts w:eastAsiaTheme="minorEastAsia"/>
          <w:b/>
          <w:szCs w:val="21"/>
          <w:u w:val="single" w:color="000000"/>
        </w:rPr>
        <w:t> </w:t>
      </w:r>
    </w:p>
    <w:p w:rsidR="0034412B" w:rsidRPr="002323AF"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A: So you must get up early and remember to take everything you need.</w:t>
      </w:r>
    </w:p>
    <w:p w:rsidR="0034412B" w:rsidP="00F831B0">
      <w:pPr>
        <w:tabs>
          <w:tab w:val="left" w:pos="2100"/>
          <w:tab w:val="left" w:pos="4200"/>
          <w:tab w:val="left" w:pos="6300"/>
        </w:tabs>
        <w:spacing w:line="336" w:lineRule="exact"/>
        <w:ind w:firstLine="412" w:firstLineChars="196"/>
        <w:rPr>
          <w:rFonts w:eastAsiaTheme="minorEastAsia"/>
          <w:b/>
          <w:szCs w:val="21"/>
        </w:rPr>
      </w:pPr>
      <w:r w:rsidRPr="002323AF">
        <w:rPr>
          <w:rFonts w:eastAsiaTheme="minorEastAsia"/>
          <w:b/>
          <w:szCs w:val="21"/>
        </w:rPr>
        <w:t>B: I know…</w:t>
      </w:r>
    </w:p>
    <w:tbl>
      <w:tblPr>
        <w:tblStyle w:val="TableGrid"/>
        <w:tblW w:w="0" w:type="auto"/>
        <w:tblInd w:w="1242" w:type="dxa"/>
        <w:tblLook w:val="04A0"/>
      </w:tblPr>
      <w:tblGrid>
        <w:gridCol w:w="5103"/>
      </w:tblGrid>
      <w:tr w:rsidTr="002323AF">
        <w:tblPrEx>
          <w:tblW w:w="0" w:type="auto"/>
          <w:tblInd w:w="1242" w:type="dxa"/>
          <w:tblLook w:val="04A0"/>
        </w:tblPrEx>
        <w:tc>
          <w:tcPr>
            <w:tcW w:w="5103" w:type="dxa"/>
          </w:tcPr>
          <w:p w:rsidR="002323AF" w:rsidP="00F831B0">
            <w:pPr>
              <w:tabs>
                <w:tab w:val="left" w:pos="2100"/>
                <w:tab w:val="left" w:pos="4200"/>
                <w:tab w:val="left" w:pos="6300"/>
              </w:tabs>
              <w:spacing w:line="336" w:lineRule="exact"/>
              <w:rPr>
                <w:rFonts w:eastAsiaTheme="minorEastAsia"/>
                <w:b/>
                <w:sz w:val="21"/>
                <w:szCs w:val="21"/>
              </w:rPr>
            </w:pPr>
            <w:r w:rsidRPr="002323AF">
              <w:rPr>
                <w:rFonts w:eastAsiaTheme="minorEastAsia" w:hint="eastAsia"/>
                <w:b/>
                <w:sz w:val="21"/>
                <w:szCs w:val="21"/>
              </w:rPr>
              <w:t>A. You look unhappy.</w:t>
            </w:r>
          </w:p>
          <w:p w:rsid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 xml:space="preserve">B. </w:t>
            </w:r>
            <w:r>
              <w:rPr>
                <w:rFonts w:eastAsiaTheme="minorEastAsia"/>
                <w:b/>
                <w:sz w:val="21"/>
                <w:szCs w:val="21"/>
              </w:rPr>
              <w:t>That</w:t>
            </w:r>
            <w:r>
              <w:rPr>
                <w:rFonts w:eastAsiaTheme="minorEastAsia" w:hint="eastAsia"/>
                <w:b/>
                <w:sz w:val="21"/>
                <w:szCs w:val="21"/>
              </w:rPr>
              <w:t xml:space="preserve"> was too late.</w:t>
            </w:r>
          </w:p>
          <w:p w:rsid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C. Well. I have a bad cold.</w:t>
            </w:r>
          </w:p>
          <w:p w:rsid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D. You didn</w:t>
            </w:r>
            <w:r>
              <w:rPr>
                <w:rFonts w:eastAsiaTheme="minorEastAsia"/>
                <w:b/>
                <w:sz w:val="21"/>
                <w:szCs w:val="21"/>
              </w:rPr>
              <w:t>’</w:t>
            </w:r>
            <w:r>
              <w:rPr>
                <w:rFonts w:eastAsiaTheme="minorEastAsia" w:hint="eastAsia"/>
                <w:b/>
                <w:sz w:val="21"/>
                <w:szCs w:val="21"/>
              </w:rPr>
              <w:t>t eat breakfast.</w:t>
            </w:r>
          </w:p>
          <w:p w:rsid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E. I had to tell the teacher about that.</w:t>
            </w:r>
          </w:p>
          <w:p w:rsid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F. When I woke up, it was already 7:30a.m.</w:t>
            </w:r>
          </w:p>
          <w:p w:rsidR="002323AF" w:rsidRPr="002323AF" w:rsidP="00F831B0">
            <w:pPr>
              <w:tabs>
                <w:tab w:val="left" w:pos="2100"/>
                <w:tab w:val="left" w:pos="4200"/>
                <w:tab w:val="left" w:pos="6300"/>
              </w:tabs>
              <w:spacing w:line="336" w:lineRule="exact"/>
              <w:rPr>
                <w:rFonts w:eastAsiaTheme="minorEastAsia"/>
                <w:b/>
                <w:sz w:val="21"/>
                <w:szCs w:val="21"/>
              </w:rPr>
            </w:pPr>
            <w:r>
              <w:rPr>
                <w:rFonts w:eastAsiaTheme="minorEastAsia" w:hint="eastAsia"/>
                <w:b/>
                <w:sz w:val="21"/>
                <w:szCs w:val="21"/>
              </w:rPr>
              <w:t>G. You know, I was late and forgot my homework.</w:t>
            </w:r>
          </w:p>
        </w:tc>
      </w:tr>
    </w:tbl>
    <w:p w:rsidR="006E718B" w:rsidRPr="006B4699" w:rsidP="00F831B0">
      <w:pPr>
        <w:pStyle w:val="PlainText"/>
        <w:spacing w:line="336" w:lineRule="exact"/>
        <w:ind w:firstLine="2114" w:firstLineChars="881"/>
        <w:rPr>
          <w:rFonts w:ascii="方正书宋简体" w:eastAsia="方正书宋简体" w:hAnsi="Times New Roman" w:cs="Times New Roman"/>
          <w:b/>
          <w:sz w:val="24"/>
          <w:szCs w:val="24"/>
        </w:rPr>
      </w:pPr>
      <w:r w:rsidRPr="006B4699">
        <w:rPr>
          <w:rFonts w:ascii="方正书宋简体" w:eastAsia="方正书宋简体" w:hAnsi="Times New Roman" w:cs="Times New Roman" w:hint="eastAsia"/>
          <w:b/>
          <w:sz w:val="24"/>
          <w:szCs w:val="24"/>
        </w:rPr>
        <w:t>第II卷  非选择题</w:t>
      </w:r>
      <w:r w:rsidRPr="006B4699" w:rsidR="00611275">
        <w:rPr>
          <w:rFonts w:ascii="方正书宋简体" w:eastAsia="方正书宋简体" w:hAnsi="Times New Roman" w:cs="Times New Roman" w:hint="eastAsia"/>
          <w:b/>
          <w:sz w:val="24"/>
          <w:szCs w:val="24"/>
        </w:rPr>
        <w:t xml:space="preserve">  （</w:t>
      </w:r>
      <w:r w:rsidRPr="006B4699" w:rsidR="007E6A7C">
        <w:rPr>
          <w:rFonts w:ascii="方正书宋简体" w:eastAsia="方正书宋简体" w:hAnsi="Times New Roman" w:cs="Times New Roman" w:hint="eastAsia"/>
          <w:b/>
          <w:sz w:val="24"/>
          <w:szCs w:val="24"/>
        </w:rPr>
        <w:t>40</w:t>
      </w:r>
      <w:r w:rsidRPr="006B4699" w:rsidR="00611275">
        <w:rPr>
          <w:rFonts w:ascii="方正书宋简体" w:eastAsia="方正书宋简体" w:hAnsi="Times New Roman" w:cs="Times New Roman" w:hint="eastAsia"/>
          <w:b/>
          <w:sz w:val="24"/>
          <w:szCs w:val="24"/>
        </w:rPr>
        <w:t>分）</w:t>
      </w:r>
    </w:p>
    <w:p w:rsidR="00A068F0" w:rsidRPr="006B4699" w:rsidP="00F831B0">
      <w:pPr>
        <w:adjustRightInd w:val="0"/>
        <w:spacing w:line="336" w:lineRule="exact"/>
        <w:textAlignment w:val="baseline"/>
        <w:rPr>
          <w:rFonts w:ascii="方正书宋简体" w:eastAsia="方正书宋简体"/>
          <w:b/>
          <w:szCs w:val="21"/>
        </w:rPr>
      </w:pPr>
      <w:r w:rsidRPr="006B4699">
        <w:rPr>
          <w:rFonts w:ascii="方正书宋简体" w:eastAsia="方正书宋简体" w:hint="eastAsia"/>
          <w:b/>
          <w:szCs w:val="21"/>
        </w:rPr>
        <w:t>第一节：词汇  （10分）</w:t>
      </w:r>
    </w:p>
    <w:p w:rsidR="00B41A96" w:rsidP="00F831B0">
      <w:pPr>
        <w:adjustRightInd w:val="0"/>
        <w:spacing w:line="336" w:lineRule="exact"/>
        <w:ind w:firstLine="514" w:firstLineChars="245"/>
        <w:textAlignment w:val="baseline"/>
        <w:rPr>
          <w:rFonts w:ascii="宋体" w:hAnsi="宋体"/>
          <w:b/>
          <w:bCs/>
        </w:rPr>
      </w:pPr>
      <w:r w:rsidRPr="00A068F0">
        <w:rPr>
          <w:b/>
          <w:bCs/>
        </w:rPr>
        <w:t>A)</w:t>
      </w:r>
      <w:r>
        <w:rPr>
          <w:rFonts w:hint="eastAsia"/>
          <w:b/>
          <w:bCs/>
        </w:rPr>
        <w:t xml:space="preserve"> </w:t>
      </w:r>
      <w:r w:rsidRPr="00F8252D">
        <w:rPr>
          <w:rFonts w:ascii="方正书宋简体" w:eastAsia="方正书宋简体" w:hAnsi="宋体" w:hint="eastAsia"/>
          <w:b/>
          <w:bCs/>
        </w:rPr>
        <w:t>根据句意及汉语提示完成单词</w:t>
      </w:r>
      <w:r w:rsidRPr="00F8252D">
        <w:rPr>
          <w:rFonts w:ascii="方正书宋简体" w:eastAsia="方正书宋简体" w:hAnsiTheme="minorEastAsia" w:hint="eastAsia"/>
          <w:b/>
          <w:bCs/>
        </w:rPr>
        <w:t xml:space="preserve">。 </w:t>
      </w:r>
      <w:r w:rsidRPr="00F8252D">
        <w:rPr>
          <w:rFonts w:ascii="方正书宋简体" w:eastAsia="方正书宋简体" w:hAnsi="宋体" w:hint="eastAsia"/>
          <w:b/>
          <w:bCs/>
        </w:rPr>
        <w:t>（ 5分）</w:t>
      </w:r>
    </w:p>
    <w:p w:rsidR="003D0CF6" w:rsidRPr="005E3CE9" w:rsidP="00F831B0">
      <w:pPr>
        <w:pStyle w:val="PlainText"/>
        <w:spacing w:line="336" w:lineRule="exact"/>
        <w:ind w:firstLine="514" w:firstLineChars="245"/>
        <w:rPr>
          <w:rFonts w:ascii="Times New Roman" w:hAnsi="Times New Roman" w:cs="Times New Roman"/>
          <w:b/>
          <w:i/>
          <w:iCs/>
        </w:rPr>
      </w:pPr>
      <w:r w:rsidRPr="005E3CE9">
        <w:rPr>
          <w:rFonts w:ascii="Times New Roman" w:hAnsi="Times New Roman" w:cs="Times New Roman"/>
          <w:b/>
          <w:bCs/>
        </w:rPr>
        <w:t>61</w:t>
      </w:r>
      <w:r w:rsidRPr="005E3CE9" w:rsidR="00DF2C98">
        <w:rPr>
          <w:rFonts w:ascii="Times New Roman" w:hAnsi="Times New Roman" w:cs="Times New Roman"/>
          <w:b/>
          <w:bCs/>
        </w:rPr>
        <w:t>.</w:t>
      </w:r>
      <w:r w:rsidRPr="005E3CE9">
        <w:rPr>
          <w:rFonts w:ascii="Times New Roman" w:hAnsi="Times New Roman" w:cs="Times New Roman"/>
          <w:b/>
          <w:bCs/>
        </w:rPr>
        <w:t xml:space="preserve"> </w:t>
      </w:r>
      <w:r w:rsidRPr="005E3CE9">
        <w:rPr>
          <w:rFonts w:ascii="Times New Roman" w:hAnsi="Times New Roman" w:cs="Times New Roman"/>
          <w:b/>
        </w:rPr>
        <w:t xml:space="preserve">What she said </w:t>
      </w:r>
      <w:r w:rsidR="001821D6">
        <w:rPr>
          <w:rFonts w:ascii="Times New Roman" w:hAnsi="Times New Roman" w:cs="Times New Roman"/>
          <w:b/>
          <w:iCs/>
        </w:rPr>
        <w:t xml:space="preserve">certainly sounded </w:t>
      </w:r>
      <w:r w:rsidRPr="005E3CE9">
        <w:rPr>
          <w:rFonts w:ascii="Times New Roman" w:hAnsi="Times New Roman" w:cs="Times New Roman"/>
          <w:b/>
        </w:rPr>
        <w:t>________</w:t>
      </w:r>
      <w:r w:rsidR="001821D6">
        <w:rPr>
          <w:rFonts w:ascii="Times New Roman" w:hAnsi="Times New Roman" w:cs="Times New Roman" w:hint="eastAsia"/>
          <w:b/>
          <w:u w:val="single"/>
        </w:rPr>
        <w:t xml:space="preserve">     </w:t>
      </w:r>
      <w:r w:rsidRPr="005E3CE9">
        <w:rPr>
          <w:rFonts w:ascii="Times New Roman" w:hAnsi="Times New Roman" w:cs="Times New Roman"/>
          <w:b/>
        </w:rPr>
        <w:t>_</w:t>
      </w:r>
      <w:r w:rsidRPr="001821D6">
        <w:rPr>
          <w:rFonts w:ascii="方正书宋简体" w:eastAsia="方正书宋简体" w:hAnsi="Times New Roman" w:cs="Times New Roman" w:hint="eastAsia"/>
          <w:b/>
        </w:rPr>
        <w:t>(可相信的)</w:t>
      </w:r>
      <w:r w:rsidRPr="001821D6">
        <w:rPr>
          <w:rFonts w:ascii="方正书宋简体" w:eastAsia="方正书宋简体" w:hAnsi="Times New Roman" w:cs="Times New Roman" w:hint="eastAsia"/>
          <w:b/>
          <w:iCs/>
        </w:rPr>
        <w:t>.</w:t>
      </w:r>
      <w:r w:rsidRPr="005E3CE9">
        <w:rPr>
          <w:rFonts w:ascii="Times New Roman" w:hAnsi="Times New Roman" w:cs="Times New Roman"/>
          <w:b/>
          <w:iCs/>
        </w:rPr>
        <w:t xml:space="preserve"> </w:t>
      </w:r>
    </w:p>
    <w:p w:rsidR="000D0262" w:rsidRPr="005E3CE9" w:rsidP="00F831B0">
      <w:pPr>
        <w:spacing w:line="336" w:lineRule="exact"/>
        <w:ind w:firstLine="514" w:firstLineChars="245"/>
        <w:rPr>
          <w:b/>
          <w:bCs/>
          <w:iCs/>
          <w:szCs w:val="21"/>
          <w:lang w:bidi="en-US"/>
        </w:rPr>
      </w:pPr>
      <w:r w:rsidRPr="005E3CE9">
        <w:rPr>
          <w:b/>
          <w:bCs/>
          <w:szCs w:val="21"/>
        </w:rPr>
        <w:t>62</w:t>
      </w:r>
      <w:r w:rsidRPr="005E3CE9" w:rsidR="00DF2C98">
        <w:rPr>
          <w:b/>
          <w:bCs/>
          <w:szCs w:val="21"/>
        </w:rPr>
        <w:t xml:space="preserve">. </w:t>
      </w:r>
      <w:r w:rsidRPr="005E3CE9">
        <w:rPr>
          <w:b/>
          <w:szCs w:val="21"/>
        </w:rPr>
        <w:t>I </w:t>
      </w:r>
      <w:r w:rsidRPr="005E3CE9">
        <w:rPr>
          <w:b/>
          <w:bCs/>
          <w:szCs w:val="21"/>
          <w:u w:val="single"/>
        </w:rPr>
        <w:t xml:space="preserve">  </w:t>
      </w:r>
      <w:r w:rsidR="001821D6">
        <w:rPr>
          <w:rFonts w:hint="eastAsia"/>
          <w:b/>
          <w:bCs/>
          <w:szCs w:val="21"/>
          <w:u w:val="single"/>
        </w:rPr>
        <w:t xml:space="preserve">    </w:t>
      </w:r>
      <w:r w:rsidRPr="005E3CE9">
        <w:rPr>
          <w:b/>
          <w:bCs/>
          <w:szCs w:val="21"/>
          <w:u w:val="single"/>
        </w:rPr>
        <w:t xml:space="preserve">    </w:t>
      </w:r>
      <w:r w:rsidRPr="001821D6">
        <w:rPr>
          <w:rFonts w:ascii="方正书宋简体" w:eastAsia="方正书宋简体" w:hint="eastAsia"/>
          <w:b/>
          <w:szCs w:val="21"/>
        </w:rPr>
        <w:t xml:space="preserve">(睡过头) </w:t>
      </w:r>
      <w:r w:rsidRPr="005E3CE9">
        <w:rPr>
          <w:b/>
          <w:szCs w:val="21"/>
        </w:rPr>
        <w:t>and missed the first flight to Sydney yesterday</w:t>
      </w:r>
      <w:r w:rsidRPr="005E3CE9">
        <w:rPr>
          <w:b/>
          <w:iCs/>
          <w:szCs w:val="21"/>
          <w:lang w:bidi="en-US"/>
        </w:rPr>
        <w:t xml:space="preserve">. </w:t>
      </w:r>
    </w:p>
    <w:p w:rsidR="0034412B" w:rsidRPr="001821D6" w:rsidP="00F831B0">
      <w:pPr>
        <w:tabs>
          <w:tab w:val="left" w:pos="2100"/>
          <w:tab w:val="left" w:pos="4200"/>
          <w:tab w:val="left" w:pos="6300"/>
        </w:tabs>
        <w:spacing w:line="336" w:lineRule="exact"/>
        <w:ind w:firstLine="514" w:firstLineChars="245"/>
        <w:rPr>
          <w:rFonts w:ascii="方正书宋简体" w:eastAsia="方正书宋简体"/>
          <w:b/>
          <w:szCs w:val="21"/>
        </w:rPr>
      </w:pPr>
      <w:r w:rsidRPr="005E3CE9">
        <w:rPr>
          <w:b/>
          <w:bCs/>
          <w:szCs w:val="21"/>
        </w:rPr>
        <w:t>63</w:t>
      </w:r>
      <w:r w:rsidRPr="005E3CE9" w:rsidR="00DF2C98">
        <w:rPr>
          <w:b/>
          <w:bCs/>
          <w:szCs w:val="21"/>
        </w:rPr>
        <w:t>.</w:t>
      </w:r>
      <w:r w:rsidR="001821D6">
        <w:rPr>
          <w:rFonts w:eastAsiaTheme="minorEastAsia" w:hint="eastAsia"/>
          <w:b/>
          <w:szCs w:val="21"/>
        </w:rPr>
        <w:t xml:space="preserve"> He</w:t>
      </w:r>
      <w:r w:rsidR="001821D6">
        <w:rPr>
          <w:rFonts w:eastAsiaTheme="minorEastAsia"/>
          <w:b/>
          <w:szCs w:val="21"/>
        </w:rPr>
        <w:t xml:space="preserve"> is interested in cooking, so </w:t>
      </w:r>
      <w:r w:rsidRPr="005E3CE9">
        <w:rPr>
          <w:rFonts w:eastAsiaTheme="minorEastAsia"/>
          <w:b/>
          <w:szCs w:val="21"/>
        </w:rPr>
        <w:t>he loves go</w:t>
      </w:r>
      <w:r w:rsidR="001821D6">
        <w:rPr>
          <w:rFonts w:eastAsiaTheme="minorEastAsia"/>
          <w:b/>
          <w:szCs w:val="21"/>
        </w:rPr>
        <w:t>ing around</w:t>
      </w:r>
      <w:r w:rsidR="001821D6">
        <w:rPr>
          <w:rFonts w:eastAsiaTheme="minorEastAsia"/>
          <w:b/>
          <w:szCs w:val="21"/>
          <w:u w:val="single" w:color="000000"/>
        </w:rPr>
        <w:t>　</w:t>
      </w:r>
      <w:r w:rsidR="001821D6">
        <w:rPr>
          <w:rFonts w:eastAsiaTheme="minorEastAsia" w:hint="eastAsia"/>
          <w:b/>
          <w:szCs w:val="21"/>
          <w:u w:val="single" w:color="000000"/>
        </w:rPr>
        <w:t xml:space="preserve">     </w:t>
      </w:r>
      <w:r w:rsidRPr="005E3CE9">
        <w:rPr>
          <w:rFonts w:eastAsiaTheme="minorEastAsia"/>
          <w:b/>
          <w:szCs w:val="21"/>
          <w:u w:val="single" w:color="000000"/>
        </w:rPr>
        <w:t>　　</w:t>
      </w:r>
      <w:r w:rsidRPr="001821D6">
        <w:rPr>
          <w:rFonts w:ascii="方正书宋简体" w:eastAsia="方正书宋简体" w:hint="eastAsia"/>
          <w:b/>
          <w:szCs w:val="21"/>
        </w:rPr>
        <w:t>(集市)</w:t>
      </w:r>
      <w:r w:rsidR="001821D6">
        <w:rPr>
          <w:rFonts w:ascii="方正书宋简体" w:eastAsia="方正书宋简体" w:hint="eastAsia"/>
          <w:b/>
          <w:szCs w:val="21"/>
        </w:rPr>
        <w:t>.</w:t>
      </w:r>
    </w:p>
    <w:p w:rsidR="00BB181E" w:rsidRPr="005E3CE9" w:rsidP="00F831B0">
      <w:pPr>
        <w:adjustRightInd w:val="0"/>
        <w:spacing w:line="336" w:lineRule="exact"/>
        <w:ind w:firstLine="514" w:firstLineChars="245"/>
        <w:textAlignment w:val="baseline"/>
        <w:rPr>
          <w:b/>
          <w:bCs/>
          <w:szCs w:val="21"/>
        </w:rPr>
      </w:pPr>
      <w:r w:rsidRPr="005E3CE9">
        <w:rPr>
          <w:b/>
          <w:bCs/>
          <w:szCs w:val="21"/>
        </w:rPr>
        <w:t>64</w:t>
      </w:r>
      <w:r w:rsidRPr="005E3CE9" w:rsidR="00432B3F">
        <w:rPr>
          <w:b/>
          <w:bCs/>
          <w:szCs w:val="21"/>
        </w:rPr>
        <w:t xml:space="preserve">. </w:t>
      </w:r>
      <w:r w:rsidRPr="005E3CE9">
        <w:rPr>
          <w:b/>
          <w:szCs w:val="21"/>
        </w:rPr>
        <w:t xml:space="preserve">The scientist will show us his latest </w:t>
      </w:r>
      <w:r w:rsidR="001821D6">
        <w:rPr>
          <w:b/>
          <w:color w:val="FF0000"/>
          <w:szCs w:val="21"/>
          <w:u w:val="single" w:color="000000"/>
        </w:rPr>
        <w:t>　　　　　　</w:t>
      </w:r>
      <w:r w:rsidRPr="005E3CE9">
        <w:rPr>
          <w:b/>
          <w:color w:val="FF0000"/>
          <w:szCs w:val="21"/>
          <w:u w:val="single" w:color="000000"/>
        </w:rPr>
        <w:t>　</w:t>
      </w:r>
      <w:r w:rsidRPr="005E3CE9">
        <w:rPr>
          <w:b/>
          <w:szCs w:val="21"/>
        </w:rPr>
        <w:t>(</w:t>
      </w:r>
      <w:r w:rsidRPr="005E3CE9">
        <w:rPr>
          <w:b/>
          <w:szCs w:val="21"/>
        </w:rPr>
        <w:t>发现</w:t>
      </w:r>
      <w:r w:rsidRPr="005E3CE9">
        <w:rPr>
          <w:b/>
          <w:szCs w:val="21"/>
        </w:rPr>
        <w:t xml:space="preserve">). </w:t>
      </w:r>
    </w:p>
    <w:p w:rsidR="000940F0" w:rsidRPr="005E3CE9" w:rsidP="00F831B0">
      <w:pPr>
        <w:adjustRightInd w:val="0"/>
        <w:spacing w:line="336" w:lineRule="exact"/>
        <w:ind w:firstLine="514" w:firstLineChars="245"/>
        <w:textAlignment w:val="baseline"/>
        <w:rPr>
          <w:b/>
          <w:bCs/>
          <w:szCs w:val="21"/>
        </w:rPr>
      </w:pPr>
      <w:r w:rsidRPr="005E3CE9">
        <w:rPr>
          <w:b/>
          <w:bCs/>
          <w:szCs w:val="21"/>
        </w:rPr>
        <w:t xml:space="preserve">65. </w:t>
      </w:r>
      <w:r w:rsidRPr="005E3CE9" w:rsidR="00432B3F">
        <w:rPr>
          <w:b/>
          <w:bCs/>
          <w:szCs w:val="21"/>
        </w:rPr>
        <w:t>Mr. Obama's order was not _____</w:t>
      </w:r>
      <w:r w:rsidRPr="005E3CE9" w:rsidR="00CD7D61">
        <w:rPr>
          <w:b/>
          <w:bCs/>
          <w:szCs w:val="21"/>
          <w:u w:val="single"/>
        </w:rPr>
        <w:t xml:space="preserve">     </w:t>
      </w:r>
      <w:r w:rsidRPr="005E3CE9" w:rsidR="00432B3F">
        <w:rPr>
          <w:b/>
          <w:bCs/>
          <w:szCs w:val="21"/>
        </w:rPr>
        <w:t xml:space="preserve">___ </w:t>
      </w:r>
      <w:r w:rsidRPr="005E3CE9" w:rsidR="00432B3F">
        <w:rPr>
          <w:rFonts w:eastAsia="方正书宋简体"/>
          <w:b/>
          <w:bCs/>
          <w:szCs w:val="21"/>
        </w:rPr>
        <w:t>(</w:t>
      </w:r>
      <w:r w:rsidRPr="005E3CE9" w:rsidR="00432B3F">
        <w:rPr>
          <w:rFonts w:eastAsia="方正书宋简体"/>
          <w:b/>
          <w:bCs/>
          <w:szCs w:val="21"/>
        </w:rPr>
        <w:t>始料不及的</w:t>
      </w:r>
      <w:r w:rsidRPr="005E3CE9" w:rsidR="00432B3F">
        <w:rPr>
          <w:rFonts w:eastAsia="方正书宋简体"/>
          <w:b/>
          <w:bCs/>
          <w:szCs w:val="21"/>
        </w:rPr>
        <w:t>)</w:t>
      </w:r>
      <w:r w:rsidRPr="005E3CE9" w:rsidR="00F8252D">
        <w:rPr>
          <w:b/>
          <w:bCs/>
          <w:szCs w:val="21"/>
        </w:rPr>
        <w:t xml:space="preserve">. </w:t>
      </w:r>
    </w:p>
    <w:p w:rsidR="003E375A" w:rsidRPr="00CD7D61" w:rsidP="00F831B0">
      <w:pPr>
        <w:spacing w:line="336" w:lineRule="exact"/>
        <w:ind w:firstLine="525" w:firstLineChars="250"/>
        <w:rPr>
          <w:b/>
          <w:szCs w:val="21"/>
        </w:rPr>
      </w:pPr>
      <w:r w:rsidRPr="00CD7D61">
        <w:rPr>
          <w:b/>
          <w:szCs w:val="21"/>
        </w:rPr>
        <w:t xml:space="preserve">B) </w:t>
      </w:r>
      <w:r w:rsidRPr="00F8252D">
        <w:rPr>
          <w:rFonts w:ascii="方正书宋简体" w:eastAsia="方正书宋简体" w:hint="eastAsia"/>
          <w:b/>
          <w:szCs w:val="21"/>
        </w:rPr>
        <w:t>从方框中选择恰当的词，并用其恰当的形式填空，</w:t>
      </w:r>
      <w:r w:rsidRPr="00F8252D">
        <w:rPr>
          <w:rFonts w:ascii="方正书宋简体" w:eastAsia="方正书宋简体" w:hint="eastAsia"/>
          <w:b/>
          <w:szCs w:val="21"/>
        </w:rPr>
        <w:t>每词只限</w:t>
      </w:r>
      <w:r w:rsidRPr="00F8252D">
        <w:rPr>
          <w:rFonts w:ascii="方正书宋简体" w:eastAsia="方正书宋简体" w:hint="eastAsia"/>
          <w:b/>
          <w:szCs w:val="21"/>
        </w:rPr>
        <w:t>用一次。</w:t>
      </w:r>
    </w:p>
    <w:tbl>
      <w:tblPr>
        <w:tblStyle w:val="TableGrid"/>
        <w:tblW w:w="0" w:type="auto"/>
        <w:tblInd w:w="1179" w:type="dxa"/>
        <w:tblLook w:val="01E0"/>
      </w:tblPr>
      <w:tblGrid>
        <w:gridCol w:w="4458"/>
      </w:tblGrid>
      <w:tr w:rsidTr="00DE1F1B">
        <w:tblPrEx>
          <w:tblW w:w="0" w:type="auto"/>
          <w:tblInd w:w="1179" w:type="dxa"/>
          <w:tblLook w:val="01E0"/>
        </w:tblPrEx>
        <w:trPr>
          <w:trHeight w:val="415"/>
        </w:trPr>
        <w:tc>
          <w:tcPr>
            <w:tcW w:w="4458" w:type="dxa"/>
            <w:tcBorders>
              <w:top w:val="single" w:sz="4" w:space="0" w:color="auto"/>
              <w:left w:val="single" w:sz="4" w:space="0" w:color="auto"/>
              <w:bottom w:val="single" w:sz="4" w:space="0" w:color="auto"/>
              <w:right w:val="single" w:sz="4" w:space="0" w:color="auto"/>
            </w:tcBorders>
            <w:hideMark/>
          </w:tcPr>
          <w:p w:rsidR="003E375A" w:rsidRPr="00CD7D61" w:rsidP="00F831B0">
            <w:pPr>
              <w:spacing w:line="336" w:lineRule="exact"/>
              <w:ind w:firstLine="105" w:firstLineChars="50"/>
              <w:rPr>
                <w:b/>
                <w:color w:val="000000"/>
                <w:sz w:val="21"/>
                <w:szCs w:val="21"/>
              </w:rPr>
            </w:pPr>
            <w:r>
              <w:rPr>
                <w:b/>
                <w:sz w:val="21"/>
                <w:szCs w:val="21"/>
              </w:rPr>
              <w:t xml:space="preserve">burn,  above,  stare,  actual,  </w:t>
            </w:r>
            <w:r w:rsidRPr="00CD7D61">
              <w:rPr>
                <w:b/>
                <w:sz w:val="21"/>
                <w:szCs w:val="21"/>
              </w:rPr>
              <w:t xml:space="preserve">disappear         </w:t>
            </w:r>
          </w:p>
        </w:tc>
      </w:tr>
    </w:tbl>
    <w:p w:rsidR="003E375A" w:rsidRPr="00CD7D61" w:rsidP="00F831B0">
      <w:pPr>
        <w:spacing w:line="336" w:lineRule="exact"/>
        <w:ind w:firstLine="720" w:firstLineChars="343"/>
        <w:rPr>
          <w:b/>
          <w:color w:val="000000"/>
          <w:szCs w:val="21"/>
        </w:rPr>
      </w:pPr>
      <w:r w:rsidRPr="00CD7D61">
        <w:rPr>
          <w:b/>
          <w:szCs w:val="21"/>
        </w:rPr>
        <w:t>Charlotte Kelly shares how she celebrated Father</w:t>
      </w:r>
      <w:r w:rsidRPr="00CD7D61">
        <w:rPr>
          <w:b/>
          <w:szCs w:val="21"/>
        </w:rPr>
        <w:t>’</w:t>
      </w:r>
      <w:r w:rsidRPr="00CD7D61">
        <w:rPr>
          <w:b/>
          <w:szCs w:val="21"/>
        </w:rPr>
        <w:t xml:space="preserve">s Day with her father, astronaut </w:t>
      </w:r>
      <w:r w:rsidRPr="00F8252D">
        <w:rPr>
          <w:rFonts w:ascii="方正书宋简体" w:eastAsia="方正书宋简体" w:hint="eastAsia"/>
          <w:b/>
          <w:szCs w:val="21"/>
        </w:rPr>
        <w:t xml:space="preserve">(宇航员) </w:t>
      </w:r>
      <w:r w:rsidRPr="00CD7D61">
        <w:rPr>
          <w:b/>
          <w:szCs w:val="21"/>
        </w:rPr>
        <w:t>Scott Kelly:</w:t>
      </w:r>
      <w:r w:rsidR="00CD7D61">
        <w:rPr>
          <w:rFonts w:hint="eastAsia"/>
          <w:b/>
          <w:color w:val="000000"/>
          <w:szCs w:val="21"/>
        </w:rPr>
        <w:t xml:space="preserve"> </w:t>
      </w:r>
      <w:r w:rsidRPr="00CD7D61">
        <w:rPr>
          <w:b/>
          <w:szCs w:val="21"/>
        </w:rPr>
        <w:t xml:space="preserve">Just around 9:10 pm yesterday, my mom </w:t>
      </w:r>
      <w:r w:rsidR="001821D6">
        <w:rPr>
          <w:b/>
          <w:szCs w:val="21"/>
        </w:rPr>
        <w:t xml:space="preserve">and I were able to </w:t>
      </w:r>
      <w:r w:rsidR="001821D6">
        <w:rPr>
          <w:rFonts w:hint="eastAsia"/>
          <w:b/>
          <w:szCs w:val="21"/>
        </w:rPr>
        <w:t>66</w:t>
      </w:r>
      <w:r w:rsidR="00CD7D61">
        <w:rPr>
          <w:b/>
          <w:szCs w:val="21"/>
        </w:rPr>
        <w:t>. ________</w:t>
      </w:r>
      <w:r w:rsidRPr="00CD7D61">
        <w:rPr>
          <w:b/>
          <w:szCs w:val="21"/>
        </w:rPr>
        <w:t xml:space="preserve">___ at the night sky and see the International Space Station </w:t>
      </w:r>
      <w:r w:rsidRPr="00F8252D">
        <w:rPr>
          <w:rFonts w:ascii="方正书宋简体" w:eastAsia="方正书宋简体" w:hint="eastAsia"/>
          <w:b/>
          <w:szCs w:val="21"/>
        </w:rPr>
        <w:t xml:space="preserve">(国际空间站) </w:t>
      </w:r>
      <w:r w:rsidRPr="00CD7D61">
        <w:rPr>
          <w:b/>
          <w:szCs w:val="21"/>
        </w:rPr>
        <w:t xml:space="preserve">fly over. </w:t>
      </w:r>
      <w:r w:rsidR="001821D6">
        <w:rPr>
          <w:b/>
          <w:szCs w:val="21"/>
        </w:rPr>
        <w:t xml:space="preserve">It looked like a </w:t>
      </w:r>
      <w:r w:rsidR="001821D6">
        <w:rPr>
          <w:rFonts w:hint="eastAsia"/>
          <w:b/>
          <w:szCs w:val="21"/>
        </w:rPr>
        <w:t>67</w:t>
      </w:r>
      <w:r w:rsidR="00CD7D61">
        <w:rPr>
          <w:b/>
          <w:szCs w:val="21"/>
        </w:rPr>
        <w:t>. ________</w:t>
      </w:r>
      <w:r w:rsidRPr="00CD7D61">
        <w:rPr>
          <w:b/>
          <w:szCs w:val="21"/>
        </w:rPr>
        <w:t xml:space="preserve">_ star just moving across </w:t>
      </w:r>
      <w:r w:rsidR="001821D6">
        <w:rPr>
          <w:b/>
          <w:szCs w:val="21"/>
        </w:rPr>
        <w:t xml:space="preserve">the sky. </w:t>
      </w:r>
      <w:r w:rsidR="001821D6">
        <w:rPr>
          <w:b/>
          <w:szCs w:val="21"/>
        </w:rPr>
        <w:t xml:space="preserve">Then it </w:t>
      </w:r>
      <w:r w:rsidR="001821D6">
        <w:rPr>
          <w:rFonts w:hint="eastAsia"/>
          <w:b/>
          <w:szCs w:val="21"/>
        </w:rPr>
        <w:t>68</w:t>
      </w:r>
      <w:r w:rsidR="00CD7D61">
        <w:rPr>
          <w:b/>
          <w:szCs w:val="21"/>
        </w:rPr>
        <w:t>.</w:t>
      </w:r>
      <w:r w:rsidR="00CD7D61">
        <w:rPr>
          <w:b/>
          <w:szCs w:val="21"/>
        </w:rPr>
        <w:t xml:space="preserve"> _________</w:t>
      </w:r>
      <w:r w:rsidRPr="00CD7D61">
        <w:rPr>
          <w:b/>
          <w:szCs w:val="21"/>
        </w:rPr>
        <w:t xml:space="preserve">_ </w:t>
      </w:r>
      <w:r w:rsidRPr="00CD7D61">
        <w:rPr>
          <w:b/>
          <w:szCs w:val="21"/>
        </w:rPr>
        <w:t>after</w:t>
      </w:r>
      <w:r w:rsidRPr="00CD7D61">
        <w:rPr>
          <w:b/>
          <w:szCs w:val="21"/>
        </w:rPr>
        <w:t xml:space="preserve"> four minutes.</w:t>
      </w:r>
    </w:p>
    <w:p w:rsidR="003E375A" w:rsidRPr="00CD7D61" w:rsidP="00F831B0">
      <w:pPr>
        <w:spacing w:line="336" w:lineRule="exact"/>
        <w:ind w:firstLine="617" w:firstLineChars="294"/>
        <w:rPr>
          <w:b/>
          <w:szCs w:val="21"/>
        </w:rPr>
      </w:pPr>
      <w:r w:rsidRPr="00CD7D61">
        <w:rPr>
          <w:b/>
          <w:szCs w:val="21"/>
        </w:rPr>
        <w:t>Today is Father’s Day. My sister and I were able to do a video conference</w:t>
      </w:r>
      <w:r w:rsidRPr="00F8252D">
        <w:rPr>
          <w:rFonts w:ascii="方正书宋简体" w:eastAsia="方正书宋简体" w:hint="eastAsia"/>
          <w:b/>
          <w:szCs w:val="21"/>
        </w:rPr>
        <w:t xml:space="preserve"> (视频会议)</w:t>
      </w:r>
      <w:r w:rsidRPr="00CD7D61">
        <w:rPr>
          <w:b/>
          <w:szCs w:val="21"/>
        </w:rPr>
        <w:t xml:space="preserve"> with our dad at the same time. She was in Houston, I was in Virginia Beach and my dad was flying over u</w:t>
      </w:r>
      <w:r w:rsidR="001821D6">
        <w:rPr>
          <w:b/>
          <w:szCs w:val="21"/>
        </w:rPr>
        <w:t xml:space="preserve">s! Really! He was </w:t>
      </w:r>
      <w:r w:rsidR="001821D6">
        <w:rPr>
          <w:rFonts w:hint="eastAsia"/>
          <w:b/>
          <w:szCs w:val="21"/>
        </w:rPr>
        <w:t>69</w:t>
      </w:r>
      <w:r w:rsidR="00CD7D61">
        <w:rPr>
          <w:b/>
          <w:szCs w:val="21"/>
        </w:rPr>
        <w:t>. ________</w:t>
      </w:r>
      <w:r w:rsidRPr="00CD7D61">
        <w:rPr>
          <w:b/>
          <w:szCs w:val="21"/>
        </w:rPr>
        <w:t xml:space="preserve">__ </w:t>
      </w:r>
      <w:r w:rsidRPr="00CD7D61">
        <w:rPr>
          <w:b/>
          <w:szCs w:val="21"/>
        </w:rPr>
        <w:t>flying</w:t>
      </w:r>
      <w:r w:rsidRPr="00CD7D61">
        <w:rPr>
          <w:b/>
          <w:szCs w:val="21"/>
        </w:rPr>
        <w:t xml:space="preserve"> over us. He put his video monitor </w:t>
      </w:r>
      <w:r w:rsidRPr="00F8252D">
        <w:rPr>
          <w:rFonts w:ascii="方正书宋简体" w:eastAsia="方正书宋简体" w:hint="eastAsia"/>
          <w:b/>
          <w:szCs w:val="21"/>
        </w:rPr>
        <w:t>(视频监视器)</w:t>
      </w:r>
      <w:r w:rsidRPr="00CD7D61">
        <w:rPr>
          <w:b/>
          <w:szCs w:val="21"/>
        </w:rPr>
        <w:t xml:space="preserve"> in his window and took a picture of Virg</w:t>
      </w:r>
      <w:r w:rsidR="001821D6">
        <w:rPr>
          <w:b/>
          <w:szCs w:val="21"/>
        </w:rPr>
        <w:t xml:space="preserve">inia Beach from </w:t>
      </w:r>
      <w:r w:rsidR="001821D6">
        <w:rPr>
          <w:rFonts w:hint="eastAsia"/>
          <w:b/>
          <w:szCs w:val="21"/>
        </w:rPr>
        <w:t>70</w:t>
      </w:r>
      <w:r w:rsidR="00CD7D61">
        <w:rPr>
          <w:b/>
          <w:szCs w:val="21"/>
        </w:rPr>
        <w:t>. ________</w:t>
      </w:r>
      <w:r w:rsidRPr="00CD7D61">
        <w:rPr>
          <w:b/>
          <w:szCs w:val="21"/>
        </w:rPr>
        <w:t>_. How wonderful!</w:t>
      </w:r>
    </w:p>
    <w:p w:rsidR="00CD7D61" w:rsidRPr="00F8252D" w:rsidP="00F831B0">
      <w:pPr>
        <w:spacing w:line="336" w:lineRule="exact"/>
        <w:rPr>
          <w:rFonts w:ascii="方正书宋简体" w:eastAsia="方正书宋简体"/>
          <w:b/>
        </w:rPr>
      </w:pPr>
      <w:r w:rsidRPr="00F8252D">
        <w:rPr>
          <w:rFonts w:ascii="方正书宋简体" w:eastAsia="方正书宋简体" w:hint="eastAsia"/>
          <w:b/>
        </w:rPr>
        <w:t>第二节：短文改错 （共10小题；每小题1分，满分10分）</w:t>
      </w:r>
    </w:p>
    <w:p w:rsidR="00CD7D61" w:rsidRPr="00F8252D" w:rsidP="00F831B0">
      <w:pPr>
        <w:spacing w:line="336" w:lineRule="exact"/>
        <w:ind w:firstLine="617" w:firstLineChars="294"/>
        <w:rPr>
          <w:rFonts w:ascii="方正书宋简体" w:eastAsia="方正书宋简体"/>
          <w:b/>
        </w:rPr>
      </w:pPr>
      <w:r w:rsidRPr="00F8252D">
        <w:rPr>
          <w:rFonts w:ascii="方正书宋简体" w:eastAsia="方正书宋简体" w:hint="eastAsia"/>
          <w:b/>
        </w:rPr>
        <w:t>请你改正下面短文中的错误。文中共有10处语言错误, 每句中最多有两处。每</w:t>
      </w:r>
    </w:p>
    <w:p w:rsidR="00CD7D61" w:rsidRPr="00F8252D" w:rsidP="00F831B0">
      <w:pPr>
        <w:spacing w:line="336" w:lineRule="exact"/>
        <w:rPr>
          <w:rFonts w:ascii="方正书宋简体" w:eastAsia="方正书宋简体"/>
          <w:b/>
        </w:rPr>
      </w:pPr>
      <w:r w:rsidRPr="00F8252D">
        <w:rPr>
          <w:rFonts w:ascii="方正书宋简体" w:eastAsia="方正书宋简体" w:hint="eastAsia"/>
          <w:b/>
        </w:rPr>
        <w:t>处错误仅涉及一个单词的增加、删除或修改。</w:t>
      </w:r>
    </w:p>
    <w:p w:rsidR="00CD7D61" w:rsidRPr="00F8252D" w:rsidP="00F831B0">
      <w:pPr>
        <w:spacing w:line="336" w:lineRule="exact"/>
        <w:ind w:firstLine="630" w:firstLineChars="300"/>
        <w:rPr>
          <w:rFonts w:ascii="方正书宋简体" w:eastAsia="方正书宋简体"/>
          <w:b/>
        </w:rPr>
      </w:pPr>
      <w:r w:rsidRPr="00F8252D">
        <w:rPr>
          <w:rFonts w:ascii="方正书宋简体" w:eastAsia="方正书宋简体" w:hint="eastAsia"/>
          <w:b/>
        </w:rPr>
        <w:t>增加：在</w:t>
      </w:r>
      <w:r w:rsidRPr="00F8252D">
        <w:rPr>
          <w:rFonts w:ascii="方正书宋简体" w:eastAsia="方正书宋简体" w:hint="eastAsia"/>
          <w:b/>
        </w:rPr>
        <w:t>缺词处</w:t>
      </w:r>
      <w:r w:rsidRPr="00F8252D">
        <w:rPr>
          <w:rFonts w:ascii="方正书宋简体" w:eastAsia="方正书宋简体" w:hint="eastAsia"/>
          <w:b/>
        </w:rPr>
        <w:t>加一个漏字符号（</w:t>
      </w:r>
      <w:r w:rsidRPr="00F8252D">
        <w:rPr>
          <w:rFonts w:ascii="方正书宋简体" w:eastAsia="方正书宋简体" w:hAnsi="宋体" w:cs="宋体" w:hint="eastAsia"/>
          <w:b/>
        </w:rPr>
        <w:t>∧</w:t>
      </w:r>
      <w:r w:rsidRPr="00F8252D">
        <w:rPr>
          <w:rFonts w:ascii="方正书宋简体" w:eastAsia="方正书宋简体" w:hint="eastAsia"/>
          <w:b/>
        </w:rPr>
        <w:t>），并在其下面写出该加的词。</w:t>
      </w:r>
    </w:p>
    <w:p w:rsidR="00CD7D61" w:rsidRPr="00F8252D" w:rsidP="00F831B0">
      <w:pPr>
        <w:spacing w:line="336" w:lineRule="exact"/>
        <w:ind w:firstLine="630" w:firstLineChars="300"/>
        <w:rPr>
          <w:rFonts w:ascii="方正书宋简体" w:eastAsia="方正书宋简体"/>
          <w:b/>
        </w:rPr>
      </w:pPr>
      <w:r w:rsidRPr="00F8252D">
        <w:rPr>
          <w:rFonts w:ascii="方正书宋简体" w:eastAsia="方正书宋简体" w:hint="eastAsia"/>
          <w:b/>
        </w:rPr>
        <w:t>删除：把多余的词用斜线（\）划掉。</w:t>
      </w:r>
    </w:p>
    <w:p w:rsidR="00CD7D61" w:rsidRPr="00F8252D" w:rsidP="00F831B0">
      <w:pPr>
        <w:spacing w:line="336" w:lineRule="exact"/>
        <w:ind w:firstLine="630" w:firstLineChars="300"/>
        <w:rPr>
          <w:rFonts w:ascii="方正书宋简体" w:eastAsia="方正书宋简体"/>
          <w:b/>
        </w:rPr>
      </w:pPr>
      <w:r w:rsidRPr="00F8252D">
        <w:rPr>
          <w:rFonts w:ascii="方正书宋简体" w:eastAsia="方正书宋简体" w:hint="eastAsia"/>
          <w:b/>
        </w:rPr>
        <w:t>修改：在错的词下划一横线，并在该词下面写出修改后的词。</w:t>
      </w:r>
    </w:p>
    <w:p w:rsidR="00CD7D61" w:rsidRPr="00F8252D" w:rsidP="00F831B0">
      <w:pPr>
        <w:spacing w:line="336" w:lineRule="exact"/>
        <w:ind w:firstLine="630" w:firstLineChars="300"/>
        <w:rPr>
          <w:rFonts w:ascii="方正书宋简体" w:eastAsia="方正书宋简体"/>
          <w:b/>
        </w:rPr>
      </w:pPr>
      <w:r w:rsidRPr="00F8252D">
        <w:rPr>
          <w:rFonts w:ascii="方正书宋简体" w:eastAsia="方正书宋简体" w:hint="eastAsia"/>
          <w:b/>
        </w:rPr>
        <w:t>注意：1</w:t>
      </w:r>
      <w:r w:rsidR="00AD705A">
        <w:rPr>
          <w:rFonts w:ascii="方正书宋简体" w:eastAsia="方正书宋简体" w:hint="eastAsia"/>
          <w:b/>
        </w:rPr>
        <w:t xml:space="preserve">. </w:t>
      </w:r>
      <w:r w:rsidRPr="00F8252D">
        <w:rPr>
          <w:rFonts w:ascii="方正书宋简体" w:eastAsia="方正书宋简体" w:hint="eastAsia"/>
          <w:b/>
        </w:rPr>
        <w:t>每处错误及其修改均仅限一词；</w:t>
      </w:r>
    </w:p>
    <w:p w:rsidR="004A41DE" w:rsidRPr="004A41DE" w:rsidP="00F831B0">
      <w:pPr>
        <w:spacing w:line="336" w:lineRule="exact"/>
        <w:ind w:firstLine="1250" w:firstLineChars="595"/>
        <w:rPr>
          <w:rFonts w:ascii="方正书宋简体" w:eastAsia="方正书宋简体" w:hAnsi="Courier New" w:cs="Courier New"/>
          <w:b/>
          <w:szCs w:val="21"/>
        </w:rPr>
      </w:pPr>
      <w:r w:rsidRPr="00F8252D">
        <w:rPr>
          <w:rFonts w:ascii="方正书宋简体" w:eastAsia="方正书宋简体" w:hAnsi="Courier New" w:cs="Courier New" w:hint="eastAsia"/>
          <w:b/>
          <w:szCs w:val="21"/>
        </w:rPr>
        <w:t>2</w:t>
      </w:r>
      <w:r w:rsidR="00AD705A">
        <w:rPr>
          <w:rFonts w:ascii="方正书宋简体" w:eastAsia="方正书宋简体" w:hAnsi="Courier New" w:cs="Courier New" w:hint="eastAsia"/>
          <w:b/>
          <w:szCs w:val="21"/>
        </w:rPr>
        <w:t xml:space="preserve">. </w:t>
      </w:r>
      <w:r w:rsidRPr="00F8252D">
        <w:rPr>
          <w:rFonts w:ascii="方正书宋简体" w:eastAsia="方正书宋简体" w:hAnsi="Courier New" w:cs="Courier New" w:hint="eastAsia"/>
          <w:b/>
          <w:szCs w:val="21"/>
        </w:rPr>
        <w:t>只允许修改10处，多者（从第11处起）不计分。</w:t>
      </w:r>
    </w:p>
    <w:p w:rsidR="004A41DE" w:rsidRPr="004A41DE" w:rsidP="004A41DE">
      <w:pPr>
        <w:widowControl/>
        <w:spacing w:line="440" w:lineRule="exact"/>
        <w:ind w:firstLine="523" w:firstLineChars="249"/>
        <w:jc w:val="left"/>
        <w:rPr>
          <w:b/>
          <w:kern w:val="0"/>
          <w:szCs w:val="21"/>
          <w:lang w:bidi="ar"/>
        </w:rPr>
      </w:pPr>
      <w:r w:rsidRPr="004A41DE">
        <w:rPr>
          <w:b/>
          <w:kern w:val="0"/>
          <w:szCs w:val="21"/>
          <w:lang w:bidi="ar"/>
        </w:rPr>
        <w:t>Today everyone was happy besides Tina. She was stressed out because she had a bad morning. First of all,</w:t>
      </w:r>
      <w:r>
        <w:rPr>
          <w:rFonts w:hint="eastAsia"/>
          <w:b/>
          <w:kern w:val="0"/>
          <w:szCs w:val="21"/>
          <w:lang w:bidi="ar"/>
        </w:rPr>
        <w:t xml:space="preserve"> </w:t>
      </w:r>
      <w:r w:rsidRPr="004A41DE">
        <w:rPr>
          <w:b/>
          <w:kern w:val="0"/>
          <w:szCs w:val="21"/>
          <w:lang w:bidi="ar"/>
        </w:rPr>
        <w:t>she oversleep because the clock didn't go off in the </w:t>
      </w:r>
      <w:r w:rsidRPr="004A41DE">
        <w:rPr>
          <w:b/>
          <w:kern w:val="0"/>
          <w:szCs w:val="21"/>
          <w:lang w:bidi="ar"/>
        </w:rPr>
        <w:t>morning .</w:t>
      </w:r>
      <w:r w:rsidRPr="004A41DE">
        <w:rPr>
          <w:b/>
          <w:kern w:val="0"/>
          <w:szCs w:val="21"/>
          <w:lang w:bidi="ar"/>
        </w:rPr>
        <w:t xml:space="preserve"> At the time she got up, her brother had already gotten in the shower. Later, she took a</w:t>
      </w:r>
    </w:p>
    <w:p w:rsidR="004A41DE" w:rsidRPr="004A41DE" w:rsidP="004A41DE">
      <w:pPr>
        <w:widowControl/>
        <w:spacing w:line="440" w:lineRule="exact"/>
        <w:ind w:left="420" w:hanging="420" w:hangingChars="200"/>
        <w:jc w:val="left"/>
        <w:rPr>
          <w:b/>
          <w:kern w:val="0"/>
          <w:szCs w:val="21"/>
          <w:lang w:bidi="ar"/>
        </w:rPr>
      </w:pPr>
      <w:r w:rsidRPr="004A41DE">
        <w:rPr>
          <w:b/>
          <w:kern w:val="0"/>
          <w:szCs w:val="21"/>
          <w:lang w:bidi="ar"/>
        </w:rPr>
        <w:t>quickly</w:t>
      </w:r>
      <w:r w:rsidRPr="004A41DE">
        <w:rPr>
          <w:b/>
          <w:kern w:val="0"/>
          <w:szCs w:val="21"/>
          <w:lang w:bidi="ar"/>
        </w:rPr>
        <w:t xml:space="preserve"> shower and got dressed. Then she hurried to catch the bus with breakfast.</w:t>
      </w:r>
    </w:p>
    <w:p w:rsidR="004A41DE" w:rsidRPr="004A41DE" w:rsidP="004A41DE">
      <w:pPr>
        <w:widowControl/>
        <w:spacing w:line="440" w:lineRule="exact"/>
        <w:ind w:firstLine="523" w:firstLineChars="249"/>
        <w:jc w:val="left"/>
        <w:rPr>
          <w:b/>
          <w:kern w:val="0"/>
          <w:szCs w:val="21"/>
          <w:lang w:bidi="ar"/>
        </w:rPr>
      </w:pPr>
      <w:r w:rsidRPr="004A41DE">
        <w:rPr>
          <w:b/>
          <w:kern w:val="0"/>
          <w:szCs w:val="21"/>
          <w:lang w:bidi="ar"/>
        </w:rPr>
        <w:t>Unluckily, when she got to the bus stop, the bus already left. She had to run</w:t>
      </w:r>
    </w:p>
    <w:p w:rsidR="004A41DE" w:rsidRPr="004A41DE" w:rsidP="004A41DE">
      <w:pPr>
        <w:widowControl/>
        <w:spacing w:line="440" w:lineRule="exact"/>
        <w:jc w:val="left"/>
        <w:rPr>
          <w:b/>
          <w:kern w:val="0"/>
          <w:szCs w:val="21"/>
          <w:lang w:bidi="ar"/>
        </w:rPr>
      </w:pPr>
      <w:r w:rsidRPr="004A41DE">
        <w:rPr>
          <w:b/>
          <w:kern w:val="0"/>
          <w:szCs w:val="21"/>
          <w:lang w:bidi="ar"/>
        </w:rPr>
        <w:t xml:space="preserve"> </w:t>
      </w:r>
      <w:r w:rsidRPr="004A41DE">
        <w:rPr>
          <w:b/>
          <w:kern w:val="0"/>
          <w:szCs w:val="21"/>
          <w:lang w:bidi="ar"/>
        </w:rPr>
        <w:t>all</w:t>
      </w:r>
      <w:r w:rsidRPr="004A41DE">
        <w:rPr>
          <w:b/>
          <w:kern w:val="0"/>
          <w:szCs w:val="21"/>
          <w:lang w:bidi="ar"/>
        </w:rPr>
        <w:t> the way to school. When she got to school, she realized she had forgotten her </w:t>
      </w:r>
    </w:p>
    <w:p w:rsidR="004A41DE" w:rsidRPr="004A41DE" w:rsidP="004A41DE">
      <w:pPr>
        <w:widowControl/>
        <w:spacing w:line="440" w:lineRule="exact"/>
        <w:jc w:val="left"/>
        <w:rPr>
          <w:b/>
          <w:kern w:val="0"/>
          <w:szCs w:val="21"/>
          <w:lang w:bidi="ar"/>
        </w:rPr>
      </w:pPr>
      <w:r w:rsidRPr="004A41DE">
        <w:rPr>
          <w:b/>
          <w:kern w:val="0"/>
          <w:szCs w:val="21"/>
          <w:lang w:bidi="ar"/>
        </w:rPr>
        <w:t>backpack</w:t>
      </w:r>
      <w:r w:rsidRPr="004A41DE">
        <w:rPr>
          <w:b/>
          <w:kern w:val="0"/>
          <w:szCs w:val="21"/>
          <w:lang w:bidi="ar"/>
        </w:rPr>
        <w:t xml:space="preserve"> at home. She ran to home to get it. And by the time she got back to school, </w:t>
      </w:r>
    </w:p>
    <w:p w:rsidR="004A41DE" w:rsidRPr="004A41DE" w:rsidP="004A41DE">
      <w:pPr>
        <w:widowControl/>
        <w:spacing w:line="440" w:lineRule="exact"/>
        <w:ind w:left="630" w:hanging="630" w:hangingChars="300"/>
        <w:jc w:val="left"/>
        <w:rPr>
          <w:b/>
          <w:kern w:val="0"/>
          <w:szCs w:val="21"/>
          <w:lang w:bidi="ar"/>
        </w:rPr>
      </w:pPr>
      <w:r w:rsidRPr="004A41DE">
        <w:rPr>
          <w:b/>
          <w:kern w:val="0"/>
          <w:szCs w:val="21"/>
          <w:lang w:bidi="ar"/>
        </w:rPr>
        <w:t>the</w:t>
      </w:r>
      <w:r w:rsidRPr="004A41DE">
        <w:rPr>
          <w:b/>
          <w:kern w:val="0"/>
          <w:szCs w:val="21"/>
          <w:lang w:bidi="ar"/>
        </w:rPr>
        <w:t> teacher had started teach. She was late for class. The teacher was very angry.</w:t>
      </w:r>
    </w:p>
    <w:p w:rsidR="006443CD" w:rsidRPr="004A41DE" w:rsidP="004A41DE">
      <w:pPr>
        <w:widowControl/>
        <w:spacing w:line="440" w:lineRule="exact"/>
        <w:ind w:firstLine="523" w:firstLineChars="249"/>
        <w:jc w:val="left"/>
        <w:rPr>
          <w:b/>
          <w:szCs w:val="21"/>
        </w:rPr>
      </w:pPr>
      <w:r w:rsidRPr="004A41DE">
        <w:rPr>
          <w:b/>
          <w:kern w:val="0"/>
          <w:szCs w:val="21"/>
          <w:lang w:bidi="ar"/>
        </w:rPr>
        <w:t>How a bad morning she had!</w:t>
      </w:r>
      <w:r w:rsidRPr="006D7747" w:rsidR="009333AE">
        <w:rPr>
          <w:b/>
          <w:szCs w:val="21"/>
        </w:rPr>
        <w:t xml:space="preserve">      </w:t>
      </w:r>
      <w:r w:rsidR="00A9547B">
        <w:rPr>
          <w:rFonts w:hint="eastAsia"/>
          <w:b/>
          <w:szCs w:val="21"/>
        </w:rPr>
        <w:t xml:space="preserve">          </w:t>
      </w:r>
      <w:r w:rsidR="009333AE">
        <w:rPr>
          <w:rFonts w:hint="eastAsia"/>
          <w:b/>
          <w:szCs w:val="21"/>
        </w:rPr>
        <w:t xml:space="preserve">                                                                                                                                                                                                                                                                                                                                                                    </w:t>
      </w:r>
      <w:r w:rsidR="00707B39">
        <w:rPr>
          <w:rFonts w:hint="eastAsia"/>
          <w:b/>
          <w:szCs w:val="21"/>
        </w:rPr>
        <w:t xml:space="preserve">                            </w:t>
      </w:r>
      <w:r w:rsidRPr="00F8252D" w:rsidR="00CD7D61">
        <w:rPr>
          <w:rFonts w:ascii="方正书宋简体" w:eastAsia="方正书宋简体" w:hint="eastAsia"/>
          <w:b/>
          <w:bCs/>
          <w:szCs w:val="21"/>
        </w:rPr>
        <w:t>第三节：书面表达    （20分）</w:t>
      </w:r>
    </w:p>
    <w:p w:rsidR="006443CD" w:rsidRPr="006443CD" w:rsidP="00B227B7">
      <w:pPr>
        <w:tabs>
          <w:tab w:val="left" w:pos="2692"/>
        </w:tabs>
        <w:spacing w:line="316" w:lineRule="exact"/>
        <w:ind w:firstLine="420" w:firstLineChars="200"/>
        <w:rPr>
          <w:rFonts w:ascii="方正书宋简体" w:eastAsia="方正书宋简体" w:hAnsi="宋体"/>
          <w:b/>
          <w:bCs/>
          <w:szCs w:val="21"/>
        </w:rPr>
      </w:pPr>
      <w:r w:rsidRPr="006443CD">
        <w:rPr>
          <w:rFonts w:ascii="方正书宋简体" w:eastAsia="方正书宋简体" w:hAnsi="宋体" w:hint="eastAsia"/>
          <w:b/>
          <w:bCs/>
          <w:szCs w:val="21"/>
        </w:rPr>
        <w:t>假如你是李华,你的美国笔友Emily给你发来一封电子邮件,询问你家乡近五年的变化。请你根据下面的要点提示给她回复邮件,简单介绍你家乡发生的变化。</w:t>
      </w:r>
    </w:p>
    <w:p w:rsidR="006443CD" w:rsidRPr="006443CD" w:rsidP="00B227B7">
      <w:pPr>
        <w:tabs>
          <w:tab w:val="left" w:pos="2692"/>
        </w:tabs>
        <w:spacing w:line="316" w:lineRule="exact"/>
        <w:rPr>
          <w:rFonts w:ascii="方正书宋简体" w:eastAsia="方正书宋简体" w:hAnsi="宋体"/>
          <w:b/>
          <w:bCs/>
          <w:szCs w:val="21"/>
        </w:rPr>
      </w:pPr>
      <w:r w:rsidRPr="006443CD">
        <w:rPr>
          <w:rFonts w:ascii="方正书宋简体" w:eastAsia="方正书宋简体" w:hAnsi="宋体" w:hint="eastAsia"/>
          <w:b/>
          <w:bCs/>
          <w:szCs w:val="21"/>
        </w:rPr>
        <w:t>要点提示:</w:t>
      </w:r>
    </w:p>
    <w:tbl>
      <w:tblPr>
        <w:tblStyle w:val="TableGrid"/>
        <w:tblW w:w="7196" w:type="dxa"/>
        <w:tblInd w:w="497" w:type="dxa"/>
        <w:tblLayout w:type="fixed"/>
        <w:tblLook w:val="04A0"/>
      </w:tblPr>
      <w:tblGrid>
        <w:gridCol w:w="795"/>
        <w:gridCol w:w="3141"/>
        <w:gridCol w:w="3260"/>
      </w:tblGrid>
      <w:tr w:rsidTr="006443CD">
        <w:tblPrEx>
          <w:tblW w:w="7196" w:type="dxa"/>
          <w:tblInd w:w="497" w:type="dxa"/>
          <w:tblLayout w:type="fixed"/>
          <w:tblLook w:val="04A0"/>
        </w:tblPrEx>
        <w:tc>
          <w:tcPr>
            <w:tcW w:w="795" w:type="dxa"/>
          </w:tcPr>
          <w:p w:rsidR="006443CD" w:rsidRPr="006443CD" w:rsidP="00B227B7">
            <w:pPr>
              <w:tabs>
                <w:tab w:val="left" w:pos="2692"/>
              </w:tabs>
              <w:spacing w:line="316" w:lineRule="exact"/>
              <w:rPr>
                <w:rFonts w:ascii="方正书宋简体" w:eastAsia="方正书宋简体" w:hAnsi="宋体"/>
                <w:b/>
                <w:bCs/>
                <w:sz w:val="21"/>
                <w:szCs w:val="21"/>
              </w:rPr>
            </w:pPr>
          </w:p>
        </w:tc>
        <w:tc>
          <w:tcPr>
            <w:tcW w:w="3141"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过去</w:t>
            </w:r>
          </w:p>
        </w:tc>
        <w:tc>
          <w:tcPr>
            <w:tcW w:w="3260"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现在</w:t>
            </w:r>
          </w:p>
        </w:tc>
      </w:tr>
      <w:tr w:rsidTr="006443CD">
        <w:tblPrEx>
          <w:tblW w:w="7196" w:type="dxa"/>
          <w:tblInd w:w="497" w:type="dxa"/>
          <w:tblLayout w:type="fixed"/>
          <w:tblLook w:val="04A0"/>
        </w:tblPrEx>
        <w:tc>
          <w:tcPr>
            <w:tcW w:w="795"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1</w:t>
            </w:r>
          </w:p>
        </w:tc>
        <w:tc>
          <w:tcPr>
            <w:tcW w:w="3141"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街道很小很脏;</w:t>
            </w:r>
          </w:p>
        </w:tc>
        <w:tc>
          <w:tcPr>
            <w:tcW w:w="3260"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又宽又干净;</w:t>
            </w:r>
          </w:p>
        </w:tc>
      </w:tr>
      <w:tr w:rsidTr="006443CD">
        <w:tblPrEx>
          <w:tblW w:w="7196" w:type="dxa"/>
          <w:tblInd w:w="497" w:type="dxa"/>
          <w:tblLayout w:type="fixed"/>
          <w:tblLook w:val="04A0"/>
        </w:tblPrEx>
        <w:tc>
          <w:tcPr>
            <w:tcW w:w="795"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2</w:t>
            </w:r>
          </w:p>
        </w:tc>
        <w:tc>
          <w:tcPr>
            <w:tcW w:w="3141"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人们经常开车去上班;</w:t>
            </w:r>
          </w:p>
        </w:tc>
        <w:tc>
          <w:tcPr>
            <w:tcW w:w="3260"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骑自行车或者走路去上班;</w:t>
            </w:r>
          </w:p>
        </w:tc>
      </w:tr>
      <w:tr w:rsidTr="006443CD">
        <w:tblPrEx>
          <w:tblW w:w="7196" w:type="dxa"/>
          <w:tblInd w:w="497" w:type="dxa"/>
          <w:tblLayout w:type="fixed"/>
          <w:tblLook w:val="04A0"/>
        </w:tblPrEx>
        <w:trPr>
          <w:trHeight w:val="332"/>
        </w:trPr>
        <w:tc>
          <w:tcPr>
            <w:tcW w:w="795"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3</w:t>
            </w:r>
          </w:p>
        </w:tc>
        <w:tc>
          <w:tcPr>
            <w:tcW w:w="3141"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人们在空闲时间看电视;</w:t>
            </w:r>
          </w:p>
        </w:tc>
        <w:tc>
          <w:tcPr>
            <w:tcW w:w="3260"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有很多其他活动;</w:t>
            </w:r>
          </w:p>
        </w:tc>
      </w:tr>
      <w:tr w:rsidTr="006443CD">
        <w:tblPrEx>
          <w:tblW w:w="7196" w:type="dxa"/>
          <w:tblInd w:w="497" w:type="dxa"/>
          <w:tblLayout w:type="fixed"/>
          <w:tblLook w:val="04A0"/>
        </w:tblPrEx>
        <w:tc>
          <w:tcPr>
            <w:tcW w:w="795"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4</w:t>
            </w:r>
          </w:p>
        </w:tc>
        <w:tc>
          <w:tcPr>
            <w:tcW w:w="3141"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w:t>
            </w:r>
          </w:p>
        </w:tc>
        <w:tc>
          <w:tcPr>
            <w:tcW w:w="3260" w:type="dxa"/>
          </w:tcPr>
          <w:p w:rsidR="006443CD" w:rsidRPr="006443CD" w:rsidP="00B227B7">
            <w:pPr>
              <w:tabs>
                <w:tab w:val="left" w:pos="2692"/>
              </w:tabs>
              <w:spacing w:line="316" w:lineRule="exact"/>
              <w:rPr>
                <w:rFonts w:ascii="方正书宋简体" w:eastAsia="方正书宋简体" w:hAnsi="宋体"/>
                <w:b/>
                <w:bCs/>
                <w:sz w:val="21"/>
                <w:szCs w:val="21"/>
              </w:rPr>
            </w:pPr>
            <w:r w:rsidRPr="006443CD">
              <w:rPr>
                <w:rFonts w:ascii="方正书宋简体" w:eastAsia="方正书宋简体" w:hAnsi="宋体" w:hint="eastAsia"/>
                <w:b/>
                <w:bCs/>
                <w:sz w:val="21"/>
                <w:szCs w:val="21"/>
              </w:rPr>
              <w:t>…</w:t>
            </w:r>
          </w:p>
        </w:tc>
      </w:tr>
    </w:tbl>
    <w:p w:rsidR="006443CD" w:rsidRPr="006443CD" w:rsidP="00B227B7">
      <w:pPr>
        <w:tabs>
          <w:tab w:val="left" w:pos="2692"/>
        </w:tabs>
        <w:spacing w:line="316" w:lineRule="exact"/>
        <w:ind w:firstLine="206" w:firstLineChars="98"/>
        <w:rPr>
          <w:rFonts w:ascii="方正书宋简体" w:eastAsia="方正书宋简体" w:hAnsi="宋体"/>
          <w:b/>
          <w:bCs/>
          <w:szCs w:val="21"/>
        </w:rPr>
      </w:pPr>
      <w:r w:rsidRPr="006443CD">
        <w:rPr>
          <w:rFonts w:ascii="方正书宋简体" w:eastAsia="方正书宋简体" w:hAnsi="宋体" w:hint="eastAsia"/>
          <w:b/>
          <w:bCs/>
          <w:szCs w:val="21"/>
        </w:rPr>
        <w:t>参考词汇:</w:t>
      </w:r>
    </w:p>
    <w:p w:rsidR="006443CD" w:rsidRPr="006443CD" w:rsidP="00B227B7">
      <w:pPr>
        <w:spacing w:line="316" w:lineRule="exact"/>
        <w:ind w:firstLine="525" w:firstLineChars="250"/>
        <w:rPr>
          <w:b/>
        </w:rPr>
      </w:pPr>
      <w:r w:rsidRPr="006443CD">
        <w:rPr>
          <w:rFonts w:hint="eastAsia"/>
          <w:b/>
        </w:rPr>
        <w:t xml:space="preserve">1. </w:t>
      </w:r>
      <w:r w:rsidRPr="006443CD">
        <w:rPr>
          <w:rFonts w:hint="eastAsia"/>
          <w:b/>
        </w:rPr>
        <w:t>street</w:t>
      </w:r>
      <w:r w:rsidRPr="006443CD">
        <w:rPr>
          <w:rFonts w:hint="eastAsia"/>
          <w:b/>
        </w:rPr>
        <w:t xml:space="preserve">    2. </w:t>
      </w:r>
      <w:r w:rsidRPr="006443CD">
        <w:rPr>
          <w:rFonts w:hint="eastAsia"/>
          <w:b/>
        </w:rPr>
        <w:t>wide</w:t>
      </w:r>
      <w:r w:rsidRPr="006443CD">
        <w:rPr>
          <w:rFonts w:hint="eastAsia"/>
          <w:b/>
        </w:rPr>
        <w:t xml:space="preserve">    3. </w:t>
      </w:r>
      <w:r w:rsidRPr="006443CD">
        <w:rPr>
          <w:rFonts w:hint="eastAsia"/>
          <w:b/>
        </w:rPr>
        <w:t>drive</w:t>
      </w:r>
      <w:r w:rsidRPr="006443CD">
        <w:rPr>
          <w:rFonts w:hint="eastAsia"/>
          <w:b/>
        </w:rPr>
        <w:t xml:space="preserve"> to work   4. </w:t>
      </w:r>
      <w:r w:rsidRPr="006443CD">
        <w:rPr>
          <w:rFonts w:hint="eastAsia"/>
          <w:b/>
        </w:rPr>
        <w:t>on</w:t>
      </w:r>
      <w:r w:rsidRPr="006443CD">
        <w:rPr>
          <w:rFonts w:hint="eastAsia"/>
          <w:b/>
        </w:rPr>
        <w:t xml:space="preserve"> foot    5. </w:t>
      </w:r>
      <w:r w:rsidRPr="006443CD">
        <w:rPr>
          <w:rFonts w:hint="eastAsia"/>
          <w:b/>
        </w:rPr>
        <w:t>watch</w:t>
      </w:r>
      <w:r w:rsidRPr="006443CD">
        <w:rPr>
          <w:rFonts w:hint="eastAsia"/>
          <w:b/>
        </w:rPr>
        <w:t xml:space="preserve"> TV</w:t>
      </w:r>
    </w:p>
    <w:p w:rsidR="006443CD" w:rsidRPr="006443CD" w:rsidP="00B227B7">
      <w:pPr>
        <w:spacing w:line="316" w:lineRule="exact"/>
        <w:rPr>
          <w:rFonts w:ascii="方正书宋简体" w:eastAsia="方正书宋简体"/>
          <w:b/>
        </w:rPr>
      </w:pPr>
      <w:r w:rsidRPr="006443CD">
        <w:rPr>
          <w:rFonts w:ascii="方正书宋简体" w:eastAsia="方正书宋简体" w:hint="eastAsia"/>
          <w:b/>
        </w:rPr>
        <w:t>要求:</w:t>
      </w:r>
    </w:p>
    <w:p w:rsidR="006443CD" w:rsidRPr="006443CD" w:rsidP="00B227B7">
      <w:pPr>
        <w:spacing w:line="316" w:lineRule="exact"/>
        <w:rPr>
          <w:rFonts w:ascii="方正书宋简体" w:eastAsia="方正书宋简体"/>
          <w:b/>
        </w:rPr>
      </w:pPr>
      <w:r w:rsidRPr="006443CD">
        <w:rPr>
          <w:rFonts w:ascii="方正书宋简体" w:eastAsia="方正书宋简体" w:hint="eastAsia"/>
          <w:b/>
        </w:rPr>
        <w:t>1. 短文应包括以上所有的要点提示,可适当发挥;（参考词汇仅供参考）</w:t>
      </w:r>
    </w:p>
    <w:p w:rsidR="006443CD" w:rsidRPr="006443CD" w:rsidP="00B227B7">
      <w:pPr>
        <w:spacing w:line="316" w:lineRule="exact"/>
        <w:rPr>
          <w:rFonts w:ascii="方正书宋简体" w:eastAsia="方正书宋简体"/>
          <w:b/>
        </w:rPr>
      </w:pPr>
      <w:r w:rsidRPr="006443CD">
        <w:rPr>
          <w:rFonts w:ascii="方正书宋简体" w:eastAsia="方正书宋简体" w:hint="eastAsia"/>
          <w:b/>
        </w:rPr>
        <w:t>2. 语言表达要准确,语意要通顺、连贯;</w:t>
      </w:r>
    </w:p>
    <w:p w:rsidR="006443CD" w:rsidRPr="006443CD" w:rsidP="00B227B7">
      <w:pPr>
        <w:spacing w:line="316" w:lineRule="exact"/>
        <w:rPr>
          <w:rFonts w:ascii="方正书宋简体" w:eastAsia="方正书宋简体"/>
          <w:b/>
        </w:rPr>
      </w:pPr>
      <w:r w:rsidRPr="006443CD">
        <w:rPr>
          <w:rFonts w:ascii="方正书宋简体" w:eastAsia="方正书宋简体" w:hint="eastAsia"/>
          <w:b/>
        </w:rPr>
        <w:t>3. 词数不少于80 词,电子邮件的格式、开头和结尾已给出,但不计入总词数。</w:t>
      </w:r>
    </w:p>
    <w:p w:rsidR="006443CD" w:rsidRPr="006443CD" w:rsidP="00B227B7">
      <w:pPr>
        <w:spacing w:line="316" w:lineRule="exact"/>
        <w:rPr>
          <w:b/>
        </w:rPr>
      </w:pPr>
      <w:r w:rsidRPr="006443CD">
        <w:rPr>
          <w:rFonts w:hint="eastAsia"/>
          <w:b/>
        </w:rPr>
        <w:t>Dear Emily,</w:t>
      </w:r>
    </w:p>
    <w:p w:rsidR="000E1489" w:rsidRPr="006443CD" w:rsidP="00B227B7">
      <w:pPr>
        <w:spacing w:line="316" w:lineRule="exact"/>
        <w:rPr>
          <w:b/>
        </w:rPr>
      </w:pPr>
      <w:r w:rsidRPr="006443CD">
        <w:rPr>
          <w:rFonts w:hint="eastAsia"/>
          <w:b/>
        </w:rPr>
        <w:t xml:space="preserve">I'm glad to tell you that great changes have taken place in my hometown over the past five years. Here </w:t>
      </w:r>
      <w:r w:rsidRPr="006443CD">
        <w:rPr>
          <w:rFonts w:hint="eastAsia"/>
          <w:b/>
        </w:rPr>
        <w:t>are</w:t>
      </w:r>
      <w:r w:rsidRPr="006443CD">
        <w:rPr>
          <w:rFonts w:hint="eastAsia"/>
          <w:b/>
        </w:rPr>
        <w:t xml:space="preserve"> some changes.</w:t>
      </w:r>
      <w:r w:rsidR="00183B70">
        <w:rPr>
          <w:rFonts w:hint="eastAsia"/>
          <w:b/>
        </w:rPr>
        <w:t>___</w:t>
      </w:r>
      <w:r w:rsidR="003C1C0F">
        <w:rPr>
          <w:rFonts w:hint="eastAsia"/>
          <w:b/>
        </w:rPr>
        <w:t>__________________</w:t>
      </w:r>
      <w:r w:rsidR="003C1C0F">
        <w:rPr>
          <w:rFonts w:hint="eastAsia"/>
          <w:b/>
          <w:u w:val="single"/>
        </w:rPr>
        <w:t xml:space="preserve">    </w:t>
      </w:r>
      <w:r>
        <w:rPr>
          <w:rFonts w:hint="eastAsia"/>
          <w:b/>
          <w:u w:val="single"/>
        </w:rPr>
        <w:t xml:space="preserve">                          </w:t>
      </w:r>
    </w:p>
    <w:p w:rsidR="003C1C0F" w:rsidRPr="009849BB" w:rsidP="00B227B7">
      <w:pPr>
        <w:spacing w:line="316" w:lineRule="exact"/>
        <w:rPr>
          <w:b/>
        </w:rPr>
      </w:pPr>
      <w:r w:rsidRPr="00E766F7">
        <w:rPr>
          <w:b/>
        </w:rPr>
        <w:t>_______</w:t>
      </w:r>
      <w:r w:rsidRPr="00E766F7" w:rsidR="00205CBF">
        <w:rPr>
          <w:b/>
        </w:rPr>
        <w:t>_______________________________________________________________________________________________________________________________________________________________________________________________________________________________</w:t>
      </w:r>
      <w:r>
        <w:rPr>
          <w:rFonts w:hint="eastAsia"/>
          <w:b/>
        </w:rPr>
        <w:t>__________________________________________________________________________________________________________________________________________________________________________________________________________________</w:t>
      </w:r>
      <w:r w:rsidR="009F1E14">
        <w:rPr>
          <w:rFonts w:hint="eastAsia"/>
          <w:b/>
        </w:rPr>
        <w:t>_____________________</w:t>
      </w:r>
      <w:r w:rsidR="004A258A">
        <w:rPr>
          <w:rFonts w:hint="eastAsia"/>
          <w:b/>
        </w:rPr>
        <w:t>______________________________________________________________________________</w:t>
      </w:r>
      <w:r w:rsidR="00F831B0">
        <w:rPr>
          <w:rFonts w:hint="eastAsia"/>
          <w:b/>
        </w:rPr>
        <w:t>__________________________________________________________________________________________________________________________________________________________</w:t>
      </w:r>
    </w:p>
    <w:p w:rsidR="008059EC" w:rsidRPr="008059EC" w:rsidP="00B227B7">
      <w:pPr>
        <w:spacing w:line="316" w:lineRule="exact"/>
        <w:ind w:firstLine="309" w:firstLineChars="147"/>
        <w:rPr>
          <w:b/>
          <w:szCs w:val="21"/>
        </w:rPr>
      </w:pPr>
      <w:r w:rsidRPr="008059EC">
        <w:rPr>
          <w:rFonts w:hint="eastAsia"/>
          <w:b/>
          <w:szCs w:val="21"/>
        </w:rPr>
        <w:t>Best wishes! I</w:t>
      </w:r>
      <w:r w:rsidRPr="008059EC">
        <w:rPr>
          <w:b/>
          <w:szCs w:val="21"/>
        </w:rPr>
        <w:t>’</w:t>
      </w:r>
      <w:r w:rsidRPr="008059EC">
        <w:rPr>
          <w:rFonts w:hint="eastAsia"/>
          <w:b/>
          <w:szCs w:val="21"/>
        </w:rPr>
        <w:t xml:space="preserve">m looking forward to hearing from you. </w:t>
      </w:r>
    </w:p>
    <w:p w:rsidR="008059EC" w:rsidRPr="008059EC" w:rsidP="00F831B0">
      <w:pPr>
        <w:spacing w:line="316" w:lineRule="exact"/>
        <w:ind w:firstLine="6737" w:firstLineChars="3208"/>
        <w:rPr>
          <w:b/>
          <w:szCs w:val="21"/>
        </w:rPr>
      </w:pPr>
      <w:r w:rsidRPr="008059EC">
        <w:rPr>
          <w:rFonts w:hint="eastAsia"/>
          <w:b/>
          <w:szCs w:val="21"/>
        </w:rPr>
        <w:t xml:space="preserve">Yours, </w:t>
      </w:r>
    </w:p>
    <w:p w:rsidR="00366533" w:rsidRPr="00B227B7" w:rsidP="00F831B0">
      <w:pPr>
        <w:spacing w:line="316" w:lineRule="exact"/>
        <w:ind w:firstLine="6741" w:firstLineChars="3210"/>
        <w:rPr>
          <w:rFonts w:ascii="方正书宋简体" w:eastAsia="方正书宋简体"/>
          <w:b/>
          <w:szCs w:val="21"/>
        </w:rPr>
        <w:sectPr w:rsidSect="00B67EAB">
          <w:headerReference w:type="default" r:id="rId6"/>
          <w:footerReference w:type="default" r:id="rId7"/>
          <w:pgSz w:w="10433" w:h="14742"/>
          <w:pgMar w:top="1134" w:right="1134" w:bottom="1134" w:left="1134" w:header="851" w:footer="992" w:gutter="0"/>
          <w:cols w:space="425"/>
          <w:docGrid w:type="lines" w:linePitch="312"/>
        </w:sectPr>
      </w:pPr>
      <w:r w:rsidRPr="008059EC">
        <w:rPr>
          <w:rFonts w:hint="eastAsia"/>
          <w:b/>
          <w:szCs w:val="21"/>
        </w:rPr>
        <w:t xml:space="preserve">Li </w:t>
      </w:r>
      <w:r w:rsidRPr="008059EC">
        <w:rPr>
          <w:rFonts w:hint="eastAsia"/>
          <w:b/>
          <w:szCs w:val="21"/>
        </w:rPr>
        <w:t>Hua</w:t>
      </w:r>
    </w:p>
    <w:p>
      <w:r>
        <w:rPr>
          <w:rFonts w:ascii="方正书宋简体" w:eastAsia="方正书宋简体"/>
          <w:b/>
          <w:szCs w:val="21"/>
        </w:rPr>
        <w:pict>
          <v:shape id="_x0000_i1026" type="#_x0000_t75" alt="promotion-pages" style="width:385.63pt;height:623.7pt">
            <v:imagedata r:id="rId8"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070EB" w:rsidRPr="00B90BC5" w:rsidP="004274F6">
    <w:pPr>
      <w:pStyle w:val="Footer"/>
      <w:ind w:firstLine="1530" w:firstLineChars="850"/>
      <w:rPr>
        <w:rFonts w:ascii="方正书宋简体" w:eastAsia="方正书宋简体"/>
        <w:b/>
      </w:rPr>
    </w:pPr>
    <w:r>
      <w:rPr>
        <w:rFonts w:ascii="方正书宋简体" w:eastAsia="方正书宋简体" w:hint="eastAsia"/>
        <w:b/>
      </w:rPr>
      <w:t>九年级（下）英语单元试卷（二</w:t>
    </w:r>
    <w:r w:rsidRPr="00B90BC5">
      <w:rPr>
        <w:rFonts w:ascii="方正书宋简体" w:eastAsia="方正书宋简体" w:hint="eastAsia"/>
        <w:b/>
      </w:rPr>
      <w:t>）第</w:t>
    </w:r>
    <w:r w:rsidRPr="00B90BC5">
      <w:rPr>
        <w:rFonts w:ascii="方正书宋简体" w:eastAsia="方正书宋简体" w:hint="eastAsia"/>
        <w:b/>
      </w:rPr>
      <w:fldChar w:fldCharType="begin"/>
    </w:r>
    <w:r w:rsidRPr="00B90BC5">
      <w:rPr>
        <w:rFonts w:ascii="方正书宋简体" w:eastAsia="方正书宋简体" w:hint="eastAsia"/>
        <w:b/>
      </w:rPr>
      <w:instrText xml:space="preserve"> PAGE   \* MERGEFORMAT </w:instrText>
    </w:r>
    <w:r w:rsidRPr="00B90BC5">
      <w:rPr>
        <w:rFonts w:ascii="方正书宋简体" w:eastAsia="方正书宋简体" w:hint="eastAsia"/>
        <w:b/>
      </w:rPr>
      <w:fldChar w:fldCharType="separate"/>
    </w:r>
    <w:r w:rsidRPr="006F744F" w:rsidR="006F744F">
      <w:rPr>
        <w:rFonts w:ascii="方正书宋简体" w:eastAsia="方正书宋简体"/>
        <w:b/>
        <w:noProof/>
        <w:lang w:val="zh-CN"/>
      </w:rPr>
      <w:t>8</w:t>
    </w:r>
    <w:r w:rsidRPr="00B90BC5">
      <w:rPr>
        <w:rFonts w:ascii="方正书宋简体" w:eastAsia="方正书宋简体" w:hint="eastAsia"/>
        <w:b/>
        <w:noProof/>
        <w:lang w:val="zh-CN"/>
      </w:rPr>
      <w:fldChar w:fldCharType="end"/>
    </w:r>
    <w:r w:rsidRPr="00B90BC5">
      <w:rPr>
        <w:rFonts w:ascii="方正书宋简体" w:eastAsia="方正书宋简体" w:hint="eastAsia"/>
        <w:b/>
      </w:rPr>
      <w:t>页  （共</w:t>
    </w:r>
    <w:r>
      <w:rPr>
        <w:rFonts w:ascii="方正书宋简体" w:eastAsia="方正书宋简体" w:hint="eastAsia"/>
        <w:b/>
      </w:rPr>
      <w:t>8</w:t>
    </w:r>
    <w:r w:rsidRPr="00B90BC5">
      <w:rPr>
        <w:rFonts w:ascii="方正书宋简体" w:eastAsia="方正书宋简体" w:hint="eastAsia"/>
        <w:b/>
      </w:rPr>
      <w:t>页）</w:t>
    </w:r>
  </w:p>
  <w:p w:rsidR="002070EB" w:rsidRPr="000E56BD">
    <w:pPr>
      <w:pStyle w:val="Footer"/>
    </w:pPr>
    <w:r>
      <w:rPr>
        <w:rFonts w:hint="eastAsia"/>
      </w:rPr>
      <w:t xml:space="preserve"> </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DEC4ECF"/>
    <w:multiLevelType w:val="singleLevel"/>
    <w:tmpl w:val="9DEC4ECF"/>
    <w:lvl w:ilvl="0">
      <w:start w:val="1"/>
      <w:numFmt w:val="upperLetter"/>
      <w:suff w:val="space"/>
      <w:lvlText w:val="%1."/>
      <w:lvlJc w:val="left"/>
    </w:lvl>
  </w:abstractNum>
  <w:abstractNum w:abstractNumId="1">
    <w:nsid w:val="D2DD9830"/>
    <w:multiLevelType w:val="singleLevel"/>
    <w:tmpl w:val="D2DD9830"/>
    <w:lvl w:ilvl="0">
      <w:start w:val="1"/>
      <w:numFmt w:val="upperLetter"/>
      <w:suff w:val="space"/>
      <w:lvlText w:val="%1."/>
      <w:lvlJc w:val="left"/>
    </w:lvl>
  </w:abstractNum>
  <w:abstractNum w:abstractNumId="2">
    <w:nsid w:val="DE6CA831"/>
    <w:multiLevelType w:val="singleLevel"/>
    <w:tmpl w:val="DE6CA831"/>
    <w:lvl w:ilvl="0">
      <w:start w:val="1"/>
      <w:numFmt w:val="upperLetter"/>
      <w:lvlText w:val="%1."/>
      <w:lvlJc w:val="left"/>
      <w:pPr>
        <w:tabs>
          <w:tab w:val="left" w:pos="312"/>
        </w:tabs>
      </w:pPr>
    </w:lvl>
  </w:abstractNum>
  <w:abstractNum w:abstractNumId="3">
    <w:nsid w:val="EE19EC80"/>
    <w:multiLevelType w:val="singleLevel"/>
    <w:tmpl w:val="EE19EC80"/>
    <w:lvl w:ilvl="0">
      <w:start w:val="1"/>
      <w:numFmt w:val="upperLetter"/>
      <w:suff w:val="space"/>
      <w:lvlText w:val="%1."/>
      <w:lvlJc w:val="left"/>
      <w:pPr>
        <w:ind w:left="264" w:firstLine="0"/>
      </w:pPr>
    </w:lvl>
  </w:abstractNum>
  <w:abstractNum w:abstractNumId="4">
    <w:nsid w:val="FD2D6627"/>
    <w:multiLevelType w:val="singleLevel"/>
    <w:tmpl w:val="FD2D6627"/>
    <w:lvl w:ilvl="0">
      <w:start w:val="1"/>
      <w:numFmt w:val="upperLetter"/>
      <w:suff w:val="space"/>
      <w:lvlText w:val="%1."/>
      <w:lvlJc w:val="left"/>
    </w:lvl>
  </w:abstractNum>
  <w:abstractNum w:abstractNumId="5">
    <w:nsid w:val="0000000B"/>
    <w:multiLevelType w:val="multilevel"/>
    <w:tmpl w:val="0000000B"/>
    <w:lvl w:ilvl="0">
      <w:start w:val="1"/>
      <w:numFmt w:val="upperLetter"/>
      <w:lvlText w:val="%1."/>
      <w:lvlJc w:val="left"/>
      <w:pPr>
        <w:tabs>
          <w:tab w:val="num" w:pos="1185"/>
        </w:tabs>
        <w:ind w:left="1185" w:hanging="360"/>
      </w:pPr>
      <w:rPr>
        <w:rFonts w:hint="default"/>
      </w:rPr>
    </w:lvl>
    <w:lvl w:ilvl="1">
      <w:start w:val="1"/>
      <w:numFmt w:val="lowerLetter"/>
      <w:lvlText w:val="%2)"/>
      <w:lvlJc w:val="left"/>
      <w:pPr>
        <w:tabs>
          <w:tab w:val="num" w:pos="1665"/>
        </w:tabs>
        <w:ind w:left="1665" w:hanging="420"/>
      </w:pPr>
    </w:lvl>
    <w:lvl w:ilvl="2">
      <w:start w:val="1"/>
      <w:numFmt w:val="lowerRoman"/>
      <w:lvlText w:val="%3."/>
      <w:lvlJc w:val="right"/>
      <w:pPr>
        <w:tabs>
          <w:tab w:val="num" w:pos="2085"/>
        </w:tabs>
        <w:ind w:left="2085" w:hanging="420"/>
      </w:pPr>
    </w:lvl>
    <w:lvl w:ilvl="3">
      <w:start w:val="1"/>
      <w:numFmt w:val="decimal"/>
      <w:lvlText w:val="%4."/>
      <w:lvlJc w:val="left"/>
      <w:pPr>
        <w:tabs>
          <w:tab w:val="num" w:pos="2505"/>
        </w:tabs>
        <w:ind w:left="2505" w:hanging="420"/>
      </w:pPr>
    </w:lvl>
    <w:lvl w:ilvl="4">
      <w:start w:val="1"/>
      <w:numFmt w:val="lowerLetter"/>
      <w:lvlText w:val="%5)"/>
      <w:lvlJc w:val="left"/>
      <w:pPr>
        <w:tabs>
          <w:tab w:val="num" w:pos="2925"/>
        </w:tabs>
        <w:ind w:left="2925" w:hanging="420"/>
      </w:pPr>
    </w:lvl>
    <w:lvl w:ilvl="5">
      <w:start w:val="1"/>
      <w:numFmt w:val="lowerRoman"/>
      <w:lvlText w:val="%6."/>
      <w:lvlJc w:val="right"/>
      <w:pPr>
        <w:tabs>
          <w:tab w:val="num" w:pos="3345"/>
        </w:tabs>
        <w:ind w:left="3345" w:hanging="420"/>
      </w:pPr>
    </w:lvl>
    <w:lvl w:ilvl="6">
      <w:start w:val="1"/>
      <w:numFmt w:val="decimal"/>
      <w:lvlText w:val="%7."/>
      <w:lvlJc w:val="left"/>
      <w:pPr>
        <w:tabs>
          <w:tab w:val="num" w:pos="3765"/>
        </w:tabs>
        <w:ind w:left="3765" w:hanging="420"/>
      </w:pPr>
    </w:lvl>
    <w:lvl w:ilvl="7">
      <w:start w:val="1"/>
      <w:numFmt w:val="lowerLetter"/>
      <w:lvlText w:val="%8)"/>
      <w:lvlJc w:val="left"/>
      <w:pPr>
        <w:tabs>
          <w:tab w:val="num" w:pos="4185"/>
        </w:tabs>
        <w:ind w:left="4185" w:hanging="420"/>
      </w:pPr>
    </w:lvl>
    <w:lvl w:ilvl="8">
      <w:start w:val="1"/>
      <w:numFmt w:val="lowerRoman"/>
      <w:lvlText w:val="%9."/>
      <w:lvlJc w:val="right"/>
      <w:pPr>
        <w:tabs>
          <w:tab w:val="num" w:pos="4605"/>
        </w:tabs>
        <w:ind w:left="4605" w:hanging="420"/>
      </w:pPr>
    </w:lvl>
  </w:abstractNum>
  <w:abstractNum w:abstractNumId="6">
    <w:nsid w:val="0000000C"/>
    <w:multiLevelType w:val="multilevel"/>
    <w:tmpl w:val="0000000C"/>
    <w:lvl w:ilvl="0">
      <w:start w:val="1"/>
      <w:numFmt w:val="upperLetter"/>
      <w:lvlText w:val="%1."/>
      <w:lvlJc w:val="left"/>
      <w:pPr>
        <w:tabs>
          <w:tab w:val="num" w:pos="1050"/>
        </w:tabs>
        <w:ind w:left="1050" w:hanging="360"/>
      </w:pPr>
      <w:rPr>
        <w:rFonts w:hint="default"/>
      </w:rPr>
    </w:lvl>
    <w:lvl w:ilvl="1">
      <w:start w:val="1"/>
      <w:numFmt w:val="lowerLetter"/>
      <w:lvlText w:val="%2)"/>
      <w:lvlJc w:val="left"/>
      <w:pPr>
        <w:tabs>
          <w:tab w:val="num" w:pos="1530"/>
        </w:tabs>
        <w:ind w:left="1530" w:hanging="420"/>
      </w:pPr>
    </w:lvl>
    <w:lvl w:ilvl="2">
      <w:start w:val="1"/>
      <w:numFmt w:val="lowerRoman"/>
      <w:lvlText w:val="%3."/>
      <w:lvlJc w:val="right"/>
      <w:pPr>
        <w:tabs>
          <w:tab w:val="num" w:pos="1950"/>
        </w:tabs>
        <w:ind w:left="1950" w:hanging="420"/>
      </w:pPr>
    </w:lvl>
    <w:lvl w:ilvl="3">
      <w:start w:val="1"/>
      <w:numFmt w:val="decimal"/>
      <w:lvlText w:val="%4."/>
      <w:lvlJc w:val="left"/>
      <w:pPr>
        <w:tabs>
          <w:tab w:val="num" w:pos="2370"/>
        </w:tabs>
        <w:ind w:left="2370" w:hanging="420"/>
      </w:pPr>
    </w:lvl>
    <w:lvl w:ilvl="4">
      <w:start w:val="1"/>
      <w:numFmt w:val="lowerLetter"/>
      <w:lvlText w:val="%5)"/>
      <w:lvlJc w:val="left"/>
      <w:pPr>
        <w:tabs>
          <w:tab w:val="num" w:pos="2790"/>
        </w:tabs>
        <w:ind w:left="2790" w:hanging="420"/>
      </w:pPr>
    </w:lvl>
    <w:lvl w:ilvl="5">
      <w:start w:val="1"/>
      <w:numFmt w:val="lowerRoman"/>
      <w:lvlText w:val="%6."/>
      <w:lvlJc w:val="right"/>
      <w:pPr>
        <w:tabs>
          <w:tab w:val="num" w:pos="3210"/>
        </w:tabs>
        <w:ind w:left="3210" w:hanging="420"/>
      </w:pPr>
    </w:lvl>
    <w:lvl w:ilvl="6">
      <w:start w:val="1"/>
      <w:numFmt w:val="decimal"/>
      <w:lvlText w:val="%7."/>
      <w:lvlJc w:val="left"/>
      <w:pPr>
        <w:tabs>
          <w:tab w:val="num" w:pos="3630"/>
        </w:tabs>
        <w:ind w:left="3630" w:hanging="420"/>
      </w:pPr>
    </w:lvl>
    <w:lvl w:ilvl="7">
      <w:start w:val="1"/>
      <w:numFmt w:val="lowerLetter"/>
      <w:lvlText w:val="%8)"/>
      <w:lvlJc w:val="left"/>
      <w:pPr>
        <w:tabs>
          <w:tab w:val="num" w:pos="4050"/>
        </w:tabs>
        <w:ind w:left="4050" w:hanging="420"/>
      </w:pPr>
    </w:lvl>
    <w:lvl w:ilvl="8">
      <w:start w:val="1"/>
      <w:numFmt w:val="lowerRoman"/>
      <w:lvlText w:val="%9."/>
      <w:lvlJc w:val="right"/>
      <w:pPr>
        <w:tabs>
          <w:tab w:val="num" w:pos="4470"/>
        </w:tabs>
        <w:ind w:left="4470" w:hanging="420"/>
      </w:pPr>
    </w:lvl>
  </w:abstractNum>
  <w:abstractNum w:abstractNumId="7">
    <w:nsid w:val="0000000E"/>
    <w:multiLevelType w:val="singleLevel"/>
    <w:tmpl w:val="0000000E"/>
    <w:lvl w:ilvl="0">
      <w:start w:val="72"/>
      <w:numFmt w:val="decimal"/>
      <w:suff w:val="space"/>
      <w:lvlText w:val="(%1)"/>
      <w:lvlJc w:val="left"/>
    </w:lvl>
  </w:abstractNum>
  <w:abstractNum w:abstractNumId="8">
    <w:nsid w:val="0A050327"/>
    <w:multiLevelType w:val="hybridMultilevel"/>
    <w:tmpl w:val="BA2CD7FA"/>
    <w:lvl w:ilvl="0">
      <w:start w:val="1"/>
      <w:numFmt w:val="japaneseCounting"/>
      <w:lvlText w:val="%1、"/>
      <w:lvlJc w:val="left"/>
      <w:pPr>
        <w:ind w:left="450" w:hanging="450"/>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1F930071"/>
    <w:multiLevelType w:val="hybridMultilevel"/>
    <w:tmpl w:val="FA8EAD00"/>
    <w:lvl w:ilvl="0">
      <w:start w:val="6"/>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31605B13"/>
    <w:multiLevelType w:val="hybridMultilevel"/>
    <w:tmpl w:val="A4B667C8"/>
    <w:lvl w:ilvl="0">
      <w:start w:val="9"/>
      <w:numFmt w:val="japaneseCounting"/>
      <w:lvlText w:val="%1、"/>
      <w:lvlJc w:val="left"/>
      <w:pPr>
        <w:ind w:left="480" w:hanging="480"/>
      </w:pPr>
      <w:rPr>
        <w:rFonts w:ascii="宋体" w:hAnsi="宋体"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3554001B"/>
    <w:multiLevelType w:val="singleLevel"/>
    <w:tmpl w:val="3554001B"/>
    <w:lvl w:ilvl="0">
      <w:start w:val="1"/>
      <w:numFmt w:val="upperLetter"/>
      <w:lvlText w:val="%1."/>
      <w:lvlJc w:val="left"/>
      <w:pPr>
        <w:tabs>
          <w:tab w:val="left" w:pos="312"/>
        </w:tabs>
      </w:pPr>
    </w:lvl>
  </w:abstractNum>
  <w:abstractNum w:abstractNumId="12">
    <w:nsid w:val="51BA09A9"/>
    <w:multiLevelType w:val="multilevel"/>
    <w:tmpl w:val="00000000"/>
    <w:lvl w:ilvl="0">
      <w:start w:val="1"/>
      <w:numFmt w:val="upperLetter"/>
      <w:lvlText w:val="%1."/>
      <w:lvlJc w:val="left"/>
      <w:pPr>
        <w:tabs>
          <w:tab w:val="num" w:pos="480"/>
        </w:tabs>
        <w:ind w:left="480" w:hanging="360"/>
      </w:pPr>
      <w:rPr>
        <w:rFonts w:hint="default"/>
      </w:rPr>
    </w:lvl>
    <w:lvl w:ilvl="1">
      <w:start w:val="1"/>
      <w:numFmt w:val="lowerLetter"/>
      <w:lvlText w:val="%2)"/>
      <w:lvlJc w:val="left"/>
      <w:pPr>
        <w:tabs>
          <w:tab w:val="num" w:pos="960"/>
        </w:tabs>
        <w:ind w:left="960" w:hanging="420"/>
      </w:p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13">
    <w:nsid w:val="52D78E43"/>
    <w:multiLevelType w:val="singleLevel"/>
    <w:tmpl w:val="52D78E43"/>
    <w:lvl w:ilvl="0">
      <w:start w:val="2"/>
      <w:numFmt w:val="chineseCounting"/>
      <w:suff w:val="nothing"/>
      <w:lvlText w:val="%1、"/>
      <w:lvlJc w:val="left"/>
    </w:lvl>
  </w:abstractNum>
  <w:abstractNum w:abstractNumId="14">
    <w:nsid w:val="52D78E65"/>
    <w:multiLevelType w:val="singleLevel"/>
    <w:tmpl w:val="52D78E65"/>
    <w:lvl w:ilvl="0">
      <w:start w:val="1"/>
      <w:numFmt w:val="decimal"/>
      <w:suff w:val="nothing"/>
      <w:lvlText w:val="%1."/>
      <w:lvlJc w:val="left"/>
    </w:lvl>
  </w:abstractNum>
  <w:abstractNum w:abstractNumId="15">
    <w:nsid w:val="5DDF76DD"/>
    <w:multiLevelType w:val="hybridMultilevel"/>
    <w:tmpl w:val="10EEE982"/>
    <w:lvl w:ilvl="0">
      <w:start w:val="8"/>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60420D54"/>
    <w:multiLevelType w:val="hybridMultilevel"/>
    <w:tmpl w:val="9662AB0C"/>
    <w:lvl w:ilvl="0">
      <w:start w:val="9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646171D1"/>
    <w:multiLevelType w:val="singleLevel"/>
    <w:tmpl w:val="646171D1"/>
    <w:lvl w:ilvl="0">
      <w:start w:val="1"/>
      <w:numFmt w:val="upperLetter"/>
      <w:lvlText w:val="%1."/>
      <w:lvlJc w:val="left"/>
      <w:pPr>
        <w:tabs>
          <w:tab w:val="left" w:pos="312"/>
        </w:tabs>
      </w:pPr>
    </w:lvl>
  </w:abstractNum>
  <w:abstractNum w:abstractNumId="18">
    <w:nsid w:val="654318E8"/>
    <w:multiLevelType w:val="hybridMultilevel"/>
    <w:tmpl w:val="44A82C5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69617752"/>
    <w:multiLevelType w:val="hybridMultilevel"/>
    <w:tmpl w:val="C4102290"/>
    <w:lvl w:ilvl="0">
      <w:start w:val="1"/>
      <w:numFmt w:val="japaneseCounting"/>
      <w:lvlText w:val="第%1节."/>
      <w:lvlJc w:val="left"/>
      <w:pPr>
        <w:ind w:left="900" w:hanging="90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6D761AE9"/>
    <w:multiLevelType w:val="hybridMultilevel"/>
    <w:tmpl w:val="6540C50A"/>
    <w:lvl w:ilvl="0">
      <w:start w:val="86"/>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7D376A75"/>
    <w:multiLevelType w:val="hybridMultilevel"/>
    <w:tmpl w:val="2BBC5888"/>
    <w:lvl w:ilvl="0">
      <w:start w:val="1"/>
      <w:numFmt w:val="japaneseCounting"/>
      <w:lvlText w:val="%1、"/>
      <w:lvlJc w:val="left"/>
      <w:pPr>
        <w:ind w:left="720" w:hanging="7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2"/>
  </w:num>
  <w:num w:numId="2">
    <w:abstractNumId w:val="10"/>
  </w:num>
  <w:num w:numId="3">
    <w:abstractNumId w:val="6"/>
  </w:num>
  <w:num w:numId="4">
    <w:abstractNumId w:val="5"/>
  </w:num>
  <w:num w:numId="5">
    <w:abstractNumId w:val="19"/>
  </w:num>
  <w:num w:numId="6">
    <w:abstractNumId w:val="21"/>
  </w:num>
  <w:num w:numId="7">
    <w:abstractNumId w:val="7"/>
  </w:num>
  <w:num w:numId="8">
    <w:abstractNumId w:val="8"/>
  </w:num>
  <w:num w:numId="9">
    <w:abstractNumId w:val="13"/>
  </w:num>
  <w:num w:numId="10">
    <w:abstractNumId w:val="14"/>
  </w:num>
  <w:num w:numId="11">
    <w:abstractNumId w:val="20"/>
  </w:num>
  <w:num w:numId="12">
    <w:abstractNumId w:val="9"/>
  </w:num>
  <w:num w:numId="13">
    <w:abstractNumId w:val="16"/>
  </w:num>
  <w:num w:numId="14">
    <w:abstractNumId w:val="18"/>
  </w:num>
  <w:num w:numId="15">
    <w:abstractNumId w:val="15"/>
  </w:num>
  <w:num w:numId="16">
    <w:abstractNumId w:val="1"/>
  </w:num>
  <w:num w:numId="17">
    <w:abstractNumId w:val="4"/>
  </w:num>
  <w:num w:numId="18">
    <w:abstractNumId w:val="3"/>
  </w:num>
  <w:num w:numId="19">
    <w:abstractNumId w:val="0"/>
  </w:num>
  <w:num w:numId="20">
    <w:abstractNumId w:val="17"/>
  </w:num>
  <w:num w:numId="21">
    <w:abstractNumId w:val="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40A"/>
    <w:rsid w:val="0000722F"/>
    <w:rsid w:val="0002567E"/>
    <w:rsid w:val="00032512"/>
    <w:rsid w:val="00036A23"/>
    <w:rsid w:val="000412F1"/>
    <w:rsid w:val="0004205C"/>
    <w:rsid w:val="0004741F"/>
    <w:rsid w:val="00057A9A"/>
    <w:rsid w:val="00061BD1"/>
    <w:rsid w:val="00073A98"/>
    <w:rsid w:val="0007449A"/>
    <w:rsid w:val="00074ACF"/>
    <w:rsid w:val="00075AAC"/>
    <w:rsid w:val="00077F5D"/>
    <w:rsid w:val="000825AB"/>
    <w:rsid w:val="000911AD"/>
    <w:rsid w:val="000940F0"/>
    <w:rsid w:val="000979B9"/>
    <w:rsid w:val="000A7A01"/>
    <w:rsid w:val="000B5FE2"/>
    <w:rsid w:val="000B631C"/>
    <w:rsid w:val="000C4136"/>
    <w:rsid w:val="000D0262"/>
    <w:rsid w:val="000E1489"/>
    <w:rsid w:val="000E1B47"/>
    <w:rsid w:val="000E56BD"/>
    <w:rsid w:val="000F3B62"/>
    <w:rsid w:val="0010606B"/>
    <w:rsid w:val="00110FBD"/>
    <w:rsid w:val="00122F67"/>
    <w:rsid w:val="00134E8D"/>
    <w:rsid w:val="001409EC"/>
    <w:rsid w:val="00156190"/>
    <w:rsid w:val="00170461"/>
    <w:rsid w:val="001821D6"/>
    <w:rsid w:val="00182824"/>
    <w:rsid w:val="00183B70"/>
    <w:rsid w:val="001852E8"/>
    <w:rsid w:val="00190ED6"/>
    <w:rsid w:val="00192475"/>
    <w:rsid w:val="00192509"/>
    <w:rsid w:val="00196102"/>
    <w:rsid w:val="001A19B8"/>
    <w:rsid w:val="001B135D"/>
    <w:rsid w:val="001B2092"/>
    <w:rsid w:val="001B5676"/>
    <w:rsid w:val="001C533E"/>
    <w:rsid w:val="001D6D4F"/>
    <w:rsid w:val="001E1E1D"/>
    <w:rsid w:val="001E7E02"/>
    <w:rsid w:val="001F0878"/>
    <w:rsid w:val="001F12A4"/>
    <w:rsid w:val="001F27DD"/>
    <w:rsid w:val="001F2AB7"/>
    <w:rsid w:val="001F3F59"/>
    <w:rsid w:val="001F5CA9"/>
    <w:rsid w:val="001F7B5F"/>
    <w:rsid w:val="00203893"/>
    <w:rsid w:val="00205CBF"/>
    <w:rsid w:val="002070EB"/>
    <w:rsid w:val="002210BA"/>
    <w:rsid w:val="002215B7"/>
    <w:rsid w:val="00225576"/>
    <w:rsid w:val="00226889"/>
    <w:rsid w:val="002323AF"/>
    <w:rsid w:val="00233CFA"/>
    <w:rsid w:val="00237C4E"/>
    <w:rsid w:val="00243FE5"/>
    <w:rsid w:val="00250995"/>
    <w:rsid w:val="00257170"/>
    <w:rsid w:val="00262523"/>
    <w:rsid w:val="0026313F"/>
    <w:rsid w:val="00280362"/>
    <w:rsid w:val="0028150E"/>
    <w:rsid w:val="002900F2"/>
    <w:rsid w:val="002903E4"/>
    <w:rsid w:val="0029170F"/>
    <w:rsid w:val="00291831"/>
    <w:rsid w:val="00293D77"/>
    <w:rsid w:val="002A48E1"/>
    <w:rsid w:val="002C2D94"/>
    <w:rsid w:val="002D4F35"/>
    <w:rsid w:val="002E59DF"/>
    <w:rsid w:val="002E7862"/>
    <w:rsid w:val="002F33EE"/>
    <w:rsid w:val="002F345B"/>
    <w:rsid w:val="002F375C"/>
    <w:rsid w:val="002F3CCD"/>
    <w:rsid w:val="002F7162"/>
    <w:rsid w:val="003039E5"/>
    <w:rsid w:val="00304790"/>
    <w:rsid w:val="003113B1"/>
    <w:rsid w:val="003129F1"/>
    <w:rsid w:val="00316354"/>
    <w:rsid w:val="003163DA"/>
    <w:rsid w:val="003227E8"/>
    <w:rsid w:val="00322A9B"/>
    <w:rsid w:val="003326BE"/>
    <w:rsid w:val="00337E57"/>
    <w:rsid w:val="00340F6C"/>
    <w:rsid w:val="0034412B"/>
    <w:rsid w:val="003566BA"/>
    <w:rsid w:val="00365109"/>
    <w:rsid w:val="00366533"/>
    <w:rsid w:val="00367CB7"/>
    <w:rsid w:val="003752A0"/>
    <w:rsid w:val="00380BC2"/>
    <w:rsid w:val="0038372F"/>
    <w:rsid w:val="003843C5"/>
    <w:rsid w:val="0038470D"/>
    <w:rsid w:val="003875B7"/>
    <w:rsid w:val="003918D6"/>
    <w:rsid w:val="00392C76"/>
    <w:rsid w:val="0039499A"/>
    <w:rsid w:val="003B5E0D"/>
    <w:rsid w:val="003B6373"/>
    <w:rsid w:val="003B7192"/>
    <w:rsid w:val="003C17BA"/>
    <w:rsid w:val="003C1C0F"/>
    <w:rsid w:val="003D0CF6"/>
    <w:rsid w:val="003D7C6B"/>
    <w:rsid w:val="003E375A"/>
    <w:rsid w:val="003E475F"/>
    <w:rsid w:val="003E7AA9"/>
    <w:rsid w:val="003F36DA"/>
    <w:rsid w:val="00406DC7"/>
    <w:rsid w:val="00413360"/>
    <w:rsid w:val="004151FC"/>
    <w:rsid w:val="00416313"/>
    <w:rsid w:val="00422E93"/>
    <w:rsid w:val="00423F49"/>
    <w:rsid w:val="004274F6"/>
    <w:rsid w:val="004323EA"/>
    <w:rsid w:val="00432B3F"/>
    <w:rsid w:val="00446279"/>
    <w:rsid w:val="00447184"/>
    <w:rsid w:val="00447A55"/>
    <w:rsid w:val="004548C3"/>
    <w:rsid w:val="004577BC"/>
    <w:rsid w:val="00462783"/>
    <w:rsid w:val="004644C2"/>
    <w:rsid w:val="004665BF"/>
    <w:rsid w:val="00472EAF"/>
    <w:rsid w:val="004801ED"/>
    <w:rsid w:val="004817F2"/>
    <w:rsid w:val="00483D05"/>
    <w:rsid w:val="0048640F"/>
    <w:rsid w:val="00496D2B"/>
    <w:rsid w:val="004A258A"/>
    <w:rsid w:val="004A383C"/>
    <w:rsid w:val="004A41DE"/>
    <w:rsid w:val="004A6168"/>
    <w:rsid w:val="004B03D7"/>
    <w:rsid w:val="004B2013"/>
    <w:rsid w:val="004B4091"/>
    <w:rsid w:val="004C4F93"/>
    <w:rsid w:val="004D2B16"/>
    <w:rsid w:val="004D6370"/>
    <w:rsid w:val="004E0BE2"/>
    <w:rsid w:val="004E5447"/>
    <w:rsid w:val="004F7952"/>
    <w:rsid w:val="005002BE"/>
    <w:rsid w:val="005124F4"/>
    <w:rsid w:val="00517274"/>
    <w:rsid w:val="00530F92"/>
    <w:rsid w:val="005315C5"/>
    <w:rsid w:val="0053366E"/>
    <w:rsid w:val="00542339"/>
    <w:rsid w:val="005425E0"/>
    <w:rsid w:val="00555CA1"/>
    <w:rsid w:val="00556137"/>
    <w:rsid w:val="005620A3"/>
    <w:rsid w:val="00565D45"/>
    <w:rsid w:val="00573237"/>
    <w:rsid w:val="00584650"/>
    <w:rsid w:val="00584DD5"/>
    <w:rsid w:val="00585449"/>
    <w:rsid w:val="005872A2"/>
    <w:rsid w:val="00592EC7"/>
    <w:rsid w:val="00593C7D"/>
    <w:rsid w:val="00597467"/>
    <w:rsid w:val="005A01A5"/>
    <w:rsid w:val="005A52C6"/>
    <w:rsid w:val="005A71FA"/>
    <w:rsid w:val="005A7627"/>
    <w:rsid w:val="005B4F0F"/>
    <w:rsid w:val="005C080B"/>
    <w:rsid w:val="005D505E"/>
    <w:rsid w:val="005E3CE9"/>
    <w:rsid w:val="005E4091"/>
    <w:rsid w:val="005E5AE3"/>
    <w:rsid w:val="005F20BD"/>
    <w:rsid w:val="005F5ECE"/>
    <w:rsid w:val="006060F0"/>
    <w:rsid w:val="0060651A"/>
    <w:rsid w:val="0060774E"/>
    <w:rsid w:val="00611275"/>
    <w:rsid w:val="00614444"/>
    <w:rsid w:val="00615CB4"/>
    <w:rsid w:val="00630F73"/>
    <w:rsid w:val="00631494"/>
    <w:rsid w:val="006443CD"/>
    <w:rsid w:val="006478DF"/>
    <w:rsid w:val="0065182F"/>
    <w:rsid w:val="00652239"/>
    <w:rsid w:val="006549BC"/>
    <w:rsid w:val="006603AB"/>
    <w:rsid w:val="006620B6"/>
    <w:rsid w:val="00662DF1"/>
    <w:rsid w:val="006720C8"/>
    <w:rsid w:val="00672EDC"/>
    <w:rsid w:val="0067427F"/>
    <w:rsid w:val="006748FF"/>
    <w:rsid w:val="006776DB"/>
    <w:rsid w:val="006929C0"/>
    <w:rsid w:val="0069764A"/>
    <w:rsid w:val="006A06DB"/>
    <w:rsid w:val="006A23F5"/>
    <w:rsid w:val="006A2851"/>
    <w:rsid w:val="006A5A19"/>
    <w:rsid w:val="006B00DB"/>
    <w:rsid w:val="006B4699"/>
    <w:rsid w:val="006B4806"/>
    <w:rsid w:val="006B5E86"/>
    <w:rsid w:val="006B645F"/>
    <w:rsid w:val="006B6EF3"/>
    <w:rsid w:val="006D7747"/>
    <w:rsid w:val="006E3B5B"/>
    <w:rsid w:val="006E718B"/>
    <w:rsid w:val="006F43F4"/>
    <w:rsid w:val="006F744F"/>
    <w:rsid w:val="006F7983"/>
    <w:rsid w:val="006F7CB2"/>
    <w:rsid w:val="007029DC"/>
    <w:rsid w:val="0070688C"/>
    <w:rsid w:val="00707B39"/>
    <w:rsid w:val="007257C2"/>
    <w:rsid w:val="00726E75"/>
    <w:rsid w:val="007304DE"/>
    <w:rsid w:val="00732F26"/>
    <w:rsid w:val="00744C46"/>
    <w:rsid w:val="00763D5C"/>
    <w:rsid w:val="00765A16"/>
    <w:rsid w:val="00776BE5"/>
    <w:rsid w:val="007811EC"/>
    <w:rsid w:val="007873CD"/>
    <w:rsid w:val="00792D4A"/>
    <w:rsid w:val="0079453E"/>
    <w:rsid w:val="007A0FF9"/>
    <w:rsid w:val="007A72B5"/>
    <w:rsid w:val="007B095F"/>
    <w:rsid w:val="007C158E"/>
    <w:rsid w:val="007D0911"/>
    <w:rsid w:val="007D3C49"/>
    <w:rsid w:val="007D3C5F"/>
    <w:rsid w:val="007D60FE"/>
    <w:rsid w:val="007E67F4"/>
    <w:rsid w:val="007E6A7C"/>
    <w:rsid w:val="007F1E0E"/>
    <w:rsid w:val="008059EC"/>
    <w:rsid w:val="00813AD6"/>
    <w:rsid w:val="008176AE"/>
    <w:rsid w:val="008225AD"/>
    <w:rsid w:val="00824B39"/>
    <w:rsid w:val="00833F97"/>
    <w:rsid w:val="00837702"/>
    <w:rsid w:val="0084093E"/>
    <w:rsid w:val="00850D90"/>
    <w:rsid w:val="008566EB"/>
    <w:rsid w:val="00860F8E"/>
    <w:rsid w:val="00863D83"/>
    <w:rsid w:val="008722CD"/>
    <w:rsid w:val="00877620"/>
    <w:rsid w:val="0088091E"/>
    <w:rsid w:val="00892DF1"/>
    <w:rsid w:val="008A3844"/>
    <w:rsid w:val="008A4323"/>
    <w:rsid w:val="008B16FD"/>
    <w:rsid w:val="008B3216"/>
    <w:rsid w:val="008B78FD"/>
    <w:rsid w:val="008C5636"/>
    <w:rsid w:val="008C7710"/>
    <w:rsid w:val="008D4120"/>
    <w:rsid w:val="008E6BB9"/>
    <w:rsid w:val="008F0F32"/>
    <w:rsid w:val="00906A7F"/>
    <w:rsid w:val="009131FE"/>
    <w:rsid w:val="00914517"/>
    <w:rsid w:val="00920A70"/>
    <w:rsid w:val="00921193"/>
    <w:rsid w:val="00924453"/>
    <w:rsid w:val="00931FE2"/>
    <w:rsid w:val="009333AE"/>
    <w:rsid w:val="00935034"/>
    <w:rsid w:val="00936D20"/>
    <w:rsid w:val="0095071A"/>
    <w:rsid w:val="00962811"/>
    <w:rsid w:val="0096295B"/>
    <w:rsid w:val="009733FF"/>
    <w:rsid w:val="00981347"/>
    <w:rsid w:val="00981DF5"/>
    <w:rsid w:val="009849BB"/>
    <w:rsid w:val="00997277"/>
    <w:rsid w:val="009A4B2D"/>
    <w:rsid w:val="009B3897"/>
    <w:rsid w:val="009C32AE"/>
    <w:rsid w:val="009C428E"/>
    <w:rsid w:val="009C6592"/>
    <w:rsid w:val="009D02F3"/>
    <w:rsid w:val="009D6A6B"/>
    <w:rsid w:val="009E2518"/>
    <w:rsid w:val="009E65EE"/>
    <w:rsid w:val="009E6C0C"/>
    <w:rsid w:val="009F1E14"/>
    <w:rsid w:val="009F382E"/>
    <w:rsid w:val="00A00722"/>
    <w:rsid w:val="00A068F0"/>
    <w:rsid w:val="00A112E8"/>
    <w:rsid w:val="00A13390"/>
    <w:rsid w:val="00A22442"/>
    <w:rsid w:val="00A26657"/>
    <w:rsid w:val="00A3009D"/>
    <w:rsid w:val="00A43550"/>
    <w:rsid w:val="00A47EE3"/>
    <w:rsid w:val="00A52AD8"/>
    <w:rsid w:val="00A56C93"/>
    <w:rsid w:val="00A60DBD"/>
    <w:rsid w:val="00A7590D"/>
    <w:rsid w:val="00A80A92"/>
    <w:rsid w:val="00A85182"/>
    <w:rsid w:val="00A86E25"/>
    <w:rsid w:val="00A876AD"/>
    <w:rsid w:val="00A87A41"/>
    <w:rsid w:val="00A919C7"/>
    <w:rsid w:val="00A9547B"/>
    <w:rsid w:val="00A96270"/>
    <w:rsid w:val="00AA4B3D"/>
    <w:rsid w:val="00AB3D7D"/>
    <w:rsid w:val="00AC4613"/>
    <w:rsid w:val="00AC6E2B"/>
    <w:rsid w:val="00AD2B14"/>
    <w:rsid w:val="00AD3C69"/>
    <w:rsid w:val="00AD705A"/>
    <w:rsid w:val="00AD755A"/>
    <w:rsid w:val="00AE0289"/>
    <w:rsid w:val="00AE11F9"/>
    <w:rsid w:val="00AE3DCD"/>
    <w:rsid w:val="00AE5929"/>
    <w:rsid w:val="00AF56F4"/>
    <w:rsid w:val="00AF6855"/>
    <w:rsid w:val="00B01FB9"/>
    <w:rsid w:val="00B02729"/>
    <w:rsid w:val="00B058B5"/>
    <w:rsid w:val="00B227B7"/>
    <w:rsid w:val="00B24AEC"/>
    <w:rsid w:val="00B25A3D"/>
    <w:rsid w:val="00B36213"/>
    <w:rsid w:val="00B372FC"/>
    <w:rsid w:val="00B37A1E"/>
    <w:rsid w:val="00B41A96"/>
    <w:rsid w:val="00B44446"/>
    <w:rsid w:val="00B447D2"/>
    <w:rsid w:val="00B46474"/>
    <w:rsid w:val="00B5263C"/>
    <w:rsid w:val="00B530D4"/>
    <w:rsid w:val="00B67EAB"/>
    <w:rsid w:val="00B842A6"/>
    <w:rsid w:val="00B84662"/>
    <w:rsid w:val="00B85BC4"/>
    <w:rsid w:val="00B90BC5"/>
    <w:rsid w:val="00B96852"/>
    <w:rsid w:val="00BB181E"/>
    <w:rsid w:val="00BC034C"/>
    <w:rsid w:val="00BC095D"/>
    <w:rsid w:val="00BC1D4C"/>
    <w:rsid w:val="00BC648F"/>
    <w:rsid w:val="00BD04C4"/>
    <w:rsid w:val="00BD3AC1"/>
    <w:rsid w:val="00BD417D"/>
    <w:rsid w:val="00BE2A53"/>
    <w:rsid w:val="00C02FC6"/>
    <w:rsid w:val="00C129D8"/>
    <w:rsid w:val="00C151B8"/>
    <w:rsid w:val="00C30344"/>
    <w:rsid w:val="00C3104B"/>
    <w:rsid w:val="00C3240A"/>
    <w:rsid w:val="00C37489"/>
    <w:rsid w:val="00C41855"/>
    <w:rsid w:val="00C43A45"/>
    <w:rsid w:val="00C50F68"/>
    <w:rsid w:val="00C5386E"/>
    <w:rsid w:val="00C6318B"/>
    <w:rsid w:val="00C70A05"/>
    <w:rsid w:val="00C80D2D"/>
    <w:rsid w:val="00C87CFF"/>
    <w:rsid w:val="00CA1B80"/>
    <w:rsid w:val="00CC30C5"/>
    <w:rsid w:val="00CC62B7"/>
    <w:rsid w:val="00CD2745"/>
    <w:rsid w:val="00CD4645"/>
    <w:rsid w:val="00CD4A6E"/>
    <w:rsid w:val="00CD7D61"/>
    <w:rsid w:val="00CE0C02"/>
    <w:rsid w:val="00CE3EF0"/>
    <w:rsid w:val="00CF04A2"/>
    <w:rsid w:val="00CF24F3"/>
    <w:rsid w:val="00CF4B93"/>
    <w:rsid w:val="00CF4DEE"/>
    <w:rsid w:val="00CF7257"/>
    <w:rsid w:val="00D21E4D"/>
    <w:rsid w:val="00D2259B"/>
    <w:rsid w:val="00D364FC"/>
    <w:rsid w:val="00D46463"/>
    <w:rsid w:val="00D55C3B"/>
    <w:rsid w:val="00D60BDD"/>
    <w:rsid w:val="00D6392C"/>
    <w:rsid w:val="00D63AD8"/>
    <w:rsid w:val="00D65890"/>
    <w:rsid w:val="00D70F38"/>
    <w:rsid w:val="00D73AAD"/>
    <w:rsid w:val="00D91CE4"/>
    <w:rsid w:val="00D963A5"/>
    <w:rsid w:val="00DA0042"/>
    <w:rsid w:val="00DA551C"/>
    <w:rsid w:val="00DB4D27"/>
    <w:rsid w:val="00DC76ED"/>
    <w:rsid w:val="00DD3B09"/>
    <w:rsid w:val="00DD406A"/>
    <w:rsid w:val="00DD4CF1"/>
    <w:rsid w:val="00DD5ED3"/>
    <w:rsid w:val="00DE1F1B"/>
    <w:rsid w:val="00DE715C"/>
    <w:rsid w:val="00DE75F6"/>
    <w:rsid w:val="00DF2C98"/>
    <w:rsid w:val="00DF35D6"/>
    <w:rsid w:val="00DF7F34"/>
    <w:rsid w:val="00E012D6"/>
    <w:rsid w:val="00E2063F"/>
    <w:rsid w:val="00E302C3"/>
    <w:rsid w:val="00E407D1"/>
    <w:rsid w:val="00E43520"/>
    <w:rsid w:val="00E52FAC"/>
    <w:rsid w:val="00E53AA5"/>
    <w:rsid w:val="00E60526"/>
    <w:rsid w:val="00E65831"/>
    <w:rsid w:val="00E67804"/>
    <w:rsid w:val="00E766F7"/>
    <w:rsid w:val="00E84727"/>
    <w:rsid w:val="00E91FFF"/>
    <w:rsid w:val="00E93B82"/>
    <w:rsid w:val="00E957C8"/>
    <w:rsid w:val="00E9704C"/>
    <w:rsid w:val="00EB73B5"/>
    <w:rsid w:val="00EC38EA"/>
    <w:rsid w:val="00ED09FC"/>
    <w:rsid w:val="00ED21F7"/>
    <w:rsid w:val="00ED5A43"/>
    <w:rsid w:val="00ED74F5"/>
    <w:rsid w:val="00EE5F14"/>
    <w:rsid w:val="00EE67C4"/>
    <w:rsid w:val="00EF136E"/>
    <w:rsid w:val="00EF147F"/>
    <w:rsid w:val="00F016A6"/>
    <w:rsid w:val="00F15714"/>
    <w:rsid w:val="00F17860"/>
    <w:rsid w:val="00F17E55"/>
    <w:rsid w:val="00F24ECD"/>
    <w:rsid w:val="00F31BB2"/>
    <w:rsid w:val="00F47FD2"/>
    <w:rsid w:val="00F51A3A"/>
    <w:rsid w:val="00F53E97"/>
    <w:rsid w:val="00F6111F"/>
    <w:rsid w:val="00F65BBD"/>
    <w:rsid w:val="00F67CD8"/>
    <w:rsid w:val="00F70A3C"/>
    <w:rsid w:val="00F721DB"/>
    <w:rsid w:val="00F76B30"/>
    <w:rsid w:val="00F8252D"/>
    <w:rsid w:val="00F82B65"/>
    <w:rsid w:val="00F83131"/>
    <w:rsid w:val="00F831B0"/>
    <w:rsid w:val="00F8594D"/>
    <w:rsid w:val="00F85F1C"/>
    <w:rsid w:val="00F87BF8"/>
    <w:rsid w:val="00F926E5"/>
    <w:rsid w:val="00F9480A"/>
    <w:rsid w:val="00FA0042"/>
    <w:rsid w:val="00FA0E2D"/>
    <w:rsid w:val="00FA2AE8"/>
    <w:rsid w:val="00FA7556"/>
    <w:rsid w:val="00FA7B6C"/>
    <w:rsid w:val="00FB695F"/>
    <w:rsid w:val="00FC15DB"/>
    <w:rsid w:val="00FC77AE"/>
    <w:rsid w:val="00FD364E"/>
    <w:rsid w:val="00FD3F25"/>
    <w:rsid w:val="00FE6B44"/>
    <w:rsid w:val="00FF0CA6"/>
    <w:rsid w:val="00FF2C81"/>
  </w:rsids>
  <m:mathPr>
    <m:mathFont m:val="Cambria Math"/>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0A"/>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C324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C3240A"/>
    <w:rPr>
      <w:sz w:val="18"/>
      <w:szCs w:val="18"/>
    </w:rPr>
  </w:style>
  <w:style w:type="paragraph" w:styleId="Footer">
    <w:name w:val="footer"/>
    <w:basedOn w:val="Normal"/>
    <w:link w:val="Char0"/>
    <w:uiPriority w:val="99"/>
    <w:unhideWhenUsed/>
    <w:rsid w:val="00C3240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C3240A"/>
    <w:rPr>
      <w:sz w:val="18"/>
      <w:szCs w:val="18"/>
    </w:rPr>
  </w:style>
  <w:style w:type="paragraph" w:styleId="ListParagraph">
    <w:name w:val="List Paragraph"/>
    <w:basedOn w:val="Normal"/>
    <w:uiPriority w:val="34"/>
    <w:qFormat/>
    <w:rsid w:val="00C3240A"/>
    <w:pPr>
      <w:ind w:firstLine="420" w:firstLineChars="200"/>
    </w:pPr>
    <w:rPr>
      <w:rFonts w:ascii="Calibri" w:hAnsi="Calibri"/>
      <w:szCs w:val="22"/>
    </w:rPr>
  </w:style>
  <w:style w:type="paragraph" w:styleId="NormalWeb">
    <w:name w:val="Normal (Web)"/>
    <w:basedOn w:val="Normal"/>
    <w:uiPriority w:val="99"/>
    <w:rsid w:val="00C3240A"/>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C3240A"/>
    <w:pPr>
      <w:widowControl/>
    </w:pPr>
    <w:rPr>
      <w:kern w:val="0"/>
      <w:szCs w:val="21"/>
    </w:rPr>
  </w:style>
  <w:style w:type="paragraph" w:customStyle="1" w:styleId="p18">
    <w:name w:val="p18"/>
    <w:basedOn w:val="Normal"/>
    <w:rsid w:val="00C3240A"/>
    <w:pPr>
      <w:widowControl/>
    </w:pPr>
    <w:rPr>
      <w:rFonts w:ascii="宋体" w:hAnsi="宋体" w:cs="宋体"/>
      <w:kern w:val="0"/>
      <w:szCs w:val="21"/>
    </w:rPr>
  </w:style>
  <w:style w:type="paragraph" w:customStyle="1" w:styleId="p17">
    <w:name w:val="p17"/>
    <w:basedOn w:val="Normal"/>
    <w:rsid w:val="00C3240A"/>
    <w:pPr>
      <w:widowControl/>
    </w:pPr>
    <w:rPr>
      <w:rFonts w:ascii="宋体" w:hAnsi="宋体" w:cs="宋体"/>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C3240A"/>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uiPriority w:val="99"/>
    <w:rsid w:val="00C3240A"/>
    <w:rPr>
      <w:rFonts w:ascii="宋体" w:eastAsia="宋体" w:hAnsi="Courier New" w:cs="Courier New"/>
      <w:szCs w:val="21"/>
    </w:rPr>
  </w:style>
  <w:style w:type="paragraph" w:customStyle="1" w:styleId="p16">
    <w:name w:val="p16"/>
    <w:basedOn w:val="Normal"/>
    <w:rsid w:val="003039E5"/>
    <w:pPr>
      <w:widowControl/>
    </w:pPr>
    <w:rPr>
      <w:kern w:val="0"/>
      <w:szCs w:val="21"/>
    </w:rPr>
  </w:style>
  <w:style w:type="paragraph" w:styleId="BalloonText">
    <w:name w:val="Balloon Text"/>
    <w:basedOn w:val="Normal"/>
    <w:link w:val="Char8"/>
    <w:uiPriority w:val="99"/>
    <w:semiHidden/>
    <w:unhideWhenUsed/>
    <w:rsid w:val="003039E5"/>
    <w:rPr>
      <w:sz w:val="18"/>
      <w:szCs w:val="18"/>
    </w:rPr>
  </w:style>
  <w:style w:type="character" w:customStyle="1" w:styleId="Char8">
    <w:name w:val="批注框文本 Char"/>
    <w:basedOn w:val="DefaultParagraphFont"/>
    <w:link w:val="BalloonText"/>
    <w:uiPriority w:val="99"/>
    <w:semiHidden/>
    <w:rsid w:val="003039E5"/>
    <w:rPr>
      <w:rFonts w:ascii="Times New Roman" w:eastAsia="宋体" w:hAnsi="Times New Roman" w:cs="Times New Roman"/>
      <w:sz w:val="18"/>
      <w:szCs w:val="18"/>
    </w:rPr>
  </w:style>
  <w:style w:type="table" w:styleId="TableGrid">
    <w:name w:val="Table Grid"/>
    <w:basedOn w:val="TableNormal"/>
    <w:qFormat/>
    <w:rsid w:val="0029183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16"/>
    <w:basedOn w:val="DefaultParagraphFont"/>
    <w:rsid w:val="00291831"/>
    <w:rPr>
      <w:rFonts w:ascii="Tahoma" w:hAnsi="Tahoma" w:cs="Tahoma" w:hint="default"/>
      <w:i w:val="0"/>
      <w:iCs w:val="0"/>
      <w:color w:val="000000"/>
      <w:sz w:val="21"/>
      <w:szCs w:val="21"/>
    </w:rPr>
  </w:style>
  <w:style w:type="character" w:customStyle="1" w:styleId="content1">
    <w:name w:val="content1"/>
    <w:basedOn w:val="DefaultParagraphFont"/>
    <w:rsid w:val="00291831"/>
    <w:rPr>
      <w:rFonts w:ascii="Tahoma" w:hAnsi="Tahoma" w:cs="Tahoma" w:hint="default"/>
      <w:i w:val="0"/>
      <w:iCs w:val="0"/>
      <w:color w:val="000000"/>
      <w:sz w:val="21"/>
      <w:szCs w:val="21"/>
    </w:rPr>
  </w:style>
  <w:style w:type="paragraph" w:styleId="BodyTextIndent">
    <w:name w:val="Body Text Indent"/>
    <w:basedOn w:val="Normal"/>
    <w:link w:val="Char9"/>
    <w:rsid w:val="00291831"/>
    <w:pPr>
      <w:spacing w:after="120"/>
      <w:ind w:left="420" w:leftChars="200"/>
    </w:pPr>
  </w:style>
  <w:style w:type="character" w:customStyle="1" w:styleId="Char9">
    <w:name w:val="正文文本缩进 Char"/>
    <w:basedOn w:val="DefaultParagraphFont"/>
    <w:link w:val="BodyTextIndent"/>
    <w:rsid w:val="0029183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86DE9-B5DA-47A2-8847-91C723C7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8</Pages>
  <Words>2358</Words>
  <Characters>13444</Characters>
  <Application>Microsoft Office Word</Application>
  <DocSecurity>0</DocSecurity>
  <Lines>112</Lines>
  <Paragraphs>31</Paragraphs>
  <ScaleCrop>false</ScaleCrop>
  <Company>微软中国</Company>
  <LinksUpToDate>false</LinksUpToDate>
  <CharactersWithSpaces>15771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Users</cp:lastModifiedBy>
  <cp:revision>360</cp:revision>
  <cp:lastPrinted>2013-07-18T01:42:00Z</cp:lastPrinted>
  <dcterms:created xsi:type="dcterms:W3CDTF">2012-09-03T00:35:00Z</dcterms:created>
  <dcterms:modified xsi:type="dcterms:W3CDTF">2022-03-02T06:13:00Z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