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Pr>
      <w:r>
        <w:rPr>
          <w:rFonts w:ascii="Times New Roman" w:hAnsi="Times New Roman" w:eastAsia="Times New Roman"/>
          <w:b w:val="0"/>
          <w:spacing w:val="14"/>
          <w:sz w:val="20"/>
        </w:rPr>
        <w:pict>
          <v:shape id="_x0000_s1025" o:spid="_x0000_s1025" o:spt="75" type="#_x0000_t75" style="position:absolute;left:0pt;margin-left:877pt;margin-top:922pt;height:37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eastAsia="Times New Roman"/>
          <w:b w:val="0"/>
          <w:spacing w:val="14"/>
          <w:sz w:val="20"/>
        </w:rPr>
        <w:t xml:space="preserve"> </w:t>
      </w:r>
      <w:r>
        <w:rPr>
          <w:spacing w:val="1"/>
          <w:w w:val="99"/>
        </w:rPr>
        <w:t>萧红中学九学年</w:t>
      </w:r>
      <w:r>
        <w:rPr>
          <w:spacing w:val="2"/>
          <w:w w:val="99"/>
        </w:rPr>
        <w:t>（下</w:t>
      </w:r>
      <w:r>
        <w:rPr>
          <w:spacing w:val="-161"/>
          <w:w w:val="99"/>
        </w:rPr>
        <w:t>）</w:t>
      </w:r>
      <w:r>
        <w:rPr>
          <w:spacing w:val="-20"/>
          <w:w w:val="99"/>
        </w:rPr>
        <w:t>“线上限时训练”</w:t>
      </w:r>
      <w:r>
        <w:rPr>
          <w:w w:val="99"/>
        </w:rPr>
        <w:t>·</w:t>
      </w:r>
      <w:r>
        <w:rPr>
          <w:spacing w:val="2"/>
          <w:w w:val="99"/>
        </w:rPr>
        <w:t>英语（</w:t>
      </w:r>
      <w:r>
        <w:rPr>
          <w:spacing w:val="1"/>
          <w:w w:val="98"/>
        </w:rPr>
        <w:t>5</w:t>
      </w:r>
      <w:r>
        <w:rPr>
          <w:w w:val="99"/>
        </w:rPr>
        <w:t>）</w:t>
      </w:r>
    </w:p>
    <w:p>
      <w:pPr>
        <w:pStyle w:val="2"/>
        <w:tabs>
          <w:tab w:val="left" w:pos="5879"/>
        </w:tabs>
        <w:spacing w:line="249" w:lineRule="exact"/>
        <w:ind w:left="840"/>
        <w:rPr>
          <w:rFonts w:ascii="黑体" w:eastAsia="黑体"/>
        </w:rPr>
      </w:pPr>
      <w:r>
        <w:rPr>
          <w:rFonts w:hint="eastAsia" w:ascii="黑体" w:eastAsia="黑体"/>
        </w:rPr>
        <w:t>测试时间：</w:t>
      </w:r>
      <w:r>
        <w:rPr>
          <w:rFonts w:hint="eastAsia" w:ascii="黑体" w:eastAsia="黑体"/>
          <w:spacing w:val="-1"/>
        </w:rPr>
        <w:t xml:space="preserve"> </w:t>
      </w:r>
      <w:r>
        <w:rPr>
          <w:rFonts w:hint="eastAsia" w:ascii="黑体" w:eastAsia="黑体"/>
        </w:rPr>
        <w:t>4</w:t>
      </w:r>
      <w:r>
        <w:rPr>
          <w:rFonts w:hint="eastAsia" w:ascii="黑体" w:eastAsia="黑体"/>
          <w:spacing w:val="-54"/>
        </w:rPr>
        <w:t xml:space="preserve"> </w:t>
      </w:r>
      <w:r>
        <w:rPr>
          <w:rFonts w:hint="eastAsia" w:ascii="黑体" w:eastAsia="黑体"/>
        </w:rPr>
        <w:t>月</w:t>
      </w:r>
      <w:r>
        <w:rPr>
          <w:rFonts w:hint="eastAsia" w:ascii="黑体" w:eastAsia="黑体"/>
          <w:spacing w:val="-52"/>
        </w:rPr>
        <w:t xml:space="preserve"> </w:t>
      </w:r>
      <w:r>
        <w:rPr>
          <w:rFonts w:hint="eastAsia" w:ascii="黑体" w:eastAsia="黑体"/>
        </w:rPr>
        <w:t>27</w:t>
      </w:r>
      <w:r>
        <w:rPr>
          <w:rFonts w:hint="eastAsia" w:ascii="黑体" w:eastAsia="黑体"/>
          <w:spacing w:val="-54"/>
        </w:rPr>
        <w:t xml:space="preserve"> </w:t>
      </w:r>
      <w:r>
        <w:rPr>
          <w:rFonts w:hint="eastAsia" w:ascii="黑体" w:eastAsia="黑体"/>
        </w:rPr>
        <w:t>日</w:t>
      </w:r>
      <w:r>
        <w:rPr>
          <w:rFonts w:hint="eastAsia" w:ascii="黑体" w:eastAsia="黑体"/>
        </w:rPr>
        <w:tab/>
      </w:r>
    </w:p>
    <w:p>
      <w:pPr>
        <w:tabs>
          <w:tab w:val="left" w:pos="3359"/>
          <w:tab w:val="left" w:pos="5879"/>
        </w:tabs>
        <w:spacing w:before="31"/>
        <w:ind w:left="840"/>
        <w:rPr>
          <w:rFonts w:ascii="黑体" w:eastAsia="黑体"/>
          <w:b/>
          <w:sz w:val="21"/>
        </w:rPr>
      </w:pPr>
      <w:r>
        <w:rPr>
          <w:rFonts w:hint="eastAsia" w:ascii="黑体" w:eastAsia="黑体"/>
          <w:b/>
          <w:sz w:val="21"/>
        </w:rPr>
        <w:t>学生姓名：</w:t>
      </w:r>
      <w:r>
        <w:rPr>
          <w:rFonts w:hint="eastAsia" w:ascii="黑体" w:eastAsia="黑体"/>
          <w:b/>
          <w:sz w:val="21"/>
        </w:rPr>
        <w:tab/>
      </w:r>
      <w:r>
        <w:rPr>
          <w:rFonts w:hint="eastAsia" w:ascii="黑体" w:eastAsia="黑体"/>
          <w:b/>
          <w:sz w:val="21"/>
        </w:rPr>
        <w:t>班级学号：</w:t>
      </w:r>
      <w:r>
        <w:rPr>
          <w:rFonts w:hint="eastAsia" w:ascii="黑体" w:eastAsia="黑体"/>
          <w:b/>
          <w:sz w:val="21"/>
        </w:rPr>
        <w:tab/>
      </w:r>
      <w:r>
        <w:rPr>
          <w:rFonts w:hint="eastAsia" w:ascii="黑体" w:eastAsia="黑体"/>
          <w:b/>
          <w:sz w:val="21"/>
        </w:rPr>
        <w:t>考试成绩：</w:t>
      </w:r>
    </w:p>
    <w:p>
      <w:pPr>
        <w:pStyle w:val="3"/>
        <w:spacing w:before="0" w:line="28" w:lineRule="exact"/>
        <w:rPr>
          <w:rFonts w:ascii="黑体"/>
          <w:sz w:val="2"/>
        </w:rPr>
      </w:pPr>
      <w:r>
        <w:rPr>
          <w:rFonts w:ascii="黑体"/>
          <w:sz w:val="2"/>
        </w:rPr>
        <w:pict>
          <v:group id="_x0000_s1026" o:spid="_x0000_s1026" o:spt="203" style="height:1.45pt;width:415.3pt;" coordsize="8306,29">
            <o:lock v:ext="edit"/>
            <v:rect id="_x0000_s1027" o:spid="_x0000_s1027" o:spt="1" style="position:absolute;left:0;top:0;height:29;width:8306;" fillcolor="#000000" filled="t" stroked="f" coordsize="21600,21600">
              <v:path/>
              <v:fill on="t" focussize="0,0"/>
              <v:stroke on="f"/>
              <v:imagedata o:title=""/>
              <o:lock v:ext="edit"/>
            </v:rect>
            <w10:wrap type="none"/>
            <w10:anchorlock/>
          </v:group>
        </w:pict>
      </w:r>
    </w:p>
    <w:p>
      <w:pPr>
        <w:pStyle w:val="2"/>
        <w:spacing w:before="79"/>
      </w:pPr>
      <w:r>
        <w:t>一．单项选择</w:t>
      </w:r>
      <w:r>
        <w:rPr>
          <w:rFonts w:ascii="Times New Roman" w:eastAsia="Times New Roman"/>
        </w:rPr>
        <w:t>(</w:t>
      </w:r>
      <w:r>
        <w:t xml:space="preserve">本题共 </w:t>
      </w:r>
      <w:r>
        <w:rPr>
          <w:rFonts w:ascii="Times New Roman" w:eastAsia="Times New Roman"/>
        </w:rPr>
        <w:t xml:space="preserve">25 </w:t>
      </w:r>
      <w:r>
        <w:t>分</w:t>
      </w:r>
      <w:r>
        <w:rPr>
          <w:rFonts w:ascii="Times New Roman" w:eastAsia="Times New Roman"/>
        </w:rPr>
        <w:t>,</w:t>
      </w:r>
      <w:r>
        <w:t xml:space="preserve">每小题 </w:t>
      </w:r>
      <w:r>
        <w:rPr>
          <w:rFonts w:ascii="Times New Roman" w:eastAsia="Times New Roman"/>
        </w:rPr>
        <w:t xml:space="preserve">0.5 </w:t>
      </w:r>
      <w:r>
        <w:t>分</w:t>
      </w:r>
      <w:r>
        <w:rPr>
          <w:rFonts w:ascii="Times New Roman" w:eastAsia="Times New Roman"/>
        </w:rPr>
        <w:t>)</w:t>
      </w:r>
      <w:r>
        <w:t>选择最佳答案。</w:t>
      </w:r>
    </w:p>
    <w:p>
      <w:pPr>
        <w:pStyle w:val="3"/>
        <w:tabs>
          <w:tab w:val="left" w:pos="909"/>
        </w:tabs>
        <w:spacing w:before="91"/>
        <w:rPr>
          <w:rFonts w:ascii="宋体" w:eastAsia="宋体"/>
        </w:rPr>
      </w:pPr>
      <w:r>
        <w:t>(</w:t>
      </w:r>
      <w:r>
        <w:tab/>
      </w:r>
      <w:r>
        <w:t>)1. In the following words, which underlined letter has a different sound from the</w:t>
      </w:r>
      <w:r>
        <w:rPr>
          <w:spacing w:val="-13"/>
        </w:rPr>
        <w:t xml:space="preserve"> </w:t>
      </w:r>
      <w:r>
        <w:t>others</w:t>
      </w:r>
      <w:r>
        <w:rPr>
          <w:rFonts w:hint="eastAsia" w:ascii="宋体" w:eastAsia="宋体"/>
        </w:rPr>
        <w:t>？</w:t>
      </w:r>
    </w:p>
    <w:p>
      <w:pPr>
        <w:pStyle w:val="3"/>
        <w:tabs>
          <w:tab w:val="left" w:pos="2519"/>
          <w:tab w:val="left" w:pos="3779"/>
        </w:tabs>
        <w:spacing w:before="105"/>
        <w:ind w:left="840"/>
      </w:pPr>
      <w:r>
        <w:t>A.</w:t>
      </w:r>
      <w:r>
        <w:rPr>
          <w:spacing w:val="-2"/>
        </w:rPr>
        <w:t xml:space="preserve"> </w:t>
      </w:r>
      <w:r>
        <w:t>c</w:t>
      </w:r>
      <w:r>
        <w:rPr>
          <w:u w:val="single"/>
        </w:rPr>
        <w:t>o</w:t>
      </w:r>
      <w:r>
        <w:t>st</w:t>
      </w:r>
      <w:r>
        <w:tab/>
      </w:r>
      <w:r>
        <w:t>B.</w:t>
      </w:r>
      <w:r>
        <w:rPr>
          <w:spacing w:val="-1"/>
        </w:rPr>
        <w:t xml:space="preserve"> </w:t>
      </w:r>
      <w:r>
        <w:t>gh</w:t>
      </w:r>
      <w:r>
        <w:rPr>
          <w:u w:val="single"/>
        </w:rPr>
        <w:t>o</w:t>
      </w:r>
      <w:r>
        <w:t>st</w:t>
      </w:r>
      <w:r>
        <w:tab/>
      </w:r>
      <w:r>
        <w:t>C. c</w:t>
      </w:r>
      <w:r>
        <w:rPr>
          <w:u w:val="single"/>
        </w:rPr>
        <w:t>o</w:t>
      </w:r>
      <w:r>
        <w:t>tton</w:t>
      </w:r>
    </w:p>
    <w:p>
      <w:pPr>
        <w:pStyle w:val="3"/>
        <w:tabs>
          <w:tab w:val="left" w:pos="885"/>
        </w:tabs>
        <w:spacing w:line="343" w:lineRule="auto"/>
        <w:ind w:left="945" w:right="460" w:hanging="526"/>
        <w:rPr>
          <w:rFonts w:ascii="宋体" w:hAnsi="宋体" w:eastAsia="宋体"/>
        </w:rPr>
      </w:pPr>
      <w:r>
        <w:t>(</w:t>
      </w:r>
      <w:r>
        <w:tab/>
      </w:r>
      <w:r>
        <w:t>) 2.Which of the following words has a different sound from the underlined letters of the word</w:t>
      </w:r>
      <w:r>
        <w:rPr>
          <w:spacing w:val="-2"/>
        </w:rPr>
        <w:t xml:space="preserve"> </w:t>
      </w:r>
      <w:r>
        <w:t>“</w:t>
      </w:r>
      <w:r>
        <w:rPr>
          <w:u w:val="single"/>
        </w:rPr>
        <w:t>th</w:t>
      </w:r>
      <w:r>
        <w:t>ick”</w:t>
      </w:r>
      <w:r>
        <w:rPr>
          <w:rFonts w:hint="eastAsia" w:ascii="宋体" w:hAnsi="宋体" w:eastAsia="宋体"/>
        </w:rPr>
        <w:t>？</w:t>
      </w:r>
    </w:p>
    <w:p>
      <w:pPr>
        <w:pStyle w:val="3"/>
        <w:tabs>
          <w:tab w:val="left" w:pos="3299"/>
          <w:tab w:val="left" w:pos="5865"/>
        </w:tabs>
        <w:spacing w:before="0" w:line="231" w:lineRule="exact"/>
        <w:ind w:left="1048"/>
      </w:pPr>
      <w:r>
        <w:t xml:space="preserve">A. </w:t>
      </w:r>
      <w:r>
        <w:rPr>
          <w:spacing w:val="49"/>
        </w:rPr>
        <w:t xml:space="preserve"> </w:t>
      </w:r>
      <w:r>
        <w:t>me</w:t>
      </w:r>
      <w:r>
        <w:rPr>
          <w:u w:val="single"/>
        </w:rPr>
        <w:t>th</w:t>
      </w:r>
      <w:r>
        <w:t>od</w:t>
      </w:r>
      <w:r>
        <w:tab/>
      </w:r>
      <w:r>
        <w:t>B.</w:t>
      </w:r>
      <w:r>
        <w:rPr>
          <w:spacing w:val="-1"/>
        </w:rPr>
        <w:t xml:space="preserve"> </w:t>
      </w:r>
      <w:r>
        <w:rPr>
          <w:u w:val="single"/>
        </w:rPr>
        <w:t>th</w:t>
      </w:r>
      <w:r>
        <w:t>ink</w:t>
      </w:r>
      <w:r>
        <w:tab/>
      </w:r>
      <w:r>
        <w:t xml:space="preserve">C. </w:t>
      </w:r>
      <w:r>
        <w:rPr>
          <w:u w:val="single"/>
        </w:rPr>
        <w:t>th</w:t>
      </w:r>
      <w:r>
        <w:t>ough</w:t>
      </w:r>
    </w:p>
    <w:p>
      <w:pPr>
        <w:pStyle w:val="3"/>
        <w:tabs>
          <w:tab w:val="left" w:pos="489"/>
        </w:tabs>
        <w:spacing w:before="119"/>
        <w:ind w:left="0" w:right="1509"/>
        <w:jc w:val="center"/>
      </w:pPr>
      <w:r>
        <w:t>(</w:t>
      </w:r>
      <w:r>
        <w:tab/>
      </w:r>
      <w:r>
        <w:t>) 3.Which pair of the words with the underlined letters has the same</w:t>
      </w:r>
      <w:r>
        <w:rPr>
          <w:spacing w:val="-7"/>
        </w:rPr>
        <w:t xml:space="preserve"> </w:t>
      </w:r>
      <w:r>
        <w:t>sound?</w:t>
      </w:r>
    </w:p>
    <w:p>
      <w:pPr>
        <w:pStyle w:val="3"/>
        <w:tabs>
          <w:tab w:val="left" w:pos="2133"/>
          <w:tab w:val="left" w:pos="4682"/>
        </w:tabs>
        <w:ind w:left="0" w:right="1509"/>
        <w:jc w:val="center"/>
      </w:pPr>
      <w:r>
        <w:t>A.</w:t>
      </w:r>
      <w:r>
        <w:rPr>
          <w:u w:val="single"/>
        </w:rPr>
        <w:t>wh</w:t>
      </w:r>
      <w:r>
        <w:t>o</w:t>
      </w:r>
      <w:r>
        <w:rPr>
          <w:spacing w:val="-2"/>
        </w:rPr>
        <w:t xml:space="preserve"> </w:t>
      </w:r>
      <w:r>
        <w:rPr>
          <w:u w:val="single"/>
        </w:rPr>
        <w:t>wh</w:t>
      </w:r>
      <w:r>
        <w:t>ile</w:t>
      </w:r>
      <w:r>
        <w:tab/>
      </w:r>
      <w:r>
        <w:t>B.</w:t>
      </w:r>
      <w:r>
        <w:rPr>
          <w:spacing w:val="-2"/>
        </w:rPr>
        <w:t xml:space="preserve"> </w:t>
      </w:r>
      <w:r>
        <w:rPr>
          <w:u w:val="single"/>
        </w:rPr>
        <w:t>ch</w:t>
      </w:r>
      <w:r>
        <w:t xml:space="preserve">emistry </w:t>
      </w:r>
      <w:r>
        <w:rPr>
          <w:u w:val="single"/>
        </w:rPr>
        <w:t>ch</w:t>
      </w:r>
      <w:r>
        <w:t>ance</w:t>
      </w:r>
      <w:r>
        <w:tab/>
      </w:r>
      <w:r>
        <w:t xml:space="preserve">C. </w:t>
      </w:r>
      <w:r>
        <w:rPr>
          <w:u w:val="single"/>
        </w:rPr>
        <w:t>c</w:t>
      </w:r>
      <w:r>
        <w:t>atch</w:t>
      </w:r>
      <w:r>
        <w:rPr>
          <w:spacing w:val="-2"/>
        </w:rPr>
        <w:t xml:space="preserve"> </w:t>
      </w:r>
      <w:r>
        <w:rPr>
          <w:u w:val="single"/>
        </w:rPr>
        <w:t>c</w:t>
      </w:r>
      <w:r>
        <w:t>ase</w:t>
      </w:r>
    </w:p>
    <w:p>
      <w:pPr>
        <w:pStyle w:val="3"/>
        <w:tabs>
          <w:tab w:val="left" w:pos="489"/>
        </w:tabs>
        <w:spacing w:before="119"/>
        <w:ind w:left="0" w:right="679"/>
        <w:jc w:val="center"/>
      </w:pPr>
      <w:r>
        <w:t>(</w:t>
      </w:r>
      <w:r>
        <w:tab/>
      </w:r>
      <w:r>
        <w:t>) 4.In the following words, which underlined letter has a different sound from</w:t>
      </w:r>
      <w:r>
        <w:rPr>
          <w:spacing w:val="-11"/>
        </w:rPr>
        <w:t xml:space="preserve"> </w:t>
      </w:r>
      <w:r>
        <w:t>others?</w:t>
      </w:r>
    </w:p>
    <w:p>
      <w:pPr>
        <w:pStyle w:val="3"/>
        <w:tabs>
          <w:tab w:val="left" w:pos="2174"/>
          <w:tab w:val="left" w:pos="4787"/>
        </w:tabs>
        <w:ind w:left="0" w:right="1675"/>
        <w:jc w:val="center"/>
      </w:pPr>
      <w:r>
        <w:pict>
          <v:line id="_x0000_s1028" o:spid="_x0000_s1028" o:spt="20" style="position:absolute;left:0pt;margin-left:129.35pt;margin-top:17.05pt;height:0pt;width:2.85pt;mso-position-horizontal-relative:page;z-index:251659264;mso-width-relative:page;mso-height-relative:page;" coordsize="21600,21600">
            <v:path arrowok="t"/>
            <v:fill focussize="0,0"/>
            <v:stroke weight="0.48pt"/>
            <v:imagedata o:title=""/>
            <o:lock v:ext="edit"/>
          </v:line>
        </w:pict>
      </w:r>
      <w:r>
        <w:pict>
          <v:line id="_x0000_s1029" o:spid="_x0000_s1029" o:spt="20" style="position:absolute;left:0pt;margin-left:242.5pt;margin-top:17.05pt;height:0pt;width:2.9pt;mso-position-horizontal-relative:page;z-index:251660288;mso-width-relative:page;mso-height-relative:page;" coordsize="21600,21600">
            <v:path arrowok="t"/>
            <v:fill focussize="0,0"/>
            <v:stroke weight="0.48pt"/>
            <v:imagedata o:title=""/>
            <o:lock v:ext="edit"/>
          </v:line>
        </w:pict>
      </w:r>
      <w:r>
        <w:pict>
          <v:line id="_x0000_s1030" o:spid="_x0000_s1030" o:spt="20" style="position:absolute;left:0pt;margin-left:370.75pt;margin-top:17.05pt;height:0pt;width:3pt;mso-position-horizontal-relative:page;z-index:251661312;mso-width-relative:page;mso-height-relative:page;" coordsize="21600,21600">
            <v:path arrowok="t"/>
            <v:fill focussize="0,0"/>
            <v:stroke weight="0.48pt"/>
            <v:imagedata o:title=""/>
            <o:lock v:ext="edit"/>
          </v:line>
        </w:pict>
      </w:r>
      <w:r>
        <w:t>A.litter</w:t>
      </w:r>
      <w:r>
        <w:tab/>
      </w:r>
      <w:r>
        <w:t>B.</w:t>
      </w:r>
      <w:r>
        <w:rPr>
          <w:spacing w:val="-1"/>
        </w:rPr>
        <w:t xml:space="preserve"> </w:t>
      </w:r>
      <w:r>
        <w:t>bin</w:t>
      </w:r>
      <w:r>
        <w:tab/>
      </w:r>
      <w:r>
        <w:t>C.</w:t>
      </w:r>
      <w:r>
        <w:rPr>
          <w:spacing w:val="-1"/>
        </w:rPr>
        <w:t xml:space="preserve"> </w:t>
      </w:r>
      <w:r>
        <w:t>license</w:t>
      </w:r>
    </w:p>
    <w:p>
      <w:pPr>
        <w:pStyle w:val="3"/>
        <w:tabs>
          <w:tab w:val="left" w:pos="489"/>
        </w:tabs>
        <w:spacing w:before="119"/>
        <w:ind w:left="0" w:right="1399"/>
        <w:jc w:val="center"/>
      </w:pPr>
      <w:r>
        <w:t>(</w:t>
      </w:r>
      <w:r>
        <w:tab/>
      </w:r>
      <w:r>
        <w:t>) 5. Which pair of the words with the underlined letters has different</w:t>
      </w:r>
      <w:r>
        <w:rPr>
          <w:spacing w:val="-14"/>
        </w:rPr>
        <w:t xml:space="preserve"> </w:t>
      </w:r>
      <w:r>
        <w:t>sounds?</w:t>
      </w:r>
    </w:p>
    <w:p>
      <w:pPr>
        <w:pStyle w:val="3"/>
        <w:tabs>
          <w:tab w:val="left" w:pos="2133"/>
          <w:tab w:val="left" w:pos="4192"/>
        </w:tabs>
        <w:ind w:left="0" w:right="2150"/>
        <w:jc w:val="center"/>
      </w:pPr>
      <w:r>
        <w:pict>
          <v:line id="_x0000_s1031" o:spid="_x0000_s1031" o:spt="20" style="position:absolute;left:0pt;margin-left:345.7pt;margin-top:17.05pt;height:0pt;width:2.85pt;mso-position-horizontal-relative:page;z-index:251662336;mso-width-relative:page;mso-height-relative:page;" coordsize="21600,21600">
            <v:path arrowok="t"/>
            <v:fill focussize="0,0"/>
            <v:stroke weight="0.48pt"/>
            <v:imagedata o:title=""/>
            <o:lock v:ext="edit"/>
          </v:line>
        </w:pict>
      </w:r>
      <w:r>
        <w:pict>
          <v:line id="_x0000_s1032" o:spid="_x0000_s1032" o:spt="20" style="position:absolute;left:0pt;margin-left:365.25pt;margin-top:17.05pt;height:0pt;width:2.9pt;mso-position-horizontal-relative:page;z-index:251663360;mso-width-relative:page;mso-height-relative:page;" coordsize="21600,21600">
            <v:path arrowok="t"/>
            <v:fill focussize="0,0"/>
            <v:stroke weight="0.48pt"/>
            <v:imagedata o:title=""/>
            <o:lock v:ext="edit"/>
          </v:line>
        </w:pict>
      </w:r>
      <w:r>
        <w:t>A.sm</w:t>
      </w:r>
      <w:r>
        <w:rPr>
          <w:u w:val="single"/>
        </w:rPr>
        <w:t>o</w:t>
      </w:r>
      <w:r>
        <w:t>ke</w:t>
      </w:r>
      <w:r>
        <w:rPr>
          <w:spacing w:val="-1"/>
        </w:rPr>
        <w:t xml:space="preserve"> </w:t>
      </w:r>
      <w:r>
        <w:t>w</w:t>
      </w:r>
      <w:r>
        <w:rPr>
          <w:u w:val="single"/>
        </w:rPr>
        <w:t>o</w:t>
      </w:r>
      <w:r>
        <w:t>lf</w:t>
      </w:r>
      <w:r>
        <w:tab/>
      </w:r>
      <w:r>
        <w:t>B.</w:t>
      </w:r>
      <w:r>
        <w:rPr>
          <w:spacing w:val="-3"/>
        </w:rPr>
        <w:t xml:space="preserve"> </w:t>
      </w:r>
      <w:r>
        <w:rPr>
          <w:u w:val="single"/>
        </w:rPr>
        <w:t>a</w:t>
      </w:r>
      <w:r>
        <w:t>ttend</w:t>
      </w:r>
      <w:r>
        <w:rPr>
          <w:spacing w:val="-2"/>
        </w:rPr>
        <w:t xml:space="preserve"> </w:t>
      </w:r>
      <w:r>
        <w:rPr>
          <w:u w:val="single"/>
        </w:rPr>
        <w:t>a</w:t>
      </w:r>
      <w:r>
        <w:t>live</w:t>
      </w:r>
      <w:r>
        <w:tab/>
      </w:r>
      <w:r>
        <w:t>C. wing</w:t>
      </w:r>
      <w:r>
        <w:rPr>
          <w:spacing w:val="1"/>
        </w:rPr>
        <w:t xml:space="preserve"> </w:t>
      </w:r>
      <w:r>
        <w:t>fin</w:t>
      </w:r>
    </w:p>
    <w:p>
      <w:pPr>
        <w:pStyle w:val="3"/>
        <w:tabs>
          <w:tab w:val="left" w:pos="489"/>
        </w:tabs>
        <w:spacing w:before="119"/>
        <w:ind w:left="0" w:right="1456"/>
        <w:jc w:val="center"/>
      </w:pPr>
      <w:r>
        <w:t>(</w:t>
      </w:r>
      <w:r>
        <w:tab/>
      </w:r>
      <w:r>
        <w:t>) 6. Which pair of the words with the underlined letters has the same</w:t>
      </w:r>
      <w:r>
        <w:rPr>
          <w:spacing w:val="-7"/>
        </w:rPr>
        <w:t xml:space="preserve"> </w:t>
      </w:r>
      <w:r>
        <w:t>sound?</w:t>
      </w:r>
    </w:p>
    <w:p>
      <w:pPr>
        <w:pStyle w:val="3"/>
        <w:tabs>
          <w:tab w:val="left" w:pos="3254"/>
          <w:tab w:val="left" w:pos="5313"/>
        </w:tabs>
        <w:ind w:left="1248"/>
      </w:pPr>
      <w:r>
        <w:t>A.</w:t>
      </w:r>
      <w:r>
        <w:rPr>
          <w:spacing w:val="-2"/>
        </w:rPr>
        <w:t xml:space="preserve"> </w:t>
      </w:r>
      <w:r>
        <w:t>dis</w:t>
      </w:r>
      <w:r>
        <w:rPr>
          <w:u w:val="single"/>
        </w:rPr>
        <w:t>ea</w:t>
      </w:r>
      <w:r>
        <w:t>se</w:t>
      </w:r>
      <w:r>
        <w:rPr>
          <w:spacing w:val="-4"/>
        </w:rPr>
        <w:t xml:space="preserve"> </w:t>
      </w:r>
      <w:r>
        <w:t>tr</w:t>
      </w:r>
      <w:r>
        <w:rPr>
          <w:u w:val="single"/>
        </w:rPr>
        <w:t>ea</w:t>
      </w:r>
      <w:r>
        <w:t>sure</w:t>
      </w:r>
      <w:r>
        <w:tab/>
      </w:r>
      <w:r>
        <w:t>B.</w:t>
      </w:r>
      <w:r>
        <w:rPr>
          <w:spacing w:val="-2"/>
        </w:rPr>
        <w:t xml:space="preserve"> </w:t>
      </w:r>
      <w:r>
        <w:t>kn</w:t>
      </w:r>
      <w:r>
        <w:rPr>
          <w:u w:val="single"/>
        </w:rPr>
        <w:t>ow</w:t>
      </w:r>
      <w:r>
        <w:t>ledge bl</w:t>
      </w:r>
      <w:r>
        <w:rPr>
          <w:u w:val="single"/>
        </w:rPr>
        <w:t>ow</w:t>
      </w:r>
      <w:r>
        <w:tab/>
      </w:r>
      <w:r>
        <w:t>C. smoo</w:t>
      </w:r>
      <w:r>
        <w:rPr>
          <w:u w:val="single"/>
        </w:rPr>
        <w:t>th</w:t>
      </w:r>
      <w:r>
        <w:rPr>
          <w:spacing w:val="-1"/>
          <w:u w:val="single"/>
        </w:rPr>
        <w:t xml:space="preserve"> </w:t>
      </w:r>
      <w:r>
        <w:rPr>
          <w:u w:val="single"/>
        </w:rPr>
        <w:t>th</w:t>
      </w:r>
      <w:r>
        <w:t>ough</w:t>
      </w:r>
    </w:p>
    <w:p>
      <w:pPr>
        <w:pStyle w:val="3"/>
        <w:tabs>
          <w:tab w:val="left" w:pos="909"/>
        </w:tabs>
        <w:spacing w:before="119"/>
      </w:pPr>
      <w:r>
        <w:t>(</w:t>
      </w:r>
      <w:r>
        <w:tab/>
      </w:r>
      <w:r>
        <w:t>) 7. Which underlined letter has a different sound from the word “g</w:t>
      </w:r>
      <w:r>
        <w:rPr>
          <w:u w:val="single"/>
        </w:rPr>
        <w:t>ar</w:t>
      </w:r>
      <w:r>
        <w:t>bage</w:t>
      </w:r>
      <w:r>
        <w:rPr>
          <w:spacing w:val="-10"/>
        </w:rPr>
        <w:t xml:space="preserve"> </w:t>
      </w:r>
      <w:r>
        <w:t>”?</w:t>
      </w:r>
    </w:p>
    <w:p>
      <w:pPr>
        <w:pStyle w:val="3"/>
        <w:tabs>
          <w:tab w:val="left" w:pos="3719"/>
          <w:tab w:val="left" w:pos="5774"/>
        </w:tabs>
        <w:ind w:left="1248"/>
      </w:pPr>
      <w:r>
        <w:t>A.</w:t>
      </w:r>
      <w:r>
        <w:rPr>
          <w:spacing w:val="-2"/>
        </w:rPr>
        <w:t xml:space="preserve"> </w:t>
      </w:r>
      <w:r>
        <w:t>h</w:t>
      </w:r>
      <w:r>
        <w:rPr>
          <w:u w:val="single"/>
        </w:rPr>
        <w:t>ar</w:t>
      </w:r>
      <w:r>
        <w:t>mful</w:t>
      </w:r>
      <w:r>
        <w:tab/>
      </w:r>
      <w:r>
        <w:t>B.</w:t>
      </w:r>
      <w:r>
        <w:rPr>
          <w:spacing w:val="-1"/>
        </w:rPr>
        <w:t xml:space="preserve"> </w:t>
      </w:r>
      <w:r>
        <w:t>tow</w:t>
      </w:r>
      <w:r>
        <w:rPr>
          <w:u w:val="single"/>
        </w:rPr>
        <w:t>ar</w:t>
      </w:r>
      <w:r>
        <w:t>d</w:t>
      </w:r>
      <w:r>
        <w:tab/>
      </w:r>
      <w:r>
        <w:t>C. p</w:t>
      </w:r>
      <w:r>
        <w:rPr>
          <w:u w:val="single"/>
        </w:rPr>
        <w:t>ar</w:t>
      </w:r>
      <w:r>
        <w:t>don</w:t>
      </w:r>
    </w:p>
    <w:p>
      <w:pPr>
        <w:pStyle w:val="3"/>
        <w:tabs>
          <w:tab w:val="left" w:pos="909"/>
        </w:tabs>
        <w:spacing w:before="105"/>
        <w:rPr>
          <w:rFonts w:ascii="宋体" w:eastAsia="宋体"/>
        </w:rPr>
      </w:pPr>
      <w:r>
        <w:t>(</w:t>
      </w:r>
      <w:r>
        <w:tab/>
      </w:r>
      <w:r>
        <w:t>)8. Which of the following words doesn't have the same stress as the</w:t>
      </w:r>
      <w:r>
        <w:rPr>
          <w:spacing w:val="-4"/>
        </w:rPr>
        <w:t xml:space="preserve"> </w:t>
      </w:r>
      <w:r>
        <w:t>others</w:t>
      </w:r>
      <w:r>
        <w:rPr>
          <w:rFonts w:hint="eastAsia" w:ascii="宋体" w:eastAsia="宋体"/>
        </w:rPr>
        <w:t>？</w:t>
      </w:r>
    </w:p>
    <w:p>
      <w:pPr>
        <w:pStyle w:val="3"/>
        <w:tabs>
          <w:tab w:val="left" w:pos="2519"/>
          <w:tab w:val="left" w:pos="4199"/>
        </w:tabs>
        <w:spacing w:before="105"/>
        <w:ind w:left="840"/>
      </w:pPr>
      <w:r>
        <w:t>A.</w:t>
      </w:r>
      <w:r>
        <w:rPr>
          <w:spacing w:val="50"/>
        </w:rPr>
        <w:t xml:space="preserve"> </w:t>
      </w:r>
      <w:r>
        <w:t>Rapid.</w:t>
      </w:r>
      <w:r>
        <w:tab/>
      </w:r>
      <w:r>
        <w:t>B.</w:t>
      </w:r>
      <w:r>
        <w:rPr>
          <w:spacing w:val="-2"/>
        </w:rPr>
        <w:t xml:space="preserve"> </w:t>
      </w:r>
      <w:r>
        <w:t>Surface.</w:t>
      </w:r>
      <w:r>
        <w:tab/>
      </w:r>
      <w:r>
        <w:t>C. Hotel</w:t>
      </w:r>
    </w:p>
    <w:p>
      <w:pPr>
        <w:pStyle w:val="3"/>
        <w:tabs>
          <w:tab w:val="left" w:pos="909"/>
        </w:tabs>
      </w:pPr>
      <w:r>
        <w:t>(</w:t>
      </w:r>
      <w:r>
        <w:tab/>
      </w:r>
      <w:r>
        <w:t>) 9.Which word of the following doesn’t have the same stress as the</w:t>
      </w:r>
      <w:r>
        <w:rPr>
          <w:spacing w:val="-4"/>
        </w:rPr>
        <w:t xml:space="preserve"> </w:t>
      </w:r>
      <w:r>
        <w:t>others?</w:t>
      </w:r>
    </w:p>
    <w:p>
      <w:pPr>
        <w:pStyle w:val="3"/>
        <w:tabs>
          <w:tab w:val="left" w:pos="909"/>
          <w:tab w:val="left" w:pos="3218"/>
          <w:tab w:val="left" w:pos="5831"/>
        </w:tabs>
        <w:spacing w:before="119" w:line="357" w:lineRule="auto"/>
        <w:ind w:right="2455" w:firstLine="513"/>
      </w:pPr>
      <w:r>
        <w:t>A.</w:t>
      </w:r>
      <w:r>
        <w:rPr>
          <w:spacing w:val="-2"/>
        </w:rPr>
        <w:t xml:space="preserve"> </w:t>
      </w:r>
      <w:r>
        <w:t>Overcome</w:t>
      </w:r>
      <w:r>
        <w:tab/>
      </w:r>
      <w:r>
        <w:t>B.</w:t>
      </w:r>
      <w:r>
        <w:rPr>
          <w:spacing w:val="-2"/>
        </w:rPr>
        <w:t xml:space="preserve"> </w:t>
      </w:r>
      <w:r>
        <w:t>Level</w:t>
      </w:r>
      <w:r>
        <w:tab/>
      </w:r>
      <w:r>
        <w:t xml:space="preserve">C. </w:t>
      </w:r>
      <w:r>
        <w:rPr>
          <w:spacing w:val="-4"/>
        </w:rPr>
        <w:t xml:space="preserve">Method </w:t>
      </w:r>
      <w:r>
        <w:t>(</w:t>
      </w:r>
      <w:r>
        <w:tab/>
      </w:r>
      <w:r>
        <w:t>) 10. Which stress of the following words is</w:t>
      </w:r>
      <w:r>
        <w:rPr>
          <w:spacing w:val="-8"/>
        </w:rPr>
        <w:t xml:space="preserve"> </w:t>
      </w:r>
      <w:r>
        <w:t>different?</w:t>
      </w:r>
    </w:p>
    <w:p>
      <w:pPr>
        <w:pStyle w:val="3"/>
        <w:tabs>
          <w:tab w:val="left" w:pos="3719"/>
          <w:tab w:val="left" w:pos="5774"/>
        </w:tabs>
        <w:spacing w:before="0"/>
        <w:ind w:left="1248"/>
      </w:pPr>
      <w:r>
        <w:t>A.</w:t>
      </w:r>
      <w:r>
        <w:rPr>
          <w:spacing w:val="-8"/>
        </w:rPr>
        <w:t xml:space="preserve"> </w:t>
      </w:r>
      <w:r>
        <w:t>Translate.</w:t>
      </w:r>
      <w:r>
        <w:tab/>
      </w:r>
      <w:r>
        <w:t>B.</w:t>
      </w:r>
      <w:r>
        <w:rPr>
          <w:spacing w:val="-2"/>
        </w:rPr>
        <w:t xml:space="preserve"> </w:t>
      </w:r>
      <w:r>
        <w:t>Realize.</w:t>
      </w:r>
      <w:r>
        <w:tab/>
      </w:r>
      <w:r>
        <w:t>C.</w:t>
      </w:r>
      <w:r>
        <w:rPr>
          <w:spacing w:val="-12"/>
        </w:rPr>
        <w:t xml:space="preserve"> </w:t>
      </w:r>
      <w:r>
        <w:t>Almost.</w:t>
      </w:r>
    </w:p>
    <w:p>
      <w:pPr>
        <w:pStyle w:val="3"/>
        <w:tabs>
          <w:tab w:val="left" w:pos="909"/>
        </w:tabs>
        <w:spacing w:before="119"/>
      </w:pPr>
      <w:r>
        <w:t>(</w:t>
      </w:r>
      <w:r>
        <w:tab/>
      </w:r>
      <w:r>
        <w:t>)11.—We students are asked to study from home online course</w:t>
      </w:r>
      <w:r>
        <w:rPr>
          <w:spacing w:val="-4"/>
        </w:rPr>
        <w:t xml:space="preserve"> </w:t>
      </w:r>
      <w:r>
        <w:t>platforms.</w:t>
      </w:r>
    </w:p>
    <w:p>
      <w:pPr>
        <w:pStyle w:val="3"/>
        <w:tabs>
          <w:tab w:val="left" w:pos="3451"/>
        </w:tabs>
        <w:ind w:left="1048"/>
      </w:pPr>
      <w:r>
        <w:t>—Put the</w:t>
      </w:r>
      <w:r>
        <w:rPr>
          <w:spacing w:val="-3"/>
        </w:rPr>
        <w:t xml:space="preserve"> </w:t>
      </w:r>
      <w:r>
        <w:t>Internet</w:t>
      </w:r>
      <w:r>
        <w:rPr>
          <w:spacing w:val="-2"/>
        </w:rPr>
        <w:t xml:space="preserve"> </w:t>
      </w:r>
      <w:r>
        <w:t>to</w:t>
      </w:r>
      <w:r>
        <w:rPr>
          <w:u w:val="single"/>
        </w:rPr>
        <w:tab/>
      </w:r>
      <w:r>
        <w:t>good</w:t>
      </w:r>
      <w:r>
        <w:rPr>
          <w:spacing w:val="1"/>
        </w:rPr>
        <w:t xml:space="preserve"> </w:t>
      </w:r>
      <w:r>
        <w:t>use.</w:t>
      </w:r>
    </w:p>
    <w:p>
      <w:pPr>
        <w:pStyle w:val="3"/>
        <w:tabs>
          <w:tab w:val="left" w:pos="2519"/>
          <w:tab w:val="left" w:pos="4199"/>
        </w:tabs>
        <w:spacing w:before="119"/>
        <w:ind w:left="1048"/>
      </w:pPr>
      <w:r>
        <w:t>A.  a</w:t>
      </w:r>
      <w:r>
        <w:tab/>
      </w:r>
      <w:r>
        <w:t>B.</w:t>
      </w:r>
      <w:r>
        <w:rPr>
          <w:spacing w:val="-1"/>
        </w:rPr>
        <w:t xml:space="preserve"> </w:t>
      </w:r>
      <w:r>
        <w:t>an</w:t>
      </w:r>
      <w:r>
        <w:tab/>
      </w:r>
      <w:r>
        <w:t>C. /</w:t>
      </w:r>
    </w:p>
    <w:p>
      <w:pPr>
        <w:pStyle w:val="3"/>
        <w:tabs>
          <w:tab w:val="left" w:pos="851"/>
          <w:tab w:val="left" w:pos="3902"/>
        </w:tabs>
        <w:spacing w:line="357" w:lineRule="auto"/>
        <w:ind w:left="1048" w:right="460" w:hanging="629"/>
      </w:pPr>
      <w:r>
        <w:t>(</w:t>
      </w:r>
      <w:r>
        <w:tab/>
      </w:r>
      <w:r>
        <w:t>) 12. Everyone</w:t>
      </w:r>
      <w:r>
        <w:rPr>
          <w:spacing w:val="43"/>
        </w:rPr>
        <w:t xml:space="preserve"> </w:t>
      </w:r>
      <w:r>
        <w:t>will</w:t>
      </w:r>
      <w:r>
        <w:rPr>
          <w:spacing w:val="17"/>
        </w:rPr>
        <w:t xml:space="preserve"> </w:t>
      </w:r>
      <w:r>
        <w:t>make</w:t>
      </w:r>
      <w:r>
        <w:rPr>
          <w:u w:val="single"/>
        </w:rPr>
        <w:tab/>
      </w:r>
      <w:r>
        <w:t>great difference in this exam. Just read all the questions carefully and believe in</w:t>
      </w:r>
      <w:r>
        <w:rPr>
          <w:spacing w:val="3"/>
        </w:rPr>
        <w:t xml:space="preserve"> </w:t>
      </w:r>
      <w:r>
        <w:t>yourself!</w:t>
      </w:r>
    </w:p>
    <w:p>
      <w:pPr>
        <w:pStyle w:val="3"/>
        <w:tabs>
          <w:tab w:val="left" w:pos="3707"/>
          <w:tab w:val="left" w:pos="6355"/>
        </w:tabs>
        <w:spacing w:before="1"/>
        <w:ind w:left="1048"/>
      </w:pPr>
      <w:r>
        <w:t xml:space="preserve">A. </w:t>
      </w:r>
      <w:r>
        <w:rPr>
          <w:spacing w:val="50"/>
        </w:rPr>
        <w:t xml:space="preserve"> </w:t>
      </w:r>
      <w:r>
        <w:t>a</w:t>
      </w:r>
      <w:r>
        <w:tab/>
      </w:r>
      <w:r>
        <w:t>B.</w:t>
      </w:r>
      <w:r>
        <w:rPr>
          <w:spacing w:val="-1"/>
        </w:rPr>
        <w:t xml:space="preserve"> </w:t>
      </w:r>
      <w:r>
        <w:t>an</w:t>
      </w:r>
      <w:r>
        <w:tab/>
      </w:r>
      <w:r>
        <w:t>C. the</w:t>
      </w:r>
    </w:p>
    <w:p>
      <w:pPr>
        <w:pStyle w:val="3"/>
        <w:tabs>
          <w:tab w:val="left" w:pos="803"/>
          <w:tab w:val="left" w:pos="3640"/>
        </w:tabs>
      </w:pPr>
      <w:r>
        <w:t>(</w:t>
      </w:r>
      <w:r>
        <w:tab/>
      </w:r>
      <w:r>
        <w:t>) 13. Carl's is</w:t>
      </w:r>
      <w:r>
        <w:rPr>
          <w:spacing w:val="-4"/>
        </w:rPr>
        <w:t xml:space="preserve"> </w:t>
      </w:r>
      <w:r>
        <w:t>so</w:t>
      </w:r>
      <w:r>
        <w:rPr>
          <w:spacing w:val="-1"/>
        </w:rPr>
        <w:t xml:space="preserve"> </w:t>
      </w:r>
      <w:r>
        <w:t>thankful</w:t>
      </w:r>
      <w:r>
        <w:rPr>
          <w:u w:val="single"/>
        </w:rPr>
        <w:tab/>
      </w:r>
      <w:r>
        <w:t>his parents because they allow him to develop his</w:t>
      </w:r>
      <w:r>
        <w:rPr>
          <w:spacing w:val="-6"/>
        </w:rPr>
        <w:t xml:space="preserve"> </w:t>
      </w:r>
      <w:r>
        <w:t>hobbies.</w:t>
      </w:r>
    </w:p>
    <w:p>
      <w:pPr>
        <w:pStyle w:val="3"/>
        <w:tabs>
          <w:tab w:val="left" w:pos="3650"/>
          <w:tab w:val="left" w:pos="6369"/>
        </w:tabs>
        <w:spacing w:before="119"/>
        <w:ind w:left="1048"/>
      </w:pPr>
      <w:r>
        <w:t>A.</w:t>
      </w:r>
      <w:r>
        <w:rPr>
          <w:spacing w:val="-1"/>
        </w:rPr>
        <w:t xml:space="preserve"> </w:t>
      </w:r>
      <w:r>
        <w:t>for</w:t>
      </w:r>
      <w:r>
        <w:tab/>
      </w:r>
      <w:r>
        <w:t>B.</w:t>
      </w:r>
      <w:r>
        <w:rPr>
          <w:spacing w:val="-1"/>
        </w:rPr>
        <w:t xml:space="preserve"> </w:t>
      </w:r>
      <w:r>
        <w:t>to</w:t>
      </w:r>
      <w:r>
        <w:tab/>
      </w:r>
      <w:r>
        <w:t>C. with</w:t>
      </w:r>
    </w:p>
    <w:p>
      <w:pPr>
        <w:pStyle w:val="3"/>
        <w:tabs>
          <w:tab w:val="left" w:pos="803"/>
          <w:tab w:val="left" w:pos="2891"/>
        </w:tabs>
      </w:pPr>
      <w:r>
        <w:t>(</w:t>
      </w:r>
      <w:r>
        <w:tab/>
      </w:r>
      <w:r>
        <w:t>) 14.Each</w:t>
      </w:r>
      <w:r>
        <w:rPr>
          <w:spacing w:val="-4"/>
        </w:rPr>
        <w:t xml:space="preserve"> </w:t>
      </w:r>
      <w:r>
        <w:t>time</w:t>
      </w:r>
      <w:r>
        <w:rPr>
          <w:spacing w:val="2"/>
        </w:rPr>
        <w:t xml:space="preserve"> </w:t>
      </w:r>
      <w:r>
        <w:t>I</w:t>
      </w:r>
      <w:r>
        <w:rPr>
          <w:u w:val="single"/>
        </w:rPr>
        <w:tab/>
      </w:r>
      <w:r>
        <w:t>the old days we spent together, I can always get a feeling of</w:t>
      </w:r>
      <w:r>
        <w:rPr>
          <w:spacing w:val="-20"/>
        </w:rPr>
        <w:t xml:space="preserve"> </w:t>
      </w:r>
      <w:r>
        <w:t>warmth.</w:t>
      </w:r>
    </w:p>
    <w:p>
      <w:pPr>
        <w:pStyle w:val="3"/>
        <w:tabs>
          <w:tab w:val="left" w:pos="3731"/>
          <w:tab w:val="left" w:pos="6367"/>
        </w:tabs>
        <w:spacing w:before="119"/>
        <w:ind w:left="1048"/>
      </w:pPr>
      <w:r>
        <w:t>A.   look</w:t>
      </w:r>
      <w:r>
        <w:rPr>
          <w:spacing w:val="-2"/>
        </w:rPr>
        <w:t xml:space="preserve"> </w:t>
      </w:r>
      <w:r>
        <w:t>up</w:t>
      </w:r>
      <w:r>
        <w:rPr>
          <w:spacing w:val="-2"/>
        </w:rPr>
        <w:t xml:space="preserve"> </w:t>
      </w:r>
      <w:r>
        <w:t>to</w:t>
      </w:r>
      <w:r>
        <w:tab/>
      </w:r>
      <w:r>
        <w:t>B. look</w:t>
      </w:r>
      <w:r>
        <w:rPr>
          <w:spacing w:val="-3"/>
        </w:rPr>
        <w:t xml:space="preserve"> </w:t>
      </w:r>
      <w:r>
        <w:t>back</w:t>
      </w:r>
      <w:r>
        <w:rPr>
          <w:spacing w:val="-1"/>
        </w:rPr>
        <w:t xml:space="preserve"> </w:t>
      </w:r>
      <w:r>
        <w:t>at</w:t>
      </w:r>
      <w:r>
        <w:tab/>
      </w:r>
      <w:r>
        <w:t>C. look forward</w:t>
      </w:r>
      <w:r>
        <w:rPr>
          <w:spacing w:val="1"/>
        </w:rPr>
        <w:t xml:space="preserve"> </w:t>
      </w:r>
      <w:r>
        <w:t>to</w:t>
      </w:r>
    </w:p>
    <w:p>
      <w:pPr>
        <w:pStyle w:val="3"/>
        <w:tabs>
          <w:tab w:val="left" w:pos="803"/>
          <w:tab w:val="left" w:pos="7490"/>
        </w:tabs>
        <w:spacing w:line="357" w:lineRule="auto"/>
        <w:ind w:left="1048" w:right="460" w:hanging="629"/>
      </w:pPr>
      <w:r>
        <w:t>(</w:t>
      </w:r>
      <w:r>
        <w:tab/>
      </w:r>
      <w:r>
        <w:t xml:space="preserve">) 15.There is only one earth for us to live on. </w:t>
      </w:r>
      <w:r>
        <w:rPr>
          <w:spacing w:val="-3"/>
        </w:rPr>
        <w:t xml:space="preserve">Let’s </w:t>
      </w:r>
      <w:r>
        <w:t>save the</w:t>
      </w:r>
      <w:r>
        <w:rPr>
          <w:spacing w:val="-12"/>
        </w:rPr>
        <w:t xml:space="preserve"> </w:t>
      </w:r>
      <w:r>
        <w:t>earth from</w:t>
      </w:r>
      <w:r>
        <w:rPr>
          <w:u w:val="single"/>
        </w:rPr>
        <w:tab/>
      </w:r>
      <w:r>
        <w:t xml:space="preserve">by doing </w:t>
      </w:r>
      <w:r>
        <w:rPr>
          <w:spacing w:val="-5"/>
        </w:rPr>
        <w:t xml:space="preserve">some </w:t>
      </w:r>
      <w:r>
        <w:t>simple things.</w:t>
      </w:r>
    </w:p>
    <w:p>
      <w:pPr>
        <w:pStyle w:val="3"/>
        <w:tabs>
          <w:tab w:val="left" w:pos="3707"/>
          <w:tab w:val="left" w:pos="6424"/>
        </w:tabs>
        <w:spacing w:before="1"/>
        <w:ind w:left="1048"/>
      </w:pPr>
      <w:r>
        <w:t xml:space="preserve">A. </w:t>
      </w:r>
      <w:r>
        <w:rPr>
          <w:spacing w:val="46"/>
        </w:rPr>
        <w:t xml:space="preserve"> </w:t>
      </w:r>
      <w:r>
        <w:t>themselves</w:t>
      </w:r>
      <w:r>
        <w:tab/>
      </w:r>
      <w:r>
        <w:t>B.</w:t>
      </w:r>
      <w:r>
        <w:rPr>
          <w:spacing w:val="-2"/>
        </w:rPr>
        <w:t xml:space="preserve"> </w:t>
      </w:r>
      <w:r>
        <w:t>yourselves</w:t>
      </w:r>
      <w:r>
        <w:tab/>
      </w:r>
      <w:r>
        <w:t>C.</w:t>
      </w:r>
      <w:r>
        <w:rPr>
          <w:spacing w:val="3"/>
        </w:rPr>
        <w:t xml:space="preserve"> </w:t>
      </w:r>
      <w:r>
        <w:t>ourselves</w:t>
      </w:r>
    </w:p>
    <w:p>
      <w:pPr>
        <w:sectPr>
          <w:headerReference r:id="rId3" w:type="default"/>
          <w:footerReference r:id="rId4" w:type="default"/>
          <w:type w:val="continuous"/>
          <w:pgSz w:w="11910" w:h="16840"/>
          <w:pgMar w:top="1260" w:right="1340" w:bottom="1160" w:left="1380" w:header="720" w:footer="970" w:gutter="0"/>
          <w:pgNumType w:start="1"/>
          <w:cols w:space="720" w:num="1"/>
        </w:sectPr>
      </w:pPr>
    </w:p>
    <w:p>
      <w:pPr>
        <w:pStyle w:val="3"/>
        <w:tabs>
          <w:tab w:val="left" w:pos="909"/>
          <w:tab w:val="left" w:pos="5124"/>
        </w:tabs>
        <w:spacing w:before="75" w:line="357" w:lineRule="auto"/>
        <w:ind w:left="1154" w:right="1080" w:hanging="735"/>
      </w:pPr>
      <w:r>
        <w:t>(</w:t>
      </w:r>
      <w:r>
        <w:tab/>
      </w:r>
      <w:r>
        <w:t>) 16. The workers are asked to</w:t>
      </w:r>
      <w:r>
        <w:rPr>
          <w:spacing w:val="-8"/>
        </w:rPr>
        <w:t xml:space="preserve"> </w:t>
      </w:r>
      <w:r>
        <w:t>read</w:t>
      </w:r>
      <w:r>
        <w:rPr>
          <w:spacing w:val="-1"/>
        </w:rPr>
        <w:t xml:space="preserve"> </w:t>
      </w:r>
      <w:r>
        <w:t>the</w:t>
      </w:r>
      <w:r>
        <w:rPr>
          <w:u w:val="single"/>
        </w:rPr>
        <w:tab/>
      </w:r>
      <w:r>
        <w:t>carefully before they start using the machine.</w:t>
      </w:r>
    </w:p>
    <w:p>
      <w:pPr>
        <w:pStyle w:val="3"/>
        <w:tabs>
          <w:tab w:val="left" w:pos="3808"/>
          <w:tab w:val="left" w:pos="6292"/>
        </w:tabs>
        <w:spacing w:before="0"/>
        <w:ind w:left="945"/>
      </w:pPr>
      <w:r>
        <w:t>A.</w:t>
      </w:r>
      <w:r>
        <w:rPr>
          <w:spacing w:val="-4"/>
        </w:rPr>
        <w:t xml:space="preserve"> </w:t>
      </w:r>
      <w:r>
        <w:t>instruments</w:t>
      </w:r>
      <w:r>
        <w:tab/>
      </w:r>
      <w:r>
        <w:t>B.</w:t>
      </w:r>
      <w:r>
        <w:rPr>
          <w:spacing w:val="-2"/>
        </w:rPr>
        <w:t xml:space="preserve"> </w:t>
      </w:r>
      <w:r>
        <w:t>instructions</w:t>
      </w:r>
      <w:r>
        <w:tab/>
      </w:r>
      <w:r>
        <w:t>C.</w:t>
      </w:r>
      <w:r>
        <w:rPr>
          <w:spacing w:val="3"/>
        </w:rPr>
        <w:t xml:space="preserve"> </w:t>
      </w:r>
      <w:r>
        <w:t>invitations</w:t>
      </w:r>
    </w:p>
    <w:p>
      <w:pPr>
        <w:pStyle w:val="3"/>
        <w:tabs>
          <w:tab w:val="left" w:pos="808"/>
          <w:tab w:val="left" w:pos="4776"/>
        </w:tabs>
        <w:spacing w:before="119" w:line="357" w:lineRule="auto"/>
        <w:ind w:left="1260" w:right="458" w:hanging="840"/>
      </w:pPr>
      <w:r>
        <w:t>(</w:t>
      </w:r>
      <w:r>
        <w:tab/>
      </w:r>
      <w:r>
        <w:t>) 17.Although I could</w:t>
      </w:r>
      <w:r>
        <w:rPr>
          <w:spacing w:val="5"/>
        </w:rPr>
        <w:t xml:space="preserve"> </w:t>
      </w:r>
      <w:r>
        <w:t>not</w:t>
      </w:r>
      <w:r>
        <w:rPr>
          <w:spacing w:val="-2"/>
        </w:rPr>
        <w:t xml:space="preserve"> </w:t>
      </w:r>
      <w:r>
        <w:t>understand</w:t>
      </w:r>
      <w:r>
        <w:rPr>
          <w:u w:val="single"/>
        </w:rPr>
        <w:tab/>
      </w:r>
      <w:r>
        <w:t>the characters said, their body language helped me to get some of the</w:t>
      </w:r>
      <w:r>
        <w:rPr>
          <w:spacing w:val="1"/>
        </w:rPr>
        <w:t xml:space="preserve"> </w:t>
      </w:r>
      <w:r>
        <w:t>meaning.</w:t>
      </w:r>
    </w:p>
    <w:p>
      <w:pPr>
        <w:pStyle w:val="3"/>
        <w:tabs>
          <w:tab w:val="left" w:pos="3743"/>
          <w:tab w:val="left" w:pos="6333"/>
        </w:tabs>
        <w:spacing w:before="0" w:line="253" w:lineRule="exact"/>
        <w:ind w:left="1048"/>
      </w:pPr>
      <w:r>
        <w:rPr>
          <w:rFonts w:ascii="Calibri"/>
        </w:rPr>
        <w:t xml:space="preserve">A. </w:t>
      </w:r>
      <w:r>
        <w:rPr>
          <w:rFonts w:ascii="Calibri"/>
          <w:spacing w:val="8"/>
        </w:rPr>
        <w:t xml:space="preserve"> </w:t>
      </w:r>
      <w:r>
        <w:t>anything</w:t>
      </w:r>
      <w:r>
        <w:tab/>
      </w:r>
      <w:r>
        <w:t>B.</w:t>
      </w:r>
      <w:r>
        <w:rPr>
          <w:spacing w:val="-2"/>
        </w:rPr>
        <w:t xml:space="preserve"> </w:t>
      </w:r>
      <w:r>
        <w:t>something</w:t>
      </w:r>
      <w:r>
        <w:tab/>
      </w:r>
      <w:r>
        <w:t>C.</w:t>
      </w:r>
      <w:r>
        <w:rPr>
          <w:spacing w:val="3"/>
        </w:rPr>
        <w:t xml:space="preserve"> </w:t>
      </w:r>
      <w:r>
        <w:t>everything</w:t>
      </w:r>
    </w:p>
    <w:p>
      <w:pPr>
        <w:pStyle w:val="3"/>
        <w:tabs>
          <w:tab w:val="left" w:pos="909"/>
          <w:tab w:val="left" w:pos="5124"/>
        </w:tabs>
        <w:spacing w:before="107" w:line="357" w:lineRule="auto"/>
        <w:ind w:left="1154" w:right="840" w:hanging="735"/>
      </w:pPr>
      <w:r>
        <w:t>(</w:t>
      </w:r>
      <w:r>
        <w:tab/>
      </w:r>
      <w:r>
        <w:t>)18.Bigatti was invited to</w:t>
      </w:r>
      <w:r>
        <w:rPr>
          <w:spacing w:val="-10"/>
        </w:rPr>
        <w:t xml:space="preserve"> </w:t>
      </w:r>
      <w:r>
        <w:t>provide training</w:t>
      </w:r>
      <w:r>
        <w:rPr>
          <w:u w:val="single"/>
        </w:rPr>
        <w:tab/>
      </w:r>
      <w:r>
        <w:t>the new instrument and technology in some countries in</w:t>
      </w:r>
      <w:r>
        <w:rPr>
          <w:spacing w:val="1"/>
        </w:rPr>
        <w:t xml:space="preserve"> </w:t>
      </w:r>
      <w:r>
        <w:t>Europe.</w:t>
      </w:r>
    </w:p>
    <w:p>
      <w:pPr>
        <w:pStyle w:val="3"/>
        <w:tabs>
          <w:tab w:val="left" w:pos="2519"/>
          <w:tab w:val="left" w:pos="4199"/>
        </w:tabs>
        <w:spacing w:before="0"/>
        <w:ind w:left="1048"/>
      </w:pPr>
      <w:r>
        <w:t>A.</w:t>
      </w:r>
      <w:r>
        <w:rPr>
          <w:spacing w:val="-2"/>
        </w:rPr>
        <w:t xml:space="preserve"> </w:t>
      </w:r>
      <w:r>
        <w:t>with</w:t>
      </w:r>
      <w:r>
        <w:tab/>
      </w:r>
      <w:r>
        <w:t>B.</w:t>
      </w:r>
      <w:r>
        <w:rPr>
          <w:spacing w:val="-1"/>
        </w:rPr>
        <w:t xml:space="preserve"> </w:t>
      </w:r>
      <w:r>
        <w:t>for</w:t>
      </w:r>
      <w:r>
        <w:tab/>
      </w:r>
      <w:r>
        <w:t>C. to</w:t>
      </w:r>
    </w:p>
    <w:p>
      <w:pPr>
        <w:pStyle w:val="3"/>
        <w:tabs>
          <w:tab w:val="left" w:pos="909"/>
        </w:tabs>
        <w:spacing w:before="105"/>
        <w:rPr>
          <w:rFonts w:ascii="宋体" w:hAnsi="宋体" w:eastAsia="宋体"/>
        </w:rPr>
      </w:pPr>
      <w:r>
        <w:t>(</w:t>
      </w:r>
      <w:r>
        <w:tab/>
      </w:r>
      <w:r>
        <w:t>)19.—What's the epidemic situation like around the</w:t>
      </w:r>
      <w:r>
        <w:rPr>
          <w:spacing w:val="4"/>
        </w:rPr>
        <w:t xml:space="preserve"> </w:t>
      </w:r>
      <w:r>
        <w:t>world</w:t>
      </w:r>
      <w:r>
        <w:rPr>
          <w:rFonts w:hint="eastAsia" w:ascii="宋体" w:hAnsi="宋体" w:eastAsia="宋体"/>
        </w:rPr>
        <w:t>？</w:t>
      </w:r>
    </w:p>
    <w:p>
      <w:pPr>
        <w:pStyle w:val="3"/>
        <w:tabs>
          <w:tab w:val="left" w:pos="2971"/>
        </w:tabs>
        <w:spacing w:before="105"/>
        <w:ind w:left="1260"/>
      </w:pPr>
      <w:r>
        <w:t>—It</w:t>
      </w:r>
      <w:r>
        <w:rPr>
          <w:spacing w:val="-3"/>
        </w:rPr>
        <w:t xml:space="preserve"> </w:t>
      </w:r>
      <w:r>
        <w:t>appears</w:t>
      </w:r>
      <w:r>
        <w:rPr>
          <w:u w:val="single"/>
        </w:rPr>
        <w:tab/>
      </w:r>
      <w:r>
        <w:t>than</w:t>
      </w:r>
      <w:r>
        <w:rPr>
          <w:spacing w:val="1"/>
        </w:rPr>
        <w:t xml:space="preserve"> </w:t>
      </w:r>
      <w:r>
        <w:t>before.</w:t>
      </w:r>
    </w:p>
    <w:p>
      <w:pPr>
        <w:pStyle w:val="3"/>
        <w:tabs>
          <w:tab w:val="left" w:pos="3359"/>
          <w:tab w:val="left" w:pos="5459"/>
        </w:tabs>
        <w:ind w:left="1048"/>
      </w:pPr>
      <w:r>
        <w:t>A.</w:t>
      </w:r>
      <w:r>
        <w:rPr>
          <w:spacing w:val="-1"/>
        </w:rPr>
        <w:t xml:space="preserve"> </w:t>
      </w:r>
      <w:r>
        <w:t>much</w:t>
      </w:r>
      <w:r>
        <w:rPr>
          <w:spacing w:val="-2"/>
        </w:rPr>
        <w:t xml:space="preserve"> </w:t>
      </w:r>
      <w:r>
        <w:t>serious</w:t>
      </w:r>
      <w:r>
        <w:tab/>
      </w:r>
      <w:r>
        <w:t>B.</w:t>
      </w:r>
      <w:r>
        <w:rPr>
          <w:spacing w:val="-2"/>
        </w:rPr>
        <w:t xml:space="preserve"> </w:t>
      </w:r>
      <w:r>
        <w:t>more seriously</w:t>
      </w:r>
      <w:r>
        <w:tab/>
      </w:r>
      <w:r>
        <w:t>C. much more</w:t>
      </w:r>
      <w:r>
        <w:rPr>
          <w:spacing w:val="-1"/>
        </w:rPr>
        <w:t xml:space="preserve"> </w:t>
      </w:r>
      <w:r>
        <w:t>serious</w:t>
      </w:r>
    </w:p>
    <w:p>
      <w:pPr>
        <w:pStyle w:val="3"/>
        <w:tabs>
          <w:tab w:val="left" w:pos="983"/>
          <w:tab w:val="left" w:pos="1696"/>
        </w:tabs>
        <w:spacing w:before="119" w:line="357" w:lineRule="auto"/>
        <w:ind w:right="460"/>
      </w:pPr>
      <w:r>
        <w:t>(</w:t>
      </w:r>
      <w:r>
        <w:tab/>
      </w:r>
      <w:r>
        <w:t>)20. —Therefore, as the world's most important countries,the US and China should join hands,</w:t>
      </w:r>
      <w:r>
        <w:rPr>
          <w:u w:val="single"/>
        </w:rPr>
        <w:tab/>
      </w:r>
      <w:r>
        <w:rPr>
          <w:u w:val="single"/>
        </w:rPr>
        <w:tab/>
      </w:r>
      <w:r>
        <w:t>lead the global against the</w:t>
      </w:r>
      <w:r>
        <w:rPr>
          <w:spacing w:val="-3"/>
        </w:rPr>
        <w:t xml:space="preserve"> </w:t>
      </w:r>
      <w:r>
        <w:t>virus.</w:t>
      </w:r>
    </w:p>
    <w:p>
      <w:pPr>
        <w:pStyle w:val="3"/>
        <w:tabs>
          <w:tab w:val="left" w:pos="3359"/>
          <w:tab w:val="left" w:pos="5459"/>
        </w:tabs>
        <w:spacing w:before="0"/>
        <w:ind w:left="1048"/>
      </w:pPr>
      <w:r>
        <w:t>A. in</w:t>
      </w:r>
      <w:r>
        <w:rPr>
          <w:spacing w:val="-2"/>
        </w:rPr>
        <w:t xml:space="preserve"> </w:t>
      </w:r>
      <w:r>
        <w:t>order</w:t>
      </w:r>
      <w:r>
        <w:rPr>
          <w:spacing w:val="-1"/>
        </w:rPr>
        <w:t xml:space="preserve"> </w:t>
      </w:r>
      <w:r>
        <w:t>to</w:t>
      </w:r>
      <w:r>
        <w:tab/>
      </w:r>
      <w:r>
        <w:t>B.</w:t>
      </w:r>
      <w:r>
        <w:rPr>
          <w:spacing w:val="-1"/>
        </w:rPr>
        <w:t xml:space="preserve"> </w:t>
      </w:r>
      <w:r>
        <w:t>so that</w:t>
      </w:r>
      <w:r>
        <w:tab/>
      </w:r>
      <w:r>
        <w:t>C. as long</w:t>
      </w:r>
      <w:r>
        <w:rPr>
          <w:spacing w:val="-1"/>
        </w:rPr>
        <w:t xml:space="preserve"> </w:t>
      </w:r>
      <w:r>
        <w:t>as</w:t>
      </w:r>
    </w:p>
    <w:p>
      <w:pPr>
        <w:pStyle w:val="3"/>
        <w:tabs>
          <w:tab w:val="left" w:pos="909"/>
          <w:tab w:val="left" w:pos="4611"/>
        </w:tabs>
        <w:spacing w:before="119"/>
      </w:pPr>
      <w:r>
        <w:t>(</w:t>
      </w:r>
      <w:r>
        <w:tab/>
      </w:r>
      <w:r>
        <w:t>)21. Wuhan's</w:t>
      </w:r>
      <w:r>
        <w:rPr>
          <w:spacing w:val="-8"/>
        </w:rPr>
        <w:t xml:space="preserve"> </w:t>
      </w:r>
      <w:r>
        <w:t>Leishenshan</w:t>
      </w:r>
      <w:r>
        <w:rPr>
          <w:spacing w:val="-4"/>
        </w:rPr>
        <w:t xml:space="preserve"> </w:t>
      </w:r>
      <w:r>
        <w:t>Hospital,</w:t>
      </w:r>
      <w:r>
        <w:rPr>
          <w:u w:val="single"/>
        </w:rPr>
        <w:tab/>
      </w:r>
      <w:r>
        <w:t>in 10 days to treat patients, has been</w:t>
      </w:r>
      <w:r>
        <w:rPr>
          <w:spacing w:val="-5"/>
        </w:rPr>
        <w:t xml:space="preserve"> </w:t>
      </w:r>
      <w:r>
        <w:t>closed.</w:t>
      </w:r>
    </w:p>
    <w:p>
      <w:pPr>
        <w:pStyle w:val="3"/>
        <w:tabs>
          <w:tab w:val="left" w:pos="2939"/>
          <w:tab w:val="left" w:pos="4619"/>
        </w:tabs>
        <w:ind w:left="1048"/>
      </w:pPr>
      <w:r>
        <w:t>A.</w:t>
      </w:r>
      <w:r>
        <w:rPr>
          <w:spacing w:val="-1"/>
        </w:rPr>
        <w:t xml:space="preserve"> </w:t>
      </w:r>
      <w:r>
        <w:t>built</w:t>
      </w:r>
      <w:r>
        <w:tab/>
      </w:r>
      <w:r>
        <w:t>B.</w:t>
      </w:r>
      <w:r>
        <w:rPr>
          <w:spacing w:val="-2"/>
        </w:rPr>
        <w:t xml:space="preserve"> </w:t>
      </w:r>
      <w:r>
        <w:t>build</w:t>
      </w:r>
      <w:r>
        <w:tab/>
      </w:r>
      <w:r>
        <w:t>C. building</w:t>
      </w:r>
    </w:p>
    <w:p>
      <w:pPr>
        <w:pStyle w:val="3"/>
        <w:tabs>
          <w:tab w:val="left" w:pos="909"/>
          <w:tab w:val="left" w:pos="3487"/>
        </w:tabs>
        <w:spacing w:before="119"/>
      </w:pPr>
      <w:r>
        <w:t>(</w:t>
      </w:r>
      <w:r>
        <w:tab/>
      </w:r>
      <w:r>
        <w:t>)22. —</w:t>
      </w:r>
      <w:r>
        <w:rPr>
          <w:spacing w:val="-2"/>
        </w:rPr>
        <w:t xml:space="preserve"> </w:t>
      </w:r>
      <w:r>
        <w:t>My</w:t>
      </w:r>
      <w:r>
        <w:rPr>
          <w:spacing w:val="-1"/>
        </w:rPr>
        <w:t xml:space="preserve"> </w:t>
      </w:r>
      <w:r>
        <w:t>mother’s</w:t>
      </w:r>
      <w:r>
        <w:rPr>
          <w:u w:val="single"/>
        </w:rPr>
        <w:tab/>
      </w:r>
      <w:r>
        <w:t>birthday was celebrated in a special</w:t>
      </w:r>
      <w:r>
        <w:rPr>
          <w:spacing w:val="-4"/>
        </w:rPr>
        <w:t xml:space="preserve"> </w:t>
      </w:r>
      <w:r>
        <w:t>restaurant.</w:t>
      </w:r>
    </w:p>
    <w:p>
      <w:pPr>
        <w:pStyle w:val="3"/>
        <w:spacing w:before="105"/>
        <w:ind w:left="1260"/>
        <w:rPr>
          <w:rFonts w:ascii="宋体" w:hAnsi="宋体" w:eastAsia="宋体"/>
        </w:rPr>
      </w:pPr>
      <w:r>
        <w:t>—Sounds exciting</w:t>
      </w:r>
      <w:r>
        <w:rPr>
          <w:rFonts w:hint="eastAsia" w:ascii="宋体" w:hAnsi="宋体" w:eastAsia="宋体"/>
        </w:rPr>
        <w:t>。</w:t>
      </w:r>
    </w:p>
    <w:p>
      <w:pPr>
        <w:pStyle w:val="3"/>
        <w:tabs>
          <w:tab w:val="left" w:pos="909"/>
          <w:tab w:val="left" w:pos="2519"/>
          <w:tab w:val="left" w:pos="4199"/>
        </w:tabs>
        <w:spacing w:before="104" w:line="357" w:lineRule="auto"/>
        <w:ind w:right="4123" w:firstLine="628"/>
      </w:pPr>
      <w:r>
        <w:t>A.</w:t>
      </w:r>
      <w:r>
        <w:rPr>
          <w:spacing w:val="-1"/>
        </w:rPr>
        <w:t xml:space="preserve"> </w:t>
      </w:r>
      <w:r>
        <w:t>forty</w:t>
      </w:r>
      <w:r>
        <w:tab/>
      </w:r>
      <w:r>
        <w:t>B.</w:t>
      </w:r>
      <w:r>
        <w:rPr>
          <w:spacing w:val="-2"/>
        </w:rPr>
        <w:t xml:space="preserve"> </w:t>
      </w:r>
      <w:r>
        <w:t>the</w:t>
      </w:r>
      <w:r>
        <w:rPr>
          <w:spacing w:val="-1"/>
        </w:rPr>
        <w:t xml:space="preserve"> </w:t>
      </w:r>
      <w:r>
        <w:t>fortieth</w:t>
      </w:r>
      <w:r>
        <w:tab/>
      </w:r>
      <w:r>
        <w:t xml:space="preserve">C. </w:t>
      </w:r>
      <w:r>
        <w:rPr>
          <w:spacing w:val="-3"/>
        </w:rPr>
        <w:t xml:space="preserve">fortieth </w:t>
      </w:r>
      <w:r>
        <w:t>(</w:t>
      </w:r>
      <w:r>
        <w:tab/>
      </w:r>
      <w:r>
        <w:t>)23.—What are you doing here</w:t>
      </w:r>
      <w:r>
        <w:rPr>
          <w:spacing w:val="-1"/>
        </w:rPr>
        <w:t xml:space="preserve"> </w:t>
      </w:r>
      <w:r>
        <w:t>?</w:t>
      </w:r>
    </w:p>
    <w:p>
      <w:pPr>
        <w:pStyle w:val="3"/>
        <w:tabs>
          <w:tab w:val="left" w:pos="3563"/>
        </w:tabs>
        <w:spacing w:before="1"/>
        <w:ind w:left="1260"/>
      </w:pPr>
      <w:r>
        <w:t>—The</w:t>
      </w:r>
      <w:r>
        <w:rPr>
          <w:spacing w:val="-4"/>
        </w:rPr>
        <w:t xml:space="preserve"> </w:t>
      </w:r>
      <w:r>
        <w:t>new</w:t>
      </w:r>
      <w:r>
        <w:rPr>
          <w:spacing w:val="-1"/>
        </w:rPr>
        <w:t xml:space="preserve"> </w:t>
      </w:r>
      <w:r>
        <w:t>furniture</w:t>
      </w:r>
      <w:r>
        <w:rPr>
          <w:u w:val="single"/>
        </w:rPr>
        <w:tab/>
      </w:r>
      <w:r>
        <w:t>too much space, I’d like to move the old things out.</w:t>
      </w:r>
    </w:p>
    <w:p>
      <w:pPr>
        <w:pStyle w:val="3"/>
        <w:tabs>
          <w:tab w:val="left" w:pos="3359"/>
          <w:tab w:val="left" w:pos="5459"/>
        </w:tabs>
        <w:ind w:left="1048"/>
      </w:pPr>
      <w:r>
        <w:t>A</w:t>
      </w:r>
      <w:r>
        <w:rPr>
          <w:spacing w:val="-2"/>
        </w:rPr>
        <w:t xml:space="preserve"> </w:t>
      </w:r>
      <w:r>
        <w:t>takes</w:t>
      </w:r>
      <w:r>
        <w:rPr>
          <w:spacing w:val="2"/>
        </w:rPr>
        <w:t xml:space="preserve"> </w:t>
      </w:r>
      <w:r>
        <w:t>down</w:t>
      </w:r>
      <w:r>
        <w:tab/>
      </w:r>
      <w:r>
        <w:t>B.</w:t>
      </w:r>
      <w:r>
        <w:rPr>
          <w:spacing w:val="-2"/>
        </w:rPr>
        <w:t xml:space="preserve"> </w:t>
      </w:r>
      <w:r>
        <w:t>takes</w:t>
      </w:r>
      <w:r>
        <w:rPr>
          <w:spacing w:val="1"/>
        </w:rPr>
        <w:t xml:space="preserve"> </w:t>
      </w:r>
      <w:r>
        <w:t>off</w:t>
      </w:r>
      <w:r>
        <w:tab/>
      </w:r>
      <w:r>
        <w:t>C. takes</w:t>
      </w:r>
      <w:r>
        <w:rPr>
          <w:spacing w:val="3"/>
        </w:rPr>
        <w:t xml:space="preserve"> </w:t>
      </w:r>
      <w:r>
        <w:t>up</w:t>
      </w:r>
    </w:p>
    <w:p>
      <w:pPr>
        <w:pStyle w:val="3"/>
        <w:tabs>
          <w:tab w:val="left" w:pos="909"/>
          <w:tab w:val="left" w:pos="5842"/>
        </w:tabs>
        <w:spacing w:before="119" w:line="357" w:lineRule="auto"/>
        <w:ind w:right="792"/>
      </w:pPr>
      <w:r>
        <w:t>(</w:t>
      </w:r>
      <w:r>
        <w:tab/>
      </w:r>
      <w:r>
        <w:t>)24. Groups of medical teams to Shanghai</w:t>
      </w:r>
      <w:r>
        <w:rPr>
          <w:spacing w:val="-12"/>
        </w:rPr>
        <w:t xml:space="preserve"> </w:t>
      </w:r>
      <w:r>
        <w:t>for</w:t>
      </w:r>
      <w:r>
        <w:rPr>
          <w:spacing w:val="-2"/>
        </w:rPr>
        <w:t xml:space="preserve"> </w:t>
      </w:r>
      <w:r>
        <w:t>help</w:t>
      </w:r>
      <w:r>
        <w:rPr>
          <w:u w:val="single"/>
        </w:rPr>
        <w:tab/>
      </w:r>
      <w:r>
        <w:t>for two half a month and they will return to heir own cities soon</w:t>
      </w:r>
      <w:r>
        <w:rPr>
          <w:spacing w:val="-1"/>
        </w:rPr>
        <w:t xml:space="preserve"> </w:t>
      </w:r>
      <w:r>
        <w:t>.</w:t>
      </w:r>
    </w:p>
    <w:p>
      <w:pPr>
        <w:pStyle w:val="3"/>
        <w:tabs>
          <w:tab w:val="left" w:pos="2519"/>
          <w:tab w:val="left" w:pos="4199"/>
        </w:tabs>
        <w:spacing w:before="0"/>
        <w:ind w:left="1048"/>
      </w:pPr>
      <w:r>
        <w:t>A.</w:t>
      </w:r>
      <w:r>
        <w:rPr>
          <w:spacing w:val="-1"/>
        </w:rPr>
        <w:t xml:space="preserve"> </w:t>
      </w:r>
      <w:r>
        <w:t>work</w:t>
      </w:r>
      <w:r>
        <w:tab/>
      </w:r>
      <w:r>
        <w:t>B.</w:t>
      </w:r>
      <w:r>
        <w:rPr>
          <w:spacing w:val="-2"/>
        </w:rPr>
        <w:t xml:space="preserve"> </w:t>
      </w:r>
      <w:r>
        <w:t>worked</w:t>
      </w:r>
      <w:r>
        <w:tab/>
      </w:r>
      <w:r>
        <w:t>C. have</w:t>
      </w:r>
      <w:r>
        <w:rPr>
          <w:spacing w:val="1"/>
        </w:rPr>
        <w:t xml:space="preserve"> </w:t>
      </w:r>
      <w:r>
        <w:t>worked</w:t>
      </w:r>
    </w:p>
    <w:p>
      <w:pPr>
        <w:pStyle w:val="3"/>
        <w:tabs>
          <w:tab w:val="left" w:pos="909"/>
          <w:tab w:val="left" w:pos="4431"/>
        </w:tabs>
        <w:spacing w:before="119" w:line="357" w:lineRule="auto"/>
        <w:ind w:left="1260" w:right="1020" w:hanging="840"/>
      </w:pPr>
      <w:r>
        <w:t>(</w:t>
      </w:r>
      <w:r>
        <w:tab/>
      </w:r>
      <w:r>
        <w:t>)25.-The 53-year-old</w:t>
      </w:r>
      <w:r>
        <w:rPr>
          <w:spacing w:val="-6"/>
        </w:rPr>
        <w:t xml:space="preserve"> </w:t>
      </w:r>
      <w:r>
        <w:t>Harry</w:t>
      </w:r>
      <w:r>
        <w:rPr>
          <w:spacing w:val="-2"/>
        </w:rPr>
        <w:t xml:space="preserve"> </w:t>
      </w:r>
      <w:r>
        <w:t>Shum</w:t>
      </w:r>
      <w:r>
        <w:rPr>
          <w:u w:val="single"/>
        </w:rPr>
        <w:tab/>
      </w:r>
      <w:r>
        <w:t>spent 23 years at Microsoft joined</w:t>
      </w:r>
      <w:r>
        <w:rPr>
          <w:spacing w:val="-32"/>
        </w:rPr>
        <w:t xml:space="preserve"> </w:t>
      </w:r>
      <w:r>
        <w:t>Tsinghua University.</w:t>
      </w:r>
    </w:p>
    <w:p>
      <w:pPr>
        <w:pStyle w:val="3"/>
        <w:spacing w:before="0"/>
        <w:ind w:left="1260"/>
      </w:pPr>
      <w:r>
        <w:t>- Everyone should follow his example.</w:t>
      </w:r>
    </w:p>
    <w:p>
      <w:pPr>
        <w:pStyle w:val="3"/>
        <w:tabs>
          <w:tab w:val="left" w:pos="2519"/>
          <w:tab w:val="left" w:pos="4619"/>
        </w:tabs>
        <w:spacing w:before="119"/>
        <w:ind w:left="1048"/>
      </w:pPr>
      <w:r>
        <w:t>A.</w:t>
      </w:r>
      <w:r>
        <w:rPr>
          <w:spacing w:val="-1"/>
        </w:rPr>
        <w:t xml:space="preserve"> </w:t>
      </w:r>
      <w:r>
        <w:t>who</w:t>
      </w:r>
      <w:r>
        <w:tab/>
      </w:r>
      <w:r>
        <w:t>B.</w:t>
      </w:r>
      <w:r>
        <w:rPr>
          <w:spacing w:val="-1"/>
        </w:rPr>
        <w:t xml:space="preserve"> </w:t>
      </w:r>
      <w:r>
        <w:t>with</w:t>
      </w:r>
      <w:r>
        <w:rPr>
          <w:spacing w:val="-1"/>
        </w:rPr>
        <w:t xml:space="preserve"> </w:t>
      </w:r>
      <w:r>
        <w:t>whom</w:t>
      </w:r>
      <w:r>
        <w:tab/>
      </w:r>
      <w:r>
        <w:t>C. which</w:t>
      </w:r>
    </w:p>
    <w:p>
      <w:pPr>
        <w:pStyle w:val="3"/>
        <w:tabs>
          <w:tab w:val="left" w:pos="909"/>
          <w:tab w:val="left" w:pos="3843"/>
        </w:tabs>
        <w:spacing w:before="104"/>
      </w:pPr>
      <w:r>
        <w:t>(</w:t>
      </w:r>
      <w:r>
        <w:tab/>
      </w:r>
      <w:r>
        <w:t>)26. —Senior</w:t>
      </w:r>
      <w:r>
        <w:rPr>
          <w:spacing w:val="-5"/>
        </w:rPr>
        <w:t xml:space="preserve"> </w:t>
      </w:r>
      <w:r>
        <w:t>high schools</w:t>
      </w:r>
      <w:r>
        <w:rPr>
          <w:u w:val="single"/>
        </w:rPr>
        <w:tab/>
      </w:r>
      <w:r>
        <w:t>campus(</w:t>
      </w:r>
      <w:r>
        <w:rPr>
          <w:rFonts w:hint="eastAsia" w:ascii="宋体" w:hAnsi="宋体" w:eastAsia="宋体"/>
        </w:rPr>
        <w:t>校园</w:t>
      </w:r>
      <w:r>
        <w:rPr>
          <w:spacing w:val="-1"/>
        </w:rPr>
        <w:t xml:space="preserve">) </w:t>
      </w:r>
      <w:r>
        <w:t>for</w:t>
      </w:r>
      <w:r>
        <w:rPr>
          <w:spacing w:val="-1"/>
        </w:rPr>
        <w:t xml:space="preserve"> </w:t>
      </w:r>
      <w:r>
        <w:t>graduating classes</w:t>
      </w:r>
      <w:r>
        <w:rPr>
          <w:spacing w:val="-3"/>
        </w:rPr>
        <w:t xml:space="preserve"> </w:t>
      </w:r>
      <w:r>
        <w:t>to</w:t>
      </w:r>
      <w:r>
        <w:rPr>
          <w:spacing w:val="1"/>
        </w:rPr>
        <w:t xml:space="preserve"> </w:t>
      </w:r>
      <w:r>
        <w:t>start</w:t>
      </w:r>
      <w:r>
        <w:rPr>
          <w:spacing w:val="1"/>
        </w:rPr>
        <w:t xml:space="preserve"> </w:t>
      </w:r>
      <w:r>
        <w:t>on</w:t>
      </w:r>
      <w:r>
        <w:rPr>
          <w:spacing w:val="-14"/>
        </w:rPr>
        <w:t xml:space="preserve"> </w:t>
      </w:r>
      <w:r>
        <w:t>April</w:t>
      </w:r>
      <w:r>
        <w:rPr>
          <w:spacing w:val="1"/>
        </w:rPr>
        <w:t xml:space="preserve"> </w:t>
      </w:r>
      <w:r>
        <w:t>6.</w:t>
      </w:r>
    </w:p>
    <w:p>
      <w:pPr>
        <w:pStyle w:val="3"/>
        <w:spacing w:before="105"/>
        <w:ind w:left="1260"/>
      </w:pPr>
      <w:r>
        <w:t>—What good news to most parents!</w:t>
      </w:r>
    </w:p>
    <w:p>
      <w:pPr>
        <w:pStyle w:val="3"/>
        <w:tabs>
          <w:tab w:val="left" w:pos="2939"/>
          <w:tab w:val="left" w:pos="5459"/>
        </w:tabs>
        <w:spacing w:before="119"/>
        <w:ind w:left="1048"/>
      </w:pPr>
      <w:r>
        <w:t>A. allow</w:t>
      </w:r>
      <w:r>
        <w:rPr>
          <w:spacing w:val="-3"/>
        </w:rPr>
        <w:t xml:space="preserve"> </w:t>
      </w:r>
      <w:r>
        <w:t>to open</w:t>
      </w:r>
      <w:r>
        <w:tab/>
      </w:r>
      <w:r>
        <w:t>B. were allowed</w:t>
      </w:r>
      <w:r>
        <w:rPr>
          <w:spacing w:val="-4"/>
        </w:rPr>
        <w:t xml:space="preserve"> </w:t>
      </w:r>
      <w:r>
        <w:t>to</w:t>
      </w:r>
      <w:r>
        <w:rPr>
          <w:spacing w:val="-1"/>
        </w:rPr>
        <w:t xml:space="preserve"> </w:t>
      </w:r>
      <w:r>
        <w:t>open</w:t>
      </w:r>
      <w:r>
        <w:tab/>
      </w:r>
      <w:r>
        <w:t>C. were allowed</w:t>
      </w:r>
      <w:r>
        <w:rPr>
          <w:spacing w:val="-1"/>
        </w:rPr>
        <w:t xml:space="preserve"> </w:t>
      </w:r>
      <w:r>
        <w:t>opening</w:t>
      </w:r>
    </w:p>
    <w:p>
      <w:pPr>
        <w:pStyle w:val="3"/>
        <w:tabs>
          <w:tab w:val="left" w:pos="1010"/>
          <w:tab w:val="left" w:pos="6864"/>
        </w:tabs>
        <w:spacing w:line="357" w:lineRule="auto"/>
        <w:ind w:left="1260" w:right="460" w:hanging="840"/>
      </w:pPr>
      <w:r>
        <w:t>(</w:t>
      </w:r>
      <w:r>
        <w:tab/>
      </w:r>
      <w:r>
        <w:t>)</w:t>
      </w:r>
      <w:r>
        <w:rPr>
          <w:spacing w:val="24"/>
        </w:rPr>
        <w:t xml:space="preserve"> </w:t>
      </w:r>
      <w:r>
        <w:t>27.Good</w:t>
      </w:r>
      <w:r>
        <w:rPr>
          <w:spacing w:val="23"/>
        </w:rPr>
        <w:t xml:space="preserve"> </w:t>
      </w:r>
      <w:r>
        <w:t>habits</w:t>
      </w:r>
      <w:r>
        <w:rPr>
          <w:spacing w:val="21"/>
        </w:rPr>
        <w:t xml:space="preserve"> </w:t>
      </w:r>
      <w:r>
        <w:t>are</w:t>
      </w:r>
      <w:r>
        <w:rPr>
          <w:spacing w:val="26"/>
        </w:rPr>
        <w:t xml:space="preserve"> </w:t>
      </w:r>
      <w:r>
        <w:t>helpful</w:t>
      </w:r>
      <w:r>
        <w:rPr>
          <w:spacing w:val="21"/>
        </w:rPr>
        <w:t xml:space="preserve"> </w:t>
      </w:r>
      <w:r>
        <w:t>to</w:t>
      </w:r>
      <w:r>
        <w:rPr>
          <w:spacing w:val="22"/>
        </w:rPr>
        <w:t xml:space="preserve"> </w:t>
      </w:r>
      <w:r>
        <w:t>a</w:t>
      </w:r>
      <w:r>
        <w:rPr>
          <w:spacing w:val="26"/>
        </w:rPr>
        <w:t xml:space="preserve"> </w:t>
      </w:r>
      <w:r>
        <w:t>teenager’s</w:t>
      </w:r>
      <w:r>
        <w:rPr>
          <w:spacing w:val="24"/>
        </w:rPr>
        <w:t xml:space="preserve"> </w:t>
      </w:r>
      <w:r>
        <w:t>growth.</w:t>
      </w:r>
      <w:r>
        <w:rPr>
          <w:spacing w:val="22"/>
        </w:rPr>
        <w:t xml:space="preserve"> </w:t>
      </w:r>
      <w:r>
        <w:rPr>
          <w:spacing w:val="-3"/>
        </w:rPr>
        <w:t>It’s</w:t>
      </w:r>
      <w:r>
        <w:rPr>
          <w:spacing w:val="-3"/>
          <w:u w:val="single"/>
        </w:rPr>
        <w:tab/>
      </w:r>
      <w:r>
        <w:t>for teenagers without good habits to get into troubles than those with.</w:t>
      </w:r>
    </w:p>
    <w:p>
      <w:pPr>
        <w:pStyle w:val="3"/>
        <w:tabs>
          <w:tab w:val="left" w:pos="909"/>
          <w:tab w:val="left" w:pos="2030"/>
          <w:tab w:val="left" w:pos="3825"/>
          <w:tab w:val="left" w:pos="6597"/>
        </w:tabs>
        <w:spacing w:before="1" w:line="357" w:lineRule="auto"/>
        <w:ind w:right="1171" w:firstLine="628"/>
      </w:pPr>
      <w:r>
        <w:t>A.</w:t>
      </w:r>
      <w:r>
        <w:rPr>
          <w:spacing w:val="51"/>
        </w:rPr>
        <w:t xml:space="preserve"> </w:t>
      </w:r>
      <w:r>
        <w:t>much</w:t>
      </w:r>
      <w:r>
        <w:rPr>
          <w:spacing w:val="-2"/>
        </w:rPr>
        <w:t xml:space="preserve"> </w:t>
      </w:r>
      <w:r>
        <w:t>possible</w:t>
      </w:r>
      <w:r>
        <w:tab/>
      </w:r>
      <w:r>
        <w:t>B.</w:t>
      </w:r>
      <w:r>
        <w:rPr>
          <w:spacing w:val="-1"/>
        </w:rPr>
        <w:t xml:space="preserve"> </w:t>
      </w:r>
      <w:r>
        <w:t>less</w:t>
      </w:r>
      <w:r>
        <w:rPr>
          <w:spacing w:val="-2"/>
        </w:rPr>
        <w:t xml:space="preserve"> </w:t>
      </w:r>
      <w:r>
        <w:t>possible</w:t>
      </w:r>
      <w:r>
        <w:tab/>
      </w:r>
      <w:r>
        <w:t>C. more possible (</w:t>
      </w:r>
      <w:r>
        <w:tab/>
      </w:r>
      <w:r>
        <w:t>)</w:t>
      </w:r>
      <w:r>
        <w:rPr>
          <w:spacing w:val="-1"/>
        </w:rPr>
        <w:t xml:space="preserve"> </w:t>
      </w:r>
      <w:r>
        <w:t>28.</w:t>
      </w:r>
      <w:r>
        <w:rPr>
          <w:u w:val="single"/>
        </w:rPr>
        <w:tab/>
      </w:r>
      <w:r>
        <w:t>your study skills, you should know the best way you can</w:t>
      </w:r>
      <w:r>
        <w:rPr>
          <w:spacing w:val="-11"/>
        </w:rPr>
        <w:t xml:space="preserve"> </w:t>
      </w:r>
      <w:r>
        <w:t>study.</w:t>
      </w:r>
    </w:p>
    <w:p>
      <w:pPr>
        <w:pStyle w:val="3"/>
        <w:tabs>
          <w:tab w:val="left" w:pos="3539"/>
          <w:tab w:val="left" w:pos="6443"/>
        </w:tabs>
        <w:spacing w:before="0"/>
        <w:ind w:left="1048"/>
      </w:pPr>
      <w:r>
        <w:t>A.</w:t>
      </w:r>
      <w:r>
        <w:rPr>
          <w:spacing w:val="50"/>
        </w:rPr>
        <w:t xml:space="preserve"> </w:t>
      </w:r>
      <w:r>
        <w:t>Develop</w:t>
      </w:r>
      <w:r>
        <w:tab/>
      </w:r>
      <w:r>
        <w:t>B.</w:t>
      </w:r>
      <w:r>
        <w:rPr>
          <w:spacing w:val="-2"/>
        </w:rPr>
        <w:t xml:space="preserve"> </w:t>
      </w:r>
      <w:r>
        <w:t>Developing</w:t>
      </w:r>
      <w:r>
        <w:tab/>
      </w:r>
      <w:r>
        <w:t xml:space="preserve">C. </w:t>
      </w:r>
      <w:r>
        <w:rPr>
          <w:spacing w:val="-6"/>
        </w:rPr>
        <w:t>To</w:t>
      </w:r>
      <w:r>
        <w:rPr>
          <w:spacing w:val="-7"/>
        </w:rPr>
        <w:t xml:space="preserve"> </w:t>
      </w:r>
      <w:r>
        <w:t>develop</w:t>
      </w:r>
    </w:p>
    <w:p>
      <w:pPr>
        <w:sectPr>
          <w:pgSz w:w="11910" w:h="16840"/>
          <w:pgMar w:top="1440" w:right="1340" w:bottom="1160" w:left="1380" w:header="0" w:footer="970" w:gutter="0"/>
          <w:cols w:space="720" w:num="1"/>
        </w:sectPr>
      </w:pPr>
    </w:p>
    <w:p>
      <w:pPr>
        <w:pStyle w:val="3"/>
        <w:tabs>
          <w:tab w:val="left" w:pos="909"/>
        </w:tabs>
        <w:spacing w:before="75"/>
      </w:pPr>
      <w:r>
        <w:t>(</w:t>
      </w:r>
      <w:r>
        <w:tab/>
      </w:r>
      <w:r>
        <w:t>) 29.—Why do you look so</w:t>
      </w:r>
      <w:r>
        <w:rPr>
          <w:spacing w:val="-2"/>
        </w:rPr>
        <w:t xml:space="preserve"> </w:t>
      </w:r>
      <w:r>
        <w:t>worried?</w:t>
      </w:r>
    </w:p>
    <w:p>
      <w:pPr>
        <w:pStyle w:val="3"/>
        <w:tabs>
          <w:tab w:val="left" w:pos="3902"/>
        </w:tabs>
        <w:ind w:left="1260"/>
      </w:pPr>
      <w:r>
        <w:t>— Because I</w:t>
      </w:r>
      <w:r>
        <w:rPr>
          <w:spacing w:val="-5"/>
        </w:rPr>
        <w:t xml:space="preserve"> </w:t>
      </w:r>
      <w:r>
        <w:t>have</w:t>
      </w:r>
      <w:r>
        <w:rPr>
          <w:spacing w:val="-4"/>
        </w:rPr>
        <w:t xml:space="preserve"> </w:t>
      </w:r>
      <w:r>
        <w:t>got</w:t>
      </w:r>
      <w:r>
        <w:rPr>
          <w:u w:val="single"/>
        </w:rPr>
        <w:tab/>
      </w:r>
      <w:r>
        <w:t>homework to do. However, I can’t finish on</w:t>
      </w:r>
      <w:r>
        <w:rPr>
          <w:spacing w:val="-11"/>
        </w:rPr>
        <w:t xml:space="preserve"> </w:t>
      </w:r>
      <w:r>
        <w:t>time.</w:t>
      </w:r>
    </w:p>
    <w:p>
      <w:pPr>
        <w:pStyle w:val="3"/>
        <w:tabs>
          <w:tab w:val="left" w:pos="909"/>
          <w:tab w:val="left" w:pos="3077"/>
          <w:tab w:val="left" w:pos="3683"/>
          <w:tab w:val="left" w:pos="6506"/>
        </w:tabs>
        <w:spacing w:before="119" w:line="357" w:lineRule="auto"/>
        <w:ind w:right="1845" w:firstLine="628"/>
      </w:pPr>
      <w:r>
        <w:t>A.   a</w:t>
      </w:r>
      <w:r>
        <w:rPr>
          <w:spacing w:val="-2"/>
        </w:rPr>
        <w:t xml:space="preserve"> </w:t>
      </w:r>
      <w:r>
        <w:t>number</w:t>
      </w:r>
      <w:r>
        <w:rPr>
          <w:spacing w:val="-1"/>
        </w:rPr>
        <w:t xml:space="preserve"> </w:t>
      </w:r>
      <w:r>
        <w:t>of</w:t>
      </w:r>
      <w:r>
        <w:tab/>
      </w:r>
      <w:r>
        <w:tab/>
      </w:r>
      <w:r>
        <w:t>B. a</w:t>
      </w:r>
      <w:r>
        <w:rPr>
          <w:spacing w:val="-1"/>
        </w:rPr>
        <w:t xml:space="preserve"> </w:t>
      </w:r>
      <w:r>
        <w:t>plenty</w:t>
      </w:r>
      <w:r>
        <w:rPr>
          <w:spacing w:val="-1"/>
        </w:rPr>
        <w:t xml:space="preserve"> </w:t>
      </w:r>
      <w:r>
        <w:t>of</w:t>
      </w:r>
      <w:r>
        <w:tab/>
      </w:r>
      <w:r>
        <w:t>C. tons of (</w:t>
      </w:r>
      <w:r>
        <w:tab/>
      </w:r>
      <w:r>
        <w:t>) 30.—It’s</w:t>
      </w:r>
      <w:r>
        <w:rPr>
          <w:spacing w:val="-10"/>
        </w:rPr>
        <w:t xml:space="preserve"> </w:t>
      </w:r>
      <w:r>
        <w:t>really</w:t>
      </w:r>
      <w:r>
        <w:rPr>
          <w:spacing w:val="-1"/>
        </w:rPr>
        <w:t xml:space="preserve"> </w:t>
      </w:r>
      <w:r>
        <w:t>a</w:t>
      </w:r>
      <w:r>
        <w:rPr>
          <w:u w:val="single"/>
        </w:rPr>
        <w:tab/>
      </w:r>
      <w:r>
        <w:t>to lose to such a weak team after so much</w:t>
      </w:r>
      <w:r>
        <w:rPr>
          <w:spacing w:val="-19"/>
        </w:rPr>
        <w:t xml:space="preserve"> </w:t>
      </w:r>
      <w:r>
        <w:t>training.</w:t>
      </w:r>
    </w:p>
    <w:p>
      <w:pPr>
        <w:pStyle w:val="3"/>
        <w:spacing w:before="0"/>
        <w:ind w:left="1260"/>
      </w:pPr>
      <w:r>
        <w:t>—I don’t think so. We should think it over about the reason.</w:t>
      </w:r>
    </w:p>
    <w:p>
      <w:pPr>
        <w:pStyle w:val="3"/>
        <w:tabs>
          <w:tab w:val="left" w:pos="909"/>
          <w:tab w:val="left" w:pos="3299"/>
          <w:tab w:val="left" w:pos="4473"/>
          <w:tab w:val="left" w:pos="5656"/>
        </w:tabs>
        <w:spacing w:before="119" w:line="357" w:lineRule="auto"/>
        <w:ind w:right="2627" w:firstLine="616"/>
      </w:pPr>
      <w:r>
        <w:t>A.</w:t>
      </w:r>
      <w:r>
        <w:rPr>
          <w:spacing w:val="2"/>
        </w:rPr>
        <w:t xml:space="preserve"> </w:t>
      </w:r>
      <w:r>
        <w:t>pride</w:t>
      </w:r>
      <w:r>
        <w:tab/>
      </w:r>
      <w:r>
        <w:t>B.</w:t>
      </w:r>
      <w:r>
        <w:rPr>
          <w:spacing w:val="-2"/>
        </w:rPr>
        <w:t xml:space="preserve"> </w:t>
      </w:r>
      <w:r>
        <w:t>shame</w:t>
      </w:r>
      <w:r>
        <w:tab/>
      </w:r>
      <w:r>
        <w:tab/>
      </w:r>
      <w:r>
        <w:t>C. shyness (</w:t>
      </w:r>
      <w:r>
        <w:tab/>
      </w:r>
      <w:r>
        <w:t xml:space="preserve">)31.—Li </w:t>
      </w:r>
      <w:r>
        <w:rPr>
          <w:spacing w:val="-5"/>
        </w:rPr>
        <w:t xml:space="preserve">Yang, </w:t>
      </w:r>
      <w:r>
        <w:t>could you</w:t>
      </w:r>
      <w:r>
        <w:rPr>
          <w:spacing w:val="-8"/>
        </w:rPr>
        <w:t xml:space="preserve"> </w:t>
      </w:r>
      <w:r>
        <w:t>tell me</w:t>
      </w:r>
      <w:r>
        <w:rPr>
          <w:u w:val="single"/>
        </w:rPr>
        <w:tab/>
      </w:r>
      <w:r>
        <w:t>?</w:t>
      </w:r>
    </w:p>
    <w:p>
      <w:pPr>
        <w:pStyle w:val="3"/>
        <w:spacing w:before="0"/>
        <w:ind w:left="1365"/>
      </w:pPr>
      <w:r>
        <w:t>—Since many centuries ago.</w:t>
      </w:r>
    </w:p>
    <w:p>
      <w:pPr>
        <w:pStyle w:val="10"/>
        <w:numPr>
          <w:ilvl w:val="0"/>
          <w:numId w:val="1"/>
        </w:numPr>
        <w:tabs>
          <w:tab w:val="left" w:pos="1359"/>
        </w:tabs>
        <w:ind w:hanging="311"/>
        <w:rPr>
          <w:sz w:val="21"/>
        </w:rPr>
      </w:pPr>
      <w:r>
        <w:rPr>
          <w:sz w:val="21"/>
        </w:rPr>
        <w:t>how long Stonehenge has been</w:t>
      </w:r>
      <w:r>
        <w:rPr>
          <w:spacing w:val="-12"/>
          <w:sz w:val="21"/>
        </w:rPr>
        <w:t xml:space="preserve"> </w:t>
      </w:r>
      <w:r>
        <w:rPr>
          <w:sz w:val="21"/>
        </w:rPr>
        <w:t>around</w:t>
      </w:r>
    </w:p>
    <w:p>
      <w:pPr>
        <w:pStyle w:val="10"/>
        <w:numPr>
          <w:ilvl w:val="0"/>
          <w:numId w:val="1"/>
        </w:numPr>
        <w:tabs>
          <w:tab w:val="left" w:pos="1347"/>
        </w:tabs>
        <w:spacing w:before="118"/>
        <w:ind w:left="1346" w:hanging="299"/>
        <w:rPr>
          <w:sz w:val="21"/>
        </w:rPr>
      </w:pPr>
      <w:r>
        <w:rPr>
          <w:sz w:val="21"/>
        </w:rPr>
        <w:t>how long has Stonehenge been</w:t>
      </w:r>
      <w:r>
        <w:rPr>
          <w:spacing w:val="-12"/>
          <w:sz w:val="21"/>
        </w:rPr>
        <w:t xml:space="preserve"> </w:t>
      </w:r>
      <w:r>
        <w:rPr>
          <w:sz w:val="21"/>
        </w:rPr>
        <w:t>around</w:t>
      </w:r>
    </w:p>
    <w:p>
      <w:pPr>
        <w:pStyle w:val="10"/>
        <w:numPr>
          <w:ilvl w:val="0"/>
          <w:numId w:val="1"/>
        </w:numPr>
        <w:tabs>
          <w:tab w:val="left" w:pos="1347"/>
        </w:tabs>
        <w:ind w:left="1346" w:hanging="299"/>
        <w:rPr>
          <w:sz w:val="21"/>
        </w:rPr>
      </w:pPr>
      <w:r>
        <w:rPr>
          <w:sz w:val="21"/>
        </w:rPr>
        <w:t>when Stonehenge was</w:t>
      </w:r>
      <w:r>
        <w:rPr>
          <w:spacing w:val="-1"/>
          <w:sz w:val="21"/>
        </w:rPr>
        <w:t xml:space="preserve"> </w:t>
      </w:r>
      <w:r>
        <w:rPr>
          <w:sz w:val="21"/>
        </w:rPr>
        <w:t>built</w:t>
      </w:r>
    </w:p>
    <w:p>
      <w:pPr>
        <w:pStyle w:val="3"/>
        <w:tabs>
          <w:tab w:val="left" w:pos="803"/>
          <w:tab w:val="left" w:pos="4929"/>
        </w:tabs>
      </w:pPr>
      <w:r>
        <w:t>(</w:t>
      </w:r>
      <w:r>
        <w:tab/>
      </w:r>
      <w:r>
        <w:t>) 32.I’ve listened to the music</w:t>
      </w:r>
      <w:r>
        <w:rPr>
          <w:spacing w:val="-6"/>
        </w:rPr>
        <w:t xml:space="preserve"> </w:t>
      </w:r>
      <w:r>
        <w:t>by</w:t>
      </w:r>
      <w:r>
        <w:rPr>
          <w:spacing w:val="-12"/>
        </w:rPr>
        <w:t xml:space="preserve"> </w:t>
      </w:r>
      <w:r>
        <w:t>Abing</w:t>
      </w:r>
      <w:r>
        <w:rPr>
          <w:u w:val="single"/>
        </w:rPr>
        <w:tab/>
      </w:r>
      <w:r>
        <w:t>is really sad but beautiful. It moves me</w:t>
      </w:r>
      <w:r>
        <w:rPr>
          <w:spacing w:val="-6"/>
        </w:rPr>
        <w:t xml:space="preserve"> </w:t>
      </w:r>
      <w:r>
        <w:t>most.</w:t>
      </w:r>
    </w:p>
    <w:p>
      <w:pPr>
        <w:pStyle w:val="10"/>
        <w:numPr>
          <w:ilvl w:val="0"/>
          <w:numId w:val="2"/>
        </w:numPr>
        <w:tabs>
          <w:tab w:val="left" w:pos="909"/>
          <w:tab w:val="left" w:pos="1409"/>
          <w:tab w:val="left" w:pos="3393"/>
          <w:tab w:val="left" w:pos="5572"/>
        </w:tabs>
        <w:spacing w:line="357" w:lineRule="auto"/>
        <w:ind w:right="2851" w:firstLine="628"/>
        <w:rPr>
          <w:sz w:val="21"/>
        </w:rPr>
      </w:pPr>
      <w:r>
        <w:rPr>
          <w:sz w:val="21"/>
        </w:rPr>
        <w:t>what</w:t>
      </w:r>
      <w:r>
        <w:rPr>
          <w:sz w:val="21"/>
        </w:rPr>
        <w:tab/>
      </w:r>
      <w:r>
        <w:rPr>
          <w:sz w:val="21"/>
        </w:rPr>
        <w:t>B.</w:t>
      </w:r>
      <w:r>
        <w:rPr>
          <w:spacing w:val="-1"/>
          <w:sz w:val="21"/>
        </w:rPr>
        <w:t xml:space="preserve"> </w:t>
      </w:r>
      <w:r>
        <w:rPr>
          <w:sz w:val="21"/>
        </w:rPr>
        <w:t>who</w:t>
      </w:r>
      <w:r>
        <w:rPr>
          <w:sz w:val="21"/>
        </w:rPr>
        <w:tab/>
      </w:r>
      <w:r>
        <w:rPr>
          <w:sz w:val="21"/>
        </w:rPr>
        <w:t xml:space="preserve">C. </w:t>
      </w:r>
      <w:r>
        <w:rPr>
          <w:spacing w:val="-3"/>
          <w:sz w:val="21"/>
        </w:rPr>
        <w:t xml:space="preserve">which </w:t>
      </w:r>
      <w:r>
        <w:rPr>
          <w:sz w:val="21"/>
        </w:rPr>
        <w:t>(</w:t>
      </w:r>
      <w:r>
        <w:rPr>
          <w:sz w:val="21"/>
        </w:rPr>
        <w:tab/>
      </w:r>
      <w:r>
        <w:rPr>
          <w:sz w:val="21"/>
        </w:rPr>
        <w:t>) 33. ---How far is it from here to the train</w:t>
      </w:r>
      <w:r>
        <w:rPr>
          <w:spacing w:val="-3"/>
          <w:sz w:val="21"/>
        </w:rPr>
        <w:t xml:space="preserve"> </w:t>
      </w:r>
      <w:r>
        <w:rPr>
          <w:sz w:val="21"/>
        </w:rPr>
        <w:t>station?</w:t>
      </w:r>
    </w:p>
    <w:p>
      <w:pPr>
        <w:pStyle w:val="3"/>
        <w:tabs>
          <w:tab w:val="left" w:pos="3095"/>
        </w:tabs>
        <w:spacing w:before="0"/>
        <w:ind w:left="1154"/>
      </w:pPr>
      <w:r>
        <w:t>---It’s</w:t>
      </w:r>
      <w:r>
        <w:rPr>
          <w:spacing w:val="-4"/>
        </w:rPr>
        <w:t xml:space="preserve"> </w:t>
      </w:r>
      <w:r>
        <w:t>about</w:t>
      </w:r>
      <w:r>
        <w:rPr>
          <w:u w:val="single"/>
        </w:rPr>
        <w:tab/>
      </w:r>
      <w:r>
        <w:t>bus ride.</w:t>
      </w:r>
    </w:p>
    <w:p>
      <w:pPr>
        <w:pStyle w:val="3"/>
        <w:tabs>
          <w:tab w:val="left" w:pos="3254"/>
          <w:tab w:val="left" w:pos="5354"/>
        </w:tabs>
        <w:spacing w:before="119"/>
        <w:ind w:left="1260"/>
      </w:pPr>
      <w:r>
        <w:t>A.</w:t>
      </w:r>
      <w:r>
        <w:rPr>
          <w:spacing w:val="-5"/>
        </w:rPr>
        <w:t xml:space="preserve"> </w:t>
      </w:r>
      <w:r>
        <w:t>thirty</w:t>
      </w:r>
      <w:r>
        <w:rPr>
          <w:spacing w:val="-4"/>
        </w:rPr>
        <w:t xml:space="preserve"> </w:t>
      </w:r>
      <w:r>
        <w:t>minute’s</w:t>
      </w:r>
      <w:r>
        <w:tab/>
      </w:r>
      <w:r>
        <w:t>B.</w:t>
      </w:r>
      <w:r>
        <w:rPr>
          <w:spacing w:val="-3"/>
        </w:rPr>
        <w:t xml:space="preserve"> </w:t>
      </w:r>
      <w:r>
        <w:t>thirty-</w:t>
      </w:r>
      <w:r>
        <w:rPr>
          <w:spacing w:val="2"/>
        </w:rPr>
        <w:t xml:space="preserve"> </w:t>
      </w:r>
      <w:r>
        <w:t>minutes</w:t>
      </w:r>
      <w:r>
        <w:tab/>
      </w:r>
      <w:r>
        <w:t>C. thirty</w:t>
      </w:r>
      <w:r>
        <w:rPr>
          <w:spacing w:val="3"/>
        </w:rPr>
        <w:t xml:space="preserve"> </w:t>
      </w:r>
      <w:r>
        <w:t>minutes’</w:t>
      </w:r>
    </w:p>
    <w:p>
      <w:pPr>
        <w:pStyle w:val="3"/>
        <w:tabs>
          <w:tab w:val="left" w:pos="926"/>
        </w:tabs>
        <w:spacing w:line="357" w:lineRule="auto"/>
        <w:ind w:left="1468" w:right="460" w:hanging="1049"/>
      </w:pPr>
      <w:r>
        <w:t>(</w:t>
      </w:r>
      <w:r>
        <w:tab/>
      </w:r>
      <w:r>
        <w:t>) 34. ---Joan is in need of an English dictionary. She is busy getting ready for the final exam these days.</w:t>
      </w:r>
    </w:p>
    <w:p>
      <w:pPr>
        <w:pStyle w:val="3"/>
        <w:tabs>
          <w:tab w:val="left" w:pos="3259"/>
          <w:tab w:val="left" w:pos="6463"/>
        </w:tabs>
        <w:spacing w:before="0" w:line="357" w:lineRule="auto"/>
        <w:ind w:left="1468" w:right="1240" w:hanging="315"/>
      </w:pPr>
      <w:r>
        <w:t>---Please</w:t>
      </w:r>
      <w:r>
        <w:rPr>
          <w:spacing w:val="-2"/>
        </w:rPr>
        <w:t xml:space="preserve"> </w:t>
      </w:r>
      <w:r>
        <w:t>give</w:t>
      </w:r>
      <w:r>
        <w:rPr>
          <w:u w:val="single"/>
        </w:rPr>
        <w:tab/>
      </w:r>
      <w:r>
        <w:t xml:space="preserve">to </w:t>
      </w:r>
      <w:r>
        <w:rPr>
          <w:spacing w:val="-3"/>
        </w:rPr>
        <w:t xml:space="preserve">her. </w:t>
      </w:r>
      <w:r>
        <w:t>The dictionary</w:t>
      </w:r>
      <w:r>
        <w:rPr>
          <w:spacing w:val="-5"/>
        </w:rPr>
        <w:t xml:space="preserve"> </w:t>
      </w:r>
      <w:r>
        <w:t>is</w:t>
      </w:r>
      <w:r>
        <w:rPr>
          <w:spacing w:val="-1"/>
        </w:rPr>
        <w:t xml:space="preserve"> </w:t>
      </w:r>
      <w:r>
        <w:t>on</w:t>
      </w:r>
      <w:r>
        <w:rPr>
          <w:u w:val="single"/>
        </w:rPr>
        <w:tab/>
      </w:r>
      <w:r>
        <w:t xml:space="preserve">shelf over there. </w:t>
      </w:r>
      <w:r>
        <w:rPr>
          <w:spacing w:val="-11"/>
        </w:rPr>
        <w:t xml:space="preserve">I </w:t>
      </w:r>
      <w:r>
        <w:t xml:space="preserve">hope it will help </w:t>
      </w:r>
      <w:r>
        <w:rPr>
          <w:spacing w:val="-3"/>
        </w:rPr>
        <w:t>her.</w:t>
      </w:r>
    </w:p>
    <w:p>
      <w:pPr>
        <w:pStyle w:val="3"/>
        <w:tabs>
          <w:tab w:val="left" w:pos="3242"/>
          <w:tab w:val="left" w:pos="5330"/>
        </w:tabs>
        <w:spacing w:before="1"/>
        <w:ind w:left="1260"/>
      </w:pPr>
      <w:r>
        <w:t>A.</w:t>
      </w:r>
      <w:r>
        <w:rPr>
          <w:spacing w:val="-2"/>
        </w:rPr>
        <w:t xml:space="preserve"> </w:t>
      </w:r>
      <w:r>
        <w:t>me,</w:t>
      </w:r>
      <w:r>
        <w:rPr>
          <w:spacing w:val="-1"/>
        </w:rPr>
        <w:t xml:space="preserve"> </w:t>
      </w:r>
      <w:r>
        <w:t>mine</w:t>
      </w:r>
      <w:r>
        <w:tab/>
      </w:r>
      <w:r>
        <w:t>B.</w:t>
      </w:r>
      <w:r>
        <w:rPr>
          <w:spacing w:val="-2"/>
        </w:rPr>
        <w:t xml:space="preserve"> </w:t>
      </w:r>
      <w:r>
        <w:t>mine,</w:t>
      </w:r>
      <w:r>
        <w:rPr>
          <w:spacing w:val="-1"/>
        </w:rPr>
        <w:t xml:space="preserve"> </w:t>
      </w:r>
      <w:r>
        <w:t>my</w:t>
      </w:r>
      <w:r>
        <w:tab/>
      </w:r>
      <w:r>
        <w:t>C. me, my</w:t>
      </w:r>
    </w:p>
    <w:p>
      <w:pPr>
        <w:pStyle w:val="3"/>
        <w:tabs>
          <w:tab w:val="left" w:pos="909"/>
          <w:tab w:val="left" w:pos="7895"/>
        </w:tabs>
      </w:pPr>
      <w:r>
        <w:t>(</w:t>
      </w:r>
      <w:r>
        <w:tab/>
      </w:r>
      <w:r>
        <w:t>) 35. ---Many people are happy to go out for dinner on New</w:t>
      </w:r>
      <w:r>
        <w:rPr>
          <w:spacing w:val="-22"/>
        </w:rPr>
        <w:t xml:space="preserve"> </w:t>
      </w:r>
      <w:r>
        <w:rPr>
          <w:spacing w:val="-5"/>
        </w:rPr>
        <w:t>Year’s</w:t>
      </w:r>
      <w:r>
        <w:rPr>
          <w:spacing w:val="1"/>
        </w:rPr>
        <w:t xml:space="preserve"> </w:t>
      </w:r>
      <w:r>
        <w:rPr>
          <w:spacing w:val="-3"/>
        </w:rPr>
        <w:t>Day,</w:t>
      </w:r>
      <w:r>
        <w:rPr>
          <w:spacing w:val="-3"/>
          <w:u w:val="single"/>
        </w:rPr>
        <w:tab/>
      </w:r>
      <w:r>
        <w:t>kids.</w:t>
      </w:r>
    </w:p>
    <w:p>
      <w:pPr>
        <w:pStyle w:val="3"/>
        <w:spacing w:before="119"/>
        <w:ind w:left="1154"/>
      </w:pPr>
      <w:r>
        <w:t>---So they are.</w:t>
      </w:r>
    </w:p>
    <w:p>
      <w:pPr>
        <w:pStyle w:val="3"/>
        <w:tabs>
          <w:tab w:val="left" w:pos="909"/>
          <w:tab w:val="left" w:pos="3242"/>
          <w:tab w:val="left" w:pos="5378"/>
        </w:tabs>
        <w:spacing w:line="357" w:lineRule="auto"/>
        <w:ind w:right="2954" w:firstLine="840"/>
      </w:pPr>
      <w:r>
        <w:t>A.</w:t>
      </w:r>
      <w:r>
        <w:rPr>
          <w:spacing w:val="-2"/>
        </w:rPr>
        <w:t xml:space="preserve"> </w:t>
      </w:r>
      <w:r>
        <w:t>mostly</w:t>
      </w:r>
      <w:r>
        <w:tab/>
      </w:r>
      <w:r>
        <w:t>B.</w:t>
      </w:r>
      <w:r>
        <w:rPr>
          <w:spacing w:val="-2"/>
        </w:rPr>
        <w:t xml:space="preserve"> </w:t>
      </w:r>
      <w:r>
        <w:t>especially</w:t>
      </w:r>
      <w:r>
        <w:tab/>
      </w:r>
      <w:r>
        <w:t>C. usually (</w:t>
      </w:r>
      <w:r>
        <w:tab/>
      </w:r>
      <w:r>
        <w:t>) 36. ---Hurry up. The bus is</w:t>
      </w:r>
      <w:r>
        <w:rPr>
          <w:spacing w:val="-5"/>
        </w:rPr>
        <w:t xml:space="preserve"> </w:t>
      </w:r>
      <w:r>
        <w:t>coming.</w:t>
      </w:r>
    </w:p>
    <w:p>
      <w:pPr>
        <w:pStyle w:val="3"/>
        <w:tabs>
          <w:tab w:val="left" w:pos="5351"/>
        </w:tabs>
        <w:spacing w:before="1"/>
        <w:ind w:left="1260"/>
      </w:pPr>
      <w:r>
        <w:t xml:space="preserve">---Oh, no. </w:t>
      </w:r>
      <w:r>
        <w:rPr>
          <w:spacing w:val="-7"/>
        </w:rPr>
        <w:t xml:space="preserve">We </w:t>
      </w:r>
      <w:r>
        <w:t>mustn’t cross</w:t>
      </w:r>
      <w:r>
        <w:rPr>
          <w:spacing w:val="-11"/>
        </w:rPr>
        <w:t xml:space="preserve"> </w:t>
      </w:r>
      <w:r>
        <w:t>the street</w:t>
      </w:r>
      <w:r>
        <w:rPr>
          <w:u w:val="single"/>
        </w:rPr>
        <w:tab/>
      </w:r>
      <w:r>
        <w:t>the traffic lights are</w:t>
      </w:r>
      <w:r>
        <w:rPr>
          <w:spacing w:val="1"/>
        </w:rPr>
        <w:t xml:space="preserve"> </w:t>
      </w:r>
      <w:r>
        <w:t>green.</w:t>
      </w:r>
    </w:p>
    <w:p>
      <w:pPr>
        <w:pStyle w:val="3"/>
        <w:tabs>
          <w:tab w:val="left" w:pos="909"/>
          <w:tab w:val="left" w:pos="3148"/>
          <w:tab w:val="left" w:pos="5296"/>
        </w:tabs>
        <w:spacing w:line="357" w:lineRule="auto"/>
        <w:ind w:right="3257" w:firstLine="828"/>
      </w:pPr>
      <w:r>
        <w:t>A.</w:t>
      </w:r>
      <w:r>
        <w:rPr>
          <w:spacing w:val="-2"/>
        </w:rPr>
        <w:t xml:space="preserve"> </w:t>
      </w:r>
      <w:r>
        <w:t>after</w:t>
      </w:r>
      <w:r>
        <w:tab/>
      </w:r>
      <w:r>
        <w:t>B.</w:t>
      </w:r>
      <w:r>
        <w:rPr>
          <w:spacing w:val="-1"/>
        </w:rPr>
        <w:t xml:space="preserve"> </w:t>
      </w:r>
      <w:r>
        <w:t>since</w:t>
      </w:r>
      <w:r>
        <w:tab/>
      </w:r>
      <w:r>
        <w:t xml:space="preserve">C. </w:t>
      </w:r>
      <w:r>
        <w:rPr>
          <w:spacing w:val="-3"/>
        </w:rPr>
        <w:t xml:space="preserve">until </w:t>
      </w:r>
      <w:r>
        <w:t>(</w:t>
      </w:r>
      <w:r>
        <w:tab/>
      </w:r>
      <w:r>
        <w:t>) 37. ---Must I finish my homework</w:t>
      </w:r>
      <w:r>
        <w:rPr>
          <w:spacing w:val="-2"/>
        </w:rPr>
        <w:t xml:space="preserve"> </w:t>
      </w:r>
      <w:r>
        <w:t>today?</w:t>
      </w:r>
    </w:p>
    <w:p>
      <w:pPr>
        <w:pStyle w:val="3"/>
        <w:tabs>
          <w:tab w:val="left" w:pos="3038"/>
          <w:tab w:val="left" w:pos="4420"/>
        </w:tabs>
        <w:spacing w:before="1"/>
        <w:ind w:left="1260"/>
      </w:pPr>
      <w:r>
        <w:t>---No,</w:t>
      </w:r>
      <w:r>
        <w:rPr>
          <w:spacing w:val="-2"/>
        </w:rPr>
        <w:t xml:space="preserve"> </w:t>
      </w:r>
      <w:r>
        <w:t>you</w:t>
      </w:r>
      <w:r>
        <w:rPr>
          <w:u w:val="single"/>
        </w:rPr>
        <w:tab/>
      </w:r>
      <w:r>
        <w:t>.</w:t>
      </w:r>
      <w:r>
        <w:rPr>
          <w:spacing w:val="-7"/>
        </w:rPr>
        <w:t xml:space="preserve"> You</w:t>
      </w:r>
      <w:r>
        <w:rPr>
          <w:spacing w:val="-7"/>
          <w:u w:val="single"/>
        </w:rPr>
        <w:tab/>
      </w:r>
      <w:r>
        <w:t>finish it</w:t>
      </w:r>
      <w:r>
        <w:rPr>
          <w:spacing w:val="3"/>
        </w:rPr>
        <w:t xml:space="preserve"> </w:t>
      </w:r>
      <w:r>
        <w:t>tomorrow.</w:t>
      </w:r>
    </w:p>
    <w:p>
      <w:pPr>
        <w:pStyle w:val="3"/>
        <w:tabs>
          <w:tab w:val="left" w:pos="909"/>
          <w:tab w:val="left" w:pos="3261"/>
          <w:tab w:val="left" w:pos="3532"/>
          <w:tab w:val="left" w:pos="5287"/>
        </w:tabs>
        <w:spacing w:line="357" w:lineRule="auto"/>
        <w:ind w:right="2628" w:firstLine="828"/>
      </w:pPr>
      <w:r>
        <w:t>A.</w:t>
      </w:r>
      <w:r>
        <w:rPr>
          <w:spacing w:val="-3"/>
        </w:rPr>
        <w:t xml:space="preserve"> </w:t>
      </w:r>
      <w:r>
        <w:t>can’t,</w:t>
      </w:r>
      <w:r>
        <w:rPr>
          <w:spacing w:val="-2"/>
        </w:rPr>
        <w:t xml:space="preserve"> </w:t>
      </w:r>
      <w:r>
        <w:t>need</w:t>
      </w:r>
      <w:r>
        <w:tab/>
      </w:r>
      <w:r>
        <w:t>B.</w:t>
      </w:r>
      <w:r>
        <w:rPr>
          <w:spacing w:val="-3"/>
        </w:rPr>
        <w:t xml:space="preserve"> </w:t>
      </w:r>
      <w:r>
        <w:t>mustn’t,</w:t>
      </w:r>
      <w:r>
        <w:rPr>
          <w:spacing w:val="-2"/>
        </w:rPr>
        <w:t xml:space="preserve"> </w:t>
      </w:r>
      <w:r>
        <w:t>must</w:t>
      </w:r>
      <w:r>
        <w:tab/>
      </w:r>
      <w:r>
        <w:t xml:space="preserve">C. needn’t, </w:t>
      </w:r>
      <w:r>
        <w:rPr>
          <w:spacing w:val="-4"/>
        </w:rPr>
        <w:t xml:space="preserve">can </w:t>
      </w:r>
      <w:r>
        <w:t>(</w:t>
      </w:r>
      <w:r>
        <w:tab/>
      </w:r>
      <w:r>
        <w:t>) 38.</w:t>
      </w:r>
      <w:r>
        <w:rPr>
          <w:spacing w:val="-4"/>
        </w:rPr>
        <w:t xml:space="preserve"> </w:t>
      </w:r>
      <w:r>
        <w:t>---The</w:t>
      </w:r>
      <w:r>
        <w:rPr>
          <w:spacing w:val="1"/>
        </w:rPr>
        <w:t xml:space="preserve"> </w:t>
      </w:r>
      <w:r>
        <w:t>oranges</w:t>
      </w:r>
      <w:r>
        <w:rPr>
          <w:u w:val="single"/>
        </w:rPr>
        <w:tab/>
      </w:r>
      <w:r>
        <w:rPr>
          <w:u w:val="single"/>
        </w:rPr>
        <w:tab/>
      </w:r>
      <w:r>
        <w:t>sweet.</w:t>
      </w:r>
    </w:p>
    <w:p>
      <w:pPr>
        <w:pStyle w:val="3"/>
        <w:spacing w:before="1"/>
        <w:ind w:left="1260"/>
      </w:pPr>
      <w:r>
        <w:t>---Of course. They are from Yongxing, Chenzhou.</w:t>
      </w:r>
    </w:p>
    <w:p>
      <w:pPr>
        <w:pStyle w:val="3"/>
        <w:tabs>
          <w:tab w:val="left" w:pos="3160"/>
          <w:tab w:val="left" w:pos="5330"/>
        </w:tabs>
        <w:ind w:left="1260"/>
      </w:pPr>
      <w:r>
        <w:t>A.</w:t>
      </w:r>
      <w:r>
        <w:rPr>
          <w:spacing w:val="-2"/>
        </w:rPr>
        <w:t xml:space="preserve"> </w:t>
      </w:r>
      <w:r>
        <w:t>taste</w:t>
      </w:r>
      <w:r>
        <w:tab/>
      </w:r>
      <w:r>
        <w:t>B.</w:t>
      </w:r>
      <w:r>
        <w:rPr>
          <w:spacing w:val="-1"/>
        </w:rPr>
        <w:t xml:space="preserve"> </w:t>
      </w:r>
      <w:r>
        <w:t>eat</w:t>
      </w:r>
      <w:r>
        <w:tab/>
      </w:r>
      <w:r>
        <w:t>C. drink</w:t>
      </w:r>
    </w:p>
    <w:p>
      <w:pPr>
        <w:pStyle w:val="3"/>
        <w:tabs>
          <w:tab w:val="left" w:pos="909"/>
          <w:tab w:val="left" w:pos="6871"/>
        </w:tabs>
        <w:spacing w:before="119"/>
      </w:pPr>
      <w:r>
        <w:t>(</w:t>
      </w:r>
      <w:r>
        <w:tab/>
      </w:r>
      <w:r>
        <w:t>) 39. ---I’ve made much progress in grammar. The</w:t>
      </w:r>
      <w:r>
        <w:rPr>
          <w:spacing w:val="-29"/>
        </w:rPr>
        <w:t xml:space="preserve"> </w:t>
      </w:r>
      <w:r>
        <w:t>ideas</w:t>
      </w:r>
      <w:r>
        <w:rPr>
          <w:spacing w:val="-3"/>
        </w:rPr>
        <w:t xml:space="preserve"> </w:t>
      </w:r>
      <w:r>
        <w:t>you</w:t>
      </w:r>
      <w:r>
        <w:rPr>
          <w:u w:val="single"/>
        </w:rPr>
        <w:tab/>
      </w:r>
      <w:r>
        <w:t>worked out</w:t>
      </w:r>
      <w:r>
        <w:rPr>
          <w:spacing w:val="-1"/>
        </w:rPr>
        <w:t xml:space="preserve"> </w:t>
      </w:r>
      <w:r>
        <w:t>fine.</w:t>
      </w:r>
    </w:p>
    <w:p>
      <w:pPr>
        <w:pStyle w:val="3"/>
        <w:ind w:left="1260"/>
      </w:pPr>
      <w:r>
        <w:t>---Glad I could help.</w:t>
      </w:r>
    </w:p>
    <w:p>
      <w:pPr>
        <w:pStyle w:val="3"/>
        <w:tabs>
          <w:tab w:val="left" w:pos="909"/>
          <w:tab w:val="left" w:pos="3172"/>
          <w:tab w:val="left" w:pos="5284"/>
        </w:tabs>
        <w:spacing w:before="119" w:line="357" w:lineRule="auto"/>
        <w:ind w:right="2606" w:firstLine="840"/>
      </w:pPr>
      <w:r>
        <w:t>A. came</w:t>
      </w:r>
      <w:r>
        <w:rPr>
          <w:spacing w:val="-3"/>
        </w:rPr>
        <w:t xml:space="preserve"> </w:t>
      </w:r>
      <w:r>
        <w:t>up</w:t>
      </w:r>
      <w:r>
        <w:rPr>
          <w:spacing w:val="-3"/>
        </w:rPr>
        <w:t xml:space="preserve"> </w:t>
      </w:r>
      <w:r>
        <w:t>with</w:t>
      </w:r>
      <w:r>
        <w:tab/>
      </w:r>
      <w:r>
        <w:t>B. ran</w:t>
      </w:r>
      <w:r>
        <w:rPr>
          <w:spacing w:val="-1"/>
        </w:rPr>
        <w:t xml:space="preserve"> </w:t>
      </w:r>
      <w:r>
        <w:t>out</w:t>
      </w:r>
      <w:r>
        <w:rPr>
          <w:spacing w:val="-2"/>
        </w:rPr>
        <w:t xml:space="preserve"> </w:t>
      </w:r>
      <w:r>
        <w:t>of</w:t>
      </w:r>
      <w:r>
        <w:tab/>
      </w:r>
      <w:r>
        <w:t xml:space="preserve">C. looked up </w:t>
      </w:r>
      <w:r>
        <w:rPr>
          <w:spacing w:val="-7"/>
        </w:rPr>
        <w:t xml:space="preserve">to </w:t>
      </w:r>
      <w:r>
        <w:t>(</w:t>
      </w:r>
      <w:r>
        <w:tab/>
      </w:r>
      <w:r>
        <w:t xml:space="preserve">) 40. ---May I speak to </w:t>
      </w:r>
      <w:r>
        <w:rPr>
          <w:spacing w:val="-3"/>
        </w:rPr>
        <w:t>Mr.</w:t>
      </w:r>
      <w:r>
        <w:rPr>
          <w:spacing w:val="-5"/>
        </w:rPr>
        <w:t xml:space="preserve"> </w:t>
      </w:r>
      <w:r>
        <w:t>Lee?</w:t>
      </w:r>
    </w:p>
    <w:p>
      <w:pPr>
        <w:pStyle w:val="3"/>
        <w:tabs>
          <w:tab w:val="left" w:pos="3170"/>
          <w:tab w:val="left" w:pos="5037"/>
        </w:tabs>
        <w:spacing w:before="0"/>
        <w:ind w:left="1260"/>
      </w:pPr>
      <w:r>
        <w:t>---Sorry,</w:t>
      </w:r>
      <w:r>
        <w:rPr>
          <w:spacing w:val="-7"/>
        </w:rPr>
        <w:t xml:space="preserve"> </w:t>
      </w:r>
      <w:r>
        <w:t>he</w:t>
      </w:r>
      <w:r>
        <w:rPr>
          <w:u w:val="single"/>
        </w:rPr>
        <w:tab/>
      </w:r>
      <w:r>
        <w:t>Beijing,</w:t>
      </w:r>
      <w:r>
        <w:rPr>
          <w:spacing w:val="-3"/>
        </w:rPr>
        <w:t xml:space="preserve"> </w:t>
      </w:r>
      <w:r>
        <w:t>he</w:t>
      </w:r>
      <w:r>
        <w:rPr>
          <w:u w:val="single"/>
        </w:rPr>
        <w:tab/>
      </w:r>
      <w:r>
        <w:t>the city for two</w:t>
      </w:r>
      <w:r>
        <w:rPr>
          <w:spacing w:val="-1"/>
        </w:rPr>
        <w:t xml:space="preserve"> </w:t>
      </w:r>
      <w:r>
        <w:t>days.</w:t>
      </w:r>
    </w:p>
    <w:p>
      <w:pPr>
        <w:sectPr>
          <w:pgSz w:w="11910" w:h="16840"/>
          <w:pgMar w:top="1440" w:right="1340" w:bottom="1160" w:left="1380" w:header="0" w:footer="970" w:gutter="0"/>
          <w:cols w:space="720" w:num="1"/>
        </w:sectPr>
      </w:pPr>
    </w:p>
    <w:p>
      <w:pPr>
        <w:pStyle w:val="3"/>
        <w:tabs>
          <w:tab w:val="left" w:pos="4389"/>
        </w:tabs>
        <w:spacing w:before="75"/>
        <w:ind w:left="1260"/>
      </w:pPr>
      <w:r>
        <w:t>A. has been to, has</w:t>
      </w:r>
      <w:r>
        <w:rPr>
          <w:spacing w:val="-9"/>
        </w:rPr>
        <w:t xml:space="preserve"> </w:t>
      </w:r>
      <w:r>
        <w:t>been in</w:t>
      </w:r>
      <w:r>
        <w:tab/>
      </w:r>
      <w:r>
        <w:t>B. has gone to, has been</w:t>
      </w:r>
      <w:r>
        <w:rPr>
          <w:spacing w:val="-5"/>
        </w:rPr>
        <w:t xml:space="preserve"> </w:t>
      </w:r>
      <w:r>
        <w:t>to</w:t>
      </w:r>
    </w:p>
    <w:p>
      <w:pPr>
        <w:pStyle w:val="3"/>
        <w:ind w:left="1260"/>
      </w:pPr>
      <w:r>
        <w:t>C. has gone to, has been in</w:t>
      </w:r>
    </w:p>
    <w:p>
      <w:pPr>
        <w:pStyle w:val="3"/>
        <w:tabs>
          <w:tab w:val="left" w:pos="909"/>
          <w:tab w:val="left" w:pos="4075"/>
        </w:tabs>
        <w:spacing w:before="119"/>
      </w:pPr>
      <w:r>
        <w:t>(</w:t>
      </w:r>
      <w:r>
        <w:tab/>
      </w:r>
      <w:r>
        <w:t>) 41. ---The</w:t>
      </w:r>
      <w:r>
        <w:rPr>
          <w:spacing w:val="-4"/>
        </w:rPr>
        <w:t xml:space="preserve"> </w:t>
      </w:r>
      <w:r>
        <w:t>government</w:t>
      </w:r>
      <w:r>
        <w:rPr>
          <w:spacing w:val="-3"/>
        </w:rPr>
        <w:t xml:space="preserve"> </w:t>
      </w:r>
      <w:r>
        <w:t>is</w:t>
      </w:r>
      <w:r>
        <w:rPr>
          <w:u w:val="single"/>
        </w:rPr>
        <w:tab/>
      </w:r>
      <w:r>
        <w:t>plenty of money building the</w:t>
      </w:r>
      <w:r>
        <w:rPr>
          <w:spacing w:val="1"/>
        </w:rPr>
        <w:t xml:space="preserve"> </w:t>
      </w:r>
      <w:r>
        <w:t>countryside.</w:t>
      </w:r>
    </w:p>
    <w:p>
      <w:pPr>
        <w:pStyle w:val="3"/>
        <w:ind w:left="1260"/>
      </w:pPr>
      <w:r>
        <w:t>---We are pleased with the government’s efforts.</w:t>
      </w:r>
    </w:p>
    <w:p>
      <w:pPr>
        <w:pStyle w:val="3"/>
        <w:tabs>
          <w:tab w:val="left" w:pos="3172"/>
          <w:tab w:val="left" w:pos="5354"/>
        </w:tabs>
        <w:spacing w:before="119"/>
        <w:ind w:left="1260"/>
      </w:pPr>
      <w:r>
        <w:t>A.</w:t>
      </w:r>
      <w:r>
        <w:rPr>
          <w:spacing w:val="-2"/>
        </w:rPr>
        <w:t xml:space="preserve"> </w:t>
      </w:r>
      <w:r>
        <w:t>costing</w:t>
      </w:r>
      <w:r>
        <w:tab/>
      </w:r>
      <w:r>
        <w:t>B.</w:t>
      </w:r>
      <w:r>
        <w:rPr>
          <w:spacing w:val="-1"/>
        </w:rPr>
        <w:t xml:space="preserve"> </w:t>
      </w:r>
      <w:r>
        <w:t>paying</w:t>
      </w:r>
      <w:r>
        <w:tab/>
      </w:r>
      <w:r>
        <w:t>C. spending</w:t>
      </w:r>
    </w:p>
    <w:p>
      <w:pPr>
        <w:pStyle w:val="3"/>
        <w:tabs>
          <w:tab w:val="left" w:pos="909"/>
          <w:tab w:val="left" w:pos="6616"/>
        </w:tabs>
        <w:spacing w:line="357" w:lineRule="auto"/>
        <w:ind w:left="1365" w:right="1092" w:hanging="946"/>
      </w:pPr>
      <w:r>
        <w:t>(</w:t>
      </w:r>
      <w:r>
        <w:tab/>
      </w:r>
      <w:r>
        <w:t>)42. ---Time flies! Nearly four years has passed</w:t>
      </w:r>
      <w:r>
        <w:rPr>
          <w:spacing w:val="-18"/>
        </w:rPr>
        <w:t xml:space="preserve"> </w:t>
      </w:r>
      <w:r>
        <w:t>since</w:t>
      </w:r>
      <w:r>
        <w:rPr>
          <w:spacing w:val="-5"/>
        </w:rPr>
        <w:t xml:space="preserve"> </w:t>
      </w:r>
      <w:r>
        <w:t>we</w:t>
      </w:r>
      <w:r>
        <w:rPr>
          <w:u w:val="single"/>
        </w:rPr>
        <w:tab/>
      </w:r>
      <w:r>
        <w:t xml:space="preserve">each other for </w:t>
      </w:r>
      <w:r>
        <w:rPr>
          <w:spacing w:val="-4"/>
        </w:rPr>
        <w:t xml:space="preserve">the </w:t>
      </w:r>
      <w:r>
        <w:t>first time. How wonderful it is!</w:t>
      </w:r>
    </w:p>
    <w:p>
      <w:pPr>
        <w:pStyle w:val="3"/>
        <w:spacing w:before="1"/>
        <w:ind w:left="1260"/>
      </w:pPr>
      <w:r>
        <w:t>---Treasure the time we have!</w:t>
      </w:r>
    </w:p>
    <w:p>
      <w:pPr>
        <w:pStyle w:val="3"/>
        <w:tabs>
          <w:tab w:val="left" w:pos="909"/>
          <w:tab w:val="left" w:pos="3184"/>
          <w:tab w:val="left" w:pos="5423"/>
        </w:tabs>
        <w:spacing w:line="357" w:lineRule="auto"/>
        <w:ind w:right="2724" w:firstLine="840"/>
      </w:pPr>
      <w:r>
        <w:t>A.</w:t>
      </w:r>
      <w:r>
        <w:rPr>
          <w:spacing w:val="-2"/>
        </w:rPr>
        <w:t xml:space="preserve"> </w:t>
      </w:r>
      <w:r>
        <w:t>meet</w:t>
      </w:r>
      <w:r>
        <w:tab/>
      </w:r>
      <w:r>
        <w:t>B.</w:t>
      </w:r>
      <w:r>
        <w:rPr>
          <w:spacing w:val="-2"/>
        </w:rPr>
        <w:t xml:space="preserve"> </w:t>
      </w:r>
      <w:r>
        <w:t>met</w:t>
      </w:r>
      <w:r>
        <w:tab/>
      </w:r>
      <w:r>
        <w:t>C. have met (</w:t>
      </w:r>
      <w:r>
        <w:tab/>
      </w:r>
      <w:r>
        <w:t>) 43. ---What did you often do at weekends last summer</w:t>
      </w:r>
      <w:r>
        <w:rPr>
          <w:spacing w:val="-24"/>
        </w:rPr>
        <w:t xml:space="preserve"> </w:t>
      </w:r>
      <w:r>
        <w:t>vacation?</w:t>
      </w:r>
    </w:p>
    <w:p>
      <w:pPr>
        <w:pStyle w:val="3"/>
        <w:tabs>
          <w:tab w:val="left" w:pos="2968"/>
        </w:tabs>
        <w:spacing w:before="1"/>
        <w:ind w:left="1260"/>
      </w:pPr>
      <w:r>
        <w:t>---I</w:t>
      </w:r>
      <w:r>
        <w:rPr>
          <w:spacing w:val="-2"/>
        </w:rPr>
        <w:t xml:space="preserve"> </w:t>
      </w:r>
      <w:r>
        <w:t>often</w:t>
      </w:r>
      <w:r>
        <w:rPr>
          <w:u w:val="single"/>
        </w:rPr>
        <w:tab/>
      </w:r>
      <w:r>
        <w:t>my</w:t>
      </w:r>
      <w:r>
        <w:rPr>
          <w:spacing w:val="1"/>
        </w:rPr>
        <w:t xml:space="preserve"> </w:t>
      </w:r>
      <w:r>
        <w:t>grandparents.</w:t>
      </w:r>
    </w:p>
    <w:p>
      <w:pPr>
        <w:pStyle w:val="3"/>
        <w:tabs>
          <w:tab w:val="left" w:pos="909"/>
          <w:tab w:val="left" w:pos="3242"/>
          <w:tab w:val="left" w:pos="5411"/>
        </w:tabs>
        <w:spacing w:line="357" w:lineRule="auto"/>
        <w:ind w:right="2517" w:firstLine="840"/>
      </w:pPr>
      <w:r>
        <w:t>A.</w:t>
      </w:r>
      <w:r>
        <w:rPr>
          <w:spacing w:val="-2"/>
        </w:rPr>
        <w:t xml:space="preserve"> </w:t>
      </w:r>
      <w:r>
        <w:t>visit</w:t>
      </w:r>
      <w:r>
        <w:tab/>
      </w:r>
      <w:r>
        <w:t>B.</w:t>
      </w:r>
      <w:r>
        <w:rPr>
          <w:spacing w:val="-2"/>
        </w:rPr>
        <w:t xml:space="preserve"> </w:t>
      </w:r>
      <w:r>
        <w:t>visited</w:t>
      </w:r>
      <w:r>
        <w:tab/>
      </w:r>
      <w:r>
        <w:t>C. have visited (</w:t>
      </w:r>
      <w:r>
        <w:tab/>
      </w:r>
      <w:r>
        <w:t>) 44. ---Could you tell me where you found Miss Gao just</w:t>
      </w:r>
      <w:r>
        <w:rPr>
          <w:spacing w:val="-8"/>
        </w:rPr>
        <w:t xml:space="preserve"> </w:t>
      </w:r>
      <w:r>
        <w:t>now?</w:t>
      </w:r>
    </w:p>
    <w:p>
      <w:pPr>
        <w:pStyle w:val="3"/>
        <w:tabs>
          <w:tab w:val="left" w:pos="5759"/>
        </w:tabs>
        <w:spacing w:before="0"/>
        <w:ind w:left="1260"/>
      </w:pPr>
      <w:r>
        <w:t>---Certainly. In the principal's</w:t>
      </w:r>
      <w:r>
        <w:rPr>
          <w:spacing w:val="-19"/>
        </w:rPr>
        <w:t xml:space="preserve"> </w:t>
      </w:r>
      <w:r>
        <w:t>office.</w:t>
      </w:r>
      <w:r>
        <w:rPr>
          <w:spacing w:val="-9"/>
        </w:rPr>
        <w:t xml:space="preserve"> </w:t>
      </w:r>
      <w:r>
        <w:t>They</w:t>
      </w:r>
      <w:r>
        <w:rPr>
          <w:u w:val="single"/>
        </w:rPr>
        <w:tab/>
      </w:r>
      <w:r>
        <w:t>happily at that</w:t>
      </w:r>
      <w:r>
        <w:rPr>
          <w:spacing w:val="-3"/>
        </w:rPr>
        <w:t xml:space="preserve"> </w:t>
      </w:r>
      <w:r>
        <w:t>time.</w:t>
      </w:r>
    </w:p>
    <w:p>
      <w:pPr>
        <w:pStyle w:val="3"/>
        <w:tabs>
          <w:tab w:val="left" w:pos="909"/>
          <w:tab w:val="left" w:pos="3143"/>
          <w:tab w:val="left" w:pos="5294"/>
        </w:tabs>
        <w:spacing w:before="119" w:line="357" w:lineRule="auto"/>
        <w:ind w:right="2601" w:firstLine="840"/>
      </w:pPr>
      <w:r>
        <w:t>A.</w:t>
      </w:r>
      <w:r>
        <w:rPr>
          <w:spacing w:val="-2"/>
        </w:rPr>
        <w:t xml:space="preserve"> </w:t>
      </w:r>
      <w:r>
        <w:t>are</w:t>
      </w:r>
      <w:r>
        <w:rPr>
          <w:spacing w:val="-3"/>
        </w:rPr>
        <w:t xml:space="preserve"> </w:t>
      </w:r>
      <w:r>
        <w:t>talking</w:t>
      </w:r>
      <w:r>
        <w:tab/>
      </w:r>
      <w:r>
        <w:t>B.</w:t>
      </w:r>
      <w:r>
        <w:rPr>
          <w:spacing w:val="-3"/>
        </w:rPr>
        <w:t xml:space="preserve"> </w:t>
      </w:r>
      <w:r>
        <w:t>have</w:t>
      </w:r>
      <w:r>
        <w:rPr>
          <w:spacing w:val="-1"/>
        </w:rPr>
        <w:t xml:space="preserve"> </w:t>
      </w:r>
      <w:r>
        <w:t>talked</w:t>
      </w:r>
      <w:r>
        <w:tab/>
      </w:r>
      <w:r>
        <w:t xml:space="preserve">C. were </w:t>
      </w:r>
      <w:r>
        <w:rPr>
          <w:spacing w:val="-3"/>
        </w:rPr>
        <w:t xml:space="preserve">talking </w:t>
      </w:r>
      <w:r>
        <w:t>(</w:t>
      </w:r>
      <w:r>
        <w:tab/>
      </w:r>
      <w:r>
        <w:t xml:space="preserve">) 45. ---Is </w:t>
      </w:r>
      <w:r>
        <w:rPr>
          <w:spacing w:val="-5"/>
        </w:rPr>
        <w:t xml:space="preserve">Tom </w:t>
      </w:r>
      <w:r>
        <w:t>in the next room?</w:t>
      </w:r>
    </w:p>
    <w:p>
      <w:pPr>
        <w:pStyle w:val="3"/>
        <w:tabs>
          <w:tab w:val="left" w:pos="5325"/>
        </w:tabs>
        <w:spacing w:before="0"/>
        <w:ind w:left="1260"/>
      </w:pPr>
      <w:r>
        <w:rPr>
          <w:spacing w:val="-3"/>
        </w:rPr>
        <w:t xml:space="preserve">---Well, </w:t>
      </w:r>
      <w:r>
        <w:t xml:space="preserve">it's hard to </w:t>
      </w:r>
      <w:r>
        <w:rPr>
          <w:spacing w:val="-3"/>
        </w:rPr>
        <w:t xml:space="preserve">say. </w:t>
      </w:r>
      <w:r>
        <w:t>But I</w:t>
      </w:r>
      <w:r>
        <w:rPr>
          <w:spacing w:val="-2"/>
        </w:rPr>
        <w:t xml:space="preserve"> </w:t>
      </w:r>
      <w:r>
        <w:t>heard</w:t>
      </w:r>
      <w:r>
        <w:rPr>
          <w:spacing w:val="1"/>
        </w:rPr>
        <w:t xml:space="preserve"> </w:t>
      </w:r>
      <w:r>
        <w:t>him</w:t>
      </w:r>
      <w:r>
        <w:rPr>
          <w:u w:val="single"/>
        </w:rPr>
        <w:tab/>
      </w:r>
      <w:r>
        <w:t>loudly when I passed by just</w:t>
      </w:r>
      <w:r>
        <w:rPr>
          <w:spacing w:val="-5"/>
        </w:rPr>
        <w:t xml:space="preserve"> </w:t>
      </w:r>
      <w:r>
        <w:t>now.</w:t>
      </w:r>
    </w:p>
    <w:p>
      <w:pPr>
        <w:pStyle w:val="3"/>
        <w:tabs>
          <w:tab w:val="left" w:pos="3196"/>
          <w:tab w:val="left" w:pos="5407"/>
        </w:tabs>
        <w:spacing w:before="119"/>
        <w:ind w:left="1260"/>
      </w:pPr>
      <w:r>
        <w:t>A.</w:t>
      </w:r>
      <w:r>
        <w:rPr>
          <w:spacing w:val="-2"/>
        </w:rPr>
        <w:t xml:space="preserve"> </w:t>
      </w:r>
      <w:r>
        <w:t>talk</w:t>
      </w:r>
      <w:r>
        <w:tab/>
      </w:r>
      <w:r>
        <w:t>B.</w:t>
      </w:r>
      <w:r>
        <w:rPr>
          <w:spacing w:val="-1"/>
        </w:rPr>
        <w:t xml:space="preserve"> </w:t>
      </w:r>
      <w:r>
        <w:t>to say</w:t>
      </w:r>
      <w:r>
        <w:tab/>
      </w:r>
      <w:r>
        <w:t>C. speaking</w:t>
      </w:r>
    </w:p>
    <w:p>
      <w:pPr>
        <w:pStyle w:val="3"/>
        <w:tabs>
          <w:tab w:val="left" w:pos="909"/>
          <w:tab w:val="left" w:pos="6482"/>
        </w:tabs>
      </w:pPr>
      <w:r>
        <w:t>(</w:t>
      </w:r>
      <w:r>
        <w:tab/>
      </w:r>
      <w:r>
        <w:t>) 46. It was such a funny show that people</w:t>
      </w:r>
      <w:r>
        <w:rPr>
          <w:spacing w:val="-16"/>
        </w:rPr>
        <w:t xml:space="preserve"> </w:t>
      </w:r>
      <w:r>
        <w:t>couldn't</w:t>
      </w:r>
      <w:r>
        <w:rPr>
          <w:spacing w:val="1"/>
        </w:rPr>
        <w:t xml:space="preserve"> </w:t>
      </w:r>
      <w:r>
        <w:t>help</w:t>
      </w:r>
      <w:r>
        <w:rPr>
          <w:u w:val="single"/>
        </w:rPr>
        <w:tab/>
      </w:r>
      <w:r>
        <w:t>again and again.</w:t>
      </w:r>
    </w:p>
    <w:p>
      <w:pPr>
        <w:pStyle w:val="3"/>
        <w:tabs>
          <w:tab w:val="left" w:pos="3230"/>
          <w:tab w:val="left" w:pos="5419"/>
        </w:tabs>
        <w:spacing w:before="119"/>
        <w:ind w:left="1195"/>
      </w:pPr>
      <w:r>
        <w:t>A.</w:t>
      </w:r>
      <w:r>
        <w:rPr>
          <w:spacing w:val="-2"/>
        </w:rPr>
        <w:t xml:space="preserve"> </w:t>
      </w:r>
      <w:r>
        <w:t>laugh</w:t>
      </w:r>
      <w:r>
        <w:tab/>
      </w:r>
      <w:r>
        <w:t>B.</w:t>
      </w:r>
      <w:r>
        <w:rPr>
          <w:spacing w:val="-2"/>
        </w:rPr>
        <w:t xml:space="preserve"> </w:t>
      </w:r>
      <w:r>
        <w:t>laughing</w:t>
      </w:r>
      <w:r>
        <w:tab/>
      </w:r>
      <w:r>
        <w:t>C.to</w:t>
      </w:r>
      <w:r>
        <w:rPr>
          <w:spacing w:val="1"/>
        </w:rPr>
        <w:t xml:space="preserve"> </w:t>
      </w:r>
      <w:r>
        <w:t>laugh</w:t>
      </w:r>
    </w:p>
    <w:p>
      <w:pPr>
        <w:pStyle w:val="3"/>
        <w:tabs>
          <w:tab w:val="left" w:pos="909"/>
          <w:tab w:val="left" w:pos="3028"/>
          <w:tab w:val="left" w:pos="7255"/>
        </w:tabs>
      </w:pPr>
      <w:r>
        <w:t>(</w:t>
      </w:r>
      <w:r>
        <w:tab/>
      </w:r>
      <w:r>
        <w:t>) 47.</w:t>
      </w:r>
      <w:r>
        <w:rPr>
          <w:spacing w:val="-5"/>
        </w:rPr>
        <w:t xml:space="preserve"> </w:t>
      </w:r>
      <w:r>
        <w:t>The</w:t>
      </w:r>
      <w:r>
        <w:rPr>
          <w:spacing w:val="-3"/>
        </w:rPr>
        <w:t xml:space="preserve"> </w:t>
      </w:r>
      <w:r>
        <w:t>man</w:t>
      </w:r>
      <w:r>
        <w:rPr>
          <w:u w:val="single"/>
        </w:rPr>
        <w:tab/>
      </w:r>
      <w:r>
        <w:t>his coat behind the door, then</w:t>
      </w:r>
      <w:r>
        <w:rPr>
          <w:spacing w:val="-15"/>
        </w:rPr>
        <w:t xml:space="preserve"> </w:t>
      </w:r>
      <w:r>
        <w:t>sat</w:t>
      </w:r>
      <w:r>
        <w:rPr>
          <w:spacing w:val="1"/>
        </w:rPr>
        <w:t xml:space="preserve"> </w:t>
      </w:r>
      <w:r>
        <w:t>down</w:t>
      </w:r>
      <w:r>
        <w:rPr>
          <w:u w:val="single"/>
        </w:rPr>
        <w:tab/>
      </w:r>
      <w:r>
        <w:t>the meeting.</w:t>
      </w:r>
    </w:p>
    <w:p>
      <w:pPr>
        <w:pStyle w:val="3"/>
        <w:tabs>
          <w:tab w:val="left" w:pos="909"/>
          <w:tab w:val="left" w:pos="3808"/>
          <w:tab w:val="left" w:pos="6215"/>
        </w:tabs>
        <w:spacing w:before="119" w:line="357" w:lineRule="auto"/>
        <w:ind w:right="1428" w:firstLine="840"/>
      </w:pPr>
      <w:r>
        <w:t>A. hanged,</w:t>
      </w:r>
      <w:r>
        <w:rPr>
          <w:spacing w:val="-3"/>
        </w:rPr>
        <w:t xml:space="preserve"> </w:t>
      </w:r>
      <w:r>
        <w:t>thought</w:t>
      </w:r>
      <w:r>
        <w:rPr>
          <w:spacing w:val="-2"/>
        </w:rPr>
        <w:t xml:space="preserve"> </w:t>
      </w:r>
      <w:r>
        <w:t>about</w:t>
      </w:r>
      <w:r>
        <w:tab/>
      </w:r>
      <w:r>
        <w:t>B. hung,</w:t>
      </w:r>
      <w:r>
        <w:rPr>
          <w:spacing w:val="-3"/>
        </w:rPr>
        <w:t xml:space="preserve"> </w:t>
      </w:r>
      <w:r>
        <w:t>thinking</w:t>
      </w:r>
      <w:r>
        <w:rPr>
          <w:spacing w:val="-1"/>
        </w:rPr>
        <w:t xml:space="preserve"> </w:t>
      </w:r>
      <w:r>
        <w:t>about</w:t>
      </w:r>
      <w:r>
        <w:tab/>
      </w:r>
      <w:r>
        <w:t>C. hangs, thinking (</w:t>
      </w:r>
      <w:r>
        <w:tab/>
      </w:r>
      <w:r>
        <w:t>) 48. ---What are they</w:t>
      </w:r>
      <w:r>
        <w:rPr>
          <w:spacing w:val="1"/>
        </w:rPr>
        <w:t xml:space="preserve"> </w:t>
      </w:r>
      <w:r>
        <w:t>doing?</w:t>
      </w:r>
    </w:p>
    <w:p>
      <w:pPr>
        <w:pStyle w:val="3"/>
        <w:tabs>
          <w:tab w:val="left" w:pos="6292"/>
        </w:tabs>
        <w:spacing w:before="0"/>
        <w:ind w:left="1260"/>
      </w:pPr>
      <w:r>
        <w:t>---They are talking about the teachers</w:t>
      </w:r>
      <w:r>
        <w:rPr>
          <w:spacing w:val="-12"/>
        </w:rPr>
        <w:t xml:space="preserve"> </w:t>
      </w:r>
      <w:r>
        <w:t>and</w:t>
      </w:r>
      <w:r>
        <w:rPr>
          <w:spacing w:val="-2"/>
        </w:rPr>
        <w:t xml:space="preserve"> </w:t>
      </w:r>
      <w:r>
        <w:t>schools</w:t>
      </w:r>
      <w:r>
        <w:rPr>
          <w:u w:val="single"/>
        </w:rPr>
        <w:tab/>
      </w:r>
      <w:r>
        <w:t>they visited</w:t>
      </w:r>
      <w:r>
        <w:rPr>
          <w:spacing w:val="-1"/>
        </w:rPr>
        <w:t xml:space="preserve"> </w:t>
      </w:r>
      <w:r>
        <w:t>yesterday.</w:t>
      </w:r>
    </w:p>
    <w:p>
      <w:pPr>
        <w:pStyle w:val="3"/>
        <w:tabs>
          <w:tab w:val="left" w:pos="3287"/>
          <w:tab w:val="left" w:pos="5411"/>
        </w:tabs>
        <w:spacing w:before="119"/>
        <w:ind w:left="1248"/>
      </w:pPr>
      <w:r>
        <w:t>A.</w:t>
      </w:r>
      <w:r>
        <w:rPr>
          <w:spacing w:val="-1"/>
        </w:rPr>
        <w:t xml:space="preserve"> </w:t>
      </w:r>
      <w:r>
        <w:t>that</w:t>
      </w:r>
      <w:r>
        <w:tab/>
      </w:r>
      <w:r>
        <w:t>B.</w:t>
      </w:r>
      <w:r>
        <w:rPr>
          <w:spacing w:val="2"/>
        </w:rPr>
        <w:t xml:space="preserve"> </w:t>
      </w:r>
      <w:r>
        <w:t>where</w:t>
      </w:r>
      <w:r>
        <w:tab/>
      </w:r>
      <w:r>
        <w:t>C. which</w:t>
      </w:r>
    </w:p>
    <w:p>
      <w:pPr>
        <w:pStyle w:val="3"/>
        <w:tabs>
          <w:tab w:val="left" w:pos="909"/>
          <w:tab w:val="left" w:pos="3813"/>
        </w:tabs>
        <w:spacing w:line="357" w:lineRule="auto"/>
        <w:ind w:left="1260" w:right="1130" w:hanging="840"/>
      </w:pPr>
      <w:r>
        <w:t>(</w:t>
      </w:r>
      <w:r>
        <w:tab/>
      </w:r>
      <w:r>
        <w:t xml:space="preserve">) 49. Internet opens our eyes and our minds and it often gives us new knowledge. </w:t>
      </w:r>
      <w:r>
        <w:rPr>
          <w:spacing w:val="-7"/>
        </w:rPr>
        <w:t xml:space="preserve">We </w:t>
      </w:r>
      <w:r>
        <w:t>can</w:t>
      </w:r>
      <w:r>
        <w:rPr>
          <w:spacing w:val="-3"/>
        </w:rPr>
        <w:t xml:space="preserve"> </w:t>
      </w:r>
      <w:r>
        <w:t>hardly</w:t>
      </w:r>
      <w:r>
        <w:rPr>
          <w:spacing w:val="-3"/>
        </w:rPr>
        <w:t xml:space="preserve"> </w:t>
      </w:r>
      <w:r>
        <w:t>imagine</w:t>
      </w:r>
      <w:r>
        <w:rPr>
          <w:u w:val="single"/>
        </w:rPr>
        <w:tab/>
      </w:r>
      <w:r>
        <w:t>without</w:t>
      </w:r>
      <w:r>
        <w:rPr>
          <w:spacing w:val="-1"/>
        </w:rPr>
        <w:t xml:space="preserve"> </w:t>
      </w:r>
      <w:r>
        <w:t>Internet.</w:t>
      </w:r>
    </w:p>
    <w:p>
      <w:pPr>
        <w:pStyle w:val="3"/>
        <w:tabs>
          <w:tab w:val="left" w:pos="3940"/>
        </w:tabs>
        <w:spacing w:before="1"/>
        <w:ind w:left="1260"/>
      </w:pPr>
      <w:r>
        <w:t>A. how life will</w:t>
      </w:r>
      <w:r>
        <w:rPr>
          <w:spacing w:val="-3"/>
        </w:rPr>
        <w:t xml:space="preserve"> </w:t>
      </w:r>
      <w:r>
        <w:t>be</w:t>
      </w:r>
      <w:r>
        <w:rPr>
          <w:spacing w:val="-3"/>
        </w:rPr>
        <w:t xml:space="preserve"> </w:t>
      </w:r>
      <w:r>
        <w:t>like</w:t>
      </w:r>
      <w:r>
        <w:tab/>
      </w:r>
      <w:r>
        <w:t>B. what kind of life we will</w:t>
      </w:r>
      <w:r>
        <w:rPr>
          <w:spacing w:val="4"/>
        </w:rPr>
        <w:t xml:space="preserve"> </w:t>
      </w:r>
      <w:r>
        <w:t>have</w:t>
      </w:r>
    </w:p>
    <w:p>
      <w:pPr>
        <w:pStyle w:val="3"/>
        <w:ind w:left="1260"/>
      </w:pPr>
      <w:r>
        <w:t>C. when we will have such a wonderful life</w:t>
      </w:r>
    </w:p>
    <w:p>
      <w:pPr>
        <w:pStyle w:val="3"/>
        <w:tabs>
          <w:tab w:val="left" w:pos="7824"/>
        </w:tabs>
        <w:spacing w:before="105" w:line="345" w:lineRule="auto"/>
        <w:ind w:left="1260" w:right="458" w:hanging="840"/>
        <w:jc w:val="both"/>
      </w:pPr>
      <w:r>
        <w:t>(</w:t>
      </w:r>
      <w:r>
        <w:rPr>
          <w:spacing w:val="13"/>
        </w:rPr>
        <w:t xml:space="preserve"> </w:t>
      </w:r>
      <w:r>
        <w:t>)</w:t>
      </w:r>
      <w:r>
        <w:rPr>
          <w:spacing w:val="17"/>
        </w:rPr>
        <w:t xml:space="preserve"> </w:t>
      </w:r>
      <w:r>
        <w:t>50.</w:t>
      </w:r>
      <w:r>
        <w:rPr>
          <w:spacing w:val="18"/>
        </w:rPr>
        <w:t xml:space="preserve"> </w:t>
      </w:r>
      <w:r>
        <w:t>Recently,</w:t>
      </w:r>
      <w:r>
        <w:rPr>
          <w:spacing w:val="15"/>
        </w:rPr>
        <w:t xml:space="preserve"> </w:t>
      </w:r>
      <w:r>
        <w:t>a</w:t>
      </w:r>
      <w:r>
        <w:rPr>
          <w:spacing w:val="18"/>
        </w:rPr>
        <w:t xml:space="preserve"> </w:t>
      </w:r>
      <w:r>
        <w:t>documentary</w:t>
      </w:r>
      <w:r>
        <w:rPr>
          <w:spacing w:val="18"/>
        </w:rPr>
        <w:t xml:space="preserve"> </w:t>
      </w:r>
      <w:r>
        <w:t>called</w:t>
      </w:r>
      <w:r>
        <w:rPr>
          <w:spacing w:val="21"/>
        </w:rPr>
        <w:t xml:space="preserve"> </w:t>
      </w:r>
      <w:r>
        <w:t>Under</w:t>
      </w:r>
      <w:r>
        <w:rPr>
          <w:spacing w:val="17"/>
        </w:rPr>
        <w:t xml:space="preserve"> </w:t>
      </w:r>
      <w:r>
        <w:t>the</w:t>
      </w:r>
      <w:r>
        <w:rPr>
          <w:spacing w:val="17"/>
        </w:rPr>
        <w:t xml:space="preserve"> </w:t>
      </w:r>
      <w:r>
        <w:rPr>
          <w:spacing w:val="4"/>
        </w:rPr>
        <w:t>Dome</w:t>
      </w:r>
      <w:r>
        <w:rPr>
          <w:rFonts w:hint="eastAsia" w:ascii="宋体" w:eastAsia="宋体"/>
          <w:spacing w:val="4"/>
        </w:rPr>
        <w:t>（</w:t>
      </w:r>
      <w:r>
        <w:rPr>
          <w:rFonts w:hint="eastAsia" w:ascii="宋体" w:eastAsia="宋体"/>
          <w:spacing w:val="-84"/>
        </w:rPr>
        <w:t xml:space="preserve"> </w:t>
      </w:r>
      <w:r>
        <w:rPr>
          <w:rFonts w:hint="eastAsia" w:ascii="宋体" w:eastAsia="宋体"/>
          <w:spacing w:val="21"/>
        </w:rPr>
        <w:t>穹顶之下</w:t>
      </w:r>
      <w:r>
        <w:rPr>
          <w:rFonts w:hint="eastAsia" w:ascii="宋体" w:eastAsia="宋体"/>
        </w:rPr>
        <w:t>）</w:t>
      </w:r>
      <w:r>
        <w:rPr>
          <w:rFonts w:hint="eastAsia" w:ascii="宋体" w:eastAsia="宋体"/>
          <w:spacing w:val="-87"/>
        </w:rPr>
        <w:t xml:space="preserve"> </w:t>
      </w:r>
      <w:r>
        <w:t>appeared</w:t>
      </w:r>
      <w:r>
        <w:rPr>
          <w:spacing w:val="21"/>
        </w:rPr>
        <w:t xml:space="preserve"> </w:t>
      </w:r>
      <w:r>
        <w:t>in</w:t>
      </w:r>
      <w:r>
        <w:rPr>
          <w:spacing w:val="18"/>
        </w:rPr>
        <w:t xml:space="preserve"> </w:t>
      </w:r>
      <w:r>
        <w:t>public. Through  it,  we  clearly  realize  that  to  protect</w:t>
      </w:r>
      <w:r>
        <w:rPr>
          <w:spacing w:val="16"/>
        </w:rPr>
        <w:t xml:space="preserve"> </w:t>
      </w:r>
      <w:r>
        <w:t>the</w:t>
      </w:r>
      <w:r>
        <w:rPr>
          <w:spacing w:val="49"/>
        </w:rPr>
        <w:t xml:space="preserve"> </w:t>
      </w:r>
      <w:r>
        <w:t>environment</w:t>
      </w:r>
      <w:r>
        <w:rPr>
          <w:u w:val="single"/>
        </w:rPr>
        <w:tab/>
      </w:r>
      <w:r>
        <w:t>to protect ourselves is equally important.</w:t>
      </w:r>
    </w:p>
    <w:p>
      <w:pPr>
        <w:pStyle w:val="3"/>
        <w:tabs>
          <w:tab w:val="left" w:pos="3662"/>
          <w:tab w:val="left" w:pos="5668"/>
        </w:tabs>
        <w:spacing w:before="11"/>
        <w:ind w:left="1214"/>
        <w:jc w:val="both"/>
      </w:pPr>
      <w:r>
        <w:t>A. as</w:t>
      </w:r>
      <w:r>
        <w:rPr>
          <w:spacing w:val="-4"/>
        </w:rPr>
        <w:t xml:space="preserve"> </w:t>
      </w:r>
      <w:r>
        <w:t>long</w:t>
      </w:r>
      <w:r>
        <w:rPr>
          <w:spacing w:val="1"/>
        </w:rPr>
        <w:t xml:space="preserve"> </w:t>
      </w:r>
      <w:r>
        <w:t>as</w:t>
      </w:r>
      <w:r>
        <w:tab/>
      </w:r>
      <w:r>
        <w:t>B. as</w:t>
      </w:r>
      <w:r>
        <w:rPr>
          <w:spacing w:val="-3"/>
        </w:rPr>
        <w:t xml:space="preserve"> </w:t>
      </w:r>
      <w:r>
        <w:t>well</w:t>
      </w:r>
      <w:r>
        <w:rPr>
          <w:spacing w:val="1"/>
        </w:rPr>
        <w:t xml:space="preserve"> </w:t>
      </w:r>
      <w:r>
        <w:t>as</w:t>
      </w:r>
      <w:r>
        <w:tab/>
      </w:r>
      <w:r>
        <w:t>C. as soon</w:t>
      </w:r>
      <w:r>
        <w:rPr>
          <w:spacing w:val="2"/>
        </w:rPr>
        <w:t xml:space="preserve"> </w:t>
      </w:r>
      <w:r>
        <w:t>as</w:t>
      </w:r>
    </w:p>
    <w:p>
      <w:pPr>
        <w:pStyle w:val="3"/>
        <w:spacing w:before="105"/>
        <w:rPr>
          <w:rFonts w:ascii="宋体" w:eastAsia="宋体"/>
        </w:rPr>
      </w:pPr>
      <w:r>
        <w:rPr>
          <w:rFonts w:hint="eastAsia" w:ascii="宋体" w:eastAsia="宋体"/>
        </w:rPr>
        <w:t>二．补全对话（</w:t>
      </w:r>
      <w:r>
        <w:t xml:space="preserve">5 </w:t>
      </w:r>
      <w:r>
        <w:rPr>
          <w:rFonts w:hint="eastAsia" w:ascii="宋体" w:eastAsia="宋体"/>
        </w:rPr>
        <w:t xml:space="preserve">分，每空 </w:t>
      </w:r>
      <w:r>
        <w:t xml:space="preserve">1 </w:t>
      </w:r>
      <w:r>
        <w:rPr>
          <w:rFonts w:hint="eastAsia" w:ascii="宋体" w:eastAsia="宋体"/>
        </w:rPr>
        <w:t>分）</w:t>
      </w:r>
    </w:p>
    <w:p>
      <w:pPr>
        <w:pStyle w:val="3"/>
        <w:spacing w:before="90"/>
      </w:pPr>
      <w:r>
        <w:rPr>
          <w:rFonts w:hint="eastAsia" w:ascii="宋体" w:eastAsia="宋体"/>
        </w:rPr>
        <w:t>填入一个适当的词补全对话</w:t>
      </w:r>
      <w:r>
        <w:t>,</w:t>
      </w:r>
      <w:r>
        <w:rPr>
          <w:rFonts w:hint="eastAsia" w:ascii="宋体" w:eastAsia="宋体"/>
        </w:rPr>
        <w:t>每空一词</w:t>
      </w:r>
      <w:r>
        <w:t>.</w:t>
      </w:r>
    </w:p>
    <w:p>
      <w:pPr>
        <w:pStyle w:val="3"/>
        <w:tabs>
          <w:tab w:val="left" w:pos="4523"/>
        </w:tabs>
        <w:spacing w:before="105" w:line="357" w:lineRule="auto"/>
        <w:ind w:right="3240"/>
      </w:pPr>
      <w:r>
        <w:t xml:space="preserve">1.A: Good morning. </w:t>
      </w:r>
      <w:r>
        <w:rPr>
          <w:spacing w:val="-7"/>
        </w:rPr>
        <w:t xml:space="preserve">You </w:t>
      </w:r>
      <w:r>
        <w:t>don’t look</w:t>
      </w:r>
      <w:r>
        <w:rPr>
          <w:spacing w:val="-9"/>
        </w:rPr>
        <w:t xml:space="preserve"> </w:t>
      </w:r>
      <w:r>
        <w:t>well.</w:t>
      </w:r>
      <w:r>
        <w:rPr>
          <w:u w:val="single"/>
        </w:rPr>
        <w:t xml:space="preserve">  </w:t>
      </w:r>
      <w:r>
        <w:rPr>
          <w:spacing w:val="49"/>
          <w:u w:val="single"/>
        </w:rPr>
        <w:t xml:space="preserve"> </w:t>
      </w:r>
      <w:r>
        <w:rPr>
          <w:u w:val="single"/>
        </w:rPr>
        <w:t>51</w:t>
      </w:r>
      <w:r>
        <w:rPr>
          <w:u w:val="single"/>
        </w:rPr>
        <w:tab/>
      </w:r>
      <w:r>
        <w:t xml:space="preserve">wrong with </w:t>
      </w:r>
      <w:r>
        <w:rPr>
          <w:spacing w:val="-4"/>
        </w:rPr>
        <w:t xml:space="preserve">you? </w:t>
      </w:r>
      <w:r>
        <w:t>B: I have a headache and it started</w:t>
      </w:r>
      <w:r>
        <w:rPr>
          <w:spacing w:val="-6"/>
        </w:rPr>
        <w:t xml:space="preserve"> </w:t>
      </w:r>
      <w:r>
        <w:t>yesterday.</w:t>
      </w:r>
    </w:p>
    <w:p>
      <w:pPr>
        <w:pStyle w:val="3"/>
        <w:tabs>
          <w:tab w:val="left" w:pos="4689"/>
        </w:tabs>
        <w:spacing w:before="1"/>
      </w:pPr>
      <w:r>
        <w:t>A: It sounds serious. Have you taken</w:t>
      </w:r>
      <w:r>
        <w:rPr>
          <w:spacing w:val="-5"/>
        </w:rPr>
        <w:t xml:space="preserve"> </w:t>
      </w:r>
      <w:r>
        <w:t xml:space="preserve">your </w:t>
      </w:r>
      <w:r>
        <w:rPr>
          <w:u w:val="single"/>
        </w:rPr>
        <w:t xml:space="preserve">   </w:t>
      </w:r>
      <w:r>
        <w:rPr>
          <w:spacing w:val="46"/>
          <w:u w:val="single"/>
        </w:rPr>
        <w:t xml:space="preserve"> </w:t>
      </w:r>
      <w:r>
        <w:rPr>
          <w:u w:val="single"/>
        </w:rPr>
        <w:t>52</w:t>
      </w:r>
      <w:r>
        <w:tab/>
      </w:r>
      <w:r>
        <w:t>?</w:t>
      </w:r>
    </w:p>
    <w:p>
      <w:pPr>
        <w:sectPr>
          <w:pgSz w:w="11910" w:h="16840"/>
          <w:pgMar w:top="1440" w:right="1340" w:bottom="1160" w:left="1380" w:header="0" w:footer="970" w:gutter="0"/>
          <w:cols w:space="720" w:num="1"/>
        </w:sectPr>
      </w:pPr>
    </w:p>
    <w:p>
      <w:pPr>
        <w:pStyle w:val="3"/>
        <w:spacing w:before="75"/>
      </w:pPr>
      <w:r>
        <w:t>B: Yes, and it seems all right.</w:t>
      </w:r>
    </w:p>
    <w:p>
      <w:pPr>
        <w:pStyle w:val="3"/>
        <w:tabs>
          <w:tab w:val="left" w:pos="3851"/>
        </w:tabs>
        <w:spacing w:line="357" w:lineRule="auto"/>
        <w:ind w:right="2752"/>
      </w:pPr>
      <w:r>
        <w:t xml:space="preserve">A: </w:t>
      </w:r>
      <w:r>
        <w:rPr>
          <w:spacing w:val="-4"/>
        </w:rPr>
        <w:t xml:space="preserve">You’re </w:t>
      </w:r>
      <w:r>
        <w:t>lucky you don’t have</w:t>
      </w:r>
      <w:r>
        <w:rPr>
          <w:spacing w:val="-9"/>
        </w:rPr>
        <w:t xml:space="preserve"> </w:t>
      </w:r>
      <w:r>
        <w:t>a</w:t>
      </w:r>
      <w:r>
        <w:rPr>
          <w:u w:val="single"/>
        </w:rPr>
        <w:t xml:space="preserve">  </w:t>
      </w:r>
      <w:r>
        <w:rPr>
          <w:spacing w:val="49"/>
          <w:u w:val="single"/>
        </w:rPr>
        <w:t xml:space="preserve"> </w:t>
      </w:r>
      <w:r>
        <w:rPr>
          <w:u w:val="single"/>
        </w:rPr>
        <w:t>53</w:t>
      </w:r>
      <w:r>
        <w:rPr>
          <w:u w:val="single"/>
        </w:rPr>
        <w:tab/>
      </w:r>
      <w:r>
        <w:t>. But you’d better see a</w:t>
      </w:r>
      <w:r>
        <w:rPr>
          <w:spacing w:val="-19"/>
        </w:rPr>
        <w:t xml:space="preserve"> </w:t>
      </w:r>
      <w:r>
        <w:t>doctor. B: Actually, I’ve seen him. And I feel a little better</w:t>
      </w:r>
      <w:r>
        <w:rPr>
          <w:spacing w:val="-34"/>
        </w:rPr>
        <w:t xml:space="preserve"> </w:t>
      </w:r>
      <w:r>
        <w:rPr>
          <w:spacing w:val="-3"/>
        </w:rPr>
        <w:t>now.</w:t>
      </w:r>
    </w:p>
    <w:p>
      <w:pPr>
        <w:pStyle w:val="3"/>
        <w:spacing w:before="1"/>
      </w:pPr>
      <w:r>
        <w:t>A: What was the doctor’s advice?</w:t>
      </w:r>
    </w:p>
    <w:p>
      <w:pPr>
        <w:pStyle w:val="3"/>
        <w:spacing w:line="357" w:lineRule="auto"/>
        <w:ind w:left="840" w:right="460" w:hanging="420"/>
      </w:pPr>
      <w:r>
        <w:t>B: He advised me to rest for a few days. But it is really hard for me. You see, I’m too busy</w:t>
      </w:r>
      <w:r>
        <w:rPr>
          <w:u w:val="single"/>
        </w:rPr>
        <w:t xml:space="preserve"> 54</w:t>
      </w:r>
      <w:r>
        <w:t xml:space="preserve"> ready for the final exam.</w:t>
      </w:r>
    </w:p>
    <w:p>
      <w:pPr>
        <w:pStyle w:val="3"/>
        <w:tabs>
          <w:tab w:val="left" w:pos="1719"/>
        </w:tabs>
        <w:spacing w:before="0" w:line="357" w:lineRule="auto"/>
        <w:ind w:right="878"/>
      </w:pPr>
      <w:r>
        <w:t>A:</w:t>
      </w:r>
      <w:r>
        <w:rPr>
          <w:spacing w:val="-2"/>
        </w:rPr>
        <w:t xml:space="preserve"> </w:t>
      </w:r>
      <w:r>
        <w:t xml:space="preserve">But </w:t>
      </w:r>
      <w:r>
        <w:rPr>
          <w:u w:val="single"/>
        </w:rPr>
        <w:t xml:space="preserve">   </w:t>
      </w:r>
      <w:r>
        <w:rPr>
          <w:spacing w:val="52"/>
          <w:u w:val="single"/>
        </w:rPr>
        <w:t xml:space="preserve"> </w:t>
      </w:r>
      <w:r>
        <w:rPr>
          <w:u w:val="single"/>
        </w:rPr>
        <w:t>55</w:t>
      </w:r>
      <w:r>
        <w:rPr>
          <w:u w:val="single"/>
        </w:rPr>
        <w:tab/>
      </w:r>
      <w:r>
        <w:t xml:space="preserve">else is as important as your health, even if you can get good grades at school. B: </w:t>
      </w:r>
      <w:r>
        <w:rPr>
          <w:spacing w:val="-4"/>
        </w:rPr>
        <w:t xml:space="preserve">You’re </w:t>
      </w:r>
      <w:r>
        <w:t>right. I’ll try to do as the doctor told</w:t>
      </w:r>
      <w:r>
        <w:rPr>
          <w:spacing w:val="-5"/>
        </w:rPr>
        <w:t xml:space="preserve"> </w:t>
      </w:r>
      <w:r>
        <w:t>me.</w:t>
      </w:r>
    </w:p>
    <w:p>
      <w:pPr>
        <w:pStyle w:val="3"/>
        <w:tabs>
          <w:tab w:val="left" w:pos="1574"/>
          <w:tab w:val="left" w:pos="2887"/>
          <w:tab w:val="left" w:pos="4355"/>
          <w:tab w:val="left" w:pos="5459"/>
          <w:tab w:val="left" w:pos="6403"/>
        </w:tabs>
        <w:spacing w:before="1"/>
      </w:pPr>
      <w:r>
        <w:t>51</w:t>
      </w:r>
      <w:r>
        <w:rPr>
          <w:u w:val="single"/>
        </w:rPr>
        <w:tab/>
      </w:r>
      <w:r>
        <w:t>52</w:t>
      </w:r>
      <w:r>
        <w:rPr>
          <w:u w:val="single"/>
        </w:rPr>
        <w:tab/>
      </w:r>
      <w:r>
        <w:t>53</w:t>
      </w:r>
      <w:r>
        <w:rPr>
          <w:u w:val="single"/>
        </w:rPr>
        <w:tab/>
      </w:r>
      <w:r>
        <w:t>54</w:t>
      </w:r>
      <w:r>
        <w:rPr>
          <w:u w:val="single"/>
        </w:rPr>
        <w:tab/>
      </w:r>
      <w:r>
        <w:t>55</w:t>
      </w:r>
      <w:r>
        <w:rPr>
          <w:spacing w:val="-1"/>
        </w:rPr>
        <w:t xml:space="preserve"> </w:t>
      </w:r>
      <w:r>
        <w:rPr>
          <w:w w:val="99"/>
          <w:u w:val="single"/>
        </w:rPr>
        <w:t xml:space="preserve"> </w:t>
      </w:r>
      <w:r>
        <w:rPr>
          <w:u w:val="single"/>
        </w:rPr>
        <w:tab/>
      </w:r>
    </w:p>
    <w:p>
      <w:pPr>
        <w:pStyle w:val="2"/>
        <w:spacing w:before="104"/>
        <w:rPr>
          <w:rFonts w:ascii="Times New Roman" w:eastAsia="Times New Roman"/>
        </w:rPr>
      </w:pPr>
      <w:r>
        <w:t>三、任务型阅读</w:t>
      </w:r>
      <w:r>
        <w:rPr>
          <w:rFonts w:ascii="Times New Roman" w:eastAsia="Times New Roman"/>
        </w:rPr>
        <w:t>(</w:t>
      </w:r>
      <w:r>
        <w:t xml:space="preserve">本题共 </w:t>
      </w:r>
      <w:r>
        <w:rPr>
          <w:rFonts w:ascii="Times New Roman" w:eastAsia="Times New Roman"/>
        </w:rPr>
        <w:t xml:space="preserve">20 </w:t>
      </w:r>
      <w:r>
        <w:t>分</w:t>
      </w:r>
      <w:r>
        <w:rPr>
          <w:rFonts w:ascii="Times New Roman" w:eastAsia="Times New Roman"/>
        </w:rPr>
        <w:t>,</w:t>
      </w:r>
      <w:r>
        <w:t xml:space="preserve">每空 </w:t>
      </w:r>
      <w:r>
        <w:rPr>
          <w:rFonts w:ascii="Times New Roman" w:eastAsia="Times New Roman"/>
        </w:rPr>
        <w:t xml:space="preserve">1 </w:t>
      </w:r>
      <w:r>
        <w:t>分</w:t>
      </w:r>
      <w:r>
        <w:rPr>
          <w:rFonts w:ascii="Times New Roman" w:eastAsia="Times New Roman"/>
        </w:rPr>
        <w:t>)</w:t>
      </w:r>
    </w:p>
    <w:p>
      <w:pPr>
        <w:spacing w:before="91"/>
        <w:ind w:left="420"/>
        <w:rPr>
          <w:rFonts w:ascii="宋体" w:eastAsia="宋体"/>
          <w:b/>
          <w:sz w:val="21"/>
        </w:rPr>
      </w:pPr>
      <w:r>
        <w:rPr>
          <w:rFonts w:hint="eastAsia" w:ascii="宋体" w:eastAsia="宋体"/>
          <w:b/>
          <w:sz w:val="21"/>
        </w:rPr>
        <w:t>先阅读</w:t>
      </w:r>
      <w:r>
        <w:rPr>
          <w:b/>
          <w:sz w:val="21"/>
        </w:rPr>
        <w:t>(A)</w:t>
      </w:r>
      <w:r>
        <w:rPr>
          <w:rFonts w:hint="eastAsia" w:ascii="宋体" w:eastAsia="宋体"/>
          <w:b/>
          <w:sz w:val="21"/>
        </w:rPr>
        <w:t>、</w:t>
      </w:r>
      <w:r>
        <w:rPr>
          <w:b/>
          <w:sz w:val="21"/>
        </w:rPr>
        <w:t>(B)</w:t>
      </w:r>
      <w:r>
        <w:rPr>
          <w:rFonts w:hint="eastAsia" w:ascii="宋体" w:eastAsia="宋体"/>
          <w:b/>
          <w:sz w:val="21"/>
        </w:rPr>
        <w:t>、</w:t>
      </w:r>
      <w:r>
        <w:rPr>
          <w:b/>
          <w:sz w:val="21"/>
        </w:rPr>
        <w:t>(C)</w:t>
      </w:r>
      <w:r>
        <w:rPr>
          <w:rFonts w:hint="eastAsia" w:ascii="宋体" w:eastAsia="宋体"/>
          <w:b/>
          <w:sz w:val="21"/>
        </w:rPr>
        <w:t>三篇短文，然后根据题目要求及所给语境完成下列五项任务。</w:t>
      </w:r>
    </w:p>
    <w:p>
      <w:pPr>
        <w:pStyle w:val="2"/>
        <w:spacing w:before="105"/>
        <w:ind w:left="0" w:right="37"/>
        <w:jc w:val="center"/>
        <w:rPr>
          <w:rFonts w:ascii="Times New Roman"/>
        </w:rPr>
      </w:pPr>
      <w:r>
        <w:pict>
          <v:shape id="_x0000_s1033" o:spid="_x0000_s1033" o:spt="202" type="#_x0000_t202" style="position:absolute;left:0pt;margin-left:177.85pt;margin-top:22.9pt;height:12.55pt;width:255.3pt;mso-position-horizontal-relative:page;mso-wrap-distance-bottom:0pt;mso-wrap-distance-top:0pt;z-index:-251652096;mso-width-relative:page;mso-height-relative:page;" filled="f" coordsize="21600,21600">
            <v:path/>
            <v:fill on="f" focussize="0,0"/>
            <v:stroke weight="0.48pt" joinstyle="miter"/>
            <v:imagedata o:title=""/>
            <o:lock v:ext="edit"/>
            <v:textbox inset="0mm,0mm,0mm,0mm">
              <w:txbxContent>
                <w:p>
                  <w:pPr>
                    <w:pStyle w:val="3"/>
                    <w:tabs>
                      <w:tab w:val="left" w:pos="873"/>
                      <w:tab w:val="left" w:pos="1202"/>
                      <w:tab w:val="left" w:pos="1854"/>
                      <w:tab w:val="left" w:pos="2622"/>
                      <w:tab w:val="left" w:pos="3230"/>
                      <w:tab w:val="left" w:pos="3743"/>
                      <w:tab w:val="left" w:pos="4374"/>
                    </w:tabs>
                    <w:spacing w:before="1" w:line="240" w:lineRule="exact"/>
                    <w:ind w:left="314"/>
                  </w:pPr>
                  <w:r>
                    <w:t>take</w:t>
                  </w:r>
                  <w:r>
                    <w:tab/>
                  </w:r>
                  <w:r>
                    <w:t>it</w:t>
                  </w:r>
                  <w:r>
                    <w:tab/>
                  </w:r>
                  <w:r>
                    <w:t>teach</w:t>
                  </w:r>
                  <w:r>
                    <w:tab/>
                  </w:r>
                  <w:r>
                    <w:t>people</w:t>
                  </w:r>
                  <w:r>
                    <w:tab/>
                  </w:r>
                  <w:r>
                    <w:t>soon</w:t>
                  </w:r>
                  <w:r>
                    <w:tab/>
                  </w:r>
                  <w:r>
                    <w:t>one</w:t>
                  </w:r>
                  <w:r>
                    <w:tab/>
                  </w:r>
                  <w:r>
                    <w:t>good</w:t>
                  </w:r>
                  <w:r>
                    <w:tab/>
                  </w:r>
                  <w:r>
                    <w:t>offer</w:t>
                  </w:r>
                </w:p>
              </w:txbxContent>
            </v:textbox>
            <w10:wrap type="topAndBottom"/>
          </v:shape>
        </w:pict>
      </w:r>
      <w:r>
        <w:rPr>
          <w:rFonts w:ascii="Times New Roman"/>
        </w:rPr>
        <w:t>(A)</w:t>
      </w:r>
    </w:p>
    <w:p>
      <w:pPr>
        <w:pStyle w:val="3"/>
        <w:tabs>
          <w:tab w:val="left" w:pos="2039"/>
          <w:tab w:val="left" w:pos="5620"/>
        </w:tabs>
        <w:spacing w:before="81" w:line="357" w:lineRule="auto"/>
        <w:ind w:right="622"/>
      </w:pPr>
      <w:r>
        <w:t>One of</w:t>
      </w:r>
      <w:r>
        <w:rPr>
          <w:spacing w:val="-3"/>
        </w:rPr>
        <w:t xml:space="preserve"> </w:t>
      </w:r>
      <w:r>
        <w:t xml:space="preserve">the </w:t>
      </w:r>
      <w:r>
        <w:rPr>
          <w:u w:val="single"/>
        </w:rPr>
        <w:t xml:space="preserve">    </w:t>
      </w:r>
      <w:r>
        <w:t>56</w:t>
      </w:r>
      <w:r>
        <w:rPr>
          <w:u w:val="single"/>
        </w:rPr>
        <w:tab/>
      </w:r>
      <w:r>
        <w:t>places to enjoy cherry blossom trees in spring is Wuhan University in Central China’ Hubei Province, which normally draw tons</w:t>
      </w:r>
      <w:r>
        <w:rPr>
          <w:spacing w:val="-10"/>
        </w:rPr>
        <w:t xml:space="preserve"> </w:t>
      </w:r>
      <w:r>
        <w:t>of</w:t>
      </w:r>
      <w:r>
        <w:rPr>
          <w:u w:val="single"/>
        </w:rPr>
        <w:t xml:space="preserve">   </w:t>
      </w:r>
      <w:r>
        <w:rPr>
          <w:spacing w:val="47"/>
          <w:u w:val="single"/>
        </w:rPr>
        <w:t xml:space="preserve"> </w:t>
      </w:r>
      <w:r>
        <w:t>57</w:t>
      </w:r>
      <w:r>
        <w:rPr>
          <w:u w:val="single"/>
        </w:rPr>
        <w:tab/>
      </w:r>
      <w:r>
        <w:t>attention. Though Wuhan was</w:t>
      </w:r>
      <w:r>
        <w:rPr>
          <w:spacing w:val="-6"/>
        </w:rPr>
        <w:t xml:space="preserve"> </w:t>
      </w:r>
      <w:r>
        <w:t>the</w:t>
      </w:r>
    </w:p>
    <w:p>
      <w:pPr>
        <w:pStyle w:val="3"/>
        <w:tabs>
          <w:tab w:val="left" w:pos="1101"/>
        </w:tabs>
        <w:spacing w:before="0" w:line="256" w:lineRule="exact"/>
      </w:pPr>
      <w:r>
        <w:rPr>
          <w:w w:val="99"/>
          <w:u w:val="single"/>
        </w:rPr>
        <w:t xml:space="preserve"> </w:t>
      </w:r>
      <w:r>
        <w:rPr>
          <w:u w:val="single"/>
        </w:rPr>
        <w:t xml:space="preserve">  </w:t>
      </w:r>
      <w:r>
        <w:rPr>
          <w:spacing w:val="-1"/>
          <w:u w:val="single"/>
        </w:rPr>
        <w:t xml:space="preserve"> </w:t>
      </w:r>
      <w:r>
        <w:t>58</w:t>
      </w:r>
      <w:r>
        <w:rPr>
          <w:u w:val="single"/>
        </w:rPr>
        <w:tab/>
      </w:r>
      <w:r>
        <w:t>Chinese</w:t>
      </w:r>
      <w:r>
        <w:rPr>
          <w:spacing w:val="-1"/>
        </w:rPr>
        <w:t xml:space="preserve"> </w:t>
      </w:r>
      <w:r>
        <w:t>city to be</w:t>
      </w:r>
      <w:r>
        <w:rPr>
          <w:spacing w:val="-4"/>
        </w:rPr>
        <w:t xml:space="preserve"> </w:t>
      </w:r>
      <w:r>
        <w:t>sealed off</w:t>
      </w:r>
      <w:r>
        <w:rPr>
          <w:spacing w:val="22"/>
        </w:rPr>
        <w:t xml:space="preserve"> </w:t>
      </w:r>
      <w:r>
        <w:rPr>
          <w:rFonts w:hint="eastAsia" w:ascii="宋体" w:eastAsia="宋体"/>
        </w:rPr>
        <w:t>（封锁</w:t>
      </w:r>
      <w:r>
        <w:rPr>
          <w:rFonts w:hint="eastAsia" w:ascii="宋体" w:eastAsia="宋体"/>
          <w:spacing w:val="-6"/>
        </w:rPr>
        <w:t>）</w:t>
      </w:r>
      <w:r>
        <w:rPr>
          <w:spacing w:val="-6"/>
        </w:rPr>
        <w:t>from</w:t>
      </w:r>
      <w:r>
        <w:rPr>
          <w:spacing w:val="-1"/>
        </w:rPr>
        <w:t xml:space="preserve"> </w:t>
      </w:r>
      <w:r>
        <w:t>the</w:t>
      </w:r>
      <w:r>
        <w:rPr>
          <w:spacing w:val="-1"/>
        </w:rPr>
        <w:t xml:space="preserve"> </w:t>
      </w:r>
      <w:r>
        <w:t>world as</w:t>
      </w:r>
      <w:r>
        <w:rPr>
          <w:spacing w:val="-1"/>
        </w:rPr>
        <w:t xml:space="preserve"> </w:t>
      </w:r>
      <w:r>
        <w:t>the</w:t>
      </w:r>
      <w:r>
        <w:rPr>
          <w:spacing w:val="-3"/>
        </w:rPr>
        <w:t xml:space="preserve"> </w:t>
      </w:r>
      <w:r>
        <w:t>virus</w:t>
      </w:r>
      <w:r>
        <w:rPr>
          <w:spacing w:val="-2"/>
        </w:rPr>
        <w:t xml:space="preserve"> </w:t>
      </w:r>
      <w:r>
        <w:t>began to spread</w:t>
      </w:r>
      <w:r>
        <w:rPr>
          <w:spacing w:val="-1"/>
        </w:rPr>
        <w:t xml:space="preserve">, </w:t>
      </w:r>
      <w:r>
        <w:t>Wuhan</w:t>
      </w:r>
    </w:p>
    <w:p>
      <w:pPr>
        <w:pStyle w:val="3"/>
        <w:tabs>
          <w:tab w:val="left" w:pos="2856"/>
        </w:tabs>
        <w:spacing w:before="105"/>
      </w:pPr>
      <w:r>
        <w:t>University shows</w:t>
      </w:r>
      <w:r>
        <w:rPr>
          <w:spacing w:val="-1"/>
        </w:rPr>
        <w:t xml:space="preserve"> </w:t>
      </w:r>
      <w:r>
        <w:t>us</w:t>
      </w:r>
      <w:r>
        <w:rPr>
          <w:u w:val="single"/>
        </w:rPr>
        <w:t xml:space="preserve">   </w:t>
      </w:r>
      <w:r>
        <w:rPr>
          <w:spacing w:val="46"/>
          <w:u w:val="single"/>
        </w:rPr>
        <w:t xml:space="preserve"> </w:t>
      </w:r>
      <w:r>
        <w:t>59</w:t>
      </w:r>
      <w:r>
        <w:rPr>
          <w:u w:val="single"/>
        </w:rPr>
        <w:tab/>
      </w:r>
      <w:r>
        <w:t>natural scenery in a special way.</w:t>
      </w:r>
      <w:r>
        <w:rPr>
          <w:spacing w:val="-2"/>
        </w:rPr>
        <w:t xml:space="preserve"> </w:t>
      </w:r>
      <w:r>
        <w:t>.</w:t>
      </w:r>
    </w:p>
    <w:p>
      <w:pPr>
        <w:pStyle w:val="3"/>
        <w:tabs>
          <w:tab w:val="left" w:pos="3566"/>
          <w:tab w:val="left" w:pos="7809"/>
        </w:tabs>
        <w:ind w:left="840"/>
      </w:pPr>
      <w:r>
        <w:t>Now Li Hao, one of</w:t>
      </w:r>
      <w:r>
        <w:rPr>
          <w:spacing w:val="-6"/>
        </w:rPr>
        <w:t xml:space="preserve"> </w:t>
      </w:r>
      <w:r>
        <w:t>the</w:t>
      </w:r>
      <w:r>
        <w:rPr>
          <w:u w:val="single"/>
        </w:rPr>
        <w:t xml:space="preserve">   </w:t>
      </w:r>
      <w:r>
        <w:rPr>
          <w:spacing w:val="49"/>
          <w:u w:val="single"/>
        </w:rPr>
        <w:t xml:space="preserve"> </w:t>
      </w:r>
      <w:r>
        <w:t>60</w:t>
      </w:r>
      <w:r>
        <w:rPr>
          <w:u w:val="single"/>
        </w:rPr>
        <w:tab/>
      </w:r>
      <w:r>
        <w:t>living on the campus during the</w:t>
      </w:r>
      <w:r>
        <w:rPr>
          <w:spacing w:val="-4"/>
        </w:rPr>
        <w:t xml:space="preserve"> </w:t>
      </w:r>
      <w:r>
        <w:t>outbreak,</w:t>
      </w:r>
      <w:r>
        <w:rPr>
          <w:u w:val="single"/>
        </w:rPr>
        <w:t xml:space="preserve">   </w:t>
      </w:r>
      <w:r>
        <w:rPr>
          <w:spacing w:val="49"/>
          <w:u w:val="single"/>
        </w:rPr>
        <w:t xml:space="preserve"> </w:t>
      </w:r>
      <w:r>
        <w:t>61</w:t>
      </w:r>
      <w:r>
        <w:rPr>
          <w:u w:val="single"/>
        </w:rPr>
        <w:tab/>
      </w:r>
      <w:r>
        <w:t>stunning</w:t>
      </w:r>
    </w:p>
    <w:p>
      <w:pPr>
        <w:pStyle w:val="3"/>
        <w:tabs>
          <w:tab w:val="left" w:pos="5462"/>
        </w:tabs>
        <w:spacing w:before="105" w:line="333" w:lineRule="auto"/>
        <w:ind w:right="458"/>
      </w:pPr>
      <w:r>
        <w:rPr>
          <w:rFonts w:hint="eastAsia" w:ascii="宋体" w:hAnsi="宋体" w:eastAsia="宋体"/>
          <w:spacing w:val="-1"/>
          <w:w w:val="99"/>
        </w:rPr>
        <w:t>（</w:t>
      </w:r>
      <w:r>
        <w:rPr>
          <w:rFonts w:hint="eastAsia" w:ascii="宋体" w:hAnsi="宋体" w:eastAsia="宋体"/>
          <w:spacing w:val="2"/>
          <w:w w:val="99"/>
        </w:rPr>
        <w:t>极</w:t>
      </w:r>
      <w:r>
        <w:rPr>
          <w:rFonts w:hint="eastAsia" w:ascii="宋体" w:hAnsi="宋体" w:eastAsia="宋体"/>
          <w:spacing w:val="-1"/>
          <w:w w:val="99"/>
        </w:rPr>
        <w:t>好</w:t>
      </w:r>
      <w:r>
        <w:rPr>
          <w:rFonts w:hint="eastAsia" w:ascii="宋体" w:hAnsi="宋体" w:eastAsia="宋体"/>
          <w:spacing w:val="2"/>
          <w:w w:val="99"/>
        </w:rPr>
        <w:t>的</w:t>
      </w:r>
      <w:r>
        <w:rPr>
          <w:rFonts w:hint="eastAsia" w:ascii="宋体" w:hAnsi="宋体" w:eastAsia="宋体"/>
          <w:spacing w:val="-97"/>
          <w:w w:val="99"/>
        </w:rPr>
        <w:t>）</w:t>
      </w:r>
      <w:r>
        <w:rPr>
          <w:spacing w:val="1"/>
          <w:w w:val="99"/>
        </w:rPr>
        <w:t>p</w:t>
      </w:r>
      <w:r>
        <w:rPr>
          <w:spacing w:val="-1"/>
          <w:w w:val="99"/>
        </w:rPr>
        <w:t>i</w:t>
      </w:r>
      <w:r>
        <w:rPr>
          <w:w w:val="99"/>
        </w:rPr>
        <w:t>c</w:t>
      </w:r>
      <w:r>
        <w:rPr>
          <w:spacing w:val="-1"/>
          <w:w w:val="99"/>
        </w:rPr>
        <w:t>t</w:t>
      </w:r>
      <w:r>
        <w:rPr>
          <w:spacing w:val="1"/>
          <w:w w:val="99"/>
        </w:rPr>
        <w:t>u</w:t>
      </w:r>
      <w:r>
        <w:rPr>
          <w:w w:val="99"/>
        </w:rPr>
        <w:t>res</w:t>
      </w:r>
      <w:r>
        <w:t xml:space="preserve"> </w:t>
      </w:r>
      <w:r>
        <w:rPr>
          <w:spacing w:val="1"/>
          <w:w w:val="99"/>
        </w:rPr>
        <w:t>o</w:t>
      </w:r>
      <w:r>
        <w:rPr>
          <w:w w:val="99"/>
        </w:rPr>
        <w:t>f</w:t>
      </w:r>
      <w:r>
        <w:t xml:space="preserve"> </w:t>
      </w:r>
      <w:r>
        <w:rPr>
          <w:spacing w:val="-1"/>
          <w:w w:val="99"/>
        </w:rPr>
        <w:t>t</w:t>
      </w:r>
      <w:r>
        <w:rPr>
          <w:spacing w:val="1"/>
          <w:w w:val="99"/>
        </w:rPr>
        <w:t>h</w:t>
      </w:r>
      <w:r>
        <w:rPr>
          <w:w w:val="99"/>
        </w:rPr>
        <w:t>e</w:t>
      </w:r>
      <w:r>
        <w:rPr>
          <w:spacing w:val="1"/>
        </w:rPr>
        <w:t xml:space="preserve"> </w:t>
      </w:r>
      <w:r>
        <w:rPr>
          <w:spacing w:val="-1"/>
          <w:w w:val="99"/>
        </w:rPr>
        <w:t>li</w:t>
      </w:r>
      <w:r>
        <w:rPr>
          <w:spacing w:val="-2"/>
          <w:w w:val="99"/>
        </w:rPr>
        <w:t>g</w:t>
      </w:r>
      <w:r>
        <w:rPr>
          <w:spacing w:val="1"/>
          <w:w w:val="99"/>
        </w:rPr>
        <w:t>h</w:t>
      </w:r>
      <w:r>
        <w:rPr>
          <w:w w:val="99"/>
        </w:rPr>
        <w:t>t</w:t>
      </w:r>
      <w:r>
        <w:rPr>
          <w:spacing w:val="2"/>
        </w:rPr>
        <w:t xml:space="preserve"> </w:t>
      </w:r>
      <w:r>
        <w:rPr>
          <w:spacing w:val="1"/>
          <w:w w:val="99"/>
        </w:rPr>
        <w:t>p</w:t>
      </w:r>
      <w:r>
        <w:rPr>
          <w:spacing w:val="-1"/>
          <w:w w:val="99"/>
        </w:rPr>
        <w:t>i</w:t>
      </w:r>
      <w:r>
        <w:rPr>
          <w:spacing w:val="1"/>
          <w:w w:val="99"/>
        </w:rPr>
        <w:t>n</w:t>
      </w:r>
      <w:r>
        <w:rPr>
          <w:w w:val="99"/>
        </w:rPr>
        <w:t>k</w:t>
      </w:r>
      <w:r>
        <w:rPr>
          <w:spacing w:val="-1"/>
        </w:rPr>
        <w:t xml:space="preserve"> </w:t>
      </w:r>
      <w:r>
        <w:rPr>
          <w:spacing w:val="1"/>
          <w:w w:val="99"/>
        </w:rPr>
        <w:t>b</w:t>
      </w:r>
      <w:r>
        <w:rPr>
          <w:spacing w:val="-1"/>
          <w:w w:val="99"/>
        </w:rPr>
        <w:t>l</w:t>
      </w:r>
      <w:r>
        <w:rPr>
          <w:spacing w:val="1"/>
          <w:w w:val="99"/>
        </w:rPr>
        <w:t>o</w:t>
      </w:r>
      <w:r>
        <w:rPr>
          <w:w w:val="99"/>
        </w:rPr>
        <w:t>ss</w:t>
      </w:r>
      <w:r>
        <w:rPr>
          <w:spacing w:val="1"/>
          <w:w w:val="99"/>
        </w:rPr>
        <w:t>o</w:t>
      </w:r>
      <w:r>
        <w:rPr>
          <w:spacing w:val="-2"/>
          <w:w w:val="99"/>
        </w:rPr>
        <w:t>m</w:t>
      </w:r>
      <w:r>
        <w:rPr>
          <w:w w:val="99"/>
        </w:rPr>
        <w:t>s.</w:t>
      </w:r>
      <w:r>
        <w:rPr>
          <w:spacing w:val="3"/>
        </w:rPr>
        <w:t xml:space="preserve"> </w:t>
      </w:r>
      <w:r>
        <w:rPr>
          <w:spacing w:val="-2"/>
          <w:w w:val="99"/>
        </w:rPr>
        <w:t>"</w:t>
      </w:r>
      <w:r>
        <w:rPr>
          <w:w w:val="99"/>
        </w:rPr>
        <w:t>I</w:t>
      </w:r>
      <w:r>
        <w:t xml:space="preserve"> </w:t>
      </w:r>
      <w:r>
        <w:rPr>
          <w:spacing w:val="1"/>
          <w:w w:val="99"/>
        </w:rPr>
        <w:t>b</w:t>
      </w:r>
      <w:r>
        <w:rPr>
          <w:w w:val="99"/>
        </w:rPr>
        <w:t>e</w:t>
      </w:r>
      <w:r>
        <w:rPr>
          <w:spacing w:val="-1"/>
          <w:w w:val="99"/>
        </w:rPr>
        <w:t>li</w:t>
      </w:r>
      <w:r>
        <w:rPr>
          <w:w w:val="99"/>
        </w:rPr>
        <w:t>e</w:t>
      </w:r>
      <w:r>
        <w:rPr>
          <w:spacing w:val="-2"/>
          <w:w w:val="99"/>
        </w:rPr>
        <w:t>v</w:t>
      </w:r>
      <w:r>
        <w:rPr>
          <w:w w:val="99"/>
        </w:rPr>
        <w:t>e</w:t>
      </w:r>
      <w:r>
        <w:rPr>
          <w:spacing w:val="3"/>
        </w:rPr>
        <w:t xml:space="preserve"> </w:t>
      </w:r>
      <w:r>
        <w:rPr>
          <w:spacing w:val="-1"/>
          <w:w w:val="99"/>
        </w:rPr>
        <w:t>t</w:t>
      </w:r>
      <w:r>
        <w:rPr>
          <w:spacing w:val="1"/>
          <w:w w:val="99"/>
        </w:rPr>
        <w:t>h</w:t>
      </w:r>
      <w:r>
        <w:rPr>
          <w:w w:val="99"/>
        </w:rPr>
        <w:t>at</w:t>
      </w:r>
      <w:r>
        <w:rPr>
          <w:spacing w:val="-1"/>
        </w:rPr>
        <w:t xml:space="preserve"> </w:t>
      </w:r>
      <w:r>
        <w:rPr>
          <w:w w:val="99"/>
        </w:rPr>
        <w:t>a</w:t>
      </w:r>
      <w:r>
        <w:rPr>
          <w:spacing w:val="1"/>
          <w:w w:val="99"/>
        </w:rPr>
        <w:t>n</w:t>
      </w:r>
      <w:r>
        <w:rPr>
          <w:w w:val="99"/>
        </w:rPr>
        <w:t>y</w:t>
      </w:r>
      <w:r>
        <w:rPr>
          <w:spacing w:val="-1"/>
        </w:rPr>
        <w:t xml:space="preserve"> </w:t>
      </w:r>
      <w:r>
        <w:rPr>
          <w:w w:val="99"/>
        </w:rPr>
        <w:t>c</w:t>
      </w:r>
      <w:r>
        <w:rPr>
          <w:spacing w:val="1"/>
          <w:w w:val="99"/>
        </w:rPr>
        <w:t>h</w:t>
      </w:r>
      <w:r>
        <w:rPr>
          <w:w w:val="99"/>
        </w:rPr>
        <w:t>a</w:t>
      </w:r>
      <w:r>
        <w:rPr>
          <w:spacing w:val="-1"/>
          <w:w w:val="99"/>
        </w:rPr>
        <w:t>ll</w:t>
      </w:r>
      <w:r>
        <w:rPr>
          <w:w w:val="99"/>
        </w:rPr>
        <w:t>e</w:t>
      </w:r>
      <w:r>
        <w:rPr>
          <w:spacing w:val="1"/>
          <w:w w:val="99"/>
        </w:rPr>
        <w:t>n</w:t>
      </w:r>
      <w:r>
        <w:rPr>
          <w:spacing w:val="-2"/>
          <w:w w:val="99"/>
        </w:rPr>
        <w:t>g</w:t>
      </w:r>
      <w:r>
        <w:rPr>
          <w:w w:val="99"/>
        </w:rPr>
        <w:t>e</w:t>
      </w:r>
      <w:r>
        <w:rPr>
          <w:spacing w:val="1"/>
        </w:rPr>
        <w:t xml:space="preserve"> </w:t>
      </w:r>
      <w:r>
        <w:rPr>
          <w:w w:val="99"/>
        </w:rPr>
        <w:t>w</w:t>
      </w:r>
      <w:r>
        <w:rPr>
          <w:spacing w:val="-1"/>
          <w:w w:val="99"/>
        </w:rPr>
        <w:t>il</w:t>
      </w:r>
      <w:r>
        <w:rPr>
          <w:w w:val="99"/>
        </w:rPr>
        <w:t>l</w:t>
      </w:r>
      <w:r>
        <w:rPr>
          <w:spacing w:val="4"/>
        </w:rPr>
        <w:t xml:space="preserve"> </w:t>
      </w:r>
      <w:r>
        <w:rPr>
          <w:w w:val="99"/>
        </w:rPr>
        <w:t>f</w:t>
      </w:r>
      <w:r>
        <w:rPr>
          <w:spacing w:val="-1"/>
          <w:w w:val="99"/>
        </w:rPr>
        <w:t>i</w:t>
      </w:r>
      <w:r>
        <w:rPr>
          <w:spacing w:val="1"/>
          <w:w w:val="99"/>
        </w:rPr>
        <w:t>n</w:t>
      </w:r>
      <w:r>
        <w:rPr>
          <w:w w:val="99"/>
        </w:rPr>
        <w:t>a</w:t>
      </w:r>
      <w:r>
        <w:rPr>
          <w:spacing w:val="-1"/>
          <w:w w:val="99"/>
        </w:rPr>
        <w:t>ll</w:t>
      </w:r>
      <w:r>
        <w:rPr>
          <w:w w:val="99"/>
        </w:rPr>
        <w:t>y</w:t>
      </w:r>
      <w:r>
        <w:rPr>
          <w:spacing w:val="1"/>
        </w:rPr>
        <w:t xml:space="preserve"> </w:t>
      </w:r>
      <w:r>
        <w:rPr>
          <w:w w:val="99"/>
        </w:rPr>
        <w:t>c</w:t>
      </w:r>
      <w:r>
        <w:rPr>
          <w:spacing w:val="1"/>
          <w:w w:val="99"/>
        </w:rPr>
        <w:t>o</w:t>
      </w:r>
      <w:r>
        <w:rPr>
          <w:spacing w:val="-2"/>
          <w:w w:val="99"/>
        </w:rPr>
        <w:t>m</w:t>
      </w:r>
      <w:r>
        <w:rPr>
          <w:w w:val="99"/>
        </w:rPr>
        <w:t>e</w:t>
      </w:r>
      <w:r>
        <w:rPr>
          <w:spacing w:val="1"/>
        </w:rPr>
        <w:t xml:space="preserve"> </w:t>
      </w:r>
      <w:r>
        <w:rPr>
          <w:spacing w:val="-1"/>
          <w:w w:val="99"/>
        </w:rPr>
        <w:t>t</w:t>
      </w:r>
      <w:r>
        <w:rPr>
          <w:w w:val="99"/>
        </w:rPr>
        <w:t>o</w:t>
      </w:r>
      <w:r>
        <w:rPr>
          <w:spacing w:val="1"/>
        </w:rPr>
        <w:t xml:space="preserve"> </w:t>
      </w:r>
      <w:r>
        <w:rPr>
          <w:w w:val="99"/>
        </w:rPr>
        <w:t xml:space="preserve">an </w:t>
      </w:r>
      <w:r>
        <w:t>end, " Li told CNN. “Just like these cherry</w:t>
      </w:r>
      <w:r>
        <w:rPr>
          <w:spacing w:val="-10"/>
        </w:rPr>
        <w:t xml:space="preserve"> </w:t>
      </w:r>
      <w:r>
        <w:t>flowers,</w:t>
      </w:r>
      <w:r>
        <w:rPr>
          <w:u w:val="single"/>
        </w:rPr>
        <w:t xml:space="preserve">   </w:t>
      </w:r>
      <w:r>
        <w:rPr>
          <w:spacing w:val="48"/>
          <w:u w:val="single"/>
        </w:rPr>
        <w:t xml:space="preserve"> </w:t>
      </w:r>
      <w:r>
        <w:t>62</w:t>
      </w:r>
      <w:r>
        <w:rPr>
          <w:u w:val="single"/>
        </w:rPr>
        <w:tab/>
      </w:r>
      <w:r>
        <w:t>or later, they will always</w:t>
      </w:r>
      <w:r>
        <w:rPr>
          <w:spacing w:val="-4"/>
        </w:rPr>
        <w:t xml:space="preserve"> </w:t>
      </w:r>
      <w:r>
        <w:t>blossom."</w:t>
      </w:r>
    </w:p>
    <w:p>
      <w:pPr>
        <w:pStyle w:val="3"/>
        <w:tabs>
          <w:tab w:val="left" w:pos="3532"/>
        </w:tabs>
        <w:spacing w:before="24" w:line="357" w:lineRule="auto"/>
        <w:ind w:right="630" w:firstLine="420"/>
      </w:pPr>
      <w:r>
        <w:t>At the same time, locals can take in the blossoms online. The university has set up many cameras around the</w:t>
      </w:r>
      <w:r>
        <w:rPr>
          <w:spacing w:val="-3"/>
        </w:rPr>
        <w:t xml:space="preserve"> </w:t>
      </w:r>
      <w:r>
        <w:t>campus,</w:t>
      </w:r>
      <w:r>
        <w:rPr>
          <w:u w:val="single"/>
        </w:rPr>
        <w:t xml:space="preserve">   </w:t>
      </w:r>
      <w:r>
        <w:rPr>
          <w:spacing w:val="47"/>
          <w:u w:val="single"/>
        </w:rPr>
        <w:t xml:space="preserve"> </w:t>
      </w:r>
      <w:r>
        <w:t>63</w:t>
      </w:r>
      <w:r>
        <w:rPr>
          <w:u w:val="single"/>
        </w:rPr>
        <w:tab/>
      </w:r>
      <w:r>
        <w:t>kinds of views of the cherry blossoms in bloom on several Chinese apps including Taobao and Wechat. Spring has finally arrived. Everything will be better soon.</w:t>
      </w:r>
    </w:p>
    <w:p>
      <w:pPr>
        <w:pStyle w:val="2"/>
        <w:spacing w:before="1"/>
        <w:ind w:left="0" w:right="40"/>
        <w:jc w:val="center"/>
        <w:rPr>
          <w:rFonts w:ascii="Times New Roman"/>
        </w:rPr>
      </w:pPr>
      <w:r>
        <w:rPr>
          <w:rFonts w:ascii="Times New Roman"/>
        </w:rPr>
        <w:t>(B)</w:t>
      </w:r>
    </w:p>
    <w:p>
      <w:pPr>
        <w:pStyle w:val="3"/>
        <w:spacing w:before="0"/>
        <w:ind w:left="0"/>
        <w:rPr>
          <w:b/>
          <w:sz w:val="22"/>
        </w:rPr>
      </w:pPr>
    </w:p>
    <w:p>
      <w:pPr>
        <w:pStyle w:val="3"/>
        <w:spacing w:before="7"/>
        <w:ind w:left="0"/>
        <w:rPr>
          <w:b/>
          <w:sz w:val="19"/>
        </w:rPr>
      </w:pPr>
    </w:p>
    <w:p>
      <w:pPr>
        <w:pStyle w:val="3"/>
        <w:spacing w:before="0"/>
        <w:ind w:left="840"/>
      </w:pPr>
      <w:r>
        <w:t>Most lions are found in Africa, but small populations still live in the northwest of India.</w:t>
      </w:r>
    </w:p>
    <w:p>
      <w:pPr>
        <w:pStyle w:val="3"/>
        <w:spacing w:line="357" w:lineRule="auto"/>
        <w:ind w:right="690"/>
      </w:pPr>
      <w:r>
        <w:t>Lions are the only social wild cats. They live in family groups which are made up of as many as 12 females and their young, and up to three adult males.</w:t>
      </w:r>
    </w:p>
    <w:p>
      <w:pPr>
        <w:pStyle w:val="3"/>
        <w:spacing w:before="0" w:line="256" w:lineRule="exact"/>
        <w:ind w:left="840"/>
      </w:pPr>
      <w:r>
        <w:t>The main role of male lions is to protect the pride</w:t>
      </w:r>
      <w:r>
        <w:rPr>
          <w:rFonts w:hint="eastAsia" w:ascii="宋体" w:eastAsia="宋体"/>
        </w:rPr>
        <w:t>（狮群）</w:t>
      </w:r>
      <w:r>
        <w:t>. If a new male does join the pride,</w:t>
      </w:r>
    </w:p>
    <w:p>
      <w:pPr>
        <w:pStyle w:val="3"/>
        <w:spacing w:before="91"/>
      </w:pPr>
      <w:r>
        <w:t>he will kill all the cubs</w:t>
      </w:r>
      <w:r>
        <w:rPr>
          <w:rFonts w:hint="eastAsia" w:ascii="宋体" w:eastAsia="宋体"/>
        </w:rPr>
        <w:t>（幼仔）</w:t>
      </w:r>
      <w:r>
        <w:t>, so he becomes the father of all the young lions.</w:t>
      </w:r>
    </w:p>
    <w:p>
      <w:pPr>
        <w:pStyle w:val="3"/>
        <w:spacing w:before="105" w:line="357" w:lineRule="auto"/>
        <w:ind w:right="754" w:firstLine="420"/>
      </w:pPr>
      <w:r>
        <w:t>Lions are quite lazy, and spend as much as 20 hours a day resting! Females do most of the hunting, and often work together in groups. They usually hunt during the day. The phrase 'the lion's share' comes from the males' habit of eating before the rest of the pride.</w:t>
      </w:r>
    </w:p>
    <w:p>
      <w:pPr>
        <w:pStyle w:val="3"/>
        <w:spacing w:before="1" w:line="357" w:lineRule="auto"/>
        <w:ind w:right="871" w:firstLine="420"/>
      </w:pPr>
      <w:r>
        <w:t>Females give birth at any time of the year, but only 20 percent of the cubs will reach two years old.</w:t>
      </w:r>
    </w:p>
    <w:p>
      <w:pPr>
        <w:spacing w:line="357" w:lineRule="auto"/>
        <w:sectPr>
          <w:pgSz w:w="11910" w:h="16840"/>
          <w:pgMar w:top="1440" w:right="1340" w:bottom="1160" w:left="1380" w:header="0" w:footer="970" w:gutter="0"/>
          <w:cols w:space="720" w:num="1"/>
        </w:sectPr>
      </w:pPr>
    </w:p>
    <w:p>
      <w:pPr>
        <w:pStyle w:val="3"/>
        <w:spacing w:before="61"/>
        <w:ind w:left="0" w:right="928"/>
        <w:jc w:val="center"/>
      </w:pPr>
      <w:r>
        <w:t>(C)</w:t>
      </w:r>
    </w:p>
    <w:p>
      <w:pPr>
        <w:pStyle w:val="3"/>
        <w:spacing w:before="80" w:line="316" w:lineRule="auto"/>
        <w:ind w:right="407" w:firstLine="314"/>
      </w:pPr>
      <w:r>
        <w:rPr>
          <w:spacing w:val="-7"/>
        </w:rPr>
        <w:t xml:space="preserve">We </w:t>
      </w:r>
      <w:r>
        <w:t xml:space="preserve">can see walls everywhere in the world. But the Great </w:t>
      </w:r>
      <w:r>
        <w:rPr>
          <w:spacing w:val="-4"/>
        </w:rPr>
        <w:t xml:space="preserve">Wall </w:t>
      </w:r>
      <w:r>
        <w:t xml:space="preserve">of China is the biggest of all. It is more than 6000 kilometers long and its width is 4-5 meters. When you visit the Great </w:t>
      </w:r>
      <w:r>
        <w:rPr>
          <w:spacing w:val="-4"/>
        </w:rPr>
        <w:t xml:space="preserve">Wall </w:t>
      </w:r>
      <w:r>
        <w:t xml:space="preserve">you can’t help wondering how the Chinese people could build such a great wall thousands of years ago. Did people build the wall with modern machines at that time? Of course not. They had to do all  the work by hand. It was really very difficult. It took millions of men hundreds of years to build it. The Great </w:t>
      </w:r>
      <w:r>
        <w:rPr>
          <w:spacing w:val="-4"/>
        </w:rPr>
        <w:t xml:space="preserve">Wall </w:t>
      </w:r>
      <w:r>
        <w:t xml:space="preserve">has a history of over two thousand years. Qin Shihuang had all the walls joined up. He believed this would keep out the people who hated China and wanted to hurt Chinese. </w:t>
      </w:r>
      <w:r>
        <w:rPr>
          <w:spacing w:val="-3"/>
        </w:rPr>
        <w:t xml:space="preserve">Today </w:t>
      </w:r>
      <w:r>
        <w:t xml:space="preserve">the Great </w:t>
      </w:r>
      <w:r>
        <w:rPr>
          <w:spacing w:val="-4"/>
        </w:rPr>
        <w:t xml:space="preserve">Wall </w:t>
      </w:r>
      <w:r>
        <w:t>has become an interesting place – not only for Chinese people, but also for people from all over the</w:t>
      </w:r>
      <w:r>
        <w:rPr>
          <w:spacing w:val="-1"/>
        </w:rPr>
        <w:t xml:space="preserve"> </w:t>
      </w:r>
      <w:r>
        <w:t>world.</w:t>
      </w:r>
    </w:p>
    <w:tbl>
      <w:tblPr>
        <w:tblStyle w:val="8"/>
        <w:tblW w:w="8641" w:type="dxa"/>
        <w:tblInd w:w="4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0"/>
        <w:gridCol w:w="461"/>
        <w:gridCol w:w="2609"/>
        <w:gridCol w:w="443"/>
        <w:gridCol w:w="40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1040" w:type="dxa"/>
            <w:tcBorders>
              <w:right w:val="nil"/>
            </w:tcBorders>
          </w:tcPr>
          <w:p>
            <w:pPr>
              <w:pStyle w:val="11"/>
              <w:spacing w:before="0"/>
              <w:ind w:left="0"/>
              <w:rPr>
                <w:sz w:val="20"/>
              </w:rPr>
            </w:pPr>
          </w:p>
        </w:tc>
        <w:tc>
          <w:tcPr>
            <w:tcW w:w="461" w:type="dxa"/>
            <w:tcBorders>
              <w:left w:val="nil"/>
              <w:right w:val="nil"/>
            </w:tcBorders>
          </w:tcPr>
          <w:p>
            <w:pPr>
              <w:pStyle w:val="11"/>
              <w:spacing w:before="0"/>
              <w:ind w:left="0"/>
              <w:rPr>
                <w:sz w:val="20"/>
              </w:rPr>
            </w:pPr>
          </w:p>
        </w:tc>
        <w:tc>
          <w:tcPr>
            <w:tcW w:w="3052" w:type="dxa"/>
            <w:gridSpan w:val="2"/>
            <w:tcBorders>
              <w:left w:val="nil"/>
              <w:right w:val="nil"/>
            </w:tcBorders>
          </w:tcPr>
          <w:p>
            <w:pPr>
              <w:pStyle w:val="11"/>
              <w:ind w:left="51"/>
              <w:rPr>
                <w:sz w:val="21"/>
              </w:rPr>
            </w:pPr>
            <w:r>
              <w:rPr>
                <w:sz w:val="21"/>
              </w:rPr>
              <w:t>The Great Wall – a Place of</w:t>
            </w:r>
            <w:r>
              <w:rPr>
                <w:sz w:val="21"/>
                <w:u w:val="single"/>
              </w:rPr>
              <w:t xml:space="preserve"> 71</w:t>
            </w:r>
          </w:p>
        </w:tc>
        <w:tc>
          <w:tcPr>
            <w:tcW w:w="4088" w:type="dxa"/>
            <w:tcBorders>
              <w:left w:val="nil"/>
            </w:tcBorders>
          </w:tcPr>
          <w:p>
            <w:pPr>
              <w:pStyle w:val="11"/>
              <w:ind w:left="162"/>
              <w:rPr>
                <w:sz w:val="21"/>
              </w:rPr>
            </w:pPr>
            <w:r>
              <w:rPr>
                <w:sz w:val="21"/>
              </w:rPr>
              <w:t>for People around the World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3" w:hRule="atLeast"/>
        </w:trPr>
        <w:tc>
          <w:tcPr>
            <w:tcW w:w="4110" w:type="dxa"/>
            <w:gridSpan w:val="3"/>
          </w:tcPr>
          <w:p>
            <w:pPr>
              <w:pStyle w:val="11"/>
              <w:spacing w:before="72"/>
              <w:ind w:left="107"/>
              <w:rPr>
                <w:sz w:val="21"/>
              </w:rPr>
            </w:pPr>
            <w:r>
              <w:rPr>
                <w:sz w:val="21"/>
              </w:rPr>
              <w:t>Where it lies</w:t>
            </w:r>
          </w:p>
        </w:tc>
        <w:tc>
          <w:tcPr>
            <w:tcW w:w="4531" w:type="dxa"/>
            <w:gridSpan w:val="2"/>
          </w:tcPr>
          <w:p>
            <w:pPr>
              <w:pStyle w:val="11"/>
              <w:rPr>
                <w:sz w:val="21"/>
              </w:rPr>
            </w:pPr>
            <w:r>
              <w:rPr>
                <w:sz w:val="21"/>
              </w:rPr>
              <w:t>In</w:t>
            </w:r>
            <w:r>
              <w:rPr>
                <w:spacing w:val="52"/>
                <w:sz w:val="21"/>
                <w:u w:val="single"/>
              </w:rPr>
              <w:t xml:space="preserve"> </w:t>
            </w:r>
            <w:r>
              <w:rPr>
                <w:sz w:val="21"/>
                <w:u w:val="single"/>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2" w:hRule="atLeast"/>
        </w:trPr>
        <w:tc>
          <w:tcPr>
            <w:tcW w:w="1040" w:type="dxa"/>
            <w:tcBorders>
              <w:right w:val="nil"/>
            </w:tcBorders>
          </w:tcPr>
          <w:p>
            <w:pPr>
              <w:pStyle w:val="11"/>
              <w:spacing w:before="88"/>
              <w:ind w:left="107"/>
              <w:rPr>
                <w:sz w:val="21"/>
              </w:rPr>
            </w:pPr>
            <w:r>
              <w:rPr>
                <w:sz w:val="21"/>
              </w:rPr>
              <w:t>How</w:t>
            </w:r>
            <w:r>
              <w:rPr>
                <w:sz w:val="21"/>
                <w:u w:val="single"/>
              </w:rPr>
              <w:t xml:space="preserve"> 73</w:t>
            </w:r>
          </w:p>
        </w:tc>
        <w:tc>
          <w:tcPr>
            <w:tcW w:w="461" w:type="dxa"/>
            <w:tcBorders>
              <w:left w:val="nil"/>
              <w:right w:val="nil"/>
            </w:tcBorders>
          </w:tcPr>
          <w:p>
            <w:pPr>
              <w:pStyle w:val="11"/>
              <w:spacing w:before="88"/>
              <w:ind w:left="109"/>
              <w:rPr>
                <w:sz w:val="21"/>
              </w:rPr>
            </w:pPr>
            <w:r>
              <w:rPr>
                <w:sz w:val="21"/>
              </w:rPr>
              <w:t>it is</w:t>
            </w:r>
          </w:p>
        </w:tc>
        <w:tc>
          <w:tcPr>
            <w:tcW w:w="2609" w:type="dxa"/>
            <w:tcBorders>
              <w:left w:val="nil"/>
            </w:tcBorders>
          </w:tcPr>
          <w:p>
            <w:pPr>
              <w:pStyle w:val="11"/>
              <w:spacing w:before="0"/>
              <w:ind w:left="0"/>
              <w:rPr>
                <w:sz w:val="20"/>
              </w:rPr>
            </w:pPr>
          </w:p>
        </w:tc>
        <w:tc>
          <w:tcPr>
            <w:tcW w:w="4531" w:type="dxa"/>
            <w:gridSpan w:val="2"/>
          </w:tcPr>
          <w:p>
            <w:pPr>
              <w:pStyle w:val="11"/>
              <w:rPr>
                <w:sz w:val="21"/>
              </w:rPr>
            </w:pPr>
            <w:r>
              <w:rPr>
                <w:sz w:val="21"/>
              </w:rPr>
              <w:t>4-5 meters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0" w:hRule="atLeast"/>
        </w:trPr>
        <w:tc>
          <w:tcPr>
            <w:tcW w:w="4110" w:type="dxa"/>
            <w:gridSpan w:val="3"/>
          </w:tcPr>
          <w:p>
            <w:pPr>
              <w:pStyle w:val="11"/>
              <w:spacing w:before="8"/>
              <w:ind w:left="0"/>
              <w:rPr>
                <w:sz w:val="18"/>
              </w:rPr>
            </w:pPr>
          </w:p>
          <w:p>
            <w:pPr>
              <w:pStyle w:val="11"/>
              <w:spacing w:before="1"/>
              <w:ind w:left="107"/>
              <w:rPr>
                <w:sz w:val="21"/>
              </w:rPr>
            </w:pPr>
            <w:r>
              <w:rPr>
                <w:sz w:val="21"/>
              </w:rPr>
              <w:t>Why it was difficult to build</w:t>
            </w:r>
          </w:p>
        </w:tc>
        <w:tc>
          <w:tcPr>
            <w:tcW w:w="4531" w:type="dxa"/>
            <w:gridSpan w:val="2"/>
          </w:tcPr>
          <w:p>
            <w:pPr>
              <w:pStyle w:val="11"/>
              <w:rPr>
                <w:sz w:val="21"/>
              </w:rPr>
            </w:pPr>
            <w:r>
              <w:rPr>
                <w:sz w:val="21"/>
              </w:rPr>
              <w:t>People – doing all the work by hand,</w:t>
            </w:r>
            <w:r>
              <w:rPr>
                <w:sz w:val="21"/>
                <w:u w:val="single"/>
              </w:rPr>
              <w:t xml:space="preserve"> 74</w:t>
            </w:r>
          </w:p>
          <w:p>
            <w:pPr>
              <w:pStyle w:val="11"/>
              <w:spacing w:before="78"/>
              <w:rPr>
                <w:sz w:val="21"/>
              </w:rPr>
            </w:pPr>
            <w:r>
              <w:rPr>
                <w:sz w:val="21"/>
              </w:rPr>
              <w:t>modern machines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0" w:hRule="atLeast"/>
        </w:trPr>
        <w:tc>
          <w:tcPr>
            <w:tcW w:w="4110" w:type="dxa"/>
            <w:gridSpan w:val="3"/>
          </w:tcPr>
          <w:p>
            <w:pPr>
              <w:pStyle w:val="11"/>
              <w:spacing w:before="58"/>
              <w:ind w:left="107"/>
              <w:rPr>
                <w:sz w:val="21"/>
              </w:rPr>
            </w:pPr>
            <w:r>
              <w:rPr>
                <w:sz w:val="21"/>
              </w:rPr>
              <w:t>Why Qin Shihuang had all the walls</w:t>
            </w:r>
          </w:p>
          <w:p>
            <w:pPr>
              <w:pStyle w:val="11"/>
              <w:tabs>
                <w:tab w:val="left" w:pos="633"/>
              </w:tabs>
              <w:spacing w:before="77"/>
              <w:ind w:left="107"/>
              <w:rPr>
                <w:sz w:val="21"/>
              </w:rPr>
            </w:pPr>
            <w:r>
              <w:rPr>
                <w:w w:val="99"/>
                <w:sz w:val="21"/>
                <w:u w:val="single"/>
              </w:rPr>
              <w:t xml:space="preserve"> </w:t>
            </w:r>
            <w:r>
              <w:rPr>
                <w:sz w:val="21"/>
                <w:u w:val="single"/>
              </w:rPr>
              <w:t xml:space="preserve"> 75</w:t>
            </w:r>
            <w:r>
              <w:rPr>
                <w:sz w:val="21"/>
              </w:rPr>
              <w:tab/>
            </w:r>
            <w:r>
              <w:rPr>
                <w:sz w:val="21"/>
              </w:rPr>
              <w:t>up</w:t>
            </w:r>
          </w:p>
        </w:tc>
        <w:tc>
          <w:tcPr>
            <w:tcW w:w="4531" w:type="dxa"/>
            <w:gridSpan w:val="2"/>
          </w:tcPr>
          <w:p>
            <w:pPr>
              <w:pStyle w:val="11"/>
              <w:spacing w:before="58"/>
              <w:rPr>
                <w:sz w:val="21"/>
              </w:rPr>
            </w:pPr>
            <w:r>
              <w:rPr>
                <w:sz w:val="21"/>
              </w:rPr>
              <w:t>To keep out the people who hated Chinese and</w:t>
            </w:r>
          </w:p>
          <w:p>
            <w:pPr>
              <w:pStyle w:val="11"/>
              <w:spacing w:before="77"/>
              <w:rPr>
                <w:sz w:val="21"/>
              </w:rPr>
            </w:pPr>
            <w:r>
              <w:rPr>
                <w:sz w:val="21"/>
              </w:rPr>
              <w:t>wanted to hurt Chinese.</w:t>
            </w:r>
          </w:p>
        </w:tc>
      </w:tr>
    </w:tbl>
    <w:p>
      <w:pPr>
        <w:pStyle w:val="3"/>
        <w:spacing w:before="0"/>
        <w:ind w:left="0"/>
        <w:rPr>
          <w:sz w:val="22"/>
        </w:rPr>
      </w:pPr>
    </w:p>
    <w:p>
      <w:pPr>
        <w:pStyle w:val="3"/>
        <w:spacing w:before="182" w:line="321" w:lineRule="auto"/>
        <w:ind w:right="458"/>
      </w:pPr>
      <w:r>
        <w:rPr>
          <w:rFonts w:hint="eastAsia" w:ascii="宋体" w:eastAsia="宋体"/>
        </w:rPr>
        <w:t xml:space="preserve">任务 </w:t>
      </w:r>
      <w:r>
        <w:t>1:</w:t>
      </w:r>
      <w:r>
        <w:rPr>
          <w:rFonts w:hint="eastAsia" w:ascii="宋体" w:eastAsia="宋体"/>
        </w:rPr>
        <w:t>阅读短文</w:t>
      </w:r>
      <w:r>
        <w:t>(A),</w:t>
      </w:r>
      <w:r>
        <w:rPr>
          <w:rFonts w:hint="eastAsia" w:ascii="宋体" w:eastAsia="宋体"/>
        </w:rPr>
        <w:t>用方框中所给词或短语的正确形式填空</w:t>
      </w:r>
      <w:r>
        <w:t>,</w:t>
      </w:r>
      <w:r>
        <w:rPr>
          <w:rFonts w:hint="eastAsia" w:ascii="宋体" w:eastAsia="宋体"/>
        </w:rPr>
        <w:t>使文章通顺、连贯、合理。</w:t>
      </w:r>
      <w:r>
        <w:t>(</w:t>
      </w:r>
      <w:r>
        <w:rPr>
          <w:rFonts w:hint="eastAsia" w:ascii="宋体" w:eastAsia="宋体"/>
        </w:rPr>
        <w:t>每空只能填一个单词或一个短语</w:t>
      </w:r>
      <w:r>
        <w:t>,</w:t>
      </w:r>
      <w:r>
        <w:rPr>
          <w:rFonts w:hint="eastAsia" w:ascii="宋体" w:eastAsia="宋体"/>
        </w:rPr>
        <w:t>每个单词或短语限用一次</w:t>
      </w:r>
      <w:r>
        <w:t>)</w:t>
      </w:r>
    </w:p>
    <w:p>
      <w:pPr>
        <w:spacing w:line="321" w:lineRule="auto"/>
        <w:sectPr>
          <w:pgSz w:w="11910" w:h="16840"/>
          <w:pgMar w:top="1420" w:right="1340" w:bottom="1160" w:left="1380" w:header="0" w:footer="970" w:gutter="0"/>
          <w:cols w:space="720" w:num="1"/>
        </w:sectPr>
      </w:pPr>
    </w:p>
    <w:p>
      <w:pPr>
        <w:pStyle w:val="3"/>
        <w:tabs>
          <w:tab w:val="left" w:pos="1574"/>
        </w:tabs>
        <w:spacing w:before="13"/>
      </w:pPr>
      <w:r>
        <w:t xml:space="preserve">56. </w:t>
      </w:r>
      <w:r>
        <w:rPr>
          <w:spacing w:val="-2"/>
        </w:rPr>
        <w:t xml:space="preserve"> </w:t>
      </w:r>
      <w:r>
        <w:rPr>
          <w:w w:val="99"/>
          <w:u w:val="single"/>
        </w:rPr>
        <w:t xml:space="preserve"> </w:t>
      </w:r>
      <w:r>
        <w:rPr>
          <w:u w:val="single"/>
        </w:rPr>
        <w:tab/>
      </w:r>
    </w:p>
    <w:p>
      <w:pPr>
        <w:pStyle w:val="3"/>
        <w:tabs>
          <w:tab w:val="left" w:pos="1167"/>
        </w:tabs>
        <w:spacing w:before="13"/>
        <w:ind w:left="65"/>
      </w:pPr>
      <w:r>
        <w:br w:type="column"/>
      </w:r>
      <w:r>
        <w:t xml:space="preserve">57. </w:t>
      </w:r>
      <w:r>
        <w:rPr>
          <w:w w:val="99"/>
          <w:u w:val="single"/>
        </w:rPr>
        <w:t xml:space="preserve"> </w:t>
      </w:r>
      <w:r>
        <w:rPr>
          <w:u w:val="single"/>
        </w:rPr>
        <w:tab/>
      </w:r>
    </w:p>
    <w:p>
      <w:pPr>
        <w:pStyle w:val="3"/>
        <w:tabs>
          <w:tab w:val="left" w:pos="1428"/>
        </w:tabs>
        <w:spacing w:before="13"/>
        <w:ind w:left="117"/>
      </w:pPr>
      <w:r>
        <w:br w:type="column"/>
      </w:r>
      <w:r>
        <w:t xml:space="preserve">58. </w:t>
      </w:r>
      <w:r>
        <w:rPr>
          <w:w w:val="99"/>
          <w:u w:val="single"/>
        </w:rPr>
        <w:t xml:space="preserve"> </w:t>
      </w:r>
      <w:r>
        <w:rPr>
          <w:u w:val="single"/>
        </w:rPr>
        <w:tab/>
      </w:r>
    </w:p>
    <w:p>
      <w:pPr>
        <w:pStyle w:val="3"/>
        <w:tabs>
          <w:tab w:val="left" w:pos="1745"/>
        </w:tabs>
        <w:spacing w:before="13"/>
        <w:ind w:left="329"/>
      </w:pPr>
      <w:r>
        <w:br w:type="column"/>
      </w:r>
      <w:r>
        <w:t xml:space="preserve">59. </w:t>
      </w:r>
      <w:r>
        <w:rPr>
          <w:w w:val="99"/>
          <w:u w:val="single"/>
        </w:rPr>
        <w:t xml:space="preserve"> </w:t>
      </w:r>
      <w:r>
        <w:rPr>
          <w:u w:val="single"/>
        </w:rPr>
        <w:tab/>
      </w:r>
    </w:p>
    <w:p>
      <w:pPr>
        <w:sectPr>
          <w:type w:val="continuous"/>
          <w:pgSz w:w="11910" w:h="16840"/>
          <w:pgMar w:top="1260" w:right="1340" w:bottom="1160" w:left="1380" w:header="720" w:footer="720" w:gutter="0"/>
          <w:cols w:equalWidth="0" w:num="4">
            <w:col w:w="1575" w:space="40"/>
            <w:col w:w="1168" w:space="39"/>
            <w:col w:w="1429" w:space="40"/>
            <w:col w:w="4899"/>
          </w:cols>
        </w:sectPr>
      </w:pPr>
    </w:p>
    <w:p>
      <w:pPr>
        <w:pStyle w:val="3"/>
        <w:tabs>
          <w:tab w:val="left" w:pos="1522"/>
        </w:tabs>
        <w:spacing w:before="119"/>
      </w:pPr>
      <w:r>
        <w:t xml:space="preserve">60. </w:t>
      </w:r>
      <w:r>
        <w:rPr>
          <w:w w:val="99"/>
          <w:u w:val="single"/>
        </w:rPr>
        <w:t xml:space="preserve"> </w:t>
      </w:r>
      <w:r>
        <w:rPr>
          <w:u w:val="single"/>
        </w:rPr>
        <w:tab/>
      </w:r>
    </w:p>
    <w:p>
      <w:pPr>
        <w:pStyle w:val="3"/>
        <w:tabs>
          <w:tab w:val="left" w:pos="1325"/>
          <w:tab w:val="left" w:pos="2794"/>
        </w:tabs>
        <w:spacing w:before="119"/>
        <w:ind w:left="117"/>
      </w:pPr>
      <w:r>
        <w:br w:type="column"/>
      </w:r>
      <w:r>
        <w:t>61.</w:t>
      </w:r>
      <w:r>
        <w:rPr>
          <w:u w:val="single"/>
        </w:rPr>
        <w:tab/>
      </w:r>
      <w:r>
        <w:t xml:space="preserve">62. </w:t>
      </w:r>
      <w:r>
        <w:rPr>
          <w:w w:val="99"/>
          <w:u w:val="single"/>
        </w:rPr>
        <w:t xml:space="preserve"> </w:t>
      </w:r>
      <w:r>
        <w:rPr>
          <w:u w:val="single"/>
        </w:rPr>
        <w:tab/>
      </w:r>
    </w:p>
    <w:p>
      <w:pPr>
        <w:pStyle w:val="3"/>
        <w:tabs>
          <w:tab w:val="left" w:pos="1745"/>
        </w:tabs>
        <w:spacing w:before="119"/>
        <w:ind w:left="223"/>
      </w:pPr>
      <w:r>
        <w:br w:type="column"/>
      </w:r>
      <w:r>
        <w:t xml:space="preserve">63. </w:t>
      </w:r>
      <w:r>
        <w:rPr>
          <w:w w:val="99"/>
          <w:u w:val="single"/>
        </w:rPr>
        <w:t xml:space="preserve"> </w:t>
      </w:r>
      <w:r>
        <w:rPr>
          <w:u w:val="single"/>
        </w:rPr>
        <w:tab/>
      </w:r>
    </w:p>
    <w:p>
      <w:pPr>
        <w:sectPr>
          <w:type w:val="continuous"/>
          <w:pgSz w:w="11910" w:h="16840"/>
          <w:pgMar w:top="1260" w:right="1340" w:bottom="1160" w:left="1380" w:header="720" w:footer="720" w:gutter="0"/>
          <w:cols w:equalWidth="0" w:num="3">
            <w:col w:w="1523" w:space="40"/>
            <w:col w:w="2795" w:space="39"/>
            <w:col w:w="4793"/>
          </w:cols>
        </w:sectPr>
      </w:pPr>
    </w:p>
    <w:p>
      <w:pPr>
        <w:pStyle w:val="3"/>
        <w:spacing w:before="104"/>
        <w:rPr>
          <w:rFonts w:ascii="宋体" w:eastAsia="宋体"/>
        </w:rPr>
      </w:pPr>
      <w:r>
        <w:rPr>
          <w:rFonts w:hint="eastAsia" w:ascii="宋体" w:eastAsia="宋体"/>
        </w:rPr>
        <w:t xml:space="preserve">任务 </w:t>
      </w:r>
      <w:r>
        <w:t>2:</w:t>
      </w:r>
      <w:r>
        <w:rPr>
          <w:rFonts w:hint="eastAsia" w:ascii="宋体" w:eastAsia="宋体"/>
        </w:rPr>
        <w:t>阅读短文</w:t>
      </w:r>
      <w:r>
        <w:t>(B),</w:t>
      </w:r>
      <w:r>
        <w:rPr>
          <w:rFonts w:hint="eastAsia" w:ascii="宋体" w:eastAsia="宋体"/>
        </w:rPr>
        <w:t>根据英文释义及首字母提示拼写单词。</w:t>
      </w:r>
    </w:p>
    <w:p>
      <w:pPr>
        <w:pStyle w:val="10"/>
        <w:numPr>
          <w:ilvl w:val="0"/>
          <w:numId w:val="3"/>
        </w:numPr>
        <w:tabs>
          <w:tab w:val="left" w:pos="735"/>
          <w:tab w:val="left" w:pos="1625"/>
        </w:tabs>
        <w:spacing w:before="105"/>
        <w:rPr>
          <w:sz w:val="21"/>
        </w:rPr>
      </w:pPr>
      <w:r>
        <w:rPr>
          <w:sz w:val="21"/>
        </w:rPr>
        <w:t>g</w:t>
      </w:r>
      <w:r>
        <w:rPr>
          <w:sz w:val="21"/>
          <w:u w:val="single"/>
        </w:rPr>
        <w:tab/>
      </w:r>
      <w:r>
        <w:rPr>
          <w:sz w:val="21"/>
        </w:rPr>
        <w:t>any number of members considered as a</w:t>
      </w:r>
      <w:r>
        <w:rPr>
          <w:spacing w:val="-2"/>
          <w:sz w:val="21"/>
        </w:rPr>
        <w:t xml:space="preserve"> </w:t>
      </w:r>
      <w:r>
        <w:rPr>
          <w:sz w:val="21"/>
        </w:rPr>
        <w:t>unit</w:t>
      </w:r>
    </w:p>
    <w:p>
      <w:pPr>
        <w:pStyle w:val="10"/>
        <w:numPr>
          <w:ilvl w:val="0"/>
          <w:numId w:val="3"/>
        </w:numPr>
        <w:tabs>
          <w:tab w:val="left" w:pos="735"/>
          <w:tab w:val="left" w:pos="1694"/>
        </w:tabs>
        <w:rPr>
          <w:sz w:val="21"/>
        </w:rPr>
      </w:pPr>
      <w:r>
        <w:rPr>
          <w:sz w:val="21"/>
        </w:rPr>
        <w:t>r</w:t>
      </w:r>
      <w:r>
        <w:rPr>
          <w:sz w:val="21"/>
          <w:u w:val="single"/>
        </w:rPr>
        <w:tab/>
      </w:r>
      <w:r>
        <w:rPr>
          <w:sz w:val="21"/>
        </w:rPr>
        <w:t>to get to a point or a</w:t>
      </w:r>
      <w:r>
        <w:rPr>
          <w:spacing w:val="1"/>
          <w:sz w:val="21"/>
        </w:rPr>
        <w:t xml:space="preserve"> </w:t>
      </w:r>
      <w:r>
        <w:rPr>
          <w:sz w:val="21"/>
        </w:rPr>
        <w:t>goal</w:t>
      </w:r>
    </w:p>
    <w:p>
      <w:pPr>
        <w:pStyle w:val="3"/>
        <w:spacing w:before="104"/>
        <w:rPr>
          <w:rFonts w:ascii="宋体" w:eastAsia="宋体"/>
        </w:rPr>
      </w:pPr>
      <w:r>
        <w:rPr>
          <w:rFonts w:hint="eastAsia" w:ascii="宋体" w:eastAsia="宋体"/>
        </w:rPr>
        <w:t xml:space="preserve">任务 </w:t>
      </w:r>
      <w:r>
        <w:t>3:</w:t>
      </w:r>
      <w:r>
        <w:rPr>
          <w:rFonts w:hint="eastAsia" w:ascii="宋体" w:eastAsia="宋体"/>
        </w:rPr>
        <w:t>阅读短文</w:t>
      </w:r>
      <w:r>
        <w:t>(B),</w:t>
      </w:r>
      <w:r>
        <w:rPr>
          <w:rFonts w:hint="eastAsia" w:ascii="宋体" w:eastAsia="宋体"/>
        </w:rPr>
        <w:t>完成同义句转换</w:t>
      </w:r>
      <w:r>
        <w:t>,</w:t>
      </w:r>
      <w:r>
        <w:rPr>
          <w:rFonts w:hint="eastAsia" w:ascii="宋体" w:eastAsia="宋体"/>
        </w:rPr>
        <w:t>每空一词。</w:t>
      </w:r>
    </w:p>
    <w:p>
      <w:pPr>
        <w:pStyle w:val="3"/>
        <w:spacing w:before="105"/>
      </w:pPr>
      <w:r>
        <w:t>Lions are quite lazy, and spend as much as 20 hours a day resting!</w:t>
      </w:r>
    </w:p>
    <w:p>
      <w:pPr>
        <w:pStyle w:val="3"/>
        <w:tabs>
          <w:tab w:val="left" w:pos="4022"/>
          <w:tab w:val="left" w:pos="8440"/>
        </w:tabs>
        <w:spacing w:before="119"/>
      </w:pPr>
      <w:r>
        <w:t>Lions are quite lazy, and</w:t>
      </w:r>
      <w:r>
        <w:rPr>
          <w:spacing w:val="-7"/>
        </w:rPr>
        <w:t xml:space="preserve"> </w:t>
      </w:r>
      <w:r>
        <w:t>it 66.</w:t>
      </w:r>
      <w:r>
        <w:rPr>
          <w:u w:val="single"/>
        </w:rPr>
        <w:tab/>
      </w:r>
      <w:r>
        <w:t>them as much as 20 hours a day</w:t>
      </w:r>
      <w:r>
        <w:rPr>
          <w:spacing w:val="-11"/>
        </w:rPr>
        <w:t xml:space="preserve"> </w:t>
      </w:r>
      <w:r>
        <w:t>to 67.</w:t>
      </w:r>
      <w:r>
        <w:rPr>
          <w:u w:val="single"/>
        </w:rPr>
        <w:tab/>
      </w:r>
      <w:r>
        <w:t>.</w:t>
      </w:r>
    </w:p>
    <w:p>
      <w:pPr>
        <w:pStyle w:val="3"/>
        <w:spacing w:before="104" w:line="333" w:lineRule="auto"/>
        <w:ind w:right="5475"/>
      </w:pPr>
      <w:r>
        <w:rPr>
          <w:rFonts w:hint="eastAsia" w:ascii="宋体" w:eastAsia="宋体"/>
        </w:rPr>
        <w:t xml:space="preserve">任务 </w:t>
      </w:r>
      <w:r>
        <w:t>4:</w:t>
      </w:r>
      <w:r>
        <w:rPr>
          <w:rFonts w:hint="eastAsia" w:ascii="宋体" w:eastAsia="宋体"/>
        </w:rPr>
        <w:t>根据短文</w:t>
      </w:r>
      <w:r>
        <w:t>(B)</w:t>
      </w:r>
      <w:r>
        <w:rPr>
          <w:rFonts w:hint="eastAsia" w:ascii="宋体" w:eastAsia="宋体"/>
        </w:rPr>
        <w:t>内容回答问题。</w:t>
      </w:r>
      <w:r>
        <w:t>Where do lions live ?</w:t>
      </w:r>
    </w:p>
    <w:p>
      <w:pPr>
        <w:pStyle w:val="3"/>
        <w:tabs>
          <w:tab w:val="left" w:pos="5145"/>
        </w:tabs>
        <w:spacing w:before="25"/>
      </w:pPr>
      <w:r>
        <w:t>68.</w:t>
      </w:r>
      <w:r>
        <w:rPr>
          <w:u w:val="single"/>
        </w:rPr>
        <w:tab/>
      </w:r>
      <w:r>
        <w:t>.</w:t>
      </w:r>
    </w:p>
    <w:p>
      <w:pPr>
        <w:pStyle w:val="3"/>
        <w:tabs>
          <w:tab w:val="left" w:pos="5145"/>
        </w:tabs>
        <w:spacing w:line="357" w:lineRule="auto"/>
        <w:ind w:right="3986"/>
      </w:pPr>
      <w:r>
        <w:t>How many cubs are killed or die before two years old? 69.</w:t>
      </w:r>
      <w:r>
        <w:rPr>
          <w:u w:val="single"/>
        </w:rPr>
        <w:tab/>
      </w:r>
      <w:r>
        <w:rPr>
          <w:spacing w:val="-18"/>
        </w:rPr>
        <w:t>.</w:t>
      </w:r>
    </w:p>
    <w:p>
      <w:pPr>
        <w:pStyle w:val="3"/>
        <w:spacing w:before="1"/>
      </w:pPr>
      <w:r>
        <w:t>Are lions live in family groups or alone?</w:t>
      </w:r>
    </w:p>
    <w:p>
      <w:pPr>
        <w:pStyle w:val="3"/>
        <w:tabs>
          <w:tab w:val="left" w:pos="5145"/>
        </w:tabs>
      </w:pPr>
      <w:r>
        <w:t>70.</w:t>
      </w:r>
      <w:r>
        <w:rPr>
          <w:u w:val="single"/>
        </w:rPr>
        <w:tab/>
      </w:r>
      <w:r>
        <w:t>.</w:t>
      </w:r>
    </w:p>
    <w:p>
      <w:pPr>
        <w:pStyle w:val="3"/>
        <w:spacing w:before="73"/>
        <w:rPr>
          <w:rFonts w:ascii="宋体" w:eastAsia="宋体"/>
        </w:rPr>
      </w:pPr>
      <w:r>
        <w:rPr>
          <w:rFonts w:hint="eastAsia" w:ascii="宋体" w:eastAsia="宋体"/>
        </w:rPr>
        <w:t xml:space="preserve">任务 </w:t>
      </w:r>
      <w:r>
        <w:t>5</w:t>
      </w:r>
      <w:r>
        <w:rPr>
          <w:rFonts w:hint="eastAsia" w:ascii="宋体" w:eastAsia="宋体"/>
        </w:rPr>
        <w:t>：根据短文（</w:t>
      </w:r>
      <w:r>
        <w:t>C</w:t>
      </w:r>
      <w:r>
        <w:rPr>
          <w:rFonts w:hint="eastAsia" w:ascii="宋体" w:eastAsia="宋体"/>
        </w:rPr>
        <w:t>）内容完成表格，每空一词。</w:t>
      </w:r>
    </w:p>
    <w:p>
      <w:pPr>
        <w:rPr>
          <w:rFonts w:ascii="宋体" w:eastAsia="宋体"/>
        </w:rPr>
        <w:sectPr>
          <w:type w:val="continuous"/>
          <w:pgSz w:w="11910" w:h="16840"/>
          <w:pgMar w:top="1260" w:right="1340" w:bottom="1160" w:left="1380" w:header="720" w:footer="720" w:gutter="0"/>
          <w:cols w:space="720" w:num="1"/>
        </w:sectPr>
      </w:pPr>
    </w:p>
    <w:p>
      <w:pPr>
        <w:pStyle w:val="3"/>
        <w:tabs>
          <w:tab w:val="left" w:pos="1730"/>
        </w:tabs>
        <w:spacing w:before="65"/>
      </w:pPr>
      <w:r>
        <w:t xml:space="preserve">71. </w:t>
      </w:r>
      <w:r>
        <w:rPr>
          <w:w w:val="99"/>
          <w:u w:val="single"/>
        </w:rPr>
        <w:t xml:space="preserve"> </w:t>
      </w:r>
      <w:r>
        <w:rPr>
          <w:u w:val="single"/>
        </w:rPr>
        <w:tab/>
      </w:r>
    </w:p>
    <w:p>
      <w:pPr>
        <w:pStyle w:val="3"/>
        <w:tabs>
          <w:tab w:val="left" w:pos="1378"/>
        </w:tabs>
        <w:spacing w:before="65"/>
        <w:ind w:left="117"/>
      </w:pPr>
      <w:r>
        <w:br w:type="column"/>
      </w:r>
      <w:r>
        <w:t>72.</w:t>
      </w:r>
      <w:r>
        <w:rPr>
          <w:u w:val="single"/>
        </w:rPr>
        <w:t xml:space="preserve"> </w:t>
      </w:r>
      <w:r>
        <w:rPr>
          <w:u w:val="single"/>
        </w:rPr>
        <w:tab/>
      </w:r>
    </w:p>
    <w:p>
      <w:pPr>
        <w:pStyle w:val="3"/>
        <w:tabs>
          <w:tab w:val="left" w:pos="1375"/>
        </w:tabs>
        <w:spacing w:before="65"/>
        <w:ind w:left="117"/>
      </w:pPr>
      <w:r>
        <w:br w:type="column"/>
      </w:r>
      <w:r>
        <w:t>73.</w:t>
      </w:r>
      <w:r>
        <w:rPr>
          <w:u w:val="single"/>
        </w:rPr>
        <w:t xml:space="preserve"> </w:t>
      </w:r>
      <w:r>
        <w:rPr>
          <w:u w:val="single"/>
        </w:rPr>
        <w:tab/>
      </w:r>
    </w:p>
    <w:p>
      <w:pPr>
        <w:pStyle w:val="3"/>
        <w:tabs>
          <w:tab w:val="left" w:pos="1378"/>
        </w:tabs>
        <w:spacing w:before="65"/>
        <w:ind w:left="120"/>
      </w:pPr>
      <w:r>
        <w:br w:type="column"/>
      </w:r>
      <w:r>
        <w:t>74.</w:t>
      </w:r>
      <w:r>
        <w:rPr>
          <w:u w:val="single"/>
        </w:rPr>
        <w:t xml:space="preserve"> </w:t>
      </w:r>
      <w:r>
        <w:rPr>
          <w:u w:val="single"/>
        </w:rPr>
        <w:tab/>
      </w:r>
    </w:p>
    <w:p>
      <w:pPr>
        <w:pStyle w:val="3"/>
        <w:tabs>
          <w:tab w:val="left" w:pos="1378"/>
        </w:tabs>
        <w:spacing w:before="65"/>
        <w:ind w:left="117"/>
        <w:rPr>
          <w:u w:val="single"/>
        </w:rPr>
      </w:pPr>
      <w:r>
        <w:br w:type="column"/>
      </w:r>
      <w:r>
        <w:t>75.</w:t>
      </w:r>
      <w:r>
        <w:rPr>
          <w:u w:val="single"/>
        </w:rPr>
        <w:t xml:space="preserve"> </w:t>
      </w:r>
      <w:r>
        <w:rPr>
          <w:u w:val="single"/>
        </w:rPr>
        <w:tab/>
      </w: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r>
        <w:rPr>
          <w:rFonts w:eastAsiaTheme="minorEastAsia"/>
          <w:u w:val="single"/>
        </w:rPr>
        <w:t>4.27</w:t>
      </w:r>
      <w:r>
        <w:rPr>
          <w:rFonts w:hint="eastAsia" w:eastAsiaTheme="minorEastAsia"/>
          <w:u w:val="single"/>
        </w:rPr>
        <w:t>周考答案</w:t>
      </w:r>
    </w:p>
    <w:p>
      <w:pPr>
        <w:pStyle w:val="3"/>
        <w:tabs>
          <w:tab w:val="left" w:pos="1378"/>
        </w:tabs>
        <w:spacing w:before="65"/>
        <w:ind w:left="117"/>
        <w:rPr>
          <w:rFonts w:eastAsiaTheme="minorEastAsia"/>
          <w:u w:val="single"/>
        </w:rPr>
      </w:pPr>
      <w:r>
        <w:rPr>
          <w:rFonts w:eastAsiaTheme="minorEastAsia"/>
          <w:u w:val="single"/>
        </w:rPr>
        <w:t>1-10   BCCCA   CBCAA</w:t>
      </w:r>
    </w:p>
    <w:p>
      <w:pPr>
        <w:pStyle w:val="3"/>
        <w:tabs>
          <w:tab w:val="left" w:pos="1378"/>
        </w:tabs>
        <w:spacing w:before="65"/>
        <w:ind w:left="117"/>
        <w:rPr>
          <w:rFonts w:eastAsiaTheme="minorEastAsia"/>
          <w:u w:val="single"/>
        </w:rPr>
      </w:pPr>
      <w:r>
        <w:rPr>
          <w:rFonts w:eastAsiaTheme="minorEastAsia"/>
          <w:u w:val="single"/>
        </w:rPr>
        <w:t>11-20  CABBC  BCBCA</w:t>
      </w:r>
    </w:p>
    <w:p>
      <w:pPr>
        <w:pStyle w:val="3"/>
        <w:tabs>
          <w:tab w:val="left" w:pos="1378"/>
        </w:tabs>
        <w:spacing w:before="65"/>
        <w:ind w:left="117"/>
        <w:rPr>
          <w:rFonts w:eastAsiaTheme="minorEastAsia"/>
          <w:u w:val="single"/>
        </w:rPr>
      </w:pPr>
      <w:r>
        <w:rPr>
          <w:rFonts w:eastAsiaTheme="minorEastAsia"/>
          <w:u w:val="single"/>
        </w:rPr>
        <w:t>21-30  ACCCA  BCCCB</w:t>
      </w:r>
    </w:p>
    <w:p>
      <w:pPr>
        <w:pStyle w:val="3"/>
        <w:tabs>
          <w:tab w:val="left" w:pos="1378"/>
        </w:tabs>
        <w:spacing w:before="65"/>
        <w:ind w:left="117"/>
        <w:rPr>
          <w:rFonts w:eastAsiaTheme="minorEastAsia"/>
          <w:u w:val="single"/>
        </w:rPr>
      </w:pPr>
      <w:r>
        <w:rPr>
          <w:rFonts w:eastAsiaTheme="minorEastAsia"/>
          <w:u w:val="single"/>
        </w:rPr>
        <w:t>31-40  ACCBB  CCAAC</w:t>
      </w:r>
    </w:p>
    <w:p>
      <w:pPr>
        <w:pStyle w:val="3"/>
        <w:tabs>
          <w:tab w:val="left" w:pos="1378"/>
        </w:tabs>
        <w:spacing w:before="65"/>
        <w:ind w:left="117"/>
        <w:rPr>
          <w:rFonts w:eastAsiaTheme="minorEastAsia"/>
          <w:u w:val="single"/>
        </w:rPr>
      </w:pPr>
      <w:r>
        <w:rPr>
          <w:rFonts w:eastAsiaTheme="minorEastAsia"/>
          <w:u w:val="single"/>
        </w:rPr>
        <w:t>41-50  CBBCC  BBABB</w:t>
      </w:r>
    </w:p>
    <w:p>
      <w:pPr>
        <w:pStyle w:val="3"/>
        <w:tabs>
          <w:tab w:val="left" w:pos="1378"/>
        </w:tabs>
        <w:spacing w:before="65"/>
        <w:ind w:left="117"/>
        <w:rPr>
          <w:rFonts w:eastAsiaTheme="minorEastAsia"/>
          <w:u w:val="single"/>
        </w:rPr>
      </w:pPr>
      <w:r>
        <w:rPr>
          <w:rFonts w:eastAsiaTheme="minorEastAsia"/>
          <w:u w:val="single"/>
        </w:rPr>
        <w:t>51-55   What’s  temperature, fever,getting, nothing</w:t>
      </w:r>
    </w:p>
    <w:p>
      <w:pPr>
        <w:pStyle w:val="3"/>
        <w:tabs>
          <w:tab w:val="left" w:pos="1378"/>
        </w:tabs>
        <w:spacing w:before="65"/>
        <w:ind w:left="117"/>
        <w:rPr>
          <w:rFonts w:eastAsiaTheme="minorEastAsia"/>
          <w:u w:val="single"/>
        </w:rPr>
      </w:pPr>
      <w:r>
        <w:rPr>
          <w:rFonts w:eastAsiaTheme="minorEastAsia"/>
          <w:u w:val="single"/>
        </w:rPr>
        <w:t>56-63   best, people’s, first, its, teachers, takes, sooner, offering</w:t>
      </w:r>
    </w:p>
    <w:p>
      <w:pPr>
        <w:pStyle w:val="3"/>
        <w:tabs>
          <w:tab w:val="left" w:pos="1378"/>
        </w:tabs>
        <w:spacing w:before="65"/>
        <w:ind w:left="117"/>
        <w:rPr>
          <w:rFonts w:eastAsiaTheme="minorEastAsia"/>
          <w:u w:val="single"/>
        </w:rPr>
      </w:pPr>
      <w:r>
        <w:rPr>
          <w:rFonts w:eastAsiaTheme="minorEastAsia"/>
          <w:u w:val="single"/>
        </w:rPr>
        <w:t>64-67  group, reach,  takes, rest</w:t>
      </w:r>
    </w:p>
    <w:p>
      <w:pPr>
        <w:pStyle w:val="3"/>
        <w:tabs>
          <w:tab w:val="left" w:pos="1378"/>
        </w:tabs>
        <w:spacing w:before="65"/>
        <w:ind w:left="117"/>
        <w:rPr>
          <w:rFonts w:eastAsiaTheme="minorEastAsia"/>
          <w:u w:val="single"/>
        </w:rPr>
      </w:pPr>
      <w:r>
        <w:rPr>
          <w:rFonts w:eastAsiaTheme="minorEastAsia"/>
          <w:u w:val="single"/>
        </w:rPr>
        <w:t>68-70  In Africa and the northwest of India.</w:t>
      </w:r>
    </w:p>
    <w:p>
      <w:pPr>
        <w:pStyle w:val="3"/>
        <w:tabs>
          <w:tab w:val="left" w:pos="1378"/>
        </w:tabs>
        <w:spacing w:before="65"/>
        <w:ind w:left="117"/>
        <w:rPr>
          <w:rFonts w:eastAsiaTheme="minorEastAsia"/>
          <w:u w:val="single"/>
        </w:rPr>
      </w:pPr>
      <w:r>
        <w:rPr>
          <w:rFonts w:eastAsiaTheme="minorEastAsia"/>
          <w:u w:val="single"/>
        </w:rPr>
        <w:t xml:space="preserve">       80% / Eighty percent.</w:t>
      </w:r>
    </w:p>
    <w:p>
      <w:pPr>
        <w:pStyle w:val="3"/>
        <w:tabs>
          <w:tab w:val="left" w:pos="1378"/>
        </w:tabs>
        <w:spacing w:before="65"/>
        <w:ind w:left="117"/>
        <w:rPr>
          <w:rFonts w:eastAsiaTheme="minorEastAsia"/>
          <w:u w:val="single"/>
        </w:rPr>
      </w:pPr>
      <w:r>
        <w:rPr>
          <w:rFonts w:eastAsiaTheme="minorEastAsia"/>
          <w:u w:val="single"/>
        </w:rPr>
        <w:t xml:space="preserve">       In family groups.</w:t>
      </w:r>
    </w:p>
    <w:p>
      <w:pPr>
        <w:pStyle w:val="3"/>
        <w:tabs>
          <w:tab w:val="left" w:pos="1378"/>
        </w:tabs>
        <w:spacing w:before="65"/>
        <w:ind w:left="117"/>
        <w:rPr>
          <w:rFonts w:eastAsiaTheme="minorEastAsia"/>
          <w:u w:val="single"/>
        </w:rPr>
      </w:pPr>
      <w:r>
        <w:rPr>
          <w:rFonts w:eastAsiaTheme="minorEastAsia"/>
          <w:u w:val="single"/>
        </w:rPr>
        <w:t xml:space="preserve">71-75  Interest,  China,   wide,  without,  joined,  </w:t>
      </w: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eastAsiaTheme="minorEastAsia"/>
          <w:u w:val="single"/>
        </w:rPr>
      </w:pPr>
    </w:p>
    <w:p>
      <w:pPr>
        <w:pStyle w:val="3"/>
        <w:tabs>
          <w:tab w:val="left" w:pos="1378"/>
        </w:tabs>
        <w:spacing w:before="65"/>
        <w:ind w:left="117"/>
        <w:rPr>
          <w:rFonts w:hint="eastAsia" w:eastAsiaTheme="minorEastAsia"/>
        </w:rPr>
        <w:sectPr>
          <w:type w:val="continuous"/>
          <w:pgSz w:w="11910" w:h="16840"/>
          <w:pgMar w:top="1260" w:right="1340" w:bottom="1160" w:left="1380" w:header="720" w:footer="720" w:gutter="0"/>
          <w:cols w:equalWidth="0" w:num="5">
            <w:col w:w="1731" w:space="40"/>
            <w:col w:w="1379" w:space="39"/>
            <w:col w:w="1376" w:space="40"/>
            <w:col w:w="1379" w:space="40"/>
            <w:col w:w="3166"/>
          </w:cols>
        </w:sectPr>
      </w:pP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p>
  <w:p>
    <w:pPr>
      <w:tabs>
        <w:tab w:val="center" w:pos="4153"/>
        <w:tab w:val="right" w:pos="8306"/>
      </w:tabs>
      <w:autoSpaceDE/>
      <w:autoSpaceDN/>
      <w:snapToGrid w:val="0"/>
      <w:rPr>
        <w:rFonts w:eastAsia="宋体"/>
        <w:sz w:val="2"/>
        <w:szCs w:val="2"/>
      </w:rPr>
    </w:pPr>
    <w:r>
      <w:rPr>
        <w:color w:val="FFFFFF"/>
        <w:sz w:val="2"/>
        <w:szCs w:val="2"/>
      </w:rPr>
      <w:pict>
        <v:shape id="PowerPlusWaterMarkObject1453549720" o:spid="_x0000_s206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70" o:spt="75" alt="学科网 zxxk.com" type="#_x0000_t75" style="position:absolute;left:0pt;margin-left:64.05pt;margin-top:-20.75pt;height:0.05pt;width:0.05pt;z-index:251678720;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rPr>
      <w:t>学科网（北京）股份有限公司</w:t>
    </w:r>
  </w:p>
  <w:p>
    <w:pPr>
      <w:pStyle w:val="4"/>
      <w:rPr>
        <w:sz w:val="2"/>
        <w:szCs w:val="2"/>
      </w:rPr>
    </w:pPr>
    <w:r>
      <w:rPr>
        <w:color w:val="FFFFFF"/>
        <w:sz w:val="2"/>
        <w:szCs w:val="2"/>
      </w:rPr>
      <w:pict>
        <v:shape id="_x0000_s2071" o:spid="_x0000_s207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2" o:spid="_x0000_s2072" o:spt="75" alt="学科网 zxxk.com" type="#_x0000_t75" style="position:absolute;left:0pt;margin-left:64.05pt;margin-top:-20.75pt;height:0.05pt;width:0.05pt;z-index:25167974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3" o:spid="_x0000_s207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4" o:spid="_x0000_s2074" o:spt="75" alt="学科网 zxxk.com" type="#_x0000_t75" style="position:absolute;left:0pt;margin-left:64.05pt;margin-top:-20.75pt;height:0.05pt;width:0.05pt;z-index:25168076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5" o:spid="_x0000_s2075"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6" o:spid="_x0000_s2076" o:spt="75" alt="学科网 zxxk.com" type="#_x0000_t75" style="position:absolute;left:0pt;margin-left:64.05pt;margin-top:-20.75pt;height:0.05pt;width:0.05pt;z-index:25168179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7" o:spid="_x0000_s2077"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78" o:spid="_x0000_s2078" o:spt="75" alt="学科网 zxxk.com" type="#_x0000_t75" style="position:absolute;left:0pt;margin-left:64.05pt;margin-top:-20.75pt;height:0.05pt;width:0.05pt;z-index:25168281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79" o:spid="_x0000_s2079"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80" o:spid="_x0000_s2080" o:spt="75" alt="学科网 zxxk.com" type="#_x0000_t75" style="position:absolute;left:0pt;margin-left:64.05pt;margin-top:-20.75pt;height:0.05pt;width:0.05pt;z-index:2516838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81" o:spid="_x0000_s2081"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82" o:spid="_x0000_s2082" o:spt="75" alt="学科网 zxxk.com" type="#_x0000_t75" style="position:absolute;left:0pt;margin-left:64.05pt;margin-top:-20.75pt;height:0.05pt;width:0.05pt;z-index:2516848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83" o:spid="_x0000_s2083"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84" o:spid="_x0000_s2084" o:spt="75" alt="学科网 zxxk.com" type="#_x0000_t75" style="position:absolute;left:0pt;margin-left:64.05pt;margin-top:-20.75pt;height:0.05pt;width:0.05pt;z-index:2516858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85" o:spid="_x0000_s2085"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86" o:spid="_x0000_s2086" o:spt="75" alt="学科网 zxxk.com" type="#_x0000_t75" style="position:absolute;left:0pt;margin-left:64.05pt;margin-top:-20.75pt;height:0.05pt;width:0.05pt;z-index:2516869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87" o:spid="_x0000_s2087" o:spt="136" alt="学科网 zxxk.com" type="#_x0000_t136" style="position:absolute;left:0pt;margin-left:158.95pt;margin-top:407.9pt;height:2.85pt;width:2.85pt;mso-position-horizontal-relative:margin;mso-position-vertical-relative:margin;rotation:20643840f;z-index:-25164902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88" o:spid="_x0000_s2088" o:spt="75" alt="学科网 zxxk.com" type="#_x0000_t75" style="position:absolute;left:0pt;margin-left:64.05pt;margin-top:-20.75pt;height:0.05pt;width:0.05pt;z-index:2516879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eastAsia="宋体"/>
      </w:rPr>
    </w:pPr>
  </w:p>
  <w:p>
    <w:pPr>
      <w:pBdr>
        <w:bottom w:val="none" w:color="auto" w:sz="0" w:space="1"/>
      </w:pBdr>
      <w:autoSpaceDE/>
      <w:autoSpaceDN/>
      <w:snapToGrid w:val="0"/>
      <w:jc w:val="both"/>
      <w:rPr>
        <w:rFonts w:eastAsia="宋体"/>
        <w:sz w:val="2"/>
        <w:szCs w:val="2"/>
      </w:rPr>
    </w:pPr>
    <w:r>
      <w:pict>
        <v:shape id="图片 4" o:spid="_x0000_s2049" o:spt="75" alt="学科网 zxxk.com" type="#_x0000_t75" style="position:absolute;left:0pt;margin-left:351pt;margin-top:8.45pt;height:0.75pt;width:0.7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rPr>
    </w:pPr>
    <w:r>
      <w:pict>
        <v:shape id="_x0000_s2051" o:spid="_x0000_s2051" o:spt="75" alt="学科网 zxxk.com" type="#_x0000_t75" style="position:absolute;left:0pt;margin-left:351pt;margin-top:8.45pt;height:0.75pt;width:0.7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rPr>
    </w:pPr>
    <w:r>
      <w:pict>
        <v:shape id="_x0000_s2053" o:spid="_x0000_s2053" o:spt="75" alt="学科网 zxxk.com" type="#_x0000_t75" style="position:absolute;left:0pt;margin-left:351pt;margin-top:8.45pt;height:0.75pt;width:0.7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rPr>
    </w:pPr>
    <w:r>
      <w:pict>
        <v:shape id="_x0000_s2055" o:spid="_x0000_s2055" o:spt="75" alt="学科网 zxxk.com" type="#_x0000_t75" style="position:absolute;left:0pt;margin-left:351pt;margin-top:8.45pt;height:0.75pt;width:0.7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rPr>
    </w:pPr>
    <w:r>
      <w:pict>
        <v:shape id="_x0000_s2057" o:spid="_x0000_s2057" o:spt="75" alt="学科网 zxxk.com" type="#_x0000_t75" style="position:absolute;left:0pt;margin-left:351pt;margin-top:8.45pt;height:0.75pt;width:0.7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rPr>
    </w:pPr>
    <w:r>
      <w:pict>
        <v:shape id="_x0000_s2059" o:spid="_x0000_s2059" o:spt="75" alt="学科网 zxxk.com" type="#_x0000_t75" style="position:absolute;left:0pt;margin-left:351pt;margin-top:8.45pt;height:0.75pt;width:0.7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rPr>
    </w:pPr>
    <w:r>
      <w:pict>
        <v:shape id="_x0000_s2061" o:spid="_x0000_s2061" o:spt="75" alt="学科网 zxxk.com" type="#_x0000_t75" style="position:absolute;left:0pt;margin-left:351pt;margin-top:8.45pt;height:0.75pt;width:0.7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rPr>
    </w:pPr>
    <w:r>
      <w:pict>
        <v:shape id="_x0000_s2063" o:spid="_x0000_s2063" o:spt="75" alt="学科网 zxxk.com" type="#_x0000_t75" style="position:absolute;left:0pt;margin-left:351pt;margin-top:8.45pt;height:0.75pt;width:0.7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rPr>
    </w:pPr>
    <w:r>
      <w:pict>
        <v:shape id="_x0000_s2065" o:spid="_x0000_s2065" o:spt="75" alt="学科网 zxxk.com" type="#_x0000_t75" style="position:absolute;left:0pt;margin-left:351pt;margin-top:8.45pt;height:0.75pt;width:0.75pt;z-index:25167667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rPr>
    </w:pPr>
    <w:r>
      <w:pict>
        <v:shape id="_x0000_s2067" o:spid="_x0000_s2067" o:spt="75" alt="学科网 zxxk.com" type="#_x0000_t75" style="position:absolute;left:0pt;margin-left:351pt;margin-top:8.45pt;height:0.75pt;width:0.75pt;z-index:25167769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upperLetter"/>
      <w:lvlText w:val="%1."/>
      <w:lvlJc w:val="left"/>
      <w:pPr>
        <w:ind w:left="420" w:hanging="360"/>
        <w:jc w:val="left"/>
      </w:pPr>
      <w:rPr>
        <w:rFonts w:hint="default" w:ascii="Times New Roman" w:hAnsi="Times New Roman" w:eastAsia="Times New Roman" w:cs="Times New Roman"/>
        <w:w w:val="99"/>
        <w:sz w:val="21"/>
        <w:szCs w:val="21"/>
        <w:lang w:val="en-US" w:eastAsia="zh-CN" w:bidi="ar-SA"/>
      </w:rPr>
    </w:lvl>
    <w:lvl w:ilvl="1" w:tentative="0">
      <w:start w:val="0"/>
      <w:numFmt w:val="bullet"/>
      <w:lvlText w:val="•"/>
      <w:lvlJc w:val="left"/>
      <w:pPr>
        <w:ind w:left="1520" w:hanging="360"/>
      </w:pPr>
      <w:rPr>
        <w:rFonts w:hint="default"/>
        <w:lang w:val="en-US" w:eastAsia="zh-CN" w:bidi="ar-SA"/>
      </w:rPr>
    </w:lvl>
    <w:lvl w:ilvl="2" w:tentative="0">
      <w:start w:val="0"/>
      <w:numFmt w:val="bullet"/>
      <w:lvlText w:val="•"/>
      <w:lvlJc w:val="left"/>
      <w:pPr>
        <w:ind w:left="2371" w:hanging="360"/>
      </w:pPr>
      <w:rPr>
        <w:rFonts w:hint="default"/>
        <w:lang w:val="en-US" w:eastAsia="zh-CN" w:bidi="ar-SA"/>
      </w:rPr>
    </w:lvl>
    <w:lvl w:ilvl="3" w:tentative="0">
      <w:start w:val="0"/>
      <w:numFmt w:val="bullet"/>
      <w:lvlText w:val="•"/>
      <w:lvlJc w:val="left"/>
      <w:pPr>
        <w:ind w:left="3223" w:hanging="360"/>
      </w:pPr>
      <w:rPr>
        <w:rFonts w:hint="default"/>
        <w:lang w:val="en-US" w:eastAsia="zh-CN" w:bidi="ar-SA"/>
      </w:rPr>
    </w:lvl>
    <w:lvl w:ilvl="4" w:tentative="0">
      <w:start w:val="0"/>
      <w:numFmt w:val="bullet"/>
      <w:lvlText w:val="•"/>
      <w:lvlJc w:val="left"/>
      <w:pPr>
        <w:ind w:left="4075" w:hanging="360"/>
      </w:pPr>
      <w:rPr>
        <w:rFonts w:hint="default"/>
        <w:lang w:val="en-US" w:eastAsia="zh-CN" w:bidi="ar-SA"/>
      </w:rPr>
    </w:lvl>
    <w:lvl w:ilvl="5" w:tentative="0">
      <w:start w:val="0"/>
      <w:numFmt w:val="bullet"/>
      <w:lvlText w:val="•"/>
      <w:lvlJc w:val="left"/>
      <w:pPr>
        <w:ind w:left="4927" w:hanging="360"/>
      </w:pPr>
      <w:rPr>
        <w:rFonts w:hint="default"/>
        <w:lang w:val="en-US" w:eastAsia="zh-CN" w:bidi="ar-SA"/>
      </w:rPr>
    </w:lvl>
    <w:lvl w:ilvl="6" w:tentative="0">
      <w:start w:val="0"/>
      <w:numFmt w:val="bullet"/>
      <w:lvlText w:val="•"/>
      <w:lvlJc w:val="left"/>
      <w:pPr>
        <w:ind w:left="5778" w:hanging="360"/>
      </w:pPr>
      <w:rPr>
        <w:rFonts w:hint="default"/>
        <w:lang w:val="en-US" w:eastAsia="zh-CN" w:bidi="ar-SA"/>
      </w:rPr>
    </w:lvl>
    <w:lvl w:ilvl="7" w:tentative="0">
      <w:start w:val="0"/>
      <w:numFmt w:val="bullet"/>
      <w:lvlText w:val="•"/>
      <w:lvlJc w:val="left"/>
      <w:pPr>
        <w:ind w:left="6630" w:hanging="360"/>
      </w:pPr>
      <w:rPr>
        <w:rFonts w:hint="default"/>
        <w:lang w:val="en-US" w:eastAsia="zh-CN" w:bidi="ar-SA"/>
      </w:rPr>
    </w:lvl>
    <w:lvl w:ilvl="8" w:tentative="0">
      <w:start w:val="0"/>
      <w:numFmt w:val="bullet"/>
      <w:lvlText w:val="•"/>
      <w:lvlJc w:val="left"/>
      <w:pPr>
        <w:ind w:left="7482" w:hanging="360"/>
      </w:pPr>
      <w:rPr>
        <w:rFonts w:hint="default"/>
        <w:lang w:val="en-US" w:eastAsia="zh-CN" w:bidi="ar-SA"/>
      </w:rPr>
    </w:lvl>
  </w:abstractNum>
  <w:abstractNum w:abstractNumId="1">
    <w:nsid w:val="0053208E"/>
    <w:multiLevelType w:val="multilevel"/>
    <w:tmpl w:val="0053208E"/>
    <w:lvl w:ilvl="0" w:tentative="0">
      <w:start w:val="1"/>
      <w:numFmt w:val="upperLetter"/>
      <w:lvlText w:val="%1."/>
      <w:lvlJc w:val="left"/>
      <w:pPr>
        <w:ind w:left="1358" w:hanging="310"/>
        <w:jc w:val="left"/>
      </w:pPr>
      <w:rPr>
        <w:rFonts w:hint="default" w:ascii="Times New Roman" w:hAnsi="Times New Roman" w:eastAsia="Times New Roman" w:cs="Times New Roman"/>
        <w:w w:val="99"/>
        <w:sz w:val="21"/>
        <w:szCs w:val="21"/>
        <w:lang w:val="en-US" w:eastAsia="zh-CN" w:bidi="ar-SA"/>
      </w:rPr>
    </w:lvl>
    <w:lvl w:ilvl="1" w:tentative="0">
      <w:start w:val="0"/>
      <w:numFmt w:val="bullet"/>
      <w:lvlText w:val="•"/>
      <w:lvlJc w:val="left"/>
      <w:pPr>
        <w:ind w:left="2142" w:hanging="310"/>
      </w:pPr>
      <w:rPr>
        <w:rFonts w:hint="default"/>
        <w:lang w:val="en-US" w:eastAsia="zh-CN" w:bidi="ar-SA"/>
      </w:rPr>
    </w:lvl>
    <w:lvl w:ilvl="2" w:tentative="0">
      <w:start w:val="0"/>
      <w:numFmt w:val="bullet"/>
      <w:lvlText w:val="•"/>
      <w:lvlJc w:val="left"/>
      <w:pPr>
        <w:ind w:left="2925" w:hanging="310"/>
      </w:pPr>
      <w:rPr>
        <w:rFonts w:hint="default"/>
        <w:lang w:val="en-US" w:eastAsia="zh-CN" w:bidi="ar-SA"/>
      </w:rPr>
    </w:lvl>
    <w:lvl w:ilvl="3" w:tentative="0">
      <w:start w:val="0"/>
      <w:numFmt w:val="bullet"/>
      <w:lvlText w:val="•"/>
      <w:lvlJc w:val="left"/>
      <w:pPr>
        <w:ind w:left="3707" w:hanging="310"/>
      </w:pPr>
      <w:rPr>
        <w:rFonts w:hint="default"/>
        <w:lang w:val="en-US" w:eastAsia="zh-CN" w:bidi="ar-SA"/>
      </w:rPr>
    </w:lvl>
    <w:lvl w:ilvl="4" w:tentative="0">
      <w:start w:val="0"/>
      <w:numFmt w:val="bullet"/>
      <w:lvlText w:val="•"/>
      <w:lvlJc w:val="left"/>
      <w:pPr>
        <w:ind w:left="4490" w:hanging="310"/>
      </w:pPr>
      <w:rPr>
        <w:rFonts w:hint="default"/>
        <w:lang w:val="en-US" w:eastAsia="zh-CN" w:bidi="ar-SA"/>
      </w:rPr>
    </w:lvl>
    <w:lvl w:ilvl="5" w:tentative="0">
      <w:start w:val="0"/>
      <w:numFmt w:val="bullet"/>
      <w:lvlText w:val="•"/>
      <w:lvlJc w:val="left"/>
      <w:pPr>
        <w:ind w:left="5273" w:hanging="310"/>
      </w:pPr>
      <w:rPr>
        <w:rFonts w:hint="default"/>
        <w:lang w:val="en-US" w:eastAsia="zh-CN" w:bidi="ar-SA"/>
      </w:rPr>
    </w:lvl>
    <w:lvl w:ilvl="6" w:tentative="0">
      <w:start w:val="0"/>
      <w:numFmt w:val="bullet"/>
      <w:lvlText w:val="•"/>
      <w:lvlJc w:val="left"/>
      <w:pPr>
        <w:ind w:left="6055" w:hanging="310"/>
      </w:pPr>
      <w:rPr>
        <w:rFonts w:hint="default"/>
        <w:lang w:val="en-US" w:eastAsia="zh-CN" w:bidi="ar-SA"/>
      </w:rPr>
    </w:lvl>
    <w:lvl w:ilvl="7" w:tentative="0">
      <w:start w:val="0"/>
      <w:numFmt w:val="bullet"/>
      <w:lvlText w:val="•"/>
      <w:lvlJc w:val="left"/>
      <w:pPr>
        <w:ind w:left="6838" w:hanging="310"/>
      </w:pPr>
      <w:rPr>
        <w:rFonts w:hint="default"/>
        <w:lang w:val="en-US" w:eastAsia="zh-CN" w:bidi="ar-SA"/>
      </w:rPr>
    </w:lvl>
    <w:lvl w:ilvl="8" w:tentative="0">
      <w:start w:val="0"/>
      <w:numFmt w:val="bullet"/>
      <w:lvlText w:val="•"/>
      <w:lvlJc w:val="left"/>
      <w:pPr>
        <w:ind w:left="7620" w:hanging="310"/>
      </w:pPr>
      <w:rPr>
        <w:rFonts w:hint="default"/>
        <w:lang w:val="en-US" w:eastAsia="zh-CN" w:bidi="ar-SA"/>
      </w:rPr>
    </w:lvl>
  </w:abstractNum>
  <w:abstractNum w:abstractNumId="2">
    <w:nsid w:val="59ADCABA"/>
    <w:multiLevelType w:val="multilevel"/>
    <w:tmpl w:val="59ADCABA"/>
    <w:lvl w:ilvl="0" w:tentative="0">
      <w:start w:val="64"/>
      <w:numFmt w:val="decimal"/>
      <w:lvlText w:val="%1."/>
      <w:lvlJc w:val="left"/>
      <w:pPr>
        <w:ind w:left="734" w:hanging="315"/>
        <w:jc w:val="left"/>
      </w:pPr>
      <w:rPr>
        <w:rFonts w:hint="default" w:ascii="Times New Roman" w:hAnsi="Times New Roman" w:eastAsia="Times New Roman" w:cs="Times New Roman"/>
        <w:spacing w:val="-2"/>
        <w:w w:val="99"/>
        <w:sz w:val="21"/>
        <w:szCs w:val="21"/>
        <w:lang w:val="en-US" w:eastAsia="zh-CN" w:bidi="ar-SA"/>
      </w:rPr>
    </w:lvl>
    <w:lvl w:ilvl="1" w:tentative="0">
      <w:start w:val="0"/>
      <w:numFmt w:val="bullet"/>
      <w:lvlText w:val="•"/>
      <w:lvlJc w:val="left"/>
      <w:pPr>
        <w:ind w:left="1584" w:hanging="315"/>
      </w:pPr>
      <w:rPr>
        <w:rFonts w:hint="default"/>
        <w:lang w:val="en-US" w:eastAsia="zh-CN" w:bidi="ar-SA"/>
      </w:rPr>
    </w:lvl>
    <w:lvl w:ilvl="2" w:tentative="0">
      <w:start w:val="0"/>
      <w:numFmt w:val="bullet"/>
      <w:lvlText w:val="•"/>
      <w:lvlJc w:val="left"/>
      <w:pPr>
        <w:ind w:left="2429" w:hanging="315"/>
      </w:pPr>
      <w:rPr>
        <w:rFonts w:hint="default"/>
        <w:lang w:val="en-US" w:eastAsia="zh-CN" w:bidi="ar-SA"/>
      </w:rPr>
    </w:lvl>
    <w:lvl w:ilvl="3" w:tentative="0">
      <w:start w:val="0"/>
      <w:numFmt w:val="bullet"/>
      <w:lvlText w:val="•"/>
      <w:lvlJc w:val="left"/>
      <w:pPr>
        <w:ind w:left="3273" w:hanging="315"/>
      </w:pPr>
      <w:rPr>
        <w:rFonts w:hint="default"/>
        <w:lang w:val="en-US" w:eastAsia="zh-CN" w:bidi="ar-SA"/>
      </w:rPr>
    </w:lvl>
    <w:lvl w:ilvl="4" w:tentative="0">
      <w:start w:val="0"/>
      <w:numFmt w:val="bullet"/>
      <w:lvlText w:val="•"/>
      <w:lvlJc w:val="left"/>
      <w:pPr>
        <w:ind w:left="4118" w:hanging="315"/>
      </w:pPr>
      <w:rPr>
        <w:rFonts w:hint="default"/>
        <w:lang w:val="en-US" w:eastAsia="zh-CN" w:bidi="ar-SA"/>
      </w:rPr>
    </w:lvl>
    <w:lvl w:ilvl="5" w:tentative="0">
      <w:start w:val="0"/>
      <w:numFmt w:val="bullet"/>
      <w:lvlText w:val="•"/>
      <w:lvlJc w:val="left"/>
      <w:pPr>
        <w:ind w:left="4963" w:hanging="315"/>
      </w:pPr>
      <w:rPr>
        <w:rFonts w:hint="default"/>
        <w:lang w:val="en-US" w:eastAsia="zh-CN" w:bidi="ar-SA"/>
      </w:rPr>
    </w:lvl>
    <w:lvl w:ilvl="6" w:tentative="0">
      <w:start w:val="0"/>
      <w:numFmt w:val="bullet"/>
      <w:lvlText w:val="•"/>
      <w:lvlJc w:val="left"/>
      <w:pPr>
        <w:ind w:left="5807" w:hanging="315"/>
      </w:pPr>
      <w:rPr>
        <w:rFonts w:hint="default"/>
        <w:lang w:val="en-US" w:eastAsia="zh-CN" w:bidi="ar-SA"/>
      </w:rPr>
    </w:lvl>
    <w:lvl w:ilvl="7" w:tentative="0">
      <w:start w:val="0"/>
      <w:numFmt w:val="bullet"/>
      <w:lvlText w:val="•"/>
      <w:lvlJc w:val="left"/>
      <w:pPr>
        <w:ind w:left="6652" w:hanging="315"/>
      </w:pPr>
      <w:rPr>
        <w:rFonts w:hint="default"/>
        <w:lang w:val="en-US" w:eastAsia="zh-CN" w:bidi="ar-SA"/>
      </w:rPr>
    </w:lvl>
    <w:lvl w:ilvl="8" w:tentative="0">
      <w:start w:val="0"/>
      <w:numFmt w:val="bullet"/>
      <w:lvlText w:val="•"/>
      <w:lvlJc w:val="left"/>
      <w:pPr>
        <w:ind w:left="7496" w:hanging="315"/>
      </w:pPr>
      <w:rPr>
        <w:rFonts w:hint="default"/>
        <w:lang w:val="en-US" w:eastAsia="zh-CN"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yOTQ5ZDJjY2RiMjBmMGRkMTZkMWFmZTg2YmIxOTkifQ=="/>
  </w:docVars>
  <w:rsids>
    <w:rsidRoot w:val="00487CA9"/>
    <w:rsid w:val="002A59A5"/>
    <w:rsid w:val="004151FC"/>
    <w:rsid w:val="00487CA9"/>
    <w:rsid w:val="00832F0B"/>
    <w:rsid w:val="00854898"/>
    <w:rsid w:val="00C02FC6"/>
    <w:rsid w:val="00F7347D"/>
    <w:rsid w:val="04A77E6A"/>
    <w:rsid w:val="09E95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zh-CN" w:bidi="ar-SA"/>
    </w:rPr>
  </w:style>
  <w:style w:type="paragraph" w:styleId="2">
    <w:name w:val="heading 1"/>
    <w:basedOn w:val="1"/>
    <w:next w:val="1"/>
    <w:qFormat/>
    <w:uiPriority w:val="1"/>
    <w:pPr>
      <w:ind w:left="420"/>
      <w:outlineLvl w:val="0"/>
    </w:pPr>
    <w:rPr>
      <w:rFonts w:ascii="宋体" w:hAnsi="宋体" w:eastAsia="宋体" w:cs="宋体"/>
      <w:b/>
      <w:bCs/>
      <w:sz w:val="21"/>
      <w:szCs w:val="21"/>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spacing w:before="118"/>
      <w:ind w:left="420"/>
    </w:pPr>
    <w:rPr>
      <w:sz w:val="21"/>
      <w:szCs w:val="21"/>
    </w:rPr>
  </w:style>
  <w:style w:type="paragraph" w:styleId="4">
    <w:name w:val="footer"/>
    <w:basedOn w:val="1"/>
    <w:link w:val="12"/>
    <w:unhideWhenUsed/>
    <w:uiPriority w:val="99"/>
    <w:pPr>
      <w:tabs>
        <w:tab w:val="center" w:pos="4153"/>
        <w:tab w:val="right" w:pos="8306"/>
      </w:tabs>
      <w:autoSpaceDE/>
      <w:autoSpaceDN/>
      <w:snapToGrid w:val="0"/>
    </w:pPr>
    <w:rPr>
      <w:rFonts w:eastAsia="宋体"/>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Title"/>
    <w:basedOn w:val="1"/>
    <w:qFormat/>
    <w:uiPriority w:val="1"/>
    <w:pPr>
      <w:spacing w:before="6" w:line="587" w:lineRule="exact"/>
      <w:ind w:left="105"/>
    </w:pPr>
    <w:rPr>
      <w:rFonts w:ascii="黑体" w:hAnsi="黑体" w:eastAsia="黑体" w:cs="黑体"/>
      <w:b/>
      <w:bCs/>
      <w:sz w:val="32"/>
      <w:szCs w:val="32"/>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119"/>
      <w:ind w:left="734" w:hanging="315"/>
    </w:pPr>
  </w:style>
  <w:style w:type="paragraph" w:customStyle="1" w:styleId="11">
    <w:name w:val="Table Paragraph"/>
    <w:basedOn w:val="1"/>
    <w:qFormat/>
    <w:uiPriority w:val="1"/>
    <w:pPr>
      <w:spacing w:before="57"/>
      <w:ind w:left="106"/>
    </w:pPr>
  </w:style>
  <w:style w:type="character" w:customStyle="1" w:styleId="12">
    <w:name w:val="页脚 Char"/>
    <w:link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3"/>
    <customShpInfo spid="_x0000_s2055"/>
    <customShpInfo spid="_x0000_s2057"/>
    <customShpInfo spid="_x0000_s2059"/>
    <customShpInfo spid="_x0000_s2061"/>
    <customShpInfo spid="_x0000_s2063"/>
    <customShpInfo spid="_x0000_s2065"/>
    <customShpInfo spid="_x0000_s2067"/>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1025"/>
    <customShpInfo spid="_x0000_s1027"/>
    <customShpInfo spid="_x0000_s1026"/>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1771</Words>
  <Characters>10099</Characters>
  <Lines>84</Lines>
  <Paragraphs>23</Paragraphs>
  <TotalTime>0</TotalTime>
  <ScaleCrop>false</ScaleCrop>
  <LinksUpToDate>false</LinksUpToDate>
  <CharactersWithSpaces>11847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2022-04-28T09:07:00Z</dcterms:created>
  <dc:creator>win10</dc:creator>
  <cp:lastModifiedBy>Administrator</cp:lastModifiedBy>
  <dcterms:modified xsi:type="dcterms:W3CDTF">2022-05-23T13:01:03Z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