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D7" w:rsidRDefault="00B643F1"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hint="eastAsia"/>
          <w:b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10871200</wp:posOffset>
            </wp:positionV>
            <wp:extent cx="304800" cy="431800"/>
            <wp:effectExtent l="0" t="0" r="0" b="6350"/>
            <wp:wrapNone/>
            <wp:docPr id="100111" name="图片 1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455812" name="图片 100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color w:val="000000" w:themeColor="text1"/>
          <w:sz w:val="32"/>
          <w:szCs w:val="32"/>
        </w:rPr>
        <w:t>2021-2022</w:t>
      </w:r>
      <w:r>
        <w:rPr>
          <w:rFonts w:ascii="Times New Roman" w:hAnsi="Times New Roman" w:hint="eastAsia"/>
          <w:b/>
          <w:color w:val="000000" w:themeColor="text1"/>
          <w:sz w:val="32"/>
          <w:szCs w:val="32"/>
        </w:rPr>
        <w:t>学年度第二学期期末</w:t>
      </w:r>
    </w:p>
    <w:p w:rsidR="005566D7" w:rsidRDefault="00B643F1"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hint="eastAsia"/>
          <w:b/>
          <w:color w:val="000000" w:themeColor="text1"/>
          <w:sz w:val="32"/>
          <w:szCs w:val="32"/>
        </w:rPr>
        <w:t>八年级数学作业</w:t>
      </w:r>
    </w:p>
    <w:p w:rsidR="005566D7" w:rsidRDefault="00B643F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说明：</w:t>
      </w:r>
    </w:p>
    <w:p w:rsidR="005566D7" w:rsidRDefault="00B643F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1</w:t>
      </w:r>
      <w:r>
        <w:rPr>
          <w:rFonts w:ascii="Times New Roman" w:hAnsi="Times New Roman" w:hint="eastAsia"/>
          <w:b/>
          <w:color w:val="000000" w:themeColor="text1"/>
          <w:sz w:val="24"/>
        </w:rPr>
        <w:t>．本试卷共有六个大题，</w:t>
      </w:r>
      <w:r>
        <w:rPr>
          <w:rFonts w:ascii="Times New Roman" w:hAnsi="Times New Roman" w:hint="eastAsia"/>
          <w:b/>
          <w:color w:val="000000" w:themeColor="text1"/>
          <w:sz w:val="24"/>
        </w:rPr>
        <w:t>23</w:t>
      </w:r>
      <w:r>
        <w:rPr>
          <w:rFonts w:ascii="Times New Roman" w:hAnsi="Times New Roman" w:hint="eastAsia"/>
          <w:b/>
          <w:color w:val="000000" w:themeColor="text1"/>
          <w:sz w:val="24"/>
        </w:rPr>
        <w:t>个小题，全卷满分</w:t>
      </w:r>
      <w:r>
        <w:rPr>
          <w:rFonts w:ascii="Times New Roman" w:hAnsi="Times New Roman" w:hint="eastAsia"/>
          <w:b/>
          <w:color w:val="000000" w:themeColor="text1"/>
          <w:sz w:val="24"/>
        </w:rPr>
        <w:t>120</w:t>
      </w:r>
      <w:r>
        <w:rPr>
          <w:rFonts w:ascii="Times New Roman" w:hAnsi="Times New Roman" w:hint="eastAsia"/>
          <w:b/>
          <w:color w:val="000000" w:themeColor="text1"/>
          <w:sz w:val="24"/>
        </w:rPr>
        <w:t>分，考试时间</w:t>
      </w:r>
      <w:r>
        <w:rPr>
          <w:rFonts w:ascii="Times New Roman" w:hAnsi="Times New Roman" w:hint="eastAsia"/>
          <w:b/>
          <w:color w:val="000000" w:themeColor="text1"/>
          <w:sz w:val="24"/>
        </w:rPr>
        <w:t>100</w:t>
      </w:r>
      <w:r>
        <w:rPr>
          <w:rFonts w:ascii="Times New Roman" w:hAnsi="Times New Roman" w:hint="eastAsia"/>
          <w:b/>
          <w:color w:val="000000" w:themeColor="text1"/>
          <w:sz w:val="24"/>
        </w:rPr>
        <w:t>分钟．</w:t>
      </w:r>
    </w:p>
    <w:p w:rsidR="005566D7" w:rsidRDefault="00B643F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2</w:t>
      </w:r>
      <w:r>
        <w:rPr>
          <w:rFonts w:ascii="Times New Roman" w:hAnsi="Times New Roman" w:hint="eastAsia"/>
          <w:b/>
          <w:color w:val="000000" w:themeColor="text1"/>
          <w:sz w:val="24"/>
        </w:rPr>
        <w:t>．本卷分为试题卷和答题卡，答案要求写在答题卡上，不得在试题卷上作答，否则不给分．</w:t>
      </w:r>
    </w:p>
    <w:p w:rsidR="005566D7" w:rsidRDefault="00B643F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一、选择题（本大题共</w:t>
      </w:r>
      <w:r>
        <w:rPr>
          <w:rFonts w:ascii="Times New Roman" w:hAnsi="Times New Roman" w:hint="eastAsia"/>
          <w:b/>
          <w:color w:val="000000" w:themeColor="text1"/>
          <w:sz w:val="24"/>
        </w:rPr>
        <w:t>6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小题，每小题</w:t>
      </w:r>
      <w:r>
        <w:rPr>
          <w:rFonts w:ascii="Times New Roman" w:hAnsi="Times New Roman" w:hint="eastAsia"/>
          <w:b/>
          <w:color w:val="000000" w:themeColor="text1"/>
          <w:sz w:val="24"/>
        </w:rPr>
        <w:t>3</w:t>
      </w:r>
      <w:r>
        <w:rPr>
          <w:rFonts w:ascii="Times New Roman" w:hAnsi="Times New Roman" w:hint="eastAsia"/>
          <w:b/>
          <w:color w:val="000000" w:themeColor="text1"/>
          <w:sz w:val="24"/>
        </w:rPr>
        <w:t>分，共</w:t>
      </w:r>
      <w:r>
        <w:rPr>
          <w:rFonts w:ascii="Times New Roman" w:hAnsi="Times New Roman" w:hint="eastAsia"/>
          <w:b/>
          <w:color w:val="000000" w:themeColor="text1"/>
          <w:sz w:val="24"/>
        </w:rPr>
        <w:t>18</w:t>
      </w:r>
      <w:r>
        <w:rPr>
          <w:rFonts w:ascii="Times New Roman" w:hAnsi="Times New Roman" w:hint="eastAsia"/>
          <w:b/>
          <w:color w:val="000000" w:themeColor="text1"/>
          <w:sz w:val="24"/>
        </w:rPr>
        <w:t>分．每小题只有一个正确选项）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．据气象台预报，</w:t>
      </w:r>
      <w:r>
        <w:rPr>
          <w:rFonts w:ascii="Times New Roman" w:hAnsi="Times New Roman" w:hint="eastAsia"/>
          <w:color w:val="000000" w:themeColor="text1"/>
        </w:rPr>
        <w:t>2022</w:t>
      </w:r>
      <w:r>
        <w:rPr>
          <w:rFonts w:ascii="Times New Roman" w:hAnsi="Times New Roman" w:hint="eastAsia"/>
          <w:color w:val="000000" w:themeColor="text1"/>
        </w:rPr>
        <w:t>年</w:t>
      </w:r>
      <w:r>
        <w:rPr>
          <w:rFonts w:ascii="Times New Roman" w:hAnsi="Times New Roman" w:hint="eastAsia"/>
          <w:color w:val="000000" w:themeColor="text1"/>
        </w:rPr>
        <w:t>6</w:t>
      </w:r>
      <w:r>
        <w:rPr>
          <w:rFonts w:ascii="Times New Roman" w:hAnsi="Times New Roman" w:hint="eastAsia"/>
          <w:color w:val="000000" w:themeColor="text1"/>
        </w:rPr>
        <w:t>月某日我区最高气温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49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7pt;height:14.15pt" o:ole="">
            <v:imagedata r:id="rId7" o:title=""/>
          </v:shape>
          <o:OLEObject Type="Embed" ProgID="Equation.DSMT4" ShapeID="_x0000_i1025" DrawAspect="Content" ObjectID="_1718106024" r:id="rId8"/>
        </w:object>
      </w:r>
      <w:r>
        <w:rPr>
          <w:rFonts w:ascii="Times New Roman" w:hAnsi="Times New Roman" w:hint="eastAsia"/>
          <w:color w:val="000000" w:themeColor="text1"/>
        </w:rPr>
        <w:t>，最低气温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520" w:dyaOrig="280">
          <v:shape id="_x0000_i1026" type="#_x0000_t75" style="width:25.7pt;height:14.15pt" o:ole="">
            <v:imagedata r:id="rId9" o:title=""/>
          </v:shape>
          <o:OLEObject Type="Embed" ProgID="Equation.DSMT4" ShapeID="_x0000_i1026" DrawAspect="Content" ObjectID="_1718106025" r:id="rId10"/>
        </w:object>
      </w:r>
      <w:r>
        <w:rPr>
          <w:rFonts w:ascii="Times New Roman" w:hAnsi="Times New Roman" w:hint="eastAsia"/>
          <w:color w:val="000000" w:themeColor="text1"/>
        </w:rPr>
        <w:t>，则当天气温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599" w:dyaOrig="280">
          <v:shape id="_x0000_i1027" type="#_x0000_t75" style="width:29.55pt;height:14.15pt" o:ole="">
            <v:imagedata r:id="rId11" o:title=""/>
          </v:shape>
          <o:OLEObject Type="Embed" ProgID="Equation.DSMT4" ShapeID="_x0000_i1027" DrawAspect="Content" ObjectID="_1718106026" r:id="rId12"/>
        </w:object>
      </w:r>
      <w:r>
        <w:rPr>
          <w:rFonts w:ascii="Times New Roman" w:hAnsi="Times New Roman" w:hint="eastAsia"/>
          <w:color w:val="000000" w:themeColor="text1"/>
        </w:rPr>
        <w:t>的变化范围是（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619" w:dyaOrig="280">
          <v:shape id="_x0000_i1028" type="#_x0000_t75" style="width:32.15pt;height:14.15pt" o:ole="">
            <v:imagedata r:id="rId13" o:title=""/>
          </v:shape>
          <o:OLEObject Type="Embed" ProgID="Equation.DSMT4" ShapeID="_x0000_i1028" DrawAspect="Content" ObjectID="_1718106027" r:id="rId14"/>
        </w:object>
      </w:r>
      <w:r>
        <w:rPr>
          <w:rFonts w:ascii="Times New Roman" w:hAnsi="Times New Roman" w:hint="eastAsia"/>
          <w:color w:val="000000" w:themeColor="text1"/>
        </w:rPr>
        <w:t xml:space="preserve">        B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599" w:dyaOrig="280">
          <v:shape id="_x0000_i1029" type="#_x0000_t75" style="width:29.55pt;height:14.15pt" o:ole="">
            <v:imagedata r:id="rId15" o:title=""/>
          </v:shape>
          <o:OLEObject Type="Embed" ProgID="Equation.DSMT4" ShapeID="_x0000_i1029" DrawAspect="Content" ObjectID="_1718106028" r:id="rId16"/>
        </w:object>
      </w:r>
      <w:r>
        <w:rPr>
          <w:rFonts w:ascii="Times New Roman" w:hAnsi="Times New Roman" w:hint="eastAsia"/>
          <w:color w:val="000000" w:themeColor="text1"/>
        </w:rPr>
        <w:t xml:space="preserve">         C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1080" w:dyaOrig="280">
          <v:shape id="_x0000_i1030" type="#_x0000_t75" style="width:54pt;height:14.15pt" o:ole="">
            <v:imagedata r:id="rId17" o:title=""/>
          </v:shape>
          <o:OLEObject Type="Embed" ProgID="Equation.DSMT4" ShapeID="_x0000_i1030" DrawAspect="Content" ObjectID="_1718106029" r:id="rId18"/>
        </w:object>
      </w:r>
      <w:r>
        <w:rPr>
          <w:rFonts w:ascii="Times New Roman" w:hAnsi="Times New Roman" w:hint="eastAsia"/>
          <w:color w:val="000000" w:themeColor="text1"/>
        </w:rPr>
        <w:t xml:space="preserve">        D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1080" w:dyaOrig="280">
          <v:shape id="_x0000_i1031" type="#_x0000_t75" style="width:54pt;height:14.15pt" o:ole="">
            <v:imagedata r:id="rId19" o:title=""/>
          </v:shape>
          <o:OLEObject Type="Embed" ProgID="Equation.DSMT4" ShapeID="_x0000_i1031" DrawAspect="Content" ObjectID="_1718106030" r:id="rId20"/>
        </w:objec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．下列等式中，从左到右的变形是因式分解的是（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1719" w:dyaOrig="360">
          <v:shape id="_x0000_i1032" type="#_x0000_t75" style="width:86.15pt;height:18pt" o:ole="">
            <v:imagedata r:id="rId21" o:title=""/>
          </v:shape>
          <o:OLEObject Type="Embed" ProgID="Equation.DSMT4" ShapeID="_x0000_i1032" DrawAspect="Content" ObjectID="_1718106031" r:id="rId22"/>
        </w:object>
      </w:r>
      <w:r>
        <w:rPr>
          <w:rFonts w:ascii="Times New Roman" w:hAnsi="Times New Roman" w:hint="eastAsia"/>
          <w:color w:val="000000" w:themeColor="text1"/>
        </w:rPr>
        <w:t xml:space="preserve">        B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2040" w:dyaOrig="360">
          <v:shape id="_x0000_i1033" type="#_x0000_t75" style="width:101.55pt;height:18pt" o:ole="">
            <v:imagedata r:id="rId23" o:title=""/>
          </v:shape>
          <o:OLEObject Type="Embed" ProgID="Equation.DSMT4" ShapeID="_x0000_i1033" DrawAspect="Content" ObjectID="_1718106032" r:id="rId24"/>
        </w:objec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28"/>
        </w:rPr>
        <w:object w:dxaOrig="2040" w:dyaOrig="680">
          <v:shape id="_x0000_i1034" type="#_x0000_t75" style="width:101.55pt;height:34.7pt" o:ole="">
            <v:imagedata r:id="rId25" o:title=""/>
          </v:shape>
          <o:OLEObject Type="Embed" ProgID="Equation.DSMT4" ShapeID="_x0000_i1034" DrawAspect="Content" ObjectID="_1718106033" r:id="rId26"/>
        </w:object>
      </w:r>
      <w:r>
        <w:rPr>
          <w:rFonts w:ascii="Times New Roman" w:hAnsi="Times New Roman" w:hint="eastAsia"/>
          <w:color w:val="000000" w:themeColor="text1"/>
        </w:rPr>
        <w:t xml:space="preserve">     D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2080" w:dyaOrig="360">
          <v:shape id="_x0000_i1035" type="#_x0000_t75" style="width:104.15pt;height:18pt" o:ole="">
            <v:imagedata r:id="rId27" o:title=""/>
          </v:shape>
          <o:OLEObject Type="Embed" ProgID="Equation.DSMT4" ShapeID="_x0000_i1035" DrawAspect="Content" ObjectID="_1718106034" r:id="rId28"/>
        </w:objec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．下列各式从左到右变形正确的是（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24"/>
        </w:rPr>
        <w:object w:dxaOrig="840" w:dyaOrig="660">
          <v:shape id="_x0000_i1036" type="#_x0000_t75" style="width:42.45pt;height:33.45pt" o:ole="">
            <v:imagedata r:id="rId29" o:title=""/>
          </v:shape>
          <o:OLEObject Type="Embed" ProgID="Equation.DSMT4" ShapeID="_x0000_i1036" DrawAspect="Content" ObjectID="_1718106035" r:id="rId30"/>
        </w:object>
      </w:r>
      <w:r>
        <w:rPr>
          <w:rFonts w:ascii="Times New Roman" w:hAnsi="Times New Roman" w:hint="eastAsia"/>
          <w:color w:val="000000" w:themeColor="text1"/>
        </w:rPr>
        <w:t xml:space="preserve">     B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24"/>
        </w:rPr>
        <w:object w:dxaOrig="1040" w:dyaOrig="620">
          <v:shape id="_x0000_i1037" type="#_x0000_t75" style="width:51.45pt;height:30.85pt" o:ole="">
            <v:imagedata r:id="rId31" o:title=""/>
          </v:shape>
          <o:OLEObject Type="Embed" ProgID="Equation.DSMT4" ShapeID="_x0000_i1037" DrawAspect="Content" ObjectID="_1718106036" r:id="rId32"/>
        </w:object>
      </w:r>
      <w:r>
        <w:rPr>
          <w:rFonts w:ascii="Times New Roman" w:hAnsi="Times New Roman" w:hint="eastAsia"/>
          <w:color w:val="000000" w:themeColor="text1"/>
        </w:rPr>
        <w:t xml:space="preserve">      C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24"/>
        </w:rPr>
        <w:object w:dxaOrig="1499" w:dyaOrig="620">
          <v:shape id="_x0000_i1038" type="#_x0000_t75" style="width:74.55pt;height:30.85pt" o:ole="">
            <v:imagedata r:id="rId33" o:title=""/>
          </v:shape>
          <o:OLEObject Type="Embed" ProgID="Equation.DSMT4" ShapeID="_x0000_i1038" DrawAspect="Content" ObjectID="_1718106037" r:id="rId34"/>
        </w:object>
      </w:r>
      <w:r>
        <w:rPr>
          <w:rFonts w:ascii="Times New Roman" w:hAnsi="Times New Roman" w:hint="eastAsia"/>
          <w:color w:val="000000" w:themeColor="text1"/>
        </w:rPr>
        <w:t xml:space="preserve">     D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24"/>
        </w:rPr>
        <w:object w:dxaOrig="840" w:dyaOrig="660">
          <v:shape id="_x0000_i1039" type="#_x0000_t75" style="width:42.45pt;height:33.45pt" o:ole="">
            <v:imagedata r:id="rId35" o:title=""/>
          </v:shape>
          <o:OLEObject Type="Embed" ProgID="Equation.DSMT4" ShapeID="_x0000_i1039" DrawAspect="Content" ObjectID="_1718106038" r:id="rId36"/>
        </w:objec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4</w:t>
      </w:r>
      <w:r>
        <w:rPr>
          <w:rFonts w:ascii="Times New Roman" w:hAnsi="Times New Roman" w:hint="eastAsia"/>
          <w:color w:val="000000" w:themeColor="text1"/>
        </w:rPr>
        <w:t>．在平面直角坐标系中，将线段</w:t>
      </w:r>
      <w:r>
        <w:rPr>
          <w:rFonts w:ascii="Times New Roman" w:hAnsi="Times New Roman" w:hint="eastAsia"/>
          <w:i/>
          <w:color w:val="000000" w:themeColor="text1"/>
        </w:rPr>
        <w:t>AB</w:t>
      </w:r>
      <w:r>
        <w:rPr>
          <w:rFonts w:ascii="Times New Roman" w:hAnsi="Times New Roman" w:hint="eastAsia"/>
          <w:color w:val="000000" w:themeColor="text1"/>
        </w:rPr>
        <w:t>平移后得到线段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499" w:dyaOrig="260">
          <v:shape id="_x0000_i1040" type="#_x0000_t75" style="width:25.7pt;height:12.85pt" o:ole="">
            <v:imagedata r:id="rId37" o:title=""/>
          </v:shape>
          <o:OLEObject Type="Embed" ProgID="Equation.DSMT4" ShapeID="_x0000_i1040" DrawAspect="Content" ObjectID="_1718106039" r:id="rId38"/>
        </w:object>
      </w:r>
      <w:r>
        <w:rPr>
          <w:rFonts w:ascii="Times New Roman" w:hAnsi="Times New Roman" w:hint="eastAsia"/>
          <w:color w:val="000000" w:themeColor="text1"/>
        </w:rPr>
        <w:t>，点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680" w:dyaOrig="320">
          <v:shape id="_x0000_i1041" type="#_x0000_t75" style="width:34.7pt;height:16.7pt" o:ole="">
            <v:imagedata r:id="rId39" o:title=""/>
          </v:shape>
          <o:OLEObject Type="Embed" ProgID="Equation.DSMT4" ShapeID="_x0000_i1041" DrawAspect="Content" ObjectID="_1718106040" r:id="rId40"/>
        </w:object>
      </w:r>
      <w:r>
        <w:rPr>
          <w:rFonts w:ascii="Times New Roman" w:hAnsi="Times New Roman" w:hint="eastAsia"/>
          <w:color w:val="000000" w:themeColor="text1"/>
        </w:rPr>
        <w:t>的对应点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280" w:dyaOrig="260">
          <v:shape id="_x0000_i1042" type="#_x0000_t75" style="width:14.15pt;height:12.85pt" o:ole="">
            <v:imagedata r:id="rId41" o:title=""/>
          </v:shape>
          <o:OLEObject Type="Embed" ProgID="Equation.DSMT4" ShapeID="_x0000_i1042" DrawAspect="Content" ObjectID="_1718106041" r:id="rId42"/>
        </w:object>
      </w:r>
      <w:r>
        <w:rPr>
          <w:rFonts w:ascii="Times New Roman" w:hAnsi="Times New Roman" w:hint="eastAsia"/>
          <w:color w:val="000000" w:themeColor="text1"/>
        </w:rPr>
        <w:t>的坐标为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820" w:dyaOrig="320">
          <v:shape id="_x0000_i1043" type="#_x0000_t75" style="width:41.15pt;height:16.7pt" o:ole="">
            <v:imagedata r:id="rId43" o:title=""/>
          </v:shape>
          <o:OLEObject Type="Embed" ProgID="Equation.DSMT4" ShapeID="_x0000_i1043" DrawAspect="Content" ObjectID="_1718106042" r:id="rId44"/>
        </w:object>
      </w:r>
      <w:r>
        <w:rPr>
          <w:rFonts w:ascii="Times New Roman" w:hAnsi="Times New Roman" w:hint="eastAsia"/>
          <w:color w:val="000000" w:themeColor="text1"/>
        </w:rPr>
        <w:t>，则点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840" w:dyaOrig="320">
          <v:shape id="_x0000_i1044" type="#_x0000_t75" style="width:42.45pt;height:16.7pt" o:ole="">
            <v:imagedata r:id="rId45" o:title=""/>
          </v:shape>
          <o:OLEObject Type="Embed" ProgID="Equation.DSMT4" ShapeID="_x0000_i1044" DrawAspect="Content" ObjectID="_1718106043" r:id="rId46"/>
        </w:object>
      </w:r>
      <w:r>
        <w:rPr>
          <w:rFonts w:ascii="Times New Roman" w:hAnsi="Times New Roman" w:hint="eastAsia"/>
          <w:color w:val="000000" w:themeColor="text1"/>
        </w:rPr>
        <w:t>的对应点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280" w:dyaOrig="260">
          <v:shape id="_x0000_i1045" type="#_x0000_t75" style="width:14.15pt;height:12.85pt" o:ole="">
            <v:imagedata r:id="rId47" o:title=""/>
          </v:shape>
          <o:OLEObject Type="Embed" ProgID="Equation.DSMT4" ShapeID="_x0000_i1045" DrawAspect="Content" ObjectID="_1718106044" r:id="rId48"/>
        </w:object>
      </w:r>
      <w:r>
        <w:rPr>
          <w:rFonts w:ascii="Times New Roman" w:hAnsi="Times New Roman" w:hint="eastAsia"/>
          <w:color w:val="000000" w:themeColor="text1"/>
        </w:rPr>
        <w:t>的坐标为（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520" w:dyaOrig="320">
          <v:shape id="_x0000_i1046" type="#_x0000_t75" style="width:25.7pt;height:16.7pt" o:ole="">
            <v:imagedata r:id="rId49" o:title=""/>
          </v:shape>
          <o:OLEObject Type="Embed" ProgID="Equation.DSMT4" ShapeID="_x0000_i1046" DrawAspect="Content" ObjectID="_1718106045" r:id="rId50"/>
        </w:object>
      </w:r>
      <w:r>
        <w:rPr>
          <w:rFonts w:ascii="Times New Roman" w:hAnsi="Times New Roman" w:hint="eastAsia"/>
          <w:color w:val="000000" w:themeColor="text1"/>
        </w:rPr>
        <w:t xml:space="preserve">        B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560" w:dyaOrig="320">
          <v:shape id="_x0000_i1047" type="#_x0000_t75" style="width:28.3pt;height:16.7pt" o:ole="">
            <v:imagedata r:id="rId51" o:title=""/>
          </v:shape>
          <o:OLEObject Type="Embed" ProgID="Equation.DSMT4" ShapeID="_x0000_i1047" DrawAspect="Content" ObjectID="_1718106046" r:id="rId52"/>
        </w:object>
      </w:r>
      <w:r>
        <w:rPr>
          <w:rFonts w:ascii="Times New Roman" w:hAnsi="Times New Roman" w:hint="eastAsia"/>
          <w:color w:val="000000" w:themeColor="text1"/>
        </w:rPr>
        <w:t xml:space="preserve">         C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800" w:dyaOrig="320">
          <v:shape id="_x0000_i1048" type="#_x0000_t75" style="width:39.85pt;height:16.7pt" o:ole="">
            <v:imagedata r:id="rId53" o:title=""/>
          </v:shape>
          <o:OLEObject Type="Embed" ProgID="Equation.DSMT4" ShapeID="_x0000_i1048" DrawAspect="Content" ObjectID="_1718106047" r:id="rId54"/>
        </w:object>
      </w:r>
      <w:r>
        <w:rPr>
          <w:rFonts w:ascii="Times New Roman" w:hAnsi="Times New Roman" w:hint="eastAsia"/>
          <w:color w:val="000000" w:themeColor="text1"/>
        </w:rPr>
        <w:t xml:space="preserve">        D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680" w:dyaOrig="320">
          <v:shape id="_x0000_i1049" type="#_x0000_t75" style="width:34.7pt;height:16.7pt" o:ole="">
            <v:imagedata r:id="rId55" o:title=""/>
          </v:shape>
          <o:OLEObject Type="Embed" ProgID="Equation.DSMT4" ShapeID="_x0000_i1049" DrawAspect="Content" ObjectID="_1718106048" r:id="rId56"/>
        </w:objec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5</w:t>
      </w:r>
      <w:r>
        <w:rPr>
          <w:rFonts w:ascii="Times New Roman" w:hAnsi="Times New Roman" w:hint="eastAsia"/>
          <w:color w:val="000000" w:themeColor="text1"/>
        </w:rPr>
        <w:t>．如图，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1000" w:dyaOrig="300">
          <v:shape id="_x0000_i1050" type="#_x0000_t75" style="width:50.15pt;height:15.45pt" o:ole="">
            <v:imagedata r:id="rId57" o:title=""/>
          </v:shape>
          <o:OLEObject Type="Embed" ProgID="Equation.DSMT4" ShapeID="_x0000_i1050" DrawAspect="Content" ObjectID="_1718106049" r:id="rId58"/>
        </w:object>
      </w:r>
      <w:r>
        <w:rPr>
          <w:rFonts w:ascii="Times New Roman" w:hAnsi="Times New Roman" w:hint="eastAsia"/>
          <w:color w:val="000000" w:themeColor="text1"/>
        </w:rPr>
        <w:t>的顶点</w:t>
      </w:r>
      <w:r>
        <w:rPr>
          <w:rFonts w:ascii="Times New Roman" w:hAnsi="Times New Roman" w:hint="eastAsia"/>
          <w:i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的坐标为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520" w:dyaOrig="320">
          <v:shape id="_x0000_i1051" type="#_x0000_t75" style="width:25.7pt;height:16.7pt" o:ole="">
            <v:imagedata r:id="rId59" o:title=""/>
          </v:shape>
          <o:OLEObject Type="Embed" ProgID="Equation.DSMT4" ShapeID="_x0000_i1051" DrawAspect="Content" ObjectID="_1718106050" r:id="rId60"/>
        </w:object>
      </w:r>
      <w:r>
        <w:rPr>
          <w:rFonts w:ascii="Times New Roman" w:hAnsi="Times New Roman" w:hint="eastAsia"/>
          <w:color w:val="000000" w:themeColor="text1"/>
        </w:rPr>
        <w:t>，点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在</w:t>
      </w:r>
      <w:r>
        <w:rPr>
          <w:rFonts w:ascii="Times New Roman" w:hAnsi="Times New Roman" w:hint="eastAsia"/>
          <w:i/>
          <w:color w:val="000000" w:themeColor="text1"/>
        </w:rPr>
        <w:t>x</w:t>
      </w:r>
      <w:r>
        <w:rPr>
          <w:rFonts w:ascii="Times New Roman" w:hAnsi="Times New Roman" w:hint="eastAsia"/>
          <w:color w:val="000000" w:themeColor="text1"/>
        </w:rPr>
        <w:t>轴正半轴上，且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79" w:dyaOrig="280">
          <v:shape id="_x0000_i1052" type="#_x0000_t75" style="width:38.55pt;height:14.15pt" o:ole="">
            <v:imagedata r:id="rId61" o:title=""/>
          </v:shape>
          <o:OLEObject Type="Embed" ProgID="Equation.DSMT4" ShapeID="_x0000_i1052" DrawAspect="Content" ObjectID="_1718106051" r:id="rId62"/>
        </w:object>
      </w:r>
      <w:r>
        <w:rPr>
          <w:rFonts w:ascii="Times New Roman" w:hAnsi="Times New Roman" w:hint="eastAsia"/>
          <w:color w:val="000000" w:themeColor="text1"/>
        </w:rPr>
        <w:t>．将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053" type="#_x0000_t75" style="width:37.3pt;height:15.45pt" o:ole="">
            <v:imagedata r:id="rId63" o:title=""/>
          </v:shape>
          <o:OLEObject Type="Embed" ProgID="Equation.DSMT4" ShapeID="_x0000_i1053" DrawAspect="Content" ObjectID="_1718106052" r:id="rId64"/>
        </w:object>
      </w:r>
      <w:r>
        <w:rPr>
          <w:rFonts w:ascii="Times New Roman" w:hAnsi="Times New Roman" w:hint="eastAsia"/>
          <w:color w:val="000000" w:themeColor="text1"/>
        </w:rPr>
        <w:t>先绕点</w:t>
      </w:r>
      <w:r>
        <w:rPr>
          <w:rFonts w:ascii="Times New Roman" w:hAnsi="Times New Roman" w:hint="eastAsia"/>
          <w:i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顺时针旋转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399" w:dyaOrig="280">
          <v:shape id="_x0000_i1054" type="#_x0000_t75" style="width:20.55pt;height:14.15pt" o:ole="">
            <v:imagedata r:id="rId65" o:title=""/>
          </v:shape>
          <o:OLEObject Type="Embed" ProgID="Equation.DSMT4" ShapeID="_x0000_i1054" DrawAspect="Content" ObjectID="_1718106053" r:id="rId66"/>
        </w:object>
      </w:r>
      <w:r>
        <w:rPr>
          <w:rFonts w:ascii="Times New Roman" w:hAnsi="Times New Roman" w:hint="eastAsia"/>
          <w:color w:val="000000" w:themeColor="text1"/>
        </w:rPr>
        <w:t>，再向左平移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个单位，则点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的对应点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280" w:dyaOrig="260">
          <v:shape id="_x0000_i1055" type="#_x0000_t75" style="width:14.15pt;height:12.85pt" o:ole="">
            <v:imagedata r:id="rId41" o:title=""/>
          </v:shape>
          <o:OLEObject Type="Embed" ProgID="Equation.DSMT4" ShapeID="_x0000_i1055" DrawAspect="Content" ObjectID="_1718106054" r:id="rId67"/>
        </w:object>
      </w:r>
      <w:r>
        <w:rPr>
          <w:rFonts w:ascii="Times New Roman" w:hAnsi="Times New Roman" w:hint="eastAsia"/>
          <w:color w:val="000000" w:themeColor="text1"/>
        </w:rPr>
        <w:t>的坐标是（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357630" cy="12477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32976" name="图片 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59711" cy="1249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800" w:dyaOrig="320">
          <v:shape id="_x0000_i1056" type="#_x0000_t75" style="width:39.85pt;height:16.7pt" o:ole="">
            <v:imagedata r:id="rId69" o:title=""/>
          </v:shape>
          <o:OLEObject Type="Embed" ProgID="Equation.DSMT4" ShapeID="_x0000_i1056" DrawAspect="Content" ObjectID="_1718106055" r:id="rId70"/>
        </w:object>
      </w:r>
      <w:r>
        <w:rPr>
          <w:rFonts w:ascii="Times New Roman" w:hAnsi="Times New Roman" w:hint="eastAsia"/>
          <w:color w:val="000000" w:themeColor="text1"/>
        </w:rPr>
        <w:t xml:space="preserve">        B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820" w:dyaOrig="320">
          <v:shape id="_x0000_i1057" type="#_x0000_t75" style="width:41.15pt;height:16.7pt" o:ole="">
            <v:imagedata r:id="rId71" o:title=""/>
          </v:shape>
          <o:OLEObject Type="Embed" ProgID="Equation.DSMT4" ShapeID="_x0000_i1057" DrawAspect="Content" ObjectID="_1718106056" r:id="rId72"/>
        </w:object>
      </w:r>
      <w:r>
        <w:rPr>
          <w:rFonts w:ascii="Times New Roman" w:hAnsi="Times New Roman" w:hint="eastAsia"/>
          <w:color w:val="000000" w:themeColor="text1"/>
        </w:rPr>
        <w:t xml:space="preserve">         C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820" w:dyaOrig="320">
          <v:shape id="_x0000_i1058" type="#_x0000_t75" style="width:41.15pt;height:16.7pt" o:ole="">
            <v:imagedata r:id="rId73" o:title=""/>
          </v:shape>
          <o:OLEObject Type="Embed" ProgID="Equation.DSMT4" ShapeID="_x0000_i1058" DrawAspect="Content" ObjectID="_1718106057" r:id="rId74"/>
        </w:object>
      </w:r>
      <w:r>
        <w:rPr>
          <w:rFonts w:ascii="Times New Roman" w:hAnsi="Times New Roman" w:hint="eastAsia"/>
          <w:color w:val="000000" w:themeColor="text1"/>
        </w:rPr>
        <w:t xml:space="preserve">        D</w:t>
      </w:r>
      <w:r>
        <w:rPr>
          <w:rFonts w:ascii="Times New Roman" w:hAnsi="Times New Roman" w:hint="eastAsia"/>
          <w:color w:val="000000" w:themeColor="text1"/>
        </w:rPr>
        <w:t>．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660" w:dyaOrig="320">
          <v:shape id="_x0000_i1059" type="#_x0000_t75" style="width:33.45pt;height:16.7pt" o:ole="">
            <v:imagedata r:id="rId75" o:title=""/>
          </v:shape>
          <o:OLEObject Type="Embed" ProgID="Equation.DSMT4" ShapeID="_x0000_i1059" DrawAspect="Content" ObjectID="_1718106058" r:id="rId76"/>
        </w:objec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6</w:t>
      </w:r>
      <w:r>
        <w:rPr>
          <w:rFonts w:ascii="Times New Roman" w:hAnsi="Times New Roman" w:hint="eastAsia"/>
          <w:color w:val="000000" w:themeColor="text1"/>
        </w:rPr>
        <w:t>．如图，平行四边形</w:t>
      </w:r>
      <w:r>
        <w:rPr>
          <w:rFonts w:ascii="Times New Roman" w:hAnsi="Times New Roman" w:hint="eastAsia"/>
          <w:i/>
          <w:color w:val="000000" w:themeColor="text1"/>
        </w:rPr>
        <w:t>ABCD</w:t>
      </w:r>
      <w:r>
        <w:rPr>
          <w:rFonts w:ascii="Times New Roman" w:hAnsi="Times New Roman" w:hint="eastAsia"/>
          <w:color w:val="000000" w:themeColor="text1"/>
        </w:rPr>
        <w:t>的对角线交于点</w:t>
      </w:r>
      <w:r>
        <w:rPr>
          <w:rFonts w:ascii="Times New Roman" w:hAnsi="Times New Roman" w:hint="eastAsia"/>
          <w:i/>
          <w:color w:val="000000" w:themeColor="text1"/>
        </w:rPr>
        <w:t>O</w:t>
      </w:r>
      <w:r>
        <w:rPr>
          <w:rFonts w:ascii="Times New Roman" w:hAnsi="Times New Roman" w:hint="eastAsia"/>
          <w:color w:val="000000" w:themeColor="text1"/>
        </w:rPr>
        <w:t>，且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999" w:dyaOrig="280">
          <v:shape id="_x0000_i1060" type="#_x0000_t75" style="width:50.15pt;height:14.15pt" o:ole="">
            <v:imagedata r:id="rId77" o:title=""/>
          </v:shape>
          <o:OLEObject Type="Embed" ProgID="Equation.DSMT4" ShapeID="_x0000_i1060" DrawAspect="Content" ObjectID="_1718106059" r:id="rId78"/>
        </w:object>
      </w:r>
      <w:r>
        <w:rPr>
          <w:rFonts w:ascii="Times New Roman" w:hAnsi="Times New Roman" w:hint="eastAsia"/>
          <w:color w:val="000000" w:themeColor="text1"/>
        </w:rPr>
        <w:t>，过点</w:t>
      </w:r>
      <w:r>
        <w:rPr>
          <w:rFonts w:ascii="Times New Roman" w:hAnsi="Times New Roman" w:hint="eastAsia"/>
          <w:i/>
          <w:color w:val="000000" w:themeColor="text1"/>
        </w:rPr>
        <w:t>O</w:t>
      </w:r>
      <w:r>
        <w:rPr>
          <w:rFonts w:ascii="Times New Roman" w:hAnsi="Times New Roman" w:hint="eastAsia"/>
          <w:color w:val="000000" w:themeColor="text1"/>
        </w:rPr>
        <w:t>作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1080" w:dyaOrig="280">
          <v:shape id="_x0000_i1061" type="#_x0000_t75" style="width:54pt;height:14.15pt" o:ole="">
            <v:imagedata r:id="rId79" o:title=""/>
          </v:shape>
          <o:OLEObject Type="Embed" ProgID="Equation.DSMT4" ShapeID="_x0000_i1061" DrawAspect="Content" ObjectID="_1718106060" r:id="rId80"/>
        </w:object>
      </w:r>
      <w:r>
        <w:rPr>
          <w:rFonts w:ascii="Times New Roman" w:hAnsi="Times New Roman" w:hint="eastAsia"/>
          <w:color w:val="000000" w:themeColor="text1"/>
        </w:rPr>
        <w:t>，交</w:t>
      </w:r>
      <w:r>
        <w:rPr>
          <w:rFonts w:ascii="Times New Roman" w:hAnsi="Times New Roman" w:hint="eastAsia"/>
          <w:i/>
          <w:color w:val="000000" w:themeColor="text1"/>
        </w:rPr>
        <w:t>AD</w:t>
      </w:r>
      <w:r>
        <w:rPr>
          <w:rFonts w:ascii="Times New Roman" w:hAnsi="Times New Roman" w:hint="eastAsia"/>
          <w:color w:val="000000" w:themeColor="text1"/>
        </w:rPr>
        <w:t>于点</w:t>
      </w:r>
      <w:r>
        <w:rPr>
          <w:rFonts w:ascii="Times New Roman" w:hAnsi="Times New Roman" w:hint="eastAsia"/>
          <w:i/>
          <w:color w:val="000000" w:themeColor="text1"/>
        </w:rPr>
        <w:t>M</w:t>
      </w:r>
      <w:r>
        <w:rPr>
          <w:rFonts w:ascii="Times New Roman" w:hAnsi="Times New Roman" w:hint="eastAsia"/>
          <w:color w:val="000000" w:themeColor="text1"/>
        </w:rPr>
        <w:t>，如果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880" w:dyaOrig="300">
          <v:shape id="_x0000_i1062" type="#_x0000_t75" style="width:43.7pt;height:15.45pt" o:ole="">
            <v:imagedata r:id="rId81" o:title=""/>
          </v:shape>
          <o:OLEObject Type="Embed" ProgID="Equation.DSMT4" ShapeID="_x0000_i1062" DrawAspect="Content" ObjectID="_1718106061" r:id="rId82"/>
        </w:object>
      </w:r>
      <w:r>
        <w:rPr>
          <w:rFonts w:ascii="Times New Roman" w:hAnsi="Times New Roman" w:hint="eastAsia"/>
          <w:color w:val="000000" w:themeColor="text1"/>
        </w:rPr>
        <w:t>的周长为</w:t>
      </w:r>
      <w:r>
        <w:rPr>
          <w:rFonts w:ascii="Times New Roman" w:hAnsi="Times New Roman" w:hint="eastAsia"/>
          <w:color w:val="000000" w:themeColor="text1"/>
        </w:rPr>
        <w:t>6</w:t>
      </w:r>
      <w:r>
        <w:rPr>
          <w:rFonts w:ascii="Times New Roman" w:hAnsi="Times New Roman" w:hint="eastAsia"/>
          <w:color w:val="000000" w:themeColor="text1"/>
        </w:rPr>
        <w:t>，那么平行四边形</w:t>
      </w:r>
      <w:r>
        <w:rPr>
          <w:rFonts w:ascii="Times New Roman" w:hAnsi="Times New Roman" w:hint="eastAsia"/>
          <w:i/>
          <w:color w:val="000000" w:themeColor="text1"/>
        </w:rPr>
        <w:t>ABCD</w:t>
      </w:r>
      <w:r>
        <w:rPr>
          <w:rFonts w:ascii="Times New Roman" w:hAnsi="Times New Roman" w:hint="eastAsia"/>
          <w:color w:val="000000" w:themeColor="text1"/>
        </w:rPr>
        <w:t>的周长是（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999615" cy="94234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454283" name="图片 4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000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</w:t>
      </w:r>
      <w:r>
        <w:rPr>
          <w:rFonts w:ascii="Times New Roman" w:hAnsi="Times New Roman"/>
          <w:color w:val="000000" w:themeColor="text1"/>
        </w:rPr>
        <w:t>．</w:t>
      </w:r>
      <w:r>
        <w:rPr>
          <w:rFonts w:ascii="Times New Roman" w:hAnsi="Times New Roman"/>
          <w:color w:val="000000" w:themeColor="text1"/>
        </w:rPr>
        <w:t>12B</w:t>
      </w:r>
      <w:r>
        <w:rPr>
          <w:rFonts w:ascii="Times New Roman" w:hAnsi="Times New Roman"/>
          <w:color w:val="000000" w:themeColor="text1"/>
        </w:rPr>
        <w:t>．</w:t>
      </w:r>
      <w:r>
        <w:rPr>
          <w:rFonts w:ascii="Times New Roman" w:hAnsi="Times New Roman"/>
          <w:color w:val="000000" w:themeColor="text1"/>
        </w:rPr>
        <w:t>15C</w:t>
      </w:r>
      <w:r>
        <w:rPr>
          <w:rFonts w:ascii="Times New Roman" w:hAnsi="Times New Roman"/>
          <w:color w:val="000000" w:themeColor="text1"/>
        </w:rPr>
        <w:t>．</w:t>
      </w:r>
      <w:r>
        <w:rPr>
          <w:rFonts w:ascii="Times New Roman" w:hAnsi="Times New Roman"/>
          <w:color w:val="000000" w:themeColor="text1"/>
        </w:rPr>
        <w:t>18D</w:t>
      </w:r>
      <w:r>
        <w:rPr>
          <w:rFonts w:ascii="Times New Roman" w:hAnsi="Times New Roman"/>
          <w:color w:val="000000" w:themeColor="text1"/>
        </w:rPr>
        <w:t>．</w:t>
      </w:r>
      <w:r>
        <w:rPr>
          <w:rFonts w:ascii="Times New Roman" w:hAnsi="Times New Roman"/>
          <w:color w:val="000000" w:themeColor="text1"/>
        </w:rPr>
        <w:t>20</w:t>
      </w:r>
    </w:p>
    <w:p w:rsidR="005566D7" w:rsidRDefault="00B643F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二、填空题（本大题共</w:t>
      </w:r>
      <w:r>
        <w:rPr>
          <w:rFonts w:ascii="Times New Roman" w:hAnsi="Times New Roman" w:hint="eastAsia"/>
          <w:b/>
          <w:color w:val="000000" w:themeColor="text1"/>
          <w:sz w:val="24"/>
        </w:rPr>
        <w:t>6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小题，每小题</w:t>
      </w:r>
      <w:r>
        <w:rPr>
          <w:rFonts w:ascii="Times New Roman" w:hAnsi="Times New Roman" w:hint="eastAsia"/>
          <w:b/>
          <w:color w:val="000000" w:themeColor="text1"/>
          <w:sz w:val="24"/>
        </w:rPr>
        <w:t>3</w:t>
      </w:r>
      <w:r>
        <w:rPr>
          <w:rFonts w:ascii="Times New Roman" w:hAnsi="Times New Roman" w:hint="eastAsia"/>
          <w:b/>
          <w:color w:val="000000" w:themeColor="text1"/>
          <w:sz w:val="24"/>
        </w:rPr>
        <w:t>分，共</w:t>
      </w:r>
      <w:r>
        <w:rPr>
          <w:rFonts w:ascii="Times New Roman" w:hAnsi="Times New Roman" w:hint="eastAsia"/>
          <w:b/>
          <w:color w:val="000000" w:themeColor="text1"/>
          <w:sz w:val="24"/>
        </w:rPr>
        <w:t>18</w:t>
      </w:r>
      <w:r>
        <w:rPr>
          <w:rFonts w:ascii="Times New Roman" w:hAnsi="Times New Roman" w:hint="eastAsia"/>
          <w:b/>
          <w:color w:val="000000" w:themeColor="text1"/>
          <w:sz w:val="24"/>
        </w:rPr>
        <w:t>分）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lastRenderedPageBreak/>
        <w:t>7</w:t>
      </w:r>
      <w:r>
        <w:rPr>
          <w:rFonts w:ascii="Times New Roman" w:hAnsi="Times New Roman" w:hint="eastAsia"/>
          <w:color w:val="000000" w:themeColor="text1"/>
        </w:rPr>
        <w:t>．因式分解：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1639" w:dyaOrig="360">
          <v:shape id="_x0000_i1063" type="#_x0000_t75" style="width:82.3pt;height:18pt" o:ole="">
            <v:imagedata r:id="rId84" o:title=""/>
          </v:shape>
          <o:OLEObject Type="Embed" ProgID="Equation.DSMT4" ShapeID="_x0000_i1063" DrawAspect="Content" ObjectID="_1718106062" r:id="rId85"/>
        </w:object>
      </w:r>
      <w:r>
        <w:rPr>
          <w:rFonts w:ascii="Times New Roman" w:hAnsi="Times New Roman" w:hint="eastAsia"/>
          <w:color w:val="000000" w:themeColor="text1"/>
        </w:rPr>
        <w:t>___________</w:t>
      </w:r>
      <w:r>
        <w:rPr>
          <w:rFonts w:ascii="Times New Roman" w:hAnsi="Times New Roman" w:hint="eastAsia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8</w:t>
      </w:r>
      <w:r>
        <w:rPr>
          <w:rFonts w:ascii="Times New Roman" w:hAnsi="Times New Roman" w:hint="eastAsia"/>
          <w:color w:val="000000" w:themeColor="text1"/>
        </w:rPr>
        <w:t>．如图，是一个正八边形的碟子，则该图中的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520" w:dyaOrig="260">
          <v:shape id="_x0000_i1064" type="#_x0000_t75" style="width:25.7pt;height:12.85pt" o:ole="">
            <v:imagedata r:id="rId86" o:title=""/>
          </v:shape>
          <o:OLEObject Type="Embed" ProgID="Equation.DSMT4" ShapeID="_x0000_i1064" DrawAspect="Content" ObjectID="_1718106063" r:id="rId87"/>
        </w:object>
      </w:r>
      <w:r>
        <w:rPr>
          <w:rFonts w:ascii="Times New Roman" w:hAnsi="Times New Roman" w:hint="eastAsia"/>
          <w:color w:val="000000" w:themeColor="text1"/>
        </w:rPr>
        <w:t>___________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160" w:dyaOrig="260">
          <v:shape id="_x0000_i1065" type="#_x0000_t75" style="width:7.7pt;height:12.85pt" o:ole="">
            <v:imagedata r:id="rId88" o:title=""/>
          </v:shape>
          <o:OLEObject Type="Embed" ProgID="Equation.DSMT4" ShapeID="_x0000_i1065" DrawAspect="Content" ObjectID="_1718106064" r:id="rId89"/>
        </w:object>
      </w:r>
      <w:r>
        <w:rPr>
          <w:rFonts w:ascii="Times New Roman" w:hAnsi="Times New Roman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139190" cy="1027430"/>
            <wp:effectExtent l="0" t="0" r="381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29319" name="图片 5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141336" cy="1029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9</w:t>
      </w:r>
      <w:r>
        <w:rPr>
          <w:rFonts w:ascii="Times New Roman" w:hAnsi="Times New Roman" w:hint="eastAsia"/>
          <w:color w:val="000000" w:themeColor="text1"/>
        </w:rPr>
        <w:t>．如图，在平面直角坐标系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480" w:dyaOrig="320">
          <v:shape id="_x0000_i1066" type="#_x0000_t75" style="width:24.45pt;height:16.7pt" o:ole="">
            <v:imagedata r:id="rId91" o:title=""/>
          </v:shape>
          <o:OLEObject Type="Embed" ProgID="Equation.DSMT4" ShapeID="_x0000_i1066" DrawAspect="Content" ObjectID="_1718106065" r:id="rId92"/>
        </w:object>
      </w:r>
      <w:r>
        <w:rPr>
          <w:rFonts w:ascii="Times New Roman" w:hAnsi="Times New Roman" w:hint="eastAsia"/>
          <w:color w:val="000000" w:themeColor="text1"/>
        </w:rPr>
        <w:t>中，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920" w:dyaOrig="300">
          <v:shape id="_x0000_i1067" type="#_x0000_t75" style="width:46.3pt;height:15.45pt" o:ole="">
            <v:imagedata r:id="rId93" o:title=""/>
          </v:shape>
          <o:OLEObject Type="Embed" ProgID="Equation.DSMT4" ShapeID="_x0000_i1067" DrawAspect="Content" ObjectID="_1718106066" r:id="rId94"/>
        </w:object>
      </w:r>
      <w:r>
        <w:rPr>
          <w:rFonts w:ascii="Times New Roman" w:hAnsi="Times New Roman" w:hint="eastAsia"/>
          <w:color w:val="000000" w:themeColor="text1"/>
        </w:rPr>
        <w:t>由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068" type="#_x0000_t75" style="width:37.3pt;height:15.45pt" o:ole="">
            <v:imagedata r:id="rId95" o:title=""/>
          </v:shape>
          <o:OLEObject Type="Embed" ProgID="Equation.DSMT4" ShapeID="_x0000_i1068" DrawAspect="Content" ObjectID="_1718106067" r:id="rId96"/>
        </w:object>
      </w:r>
      <w:r>
        <w:rPr>
          <w:rFonts w:ascii="Times New Roman" w:hAnsi="Times New Roman" w:hint="eastAsia"/>
          <w:color w:val="000000" w:themeColor="text1"/>
        </w:rPr>
        <w:t>绕点</w:t>
      </w:r>
      <w:r>
        <w:rPr>
          <w:rFonts w:ascii="Times New Roman" w:hAnsi="Times New Roman" w:hint="eastAsia"/>
          <w:i/>
          <w:color w:val="000000" w:themeColor="text1"/>
        </w:rPr>
        <w:t>P</w:t>
      </w:r>
      <w:r>
        <w:rPr>
          <w:rFonts w:ascii="Times New Roman" w:hAnsi="Times New Roman" w:hint="eastAsia"/>
          <w:color w:val="000000" w:themeColor="text1"/>
        </w:rPr>
        <w:t>旋转得到，则点</w:t>
      </w:r>
      <w:r>
        <w:rPr>
          <w:rFonts w:ascii="Times New Roman" w:hAnsi="Times New Roman" w:hint="eastAsia"/>
          <w:i/>
          <w:color w:val="000000" w:themeColor="text1"/>
        </w:rPr>
        <w:t>P</w:t>
      </w:r>
      <w:r>
        <w:rPr>
          <w:rFonts w:ascii="Times New Roman" w:hAnsi="Times New Roman" w:hint="eastAsia"/>
          <w:color w:val="000000" w:themeColor="text1"/>
        </w:rPr>
        <w:t>的坐标为</w:t>
      </w:r>
      <w:r>
        <w:rPr>
          <w:rFonts w:ascii="Times New Roman" w:hAnsi="Times New Roman" w:hint="eastAsia"/>
          <w:color w:val="000000" w:themeColor="text1"/>
        </w:rPr>
        <w:t>___________</w:t>
      </w:r>
      <w:r>
        <w:rPr>
          <w:rFonts w:ascii="Times New Roman" w:hAnsi="Times New Roman" w:hint="eastAsia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676525" cy="2165985"/>
            <wp:effectExtent l="0" t="0" r="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052206" name="图片 6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680018" cy="2168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10</w:t>
      </w:r>
      <w:r>
        <w:rPr>
          <w:rFonts w:ascii="Times New Roman" w:hAnsi="Times New Roman" w:hint="eastAsia"/>
          <w:color w:val="000000" w:themeColor="text1"/>
        </w:rPr>
        <w:t>．不签式组</w:t>
      </w:r>
      <w:r w:rsidR="005566D7" w:rsidRPr="005566D7">
        <w:rPr>
          <w:rFonts w:ascii="Times New Roman" w:hAnsi="Times New Roman"/>
          <w:color w:val="000000" w:themeColor="text1"/>
          <w:position w:val="-30"/>
        </w:rPr>
        <w:object w:dxaOrig="1260" w:dyaOrig="720">
          <v:shape id="_x0000_i1069" type="#_x0000_t75" style="width:63pt;height:36pt" o:ole="">
            <v:imagedata r:id="rId98" o:title=""/>
          </v:shape>
          <o:OLEObject Type="Embed" ProgID="Equation.DSMT4" ShapeID="_x0000_i1069" DrawAspect="Content" ObjectID="_1718106068" r:id="rId99"/>
        </w:object>
      </w:r>
      <w:r>
        <w:rPr>
          <w:rFonts w:ascii="Times New Roman" w:hAnsi="Times New Roman" w:hint="eastAsia"/>
          <w:color w:val="000000" w:themeColor="text1"/>
        </w:rPr>
        <w:t>无解，则</w:t>
      </w:r>
      <w:r>
        <w:rPr>
          <w:rFonts w:ascii="Times New Roman" w:hAnsi="Times New Roman" w:hint="eastAsia"/>
          <w:i/>
          <w:color w:val="000000" w:themeColor="text1"/>
        </w:rPr>
        <w:t>m</w:t>
      </w:r>
      <w:r>
        <w:rPr>
          <w:rFonts w:ascii="Times New Roman" w:hAnsi="Times New Roman" w:hint="eastAsia"/>
          <w:color w:val="000000" w:themeColor="text1"/>
        </w:rPr>
        <w:t>的取值范周是</w:t>
      </w:r>
      <w:r>
        <w:rPr>
          <w:rFonts w:ascii="Times New Roman" w:hAnsi="Times New Roman" w:hint="eastAsia"/>
          <w:color w:val="000000" w:themeColor="text1"/>
        </w:rPr>
        <w:t>___________</w:t>
      </w:r>
      <w:r>
        <w:rPr>
          <w:rFonts w:ascii="Times New Roman" w:hAnsi="Times New Roman" w:hint="eastAsia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11</w:t>
      </w:r>
      <w:r>
        <w:rPr>
          <w:rFonts w:ascii="Times New Roman" w:hAnsi="Times New Roman" w:hint="eastAsia"/>
          <w:color w:val="000000" w:themeColor="text1"/>
        </w:rPr>
        <w:t>．某工厂现在平均每天比原计划多生产</w:t>
      </w:r>
      <w:r>
        <w:rPr>
          <w:rFonts w:ascii="Times New Roman" w:hAnsi="Times New Roman" w:hint="eastAsia"/>
          <w:color w:val="000000" w:themeColor="text1"/>
        </w:rPr>
        <w:t>50</w:t>
      </w:r>
      <w:r>
        <w:rPr>
          <w:rFonts w:ascii="Times New Roman" w:hAnsi="Times New Roman" w:hint="eastAsia"/>
          <w:color w:val="000000" w:themeColor="text1"/>
        </w:rPr>
        <w:t>台机器，现在生产</w:t>
      </w:r>
      <w:r>
        <w:rPr>
          <w:rFonts w:ascii="Times New Roman" w:hAnsi="Times New Roman" w:hint="eastAsia"/>
          <w:color w:val="000000" w:themeColor="text1"/>
        </w:rPr>
        <w:t>400</w:t>
      </w:r>
      <w:r>
        <w:rPr>
          <w:rFonts w:ascii="Times New Roman" w:hAnsi="Times New Roman" w:hint="eastAsia"/>
          <w:color w:val="000000" w:themeColor="text1"/>
        </w:rPr>
        <w:t>台机器所需时间比原计划生产</w:t>
      </w:r>
      <w:r>
        <w:rPr>
          <w:rFonts w:ascii="Times New Roman" w:hAnsi="Times New Roman" w:hint="eastAsia"/>
          <w:color w:val="000000" w:themeColor="text1"/>
        </w:rPr>
        <w:t>450</w:t>
      </w:r>
      <w:r>
        <w:rPr>
          <w:rFonts w:ascii="Times New Roman" w:hAnsi="Times New Roman" w:hint="eastAsia"/>
          <w:color w:val="000000" w:themeColor="text1"/>
        </w:rPr>
        <w:t>台机器所需时间少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天，设现在平均每天生产</w:t>
      </w:r>
      <w:r>
        <w:rPr>
          <w:rFonts w:ascii="Times New Roman" w:hAnsi="Times New Roman" w:hint="eastAsia"/>
          <w:i/>
          <w:color w:val="000000" w:themeColor="text1"/>
        </w:rPr>
        <w:t>x</w:t>
      </w:r>
      <w:r>
        <w:rPr>
          <w:rFonts w:ascii="Times New Roman" w:hAnsi="Times New Roman" w:hint="eastAsia"/>
          <w:color w:val="000000" w:themeColor="text1"/>
        </w:rPr>
        <w:t>台机器，则依题意可列方程：</w:t>
      </w:r>
      <w:r>
        <w:rPr>
          <w:rFonts w:ascii="Times New Roman" w:hAnsi="Times New Roman" w:hint="eastAsia"/>
          <w:color w:val="000000" w:themeColor="text1"/>
        </w:rPr>
        <w:t>______________________</w:t>
      </w:r>
      <w:r>
        <w:rPr>
          <w:rFonts w:ascii="Times New Roman" w:hAnsi="Times New Roman" w:hint="eastAsia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12</w:t>
      </w:r>
      <w:r>
        <w:rPr>
          <w:rFonts w:ascii="Times New Roman" w:hAnsi="Times New Roman" w:hint="eastAsia"/>
          <w:color w:val="000000" w:themeColor="text1"/>
        </w:rPr>
        <w:t>．在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070" type="#_x0000_t75" style="width:37.3pt;height:15.45pt" o:ole="">
            <v:imagedata r:id="rId95" o:title=""/>
          </v:shape>
          <o:OLEObject Type="Embed" ProgID="Equation.DSMT4" ShapeID="_x0000_i1070" DrawAspect="Content" ObjectID="_1718106069" r:id="rId100"/>
        </w:object>
      </w:r>
      <w:r>
        <w:rPr>
          <w:rFonts w:ascii="Times New Roman" w:hAnsi="Times New Roman" w:hint="eastAsia"/>
          <w:color w:val="000000" w:themeColor="text1"/>
        </w:rPr>
        <w:t>中，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1559" w:dyaOrig="280">
          <v:shape id="_x0000_i1071" type="#_x0000_t75" style="width:78.45pt;height:14.15pt" o:ole="">
            <v:imagedata r:id="rId101" o:title=""/>
          </v:shape>
          <o:OLEObject Type="Embed" ProgID="Equation.DSMT4" ShapeID="_x0000_i1071" DrawAspect="Content" ObjectID="_1718106070" r:id="rId102"/>
        </w:object>
      </w:r>
      <w:r>
        <w:rPr>
          <w:rFonts w:ascii="Times New Roman" w:hAnsi="Times New Roman" w:hint="eastAsia"/>
          <w:color w:val="000000" w:themeColor="text1"/>
        </w:rPr>
        <w:t>，若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979" w:dyaOrig="280">
          <v:shape id="_x0000_i1072" type="#_x0000_t75" style="width:48.85pt;height:14.15pt" o:ole="">
            <v:imagedata r:id="rId103" o:title=""/>
          </v:shape>
          <o:OLEObject Type="Embed" ProgID="Equation.DSMT4" ShapeID="_x0000_i1072" DrawAspect="Content" ObjectID="_1718106071" r:id="rId104"/>
        </w:object>
      </w:r>
      <w:r>
        <w:rPr>
          <w:rFonts w:ascii="Times New Roman" w:hAnsi="Times New Roman" w:hint="eastAsia"/>
          <w:color w:val="000000" w:themeColor="text1"/>
        </w:rPr>
        <w:t>，且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073" type="#_x0000_t75" style="width:37.3pt;height:15.45pt" o:ole="">
            <v:imagedata r:id="rId95" o:title=""/>
          </v:shape>
          <o:OLEObject Type="Embed" ProgID="Equation.DSMT4" ShapeID="_x0000_i1073" DrawAspect="Content" ObjectID="_1718106072" r:id="rId105"/>
        </w:object>
      </w:r>
      <w:r>
        <w:rPr>
          <w:rFonts w:ascii="Times New Roman" w:hAnsi="Times New Roman" w:hint="eastAsia"/>
          <w:color w:val="000000" w:themeColor="text1"/>
        </w:rPr>
        <w:t>能分为两个等腰三角形，则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619" w:dyaOrig="280">
          <v:shape id="_x0000_i1074" type="#_x0000_t75" style="width:32.15pt;height:14.15pt" o:ole="">
            <v:imagedata r:id="rId106" o:title=""/>
          </v:shape>
          <o:OLEObject Type="Embed" ProgID="Equation.DSMT4" ShapeID="_x0000_i1074" DrawAspect="Content" ObjectID="_1718106073" r:id="rId107"/>
        </w:object>
      </w:r>
      <w:r>
        <w:rPr>
          <w:rFonts w:ascii="Times New Roman" w:hAnsi="Times New Roman" w:hint="eastAsia"/>
          <w:color w:val="000000" w:themeColor="text1"/>
        </w:rPr>
        <w:t>___________</w:t>
      </w:r>
      <w:r>
        <w:rPr>
          <w:rFonts w:ascii="Times New Roman" w:hAnsi="Times New Roman" w:hint="eastAsia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三、（本大题共</w:t>
      </w:r>
      <w:r>
        <w:rPr>
          <w:rFonts w:ascii="Times New Roman" w:hAnsi="Times New Roman" w:hint="eastAsia"/>
          <w:b/>
          <w:color w:val="000000" w:themeColor="text1"/>
          <w:sz w:val="24"/>
        </w:rPr>
        <w:t>5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小题，每小题</w:t>
      </w:r>
      <w:r>
        <w:rPr>
          <w:rFonts w:ascii="Times New Roman" w:hAnsi="Times New Roman" w:hint="eastAsia"/>
          <w:b/>
          <w:color w:val="000000" w:themeColor="text1"/>
          <w:sz w:val="24"/>
        </w:rPr>
        <w:t>6</w:t>
      </w:r>
      <w:r>
        <w:rPr>
          <w:rFonts w:ascii="Times New Roman" w:hAnsi="Times New Roman" w:hint="eastAsia"/>
          <w:b/>
          <w:color w:val="000000" w:themeColor="text1"/>
          <w:sz w:val="24"/>
        </w:rPr>
        <w:t>分，共</w:t>
      </w:r>
      <w:r>
        <w:rPr>
          <w:rFonts w:ascii="Times New Roman" w:hAnsi="Times New Roman" w:hint="eastAsia"/>
          <w:b/>
          <w:color w:val="000000" w:themeColor="text1"/>
          <w:sz w:val="24"/>
        </w:rPr>
        <w:t>30</w:t>
      </w:r>
      <w:r>
        <w:rPr>
          <w:rFonts w:ascii="Times New Roman" w:hAnsi="Times New Roman" w:hint="eastAsia"/>
          <w:b/>
          <w:color w:val="000000" w:themeColor="text1"/>
          <w:sz w:val="24"/>
        </w:rPr>
        <w:t>分）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13</w:t>
      </w:r>
      <w:r>
        <w:rPr>
          <w:rFonts w:ascii="Times New Roman" w:hAnsi="Times New Roman" w:hint="eastAsia"/>
          <w:color w:val="000000" w:themeColor="text1"/>
        </w:rPr>
        <w:t>．（本题共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小题，每小题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分）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）如图，在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075" type="#_x0000_t75" style="width:37.3pt;height:15.45pt" o:ole="">
            <v:imagedata r:id="rId95" o:title=""/>
          </v:shape>
          <o:OLEObject Type="Embed" ProgID="Equation.DSMT4" ShapeID="_x0000_i1075" DrawAspect="Content" ObjectID="_1718106074" r:id="rId108"/>
        </w:object>
      </w:r>
      <w:r>
        <w:rPr>
          <w:rFonts w:ascii="Times New Roman" w:hAnsi="Times New Roman" w:hint="eastAsia"/>
          <w:color w:val="000000" w:themeColor="text1"/>
        </w:rPr>
        <w:t>中，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999" w:dyaOrig="280">
          <v:shape id="_x0000_i1076" type="#_x0000_t75" style="width:50.15pt;height:14.15pt" o:ole="">
            <v:imagedata r:id="rId109" o:title=""/>
          </v:shape>
          <o:OLEObject Type="Embed" ProgID="Equation.DSMT4" ShapeID="_x0000_i1076" DrawAspect="Content" ObjectID="_1718106075" r:id="rId110"/>
        </w:object>
      </w:r>
      <w:r>
        <w:rPr>
          <w:rFonts w:ascii="Times New Roman" w:hAnsi="Times New Roman" w:hint="eastAsia"/>
          <w:color w:val="000000" w:themeColor="text1"/>
        </w:rPr>
        <w:t>，</w:t>
      </w:r>
      <w:r>
        <w:rPr>
          <w:rFonts w:ascii="Times New Roman" w:hAnsi="Times New Roman" w:hint="eastAsia"/>
          <w:i/>
          <w:color w:val="000000" w:themeColor="text1"/>
        </w:rPr>
        <w:t>AD</w:t>
      </w:r>
      <w:r>
        <w:rPr>
          <w:rFonts w:ascii="Times New Roman" w:hAnsi="Times New Roman" w:hint="eastAsia"/>
          <w:color w:val="000000" w:themeColor="text1"/>
        </w:rPr>
        <w:t>平分</w:t>
      </w:r>
      <w:r w:rsidR="005566D7" w:rsidRPr="005566D7">
        <w:rPr>
          <w:rFonts w:ascii="Times New Roman" w:hAnsi="Times New Roman"/>
          <w:color w:val="000000" w:themeColor="text1"/>
          <w:position w:val="-8"/>
        </w:rPr>
        <w:object w:dxaOrig="1840" w:dyaOrig="300">
          <v:shape id="_x0000_i1077" type="#_x0000_t75" style="width:92.55pt;height:15.45pt" o:ole="">
            <v:imagedata r:id="rId111" o:title=""/>
          </v:shape>
          <o:OLEObject Type="Embed" ProgID="Equation.DSMT4" ShapeID="_x0000_i1077" DrawAspect="Content" ObjectID="_1718106076" r:id="rId112"/>
        </w:object>
      </w:r>
      <w:r>
        <w:rPr>
          <w:rFonts w:ascii="Times New Roman" w:hAnsi="Times New Roman" w:hint="eastAsia"/>
          <w:color w:val="000000" w:themeColor="text1"/>
        </w:rPr>
        <w:t>于</w:t>
      </w:r>
      <w:r>
        <w:rPr>
          <w:rFonts w:ascii="Times New Roman" w:hAnsi="Times New Roman" w:hint="eastAsia"/>
          <w:i/>
          <w:color w:val="000000" w:themeColor="text1"/>
        </w:rPr>
        <w:t>E</w:t>
      </w:r>
      <w:r>
        <w:rPr>
          <w:rFonts w:ascii="Times New Roman" w:hAnsi="Times New Roman" w:hint="eastAsia"/>
          <w:color w:val="000000" w:themeColor="text1"/>
        </w:rPr>
        <w:t>，若</w:t>
      </w:r>
      <w:r w:rsidR="005566D7" w:rsidRPr="005566D7">
        <w:rPr>
          <w:rFonts w:ascii="Times New Roman" w:hAnsi="Times New Roman"/>
          <w:color w:val="000000" w:themeColor="text1"/>
          <w:position w:val="-8"/>
        </w:rPr>
        <w:object w:dxaOrig="1639" w:dyaOrig="300">
          <v:shape id="_x0000_i1078" type="#_x0000_t75" style="width:82.3pt;height:15.45pt" o:ole="">
            <v:imagedata r:id="rId113" o:title=""/>
          </v:shape>
          <o:OLEObject Type="Embed" ProgID="Equation.DSMT4" ShapeID="_x0000_i1078" DrawAspect="Content" ObjectID="_1718106077" r:id="rId114"/>
        </w:object>
      </w:r>
      <w:r>
        <w:rPr>
          <w:rFonts w:ascii="Times New Roman" w:hAnsi="Times New Roman" w:hint="eastAsia"/>
          <w:color w:val="000000" w:themeColor="text1"/>
        </w:rPr>
        <w:t>，求</w:t>
      </w:r>
      <w:r>
        <w:rPr>
          <w:rFonts w:ascii="Times New Roman" w:hAnsi="Times New Roman" w:hint="eastAsia"/>
          <w:i/>
          <w:color w:val="000000" w:themeColor="text1"/>
        </w:rPr>
        <w:t>BE</w:t>
      </w:r>
      <w:r>
        <w:rPr>
          <w:rFonts w:ascii="Times New Roman" w:hAnsi="Times New Roman" w:hint="eastAsia"/>
          <w:color w:val="000000" w:themeColor="text1"/>
        </w:rPr>
        <w:t>的长．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828165" cy="122809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126314" name="图片 7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828572" cy="1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）若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1839" w:dyaOrig="320">
          <v:shape id="_x0000_i1079" type="#_x0000_t75" style="width:92.55pt;height:16.7pt" o:ole="">
            <v:imagedata r:id="rId116" o:title=""/>
          </v:shape>
          <o:OLEObject Type="Embed" ProgID="Equation.DSMT4" ShapeID="_x0000_i1079" DrawAspect="Content" ObjectID="_1718106078" r:id="rId117"/>
        </w:object>
      </w:r>
      <w:r>
        <w:rPr>
          <w:rFonts w:ascii="Times New Roman" w:hAnsi="Times New Roman" w:hint="eastAsia"/>
          <w:color w:val="000000" w:themeColor="text1"/>
        </w:rPr>
        <w:t>，求</w:t>
      </w:r>
      <w:r w:rsidR="005566D7" w:rsidRPr="005566D7">
        <w:rPr>
          <w:rFonts w:ascii="Times New Roman" w:hAnsi="Times New Roman"/>
          <w:color w:val="000000" w:themeColor="text1"/>
          <w:position w:val="-10"/>
        </w:rPr>
        <w:object w:dxaOrig="1620" w:dyaOrig="360">
          <v:shape id="_x0000_i1080" type="#_x0000_t75" style="width:81pt;height:18pt" o:ole="">
            <v:imagedata r:id="rId118" o:title=""/>
          </v:shape>
          <o:OLEObject Type="Embed" ProgID="Equation.DSMT4" ShapeID="_x0000_i1080" DrawAspect="Content" ObjectID="_1718106079" r:id="rId119"/>
        </w:object>
      </w:r>
      <w:r>
        <w:rPr>
          <w:rFonts w:ascii="Times New Roman" w:hAnsi="Times New Roman" w:hint="eastAsia"/>
          <w:color w:val="000000" w:themeColor="text1"/>
        </w:rPr>
        <w:t>的值．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14</w:t>
      </w:r>
      <w:r>
        <w:rPr>
          <w:rFonts w:ascii="Times New Roman" w:hAnsi="Times New Roman" w:hint="eastAsia"/>
          <w:color w:val="000000" w:themeColor="text1"/>
        </w:rPr>
        <w:t>．如图，在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081" type="#_x0000_t75" style="width:37.3pt;height:15.45pt" o:ole="">
            <v:imagedata r:id="rId95" o:title=""/>
          </v:shape>
          <o:OLEObject Type="Embed" ProgID="Equation.DSMT4" ShapeID="_x0000_i1081" DrawAspect="Content" ObjectID="_1718106080" r:id="rId120"/>
        </w:object>
      </w:r>
      <w:r>
        <w:rPr>
          <w:rFonts w:ascii="Times New Roman" w:hAnsi="Times New Roman" w:hint="eastAsia"/>
          <w:color w:val="000000" w:themeColor="text1"/>
        </w:rPr>
        <w:t>中，</w:t>
      </w:r>
      <w:r w:rsidR="005566D7" w:rsidRPr="005566D7">
        <w:rPr>
          <w:rFonts w:ascii="Times New Roman" w:hAnsi="Times New Roman"/>
          <w:color w:val="000000" w:themeColor="text1"/>
          <w:position w:val="-8"/>
        </w:rPr>
        <w:object w:dxaOrig="1620" w:dyaOrig="300">
          <v:shape id="_x0000_i1082" type="#_x0000_t75" style="width:81pt;height:15.45pt" o:ole="">
            <v:imagedata r:id="rId121" o:title=""/>
          </v:shape>
          <o:OLEObject Type="Embed" ProgID="Equation.DSMT4" ShapeID="_x0000_i1082" DrawAspect="Content" ObjectID="_1718106081" r:id="rId122"/>
        </w:object>
      </w:r>
      <w:r>
        <w:rPr>
          <w:rFonts w:ascii="Times New Roman" w:hAnsi="Times New Roman" w:hint="eastAsia"/>
          <w:color w:val="000000" w:themeColor="text1"/>
        </w:rPr>
        <w:t>，将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083" type="#_x0000_t75" style="width:37.3pt;height:15.45pt" o:ole="">
            <v:imagedata r:id="rId95" o:title=""/>
          </v:shape>
          <o:OLEObject Type="Embed" ProgID="Equation.DSMT4" ShapeID="_x0000_i1083" DrawAspect="Content" ObjectID="_1718106082" r:id="rId123"/>
        </w:object>
      </w:r>
      <w:r>
        <w:rPr>
          <w:rFonts w:ascii="Times New Roman" w:hAnsi="Times New Roman" w:hint="eastAsia"/>
          <w:color w:val="000000" w:themeColor="text1"/>
        </w:rPr>
        <w:t>沿射线</w:t>
      </w:r>
      <w:r>
        <w:rPr>
          <w:rFonts w:ascii="Times New Roman" w:hAnsi="Times New Roman" w:hint="eastAsia"/>
          <w:i/>
          <w:color w:val="000000" w:themeColor="text1"/>
        </w:rPr>
        <w:t>BC</w:t>
      </w:r>
      <w:r>
        <w:rPr>
          <w:rFonts w:ascii="Times New Roman" w:hAnsi="Times New Roman" w:hint="eastAsia"/>
          <w:color w:val="000000" w:themeColor="text1"/>
        </w:rPr>
        <w:t>的方向平移，得到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920" w:dyaOrig="300">
          <v:shape id="_x0000_i1084" type="#_x0000_t75" style="width:46.3pt;height:15.45pt" o:ole="">
            <v:imagedata r:id="rId93" o:title=""/>
          </v:shape>
          <o:OLEObject Type="Embed" ProgID="Equation.DSMT4" ShapeID="_x0000_i1084" DrawAspect="Content" ObjectID="_1718106083" r:id="rId124"/>
        </w:object>
      </w:r>
      <w:r>
        <w:rPr>
          <w:rFonts w:ascii="Times New Roman" w:hAnsi="Times New Roman" w:hint="eastAsia"/>
          <w:color w:val="000000" w:themeColor="text1"/>
        </w:rPr>
        <w:t>，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79" w:dyaOrig="280">
          <v:shape id="_x0000_i1085" type="#_x0000_t75" style="width:38.55pt;height:14.15pt" o:ole="">
            <v:imagedata r:id="rId125" o:title=""/>
          </v:shape>
          <o:OLEObject Type="Embed" ProgID="Equation.DSMT4" ShapeID="_x0000_i1085" DrawAspect="Content" ObjectID="_1718106084" r:id="rId126"/>
        </w:object>
      </w:r>
      <w:r>
        <w:rPr>
          <w:rFonts w:ascii="Times New Roman" w:hAnsi="Times New Roman" w:hint="eastAsia"/>
          <w:color w:val="000000" w:themeColor="text1"/>
        </w:rPr>
        <w:t>，再将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920" w:dyaOrig="300">
          <v:shape id="_x0000_i1086" type="#_x0000_t75" style="width:46.3pt;height:15.45pt" o:ole="">
            <v:imagedata r:id="rId93" o:title=""/>
          </v:shape>
          <o:OLEObject Type="Embed" ProgID="Equation.DSMT4" ShapeID="_x0000_i1086" DrawAspect="Content" ObjectID="_1718106085" r:id="rId127"/>
        </w:object>
      </w:r>
      <w:r>
        <w:rPr>
          <w:rFonts w:ascii="Times New Roman" w:hAnsi="Times New Roman" w:hint="eastAsia"/>
          <w:color w:val="000000" w:themeColor="text1"/>
        </w:rPr>
        <w:t>绕点</w:t>
      </w:r>
      <w:r w:rsidR="005566D7" w:rsidRPr="005566D7">
        <w:rPr>
          <w:rFonts w:ascii="Times New Roman" w:hAnsi="Times New Roman"/>
          <w:i/>
          <w:color w:val="000000" w:themeColor="text1"/>
          <w:position w:val="-4"/>
        </w:rPr>
        <w:object w:dxaOrig="280" w:dyaOrig="260">
          <v:shape id="_x0000_i1087" type="#_x0000_t75" style="width:14.15pt;height:12.85pt" o:ole="">
            <v:imagedata r:id="rId128" o:title=""/>
          </v:shape>
          <o:OLEObject Type="Embed" ProgID="Equation.DSMT4" ShapeID="_x0000_i1087" DrawAspect="Content" ObjectID="_1718106086" r:id="rId129"/>
        </w:object>
      </w:r>
      <w:r>
        <w:rPr>
          <w:rFonts w:ascii="Times New Roman" w:hAnsi="Times New Roman" w:hint="eastAsia"/>
          <w:color w:val="000000" w:themeColor="text1"/>
        </w:rPr>
        <w:t>逆时针旋转一定角度后，点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280" w:dyaOrig="260">
          <v:shape id="_x0000_i1088" type="#_x0000_t75" style="width:14.15pt;height:12.85pt" o:ole="">
            <v:imagedata r:id="rId130" o:title=""/>
          </v:shape>
          <o:OLEObject Type="Embed" ProgID="Equation.DSMT4" ShapeID="_x0000_i1088" DrawAspect="Content" ObjectID="_1718106087" r:id="rId131"/>
        </w:object>
      </w:r>
      <w:r>
        <w:rPr>
          <w:rFonts w:ascii="Times New Roman" w:hAnsi="Times New Roman" w:hint="eastAsia"/>
          <w:color w:val="000000" w:themeColor="text1"/>
        </w:rPr>
        <w:t>恰好与点</w:t>
      </w:r>
      <w:r>
        <w:rPr>
          <w:rFonts w:ascii="Times New Roman" w:hAnsi="Times New Roman" w:hint="eastAsia"/>
          <w:i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重合，求旋转角的度数．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>
            <wp:extent cx="1893570" cy="1082040"/>
            <wp:effectExtent l="0" t="0" r="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903960" name="图片 8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896614" cy="1083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15</w:t>
      </w:r>
      <w:r>
        <w:rPr>
          <w:rFonts w:ascii="Times New Roman" w:hAnsi="Times New Roman" w:hint="eastAsia"/>
          <w:color w:val="000000" w:themeColor="text1"/>
        </w:rPr>
        <w:t>．解不等式组</w:t>
      </w:r>
      <w:r w:rsidR="005566D7" w:rsidRPr="005566D7">
        <w:rPr>
          <w:rFonts w:ascii="Times New Roman" w:hAnsi="Times New Roman"/>
          <w:color w:val="000000" w:themeColor="text1"/>
          <w:position w:val="-46"/>
        </w:rPr>
        <w:object w:dxaOrig="1719" w:dyaOrig="1040">
          <v:shape id="_x0000_i1089" type="#_x0000_t75" style="width:86.15pt;height:51.45pt" o:ole="">
            <v:imagedata r:id="rId133" o:title=""/>
          </v:shape>
          <o:OLEObject Type="Embed" ProgID="Equation.DSMT4" ShapeID="_x0000_i1089" DrawAspect="Content" ObjectID="_1718106088" r:id="rId134"/>
        </w:object>
      </w:r>
      <w:r>
        <w:rPr>
          <w:rFonts w:ascii="Times New Roman" w:hAnsi="Times New Roman" w:hint="eastAsia"/>
          <w:color w:val="000000" w:themeColor="text1"/>
        </w:rPr>
        <w:t>，并把解集在数轴上表示出来．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142490" cy="47561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65807" name="图片 9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142857" cy="4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16</w:t>
      </w:r>
      <w:r>
        <w:rPr>
          <w:rFonts w:ascii="Times New Roman" w:hAnsi="Times New Roman" w:hint="eastAsia"/>
          <w:color w:val="000000" w:themeColor="text1"/>
        </w:rPr>
        <w:t>．如图，在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090" type="#_x0000_t75" style="width:37.3pt;height:15.45pt" o:ole="">
            <v:imagedata r:id="rId95" o:title=""/>
          </v:shape>
          <o:OLEObject Type="Embed" ProgID="Equation.DSMT4" ShapeID="_x0000_i1090" DrawAspect="Content" ObjectID="_1718106089" r:id="rId136"/>
        </w:object>
      </w:r>
      <w:r>
        <w:rPr>
          <w:rFonts w:ascii="Times New Roman" w:hAnsi="Times New Roman" w:hint="eastAsia"/>
          <w:color w:val="000000" w:themeColor="text1"/>
        </w:rPr>
        <w:t>中，</w:t>
      </w:r>
      <w:r>
        <w:rPr>
          <w:rFonts w:ascii="Times New Roman" w:hAnsi="Times New Roman" w:hint="eastAsia"/>
          <w:i/>
          <w:color w:val="000000" w:themeColor="text1"/>
        </w:rPr>
        <w:t>AE</w:t>
      </w:r>
      <w:r>
        <w:rPr>
          <w:rFonts w:ascii="Times New Roman" w:hAnsi="Times New Roman" w:hint="eastAsia"/>
          <w:color w:val="000000" w:themeColor="text1"/>
        </w:rPr>
        <w:t>平分</w:t>
      </w:r>
      <w:r w:rsidR="005566D7" w:rsidRPr="005566D7">
        <w:rPr>
          <w:rFonts w:ascii="Times New Roman" w:hAnsi="Times New Roman"/>
          <w:color w:val="000000" w:themeColor="text1"/>
          <w:position w:val="-8"/>
        </w:rPr>
        <w:object w:dxaOrig="1820" w:dyaOrig="300">
          <v:shape id="_x0000_i1091" type="#_x0000_t75" style="width:91.3pt;height:15.45pt" o:ole="">
            <v:imagedata r:id="rId137" o:title=""/>
          </v:shape>
          <o:OLEObject Type="Embed" ProgID="Equation.DSMT4" ShapeID="_x0000_i1091" DrawAspect="Content" ObjectID="_1718106090" r:id="rId138"/>
        </w:object>
      </w:r>
      <w:r>
        <w:rPr>
          <w:rFonts w:ascii="Times New Roman" w:hAnsi="Times New Roman" w:hint="eastAsia"/>
          <w:color w:val="000000" w:themeColor="text1"/>
        </w:rPr>
        <w:t>于点</w:t>
      </w:r>
      <w:r>
        <w:rPr>
          <w:rFonts w:ascii="Times New Roman" w:hAnsi="Times New Roman" w:hint="eastAsia"/>
          <w:i/>
          <w:color w:val="000000" w:themeColor="text1"/>
        </w:rPr>
        <w:t>E</w:t>
      </w:r>
      <w:r>
        <w:rPr>
          <w:rFonts w:ascii="Times New Roman" w:hAnsi="Times New Roman" w:hint="eastAsia"/>
          <w:color w:val="000000" w:themeColor="text1"/>
        </w:rPr>
        <w:t>，延长</w:t>
      </w:r>
      <w:r>
        <w:rPr>
          <w:rFonts w:ascii="Times New Roman" w:hAnsi="Times New Roman" w:hint="eastAsia"/>
          <w:i/>
          <w:color w:val="000000" w:themeColor="text1"/>
        </w:rPr>
        <w:t>BE</w:t>
      </w:r>
      <w:r>
        <w:rPr>
          <w:rFonts w:ascii="Times New Roman" w:hAnsi="Times New Roman" w:hint="eastAsia"/>
          <w:color w:val="000000" w:themeColor="text1"/>
        </w:rPr>
        <w:t>交</w:t>
      </w:r>
      <w:r>
        <w:rPr>
          <w:rFonts w:ascii="Times New Roman" w:hAnsi="Times New Roman" w:hint="eastAsia"/>
          <w:i/>
          <w:color w:val="000000" w:themeColor="text1"/>
        </w:rPr>
        <w:t>AC</w:t>
      </w:r>
      <w:r>
        <w:rPr>
          <w:rFonts w:ascii="Times New Roman" w:hAnsi="Times New Roman" w:hint="eastAsia"/>
          <w:color w:val="000000" w:themeColor="text1"/>
        </w:rPr>
        <w:t>于点</w:t>
      </w:r>
      <w:r>
        <w:rPr>
          <w:rFonts w:ascii="Times New Roman" w:hAnsi="Times New Roman" w:hint="eastAsia"/>
          <w:i/>
          <w:color w:val="000000" w:themeColor="text1"/>
        </w:rPr>
        <w:t>D</w:t>
      </w:r>
      <w:r>
        <w:rPr>
          <w:rFonts w:ascii="Times New Roman" w:hAnsi="Times New Roman" w:hint="eastAsia"/>
          <w:color w:val="000000" w:themeColor="text1"/>
        </w:rPr>
        <w:t>，点</w:t>
      </w:r>
      <w:r>
        <w:rPr>
          <w:rFonts w:ascii="Times New Roman" w:hAnsi="Times New Roman" w:hint="eastAsia"/>
          <w:i/>
          <w:color w:val="000000" w:themeColor="text1"/>
        </w:rPr>
        <w:t>F</w:t>
      </w:r>
      <w:r>
        <w:rPr>
          <w:rFonts w:ascii="Times New Roman" w:hAnsi="Times New Roman" w:hint="eastAsia"/>
          <w:color w:val="000000" w:themeColor="text1"/>
        </w:rPr>
        <w:t>是</w:t>
      </w:r>
      <w:r>
        <w:rPr>
          <w:rFonts w:ascii="Times New Roman" w:hAnsi="Times New Roman" w:hint="eastAsia"/>
          <w:i/>
          <w:color w:val="000000" w:themeColor="text1"/>
        </w:rPr>
        <w:t>BC</w:t>
      </w:r>
      <w:r>
        <w:rPr>
          <w:rFonts w:ascii="Times New Roman" w:hAnsi="Times New Roman" w:hint="eastAsia"/>
          <w:color w:val="000000" w:themeColor="text1"/>
        </w:rPr>
        <w:t>的中点．若</w:t>
      </w:r>
      <w:r w:rsidR="005566D7" w:rsidRPr="005566D7">
        <w:rPr>
          <w:rFonts w:ascii="Times New Roman" w:hAnsi="Times New Roman"/>
          <w:color w:val="000000" w:themeColor="text1"/>
          <w:position w:val="-8"/>
        </w:rPr>
        <w:object w:dxaOrig="1620" w:dyaOrig="300">
          <v:shape id="_x0000_i1092" type="#_x0000_t75" style="width:81pt;height:15.45pt" o:ole="">
            <v:imagedata r:id="rId139" o:title=""/>
          </v:shape>
          <o:OLEObject Type="Embed" ProgID="Equation.DSMT4" ShapeID="_x0000_i1092" DrawAspect="Content" ObjectID="_1718106091" r:id="rId140"/>
        </w:object>
      </w:r>
      <w:r>
        <w:rPr>
          <w:rFonts w:ascii="Times New Roman" w:hAnsi="Times New Roman" w:hint="eastAsia"/>
          <w:color w:val="000000" w:themeColor="text1"/>
        </w:rPr>
        <w:t>，求</w:t>
      </w:r>
      <w:r>
        <w:rPr>
          <w:rFonts w:ascii="Times New Roman" w:hAnsi="Times New Roman" w:hint="eastAsia"/>
          <w:i/>
          <w:color w:val="000000" w:themeColor="text1"/>
        </w:rPr>
        <w:t>EF</w:t>
      </w:r>
      <w:r>
        <w:rPr>
          <w:rFonts w:ascii="Times New Roman" w:hAnsi="Times New Roman" w:hint="eastAsia"/>
          <w:color w:val="000000" w:themeColor="text1"/>
        </w:rPr>
        <w:t>的长．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304415" cy="9899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304862" name="图片 10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304762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17</w:t>
      </w:r>
      <w:r>
        <w:rPr>
          <w:rFonts w:ascii="Times New Roman" w:hAnsi="Times New Roman" w:hint="eastAsia"/>
          <w:color w:val="000000" w:themeColor="text1"/>
        </w:rPr>
        <w:t>、如图，四边形</w:t>
      </w:r>
      <w:r>
        <w:rPr>
          <w:rFonts w:ascii="Times New Roman" w:hAnsi="Times New Roman" w:hint="eastAsia"/>
          <w:i/>
          <w:color w:val="000000" w:themeColor="text1"/>
        </w:rPr>
        <w:t>ABCD</w:t>
      </w:r>
      <w:r>
        <w:rPr>
          <w:rFonts w:ascii="Times New Roman" w:hAnsi="Times New Roman" w:hint="eastAsia"/>
          <w:color w:val="000000" w:themeColor="text1"/>
        </w:rPr>
        <w:t>中，</w:t>
      </w:r>
      <w:r w:rsidR="005566D7" w:rsidRPr="005566D7">
        <w:rPr>
          <w:rFonts w:ascii="Times New Roman" w:hAnsi="Times New Roman"/>
          <w:color w:val="000000" w:themeColor="text1"/>
          <w:position w:val="-24"/>
        </w:rPr>
        <w:object w:dxaOrig="3420" w:dyaOrig="620">
          <v:shape id="_x0000_i1093" type="#_x0000_t75" style="width:171pt;height:30.85pt" o:ole="">
            <v:imagedata r:id="rId142" o:title=""/>
          </v:shape>
          <o:OLEObject Type="Embed" ProgID="Equation.DSMT4" ShapeID="_x0000_i1093" DrawAspect="Content" ObjectID="_1718106092" r:id="rId143"/>
        </w:object>
      </w:r>
      <w:r>
        <w:rPr>
          <w:rFonts w:ascii="Times New Roman" w:hAnsi="Times New Roman" w:hint="eastAsia"/>
          <w:color w:val="000000" w:themeColor="text1"/>
        </w:rPr>
        <w:t>，点</w:t>
      </w:r>
      <w:r>
        <w:rPr>
          <w:rFonts w:ascii="Times New Roman" w:hAnsi="Times New Roman" w:hint="eastAsia"/>
          <w:i/>
          <w:color w:val="000000" w:themeColor="text1"/>
        </w:rPr>
        <w:t>E</w:t>
      </w:r>
      <w:r>
        <w:rPr>
          <w:rFonts w:ascii="Times New Roman" w:hAnsi="Times New Roman" w:hint="eastAsia"/>
          <w:color w:val="000000" w:themeColor="text1"/>
        </w:rPr>
        <w:t>是</w:t>
      </w:r>
      <w:r>
        <w:rPr>
          <w:rFonts w:ascii="Times New Roman" w:hAnsi="Times New Roman" w:hint="eastAsia"/>
          <w:i/>
          <w:color w:val="000000" w:themeColor="text1"/>
        </w:rPr>
        <w:t>BC</w:t>
      </w:r>
      <w:r>
        <w:rPr>
          <w:rFonts w:ascii="Times New Roman" w:hAnsi="Times New Roman" w:hint="eastAsia"/>
          <w:color w:val="000000" w:themeColor="text1"/>
        </w:rPr>
        <w:t>的中点．请用无刻度直尺按下列要求画图．（保留画图痕迹，不写作法）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3069590" cy="133540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403362" name="图片 11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070387" cy="1335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）在图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中，过点</w:t>
      </w:r>
      <w:r>
        <w:rPr>
          <w:rFonts w:ascii="Times New Roman" w:hAnsi="Times New Roman" w:hint="eastAsia"/>
          <w:i/>
          <w:color w:val="000000" w:themeColor="text1"/>
        </w:rPr>
        <w:t>E</w:t>
      </w:r>
      <w:r>
        <w:rPr>
          <w:rFonts w:ascii="Times New Roman" w:hAnsi="Times New Roman" w:hint="eastAsia"/>
          <w:color w:val="000000" w:themeColor="text1"/>
        </w:rPr>
        <w:t>作四边形</w:t>
      </w:r>
      <w:r>
        <w:rPr>
          <w:rFonts w:ascii="Times New Roman" w:hAnsi="Times New Roman" w:hint="eastAsia"/>
          <w:i/>
          <w:color w:val="000000" w:themeColor="text1"/>
        </w:rPr>
        <w:t>ABCD</w:t>
      </w:r>
      <w:r>
        <w:rPr>
          <w:rFonts w:ascii="Times New Roman" w:hAnsi="Times New Roman" w:hint="eastAsia"/>
          <w:color w:val="000000" w:themeColor="text1"/>
        </w:rPr>
        <w:t>的高；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）在图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中，作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800" w:dyaOrig="300">
          <v:shape id="_x0000_i1094" type="#_x0000_t75" style="width:39.85pt;height:15.45pt" o:ole="">
            <v:imagedata r:id="rId145" o:title=""/>
          </v:shape>
          <o:OLEObject Type="Embed" ProgID="Equation.DSMT4" ShapeID="_x0000_i1094" DrawAspect="Content" ObjectID="_1718106093" r:id="rId146"/>
        </w:object>
      </w:r>
      <w:r>
        <w:rPr>
          <w:rFonts w:ascii="Times New Roman" w:hAnsi="Times New Roman" w:hint="eastAsia"/>
          <w:color w:val="000000" w:themeColor="text1"/>
        </w:rPr>
        <w:t>的中位线．</w:t>
      </w:r>
    </w:p>
    <w:p w:rsidR="005566D7" w:rsidRDefault="00B643F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四、（本大题共</w:t>
      </w:r>
      <w:r>
        <w:rPr>
          <w:rFonts w:ascii="Times New Roman" w:hAnsi="Times New Roman" w:hint="eastAsia"/>
          <w:b/>
          <w:color w:val="000000" w:themeColor="text1"/>
          <w:sz w:val="24"/>
        </w:rPr>
        <w:t>3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小题，每小题</w:t>
      </w:r>
      <w:r>
        <w:rPr>
          <w:rFonts w:ascii="Times New Roman" w:hAnsi="Times New Roman" w:hint="eastAsia"/>
          <w:b/>
          <w:color w:val="000000" w:themeColor="text1"/>
          <w:sz w:val="24"/>
        </w:rPr>
        <w:t>8</w:t>
      </w:r>
      <w:r>
        <w:rPr>
          <w:rFonts w:ascii="Times New Roman" w:hAnsi="Times New Roman" w:hint="eastAsia"/>
          <w:b/>
          <w:color w:val="000000" w:themeColor="text1"/>
          <w:sz w:val="24"/>
        </w:rPr>
        <w:t>分，共</w:t>
      </w:r>
      <w:r>
        <w:rPr>
          <w:rFonts w:ascii="Times New Roman" w:hAnsi="Times New Roman" w:hint="eastAsia"/>
          <w:b/>
          <w:color w:val="000000" w:themeColor="text1"/>
          <w:sz w:val="24"/>
        </w:rPr>
        <w:t>24</w:t>
      </w:r>
      <w:r>
        <w:rPr>
          <w:rFonts w:ascii="Times New Roman" w:hAnsi="Times New Roman" w:hint="eastAsia"/>
          <w:b/>
          <w:color w:val="000000" w:themeColor="text1"/>
          <w:sz w:val="24"/>
        </w:rPr>
        <w:t>分）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18</w:t>
      </w:r>
      <w:r>
        <w:rPr>
          <w:rFonts w:ascii="Times New Roman" w:hAnsi="Times New Roman" w:hint="eastAsia"/>
          <w:color w:val="000000" w:themeColor="text1"/>
        </w:rPr>
        <w:t>．化简：</w:t>
      </w:r>
      <w:r w:rsidR="005566D7" w:rsidRPr="005566D7">
        <w:rPr>
          <w:rFonts w:ascii="Times New Roman" w:hAnsi="Times New Roman"/>
          <w:color w:val="000000" w:themeColor="text1"/>
          <w:position w:val="-28"/>
        </w:rPr>
        <w:object w:dxaOrig="1939" w:dyaOrig="680">
          <v:shape id="_x0000_i1095" type="#_x0000_t75" style="width:97.7pt;height:34.7pt" o:ole="">
            <v:imagedata r:id="rId147" o:title=""/>
          </v:shape>
          <o:OLEObject Type="Embed" ProgID="Equation.DSMT4" ShapeID="_x0000_i1095" DrawAspect="Content" ObjectID="_1718106094" r:id="rId148"/>
        </w:object>
      </w:r>
      <w:r>
        <w:rPr>
          <w:rFonts w:ascii="Times New Roman" w:hAnsi="Times New Roman" w:hint="eastAsia"/>
          <w:color w:val="000000" w:themeColor="text1"/>
        </w:rPr>
        <w:t>，并计算当</w:t>
      </w:r>
      <w:r w:rsidR="005566D7" w:rsidRPr="005566D7">
        <w:rPr>
          <w:rFonts w:ascii="Times New Roman" w:hAnsi="Times New Roman"/>
          <w:color w:val="000000" w:themeColor="text1"/>
          <w:position w:val="-24"/>
        </w:rPr>
        <w:object w:dxaOrig="860" w:dyaOrig="620">
          <v:shape id="_x0000_i1096" type="#_x0000_t75" style="width:42.45pt;height:30.85pt" o:ole="">
            <v:imagedata r:id="rId149" o:title=""/>
          </v:shape>
          <o:OLEObject Type="Embed" ProgID="Equation.DSMT4" ShapeID="_x0000_i1096" DrawAspect="Content" ObjectID="_1718106095" r:id="rId150"/>
        </w:object>
      </w:r>
      <w:r>
        <w:rPr>
          <w:rFonts w:ascii="Times New Roman" w:hAnsi="Times New Roman" w:hint="eastAsia"/>
          <w:color w:val="000000" w:themeColor="text1"/>
        </w:rPr>
        <w:t>时的值．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19</w:t>
      </w:r>
      <w:r>
        <w:rPr>
          <w:rFonts w:ascii="Times New Roman" w:hAnsi="Times New Roman" w:hint="eastAsia"/>
          <w:color w:val="000000" w:themeColor="text1"/>
        </w:rPr>
        <w:t>．如图，在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097" type="#_x0000_t75" style="width:37.3pt;height:15.45pt" o:ole="">
            <v:imagedata r:id="rId151" o:title=""/>
          </v:shape>
          <o:OLEObject Type="Embed" ProgID="Equation.DSMT4" ShapeID="_x0000_i1097" DrawAspect="Content" ObjectID="_1718106096" r:id="rId152"/>
        </w:object>
      </w:r>
      <w:r>
        <w:rPr>
          <w:rFonts w:ascii="Times New Roman" w:hAnsi="Times New Roman" w:hint="eastAsia"/>
          <w:color w:val="000000" w:themeColor="text1"/>
        </w:rPr>
        <w:t>中，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999" w:dyaOrig="280">
          <v:shape id="_x0000_i1098" type="#_x0000_t75" style="width:50.15pt;height:14.15pt" o:ole="">
            <v:imagedata r:id="rId153" o:title=""/>
          </v:shape>
          <o:OLEObject Type="Embed" ProgID="Equation.DSMT4" ShapeID="_x0000_i1098" DrawAspect="Content" ObjectID="_1718106097" r:id="rId154"/>
        </w:object>
      </w:r>
      <w:r>
        <w:rPr>
          <w:rFonts w:ascii="Times New Roman" w:hAnsi="Times New Roman" w:hint="eastAsia"/>
          <w:color w:val="000000" w:themeColor="text1"/>
        </w:rPr>
        <w:t>，点</w:t>
      </w:r>
      <w:r>
        <w:rPr>
          <w:rFonts w:ascii="Times New Roman" w:hAnsi="Times New Roman" w:hint="eastAsia"/>
          <w:i/>
          <w:color w:val="000000" w:themeColor="text1"/>
        </w:rPr>
        <w:t>P</w:t>
      </w:r>
      <w:r>
        <w:rPr>
          <w:rFonts w:ascii="Times New Roman" w:hAnsi="Times New Roman" w:hint="eastAsia"/>
          <w:color w:val="000000" w:themeColor="text1"/>
        </w:rPr>
        <w:t>是线段</w:t>
      </w:r>
      <w:r>
        <w:rPr>
          <w:rFonts w:ascii="Times New Roman" w:hAnsi="Times New Roman" w:hint="eastAsia"/>
          <w:i/>
          <w:color w:val="000000" w:themeColor="text1"/>
        </w:rPr>
        <w:t>AC</w:t>
      </w:r>
      <w:r>
        <w:rPr>
          <w:rFonts w:ascii="Times New Roman" w:hAnsi="Times New Roman" w:hint="eastAsia"/>
          <w:color w:val="000000" w:themeColor="text1"/>
        </w:rPr>
        <w:t>上一点．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666240" cy="8470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849854" name="图片 12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666667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）在线段</w:t>
      </w:r>
      <w:r>
        <w:rPr>
          <w:rFonts w:ascii="Times New Roman" w:hAnsi="Times New Roman" w:hint="eastAsia"/>
          <w:i/>
          <w:color w:val="000000" w:themeColor="text1"/>
        </w:rPr>
        <w:t>AB</w:t>
      </w:r>
      <w:r>
        <w:rPr>
          <w:rFonts w:ascii="Times New Roman" w:hAnsi="Times New Roman" w:hint="eastAsia"/>
          <w:color w:val="000000" w:themeColor="text1"/>
        </w:rPr>
        <w:t>上取一点</w:t>
      </w:r>
      <w:r>
        <w:rPr>
          <w:rFonts w:ascii="Times New Roman" w:hAnsi="Times New Roman" w:hint="eastAsia"/>
          <w:i/>
          <w:color w:val="000000" w:themeColor="text1"/>
        </w:rPr>
        <w:t>D</w:t>
      </w:r>
      <w:r>
        <w:rPr>
          <w:rFonts w:ascii="Times New Roman" w:hAnsi="Times New Roman" w:hint="eastAsia"/>
          <w:color w:val="000000" w:themeColor="text1"/>
        </w:rPr>
        <w:t>，使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940" w:dyaOrig="260">
          <v:shape id="_x0000_i1099" type="#_x0000_t75" style="width:46.3pt;height:12.85pt" o:ole="">
            <v:imagedata r:id="rId156" o:title=""/>
          </v:shape>
          <o:OLEObject Type="Embed" ProgID="Equation.DSMT4" ShapeID="_x0000_i1099" DrawAspect="Content" ObjectID="_1718106098" r:id="rId157"/>
        </w:object>
      </w:r>
      <w:r>
        <w:rPr>
          <w:rFonts w:ascii="Times New Roman" w:hAnsi="Times New Roman" w:hint="eastAsia"/>
          <w:color w:val="000000" w:themeColor="text1"/>
        </w:rPr>
        <w:t>，作</w:t>
      </w:r>
      <w:r>
        <w:rPr>
          <w:rFonts w:ascii="Times New Roman" w:hAnsi="Times New Roman" w:hint="eastAsia"/>
          <w:i/>
          <w:color w:val="000000" w:themeColor="text1"/>
        </w:rPr>
        <w:t>BD</w:t>
      </w:r>
      <w:r>
        <w:rPr>
          <w:rFonts w:ascii="Times New Roman" w:hAnsi="Times New Roman" w:hint="eastAsia"/>
          <w:color w:val="000000" w:themeColor="text1"/>
        </w:rPr>
        <w:t>的垂直平分线交</w:t>
      </w:r>
      <w:r>
        <w:rPr>
          <w:rFonts w:ascii="Times New Roman" w:hAnsi="Times New Roman" w:hint="eastAsia"/>
          <w:i/>
          <w:color w:val="000000" w:themeColor="text1"/>
        </w:rPr>
        <w:t>BC</w:t>
      </w:r>
      <w:r>
        <w:rPr>
          <w:rFonts w:ascii="Times New Roman" w:hAnsi="Times New Roman" w:hint="eastAsia"/>
          <w:color w:val="000000" w:themeColor="text1"/>
        </w:rPr>
        <w:t>于点</w:t>
      </w:r>
      <w:r>
        <w:rPr>
          <w:rFonts w:ascii="Times New Roman" w:hAnsi="Times New Roman" w:hint="eastAsia"/>
          <w:i/>
          <w:color w:val="000000" w:themeColor="text1"/>
        </w:rPr>
        <w:t>E</w:t>
      </w:r>
      <w:r>
        <w:rPr>
          <w:rFonts w:ascii="Times New Roman" w:hAnsi="Times New Roman" w:hint="eastAsia"/>
          <w:color w:val="000000" w:themeColor="text1"/>
        </w:rPr>
        <w:t>，交</w:t>
      </w:r>
      <w:r>
        <w:rPr>
          <w:rFonts w:ascii="Times New Roman" w:hAnsi="Times New Roman" w:hint="eastAsia"/>
          <w:i/>
          <w:color w:val="000000" w:themeColor="text1"/>
        </w:rPr>
        <w:t>BD</w:t>
      </w:r>
      <w:r>
        <w:rPr>
          <w:rFonts w:ascii="Times New Roman" w:hAnsi="Times New Roman" w:hint="eastAsia"/>
          <w:color w:val="000000" w:themeColor="text1"/>
        </w:rPr>
        <w:t>于点</w:t>
      </w:r>
      <w:r>
        <w:rPr>
          <w:rFonts w:ascii="Times New Roman" w:hAnsi="Times New Roman" w:hint="eastAsia"/>
          <w:i/>
          <w:color w:val="000000" w:themeColor="text1"/>
        </w:rPr>
        <w:t>F</w:t>
      </w:r>
      <w:r>
        <w:rPr>
          <w:rFonts w:ascii="Times New Roman" w:hAnsi="Times New Roman" w:hint="eastAsia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（要求尺规作图，保留作图痕迹，不写作法）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lastRenderedPageBreak/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）在（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）所作的图中，连接</w:t>
      </w:r>
      <w:r>
        <w:rPr>
          <w:rFonts w:ascii="Times New Roman" w:hAnsi="Times New Roman" w:hint="eastAsia"/>
          <w:i/>
          <w:color w:val="000000" w:themeColor="text1"/>
        </w:rPr>
        <w:t>PD</w:t>
      </w:r>
      <w:r>
        <w:rPr>
          <w:rFonts w:ascii="Times New Roman" w:hAnsi="Times New Roman" w:hint="eastAsia"/>
          <w:color w:val="000000" w:themeColor="text1"/>
        </w:rPr>
        <w:t>，</w:t>
      </w:r>
      <w:r>
        <w:rPr>
          <w:rFonts w:ascii="Times New Roman" w:hAnsi="Times New Roman" w:hint="eastAsia"/>
          <w:i/>
          <w:color w:val="000000" w:themeColor="text1"/>
        </w:rPr>
        <w:t>DE</w:t>
      </w:r>
      <w:r>
        <w:rPr>
          <w:rFonts w:ascii="Times New Roman" w:hAnsi="Times New Roman" w:hint="eastAsia"/>
          <w:color w:val="000000" w:themeColor="text1"/>
        </w:rPr>
        <w:t>，求证：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1020" w:dyaOrig="260">
          <v:shape id="_x0000_i1100" type="#_x0000_t75" style="width:51.45pt;height:12.85pt" o:ole="">
            <v:imagedata r:id="rId158" o:title=""/>
          </v:shape>
          <o:OLEObject Type="Embed" ProgID="Equation.DSMT4" ShapeID="_x0000_i1100" DrawAspect="Content" ObjectID="_1718106099" r:id="rId159"/>
        </w:object>
      </w:r>
      <w:r>
        <w:rPr>
          <w:rFonts w:ascii="Times New Roman" w:hAnsi="Times New Roman" w:hint="eastAsia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20</w:t>
      </w:r>
      <w:r>
        <w:rPr>
          <w:rFonts w:ascii="Times New Roman" w:hAnsi="Times New Roman" w:hint="eastAsia"/>
          <w:color w:val="000000" w:themeColor="text1"/>
        </w:rPr>
        <w:t>．某市建设地铁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号线，有一项工程原计划由甲工程队独立完成需要</w:t>
      </w:r>
      <w:r>
        <w:rPr>
          <w:rFonts w:ascii="Times New Roman" w:hAnsi="Times New Roman" w:hint="eastAsia"/>
          <w:color w:val="000000" w:themeColor="text1"/>
        </w:rPr>
        <w:t>20</w:t>
      </w:r>
      <w:r>
        <w:rPr>
          <w:rFonts w:ascii="Times New Roman" w:hAnsi="Times New Roman" w:hint="eastAsia"/>
          <w:color w:val="000000" w:themeColor="text1"/>
        </w:rPr>
        <w:t>天，在甲工程队施工</w:t>
      </w:r>
      <w:r>
        <w:rPr>
          <w:rFonts w:ascii="Times New Roman" w:hAnsi="Times New Roman" w:hint="eastAsia"/>
          <w:color w:val="000000" w:themeColor="text1"/>
        </w:rPr>
        <w:t>4</w:t>
      </w:r>
      <w:r>
        <w:rPr>
          <w:rFonts w:ascii="Times New Roman" w:hAnsi="Times New Roman" w:hint="eastAsia"/>
          <w:color w:val="000000" w:themeColor="text1"/>
        </w:rPr>
        <w:t>天后，为了加快工程进度，又调来乙工程队与甲工程队共同施工，结果比原计划提前</w:t>
      </w:r>
      <w:r>
        <w:rPr>
          <w:rFonts w:ascii="Times New Roman" w:hAnsi="Times New Roman" w:hint="eastAsia"/>
          <w:color w:val="000000" w:themeColor="text1"/>
        </w:rPr>
        <w:t>10</w:t>
      </w:r>
      <w:r>
        <w:rPr>
          <w:rFonts w:ascii="Times New Roman" w:hAnsi="Times New Roman" w:hint="eastAsia"/>
          <w:color w:val="000000" w:themeColor="text1"/>
        </w:rPr>
        <w:t>天完成任务，求：乙工程队独立完成这项工程需要的时间．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五、（本大题共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小题，每小题</w:t>
      </w:r>
      <w:r>
        <w:rPr>
          <w:rFonts w:ascii="Times New Roman" w:hAnsi="Times New Roman" w:hint="eastAsia"/>
          <w:color w:val="000000" w:themeColor="text1"/>
        </w:rPr>
        <w:t>9</w:t>
      </w:r>
      <w:r>
        <w:rPr>
          <w:rFonts w:ascii="Times New Roman" w:hAnsi="Times New Roman" w:hint="eastAsia"/>
          <w:color w:val="000000" w:themeColor="text1"/>
        </w:rPr>
        <w:t>分，共</w:t>
      </w:r>
      <w:r>
        <w:rPr>
          <w:rFonts w:ascii="Times New Roman" w:hAnsi="Times New Roman" w:hint="eastAsia"/>
          <w:color w:val="000000" w:themeColor="text1"/>
        </w:rPr>
        <w:t>18</w:t>
      </w:r>
      <w:r>
        <w:rPr>
          <w:rFonts w:ascii="Times New Roman" w:hAnsi="Times New Roman" w:hint="eastAsia"/>
          <w:color w:val="000000" w:themeColor="text1"/>
        </w:rPr>
        <w:t>分）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21</w:t>
      </w:r>
      <w:r>
        <w:rPr>
          <w:rFonts w:ascii="Times New Roman" w:hAnsi="Times New Roman" w:hint="eastAsia"/>
          <w:color w:val="000000" w:themeColor="text1"/>
        </w:rPr>
        <w:t>．如图，平行四边形</w:t>
      </w:r>
      <w:r>
        <w:rPr>
          <w:rFonts w:ascii="Times New Roman" w:hAnsi="Times New Roman" w:hint="eastAsia"/>
          <w:i/>
          <w:color w:val="000000" w:themeColor="text1"/>
        </w:rPr>
        <w:t>ABCD</w:t>
      </w:r>
      <w:r>
        <w:rPr>
          <w:rFonts w:ascii="Times New Roman" w:hAnsi="Times New Roman" w:hint="eastAsia"/>
          <w:color w:val="000000" w:themeColor="text1"/>
        </w:rPr>
        <w:t>中，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1299" w:dyaOrig="280">
          <v:shape id="_x0000_i1101" type="#_x0000_t75" style="width:65.55pt;height:14.15pt" o:ole="">
            <v:imagedata r:id="rId160" o:title=""/>
          </v:shape>
          <o:OLEObject Type="Embed" ProgID="Equation.DSMT4" ShapeID="_x0000_i1101" DrawAspect="Content" ObjectID="_1718106100" r:id="rId161"/>
        </w:object>
      </w:r>
      <w:r>
        <w:rPr>
          <w:rFonts w:ascii="Times New Roman" w:hAnsi="Times New Roman" w:hint="eastAsia"/>
          <w:color w:val="000000" w:themeColor="text1"/>
        </w:rPr>
        <w:t>，点</w:t>
      </w:r>
      <w:r>
        <w:rPr>
          <w:rFonts w:ascii="Times New Roman" w:hAnsi="Times New Roman" w:hint="eastAsia"/>
          <w:i/>
          <w:color w:val="000000" w:themeColor="text1"/>
        </w:rPr>
        <w:t>E</w:t>
      </w:r>
      <w:r>
        <w:rPr>
          <w:rFonts w:ascii="Times New Roman" w:hAnsi="Times New Roman" w:hint="eastAsia"/>
          <w:color w:val="000000" w:themeColor="text1"/>
        </w:rPr>
        <w:t>，</w:t>
      </w:r>
      <w:r>
        <w:rPr>
          <w:rFonts w:ascii="Times New Roman" w:hAnsi="Times New Roman" w:hint="eastAsia"/>
          <w:i/>
          <w:color w:val="000000" w:themeColor="text1"/>
        </w:rPr>
        <w:t>F</w:t>
      </w:r>
      <w:r>
        <w:rPr>
          <w:rFonts w:ascii="Times New Roman" w:hAnsi="Times New Roman" w:hint="eastAsia"/>
          <w:color w:val="000000" w:themeColor="text1"/>
        </w:rPr>
        <w:t>分别在</w:t>
      </w:r>
      <w:r>
        <w:rPr>
          <w:rFonts w:ascii="Times New Roman" w:hAnsi="Times New Roman" w:hint="eastAsia"/>
          <w:i/>
          <w:color w:val="000000" w:themeColor="text1"/>
        </w:rPr>
        <w:t>CD</w:t>
      </w:r>
      <w:r>
        <w:rPr>
          <w:rFonts w:ascii="Times New Roman" w:hAnsi="Times New Roman" w:hint="eastAsia"/>
          <w:color w:val="000000" w:themeColor="text1"/>
        </w:rPr>
        <w:t>和</w:t>
      </w:r>
      <w:r>
        <w:rPr>
          <w:rFonts w:ascii="Times New Roman" w:hAnsi="Times New Roman" w:hint="eastAsia"/>
          <w:i/>
          <w:color w:val="000000" w:themeColor="text1"/>
        </w:rPr>
        <w:t>BC</w:t>
      </w:r>
      <w:r>
        <w:rPr>
          <w:rFonts w:ascii="Times New Roman" w:hAnsi="Times New Roman" w:hint="eastAsia"/>
          <w:color w:val="000000" w:themeColor="text1"/>
        </w:rPr>
        <w:t>的延长线上，</w:t>
      </w:r>
      <w:r w:rsidR="005566D7" w:rsidRPr="005566D7">
        <w:rPr>
          <w:rFonts w:ascii="Times New Roman" w:hAnsi="Times New Roman"/>
          <w:color w:val="000000" w:themeColor="text1"/>
          <w:position w:val="-8"/>
        </w:rPr>
        <w:object w:dxaOrig="3200" w:dyaOrig="360">
          <v:shape id="_x0000_i1102" type="#_x0000_t75" style="width:160.7pt;height:18pt" o:ole="">
            <v:imagedata r:id="rId162" o:title=""/>
          </v:shape>
          <o:OLEObject Type="Embed" ProgID="Equation.DSMT4" ShapeID="_x0000_i1102" DrawAspect="Content" ObjectID="_1718106101" r:id="rId163"/>
        </w:object>
      </w:r>
      <w:r>
        <w:rPr>
          <w:rFonts w:ascii="Times New Roman" w:hAnsi="Times New Roman" w:hint="eastAsia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596390" cy="1265555"/>
            <wp:effectExtent l="0" t="0" r="381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79162" name="图片 13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598343" cy="126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）求证：四边形</w:t>
      </w:r>
      <w:r>
        <w:rPr>
          <w:rFonts w:ascii="Times New Roman" w:hAnsi="Times New Roman" w:hint="eastAsia"/>
          <w:i/>
          <w:color w:val="000000" w:themeColor="text1"/>
        </w:rPr>
        <w:t>ABDE</w:t>
      </w:r>
      <w:r>
        <w:rPr>
          <w:rFonts w:ascii="Times New Roman" w:hAnsi="Times New Roman" w:hint="eastAsia"/>
          <w:color w:val="000000" w:themeColor="text1"/>
        </w:rPr>
        <w:t>是平行四边形；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）求</w:t>
      </w:r>
      <w:r>
        <w:rPr>
          <w:rFonts w:ascii="Times New Roman" w:hAnsi="Times New Roman" w:hint="eastAsia"/>
          <w:i/>
          <w:color w:val="000000" w:themeColor="text1"/>
        </w:rPr>
        <w:t>AB</w:t>
      </w:r>
      <w:r>
        <w:rPr>
          <w:rFonts w:ascii="Times New Roman" w:hAnsi="Times New Roman" w:hint="eastAsia"/>
          <w:color w:val="000000" w:themeColor="text1"/>
        </w:rPr>
        <w:t>的长．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22</w:t>
      </w:r>
      <w:r>
        <w:rPr>
          <w:rFonts w:ascii="Times New Roman" w:hAnsi="Times New Roman" w:hint="eastAsia"/>
          <w:color w:val="000000" w:themeColor="text1"/>
        </w:rPr>
        <w:t>．小明和同学想利用暑假去野鸭湖湿地保护区，参加青少年社会实践项目，了解那里的土壤、水系以及与之依存的动植物情况．小明在网上了解到野鸭湖的票价：</w:t>
      </w:r>
      <w:r>
        <w:rPr>
          <w:rFonts w:ascii="Times New Roman" w:hAnsi="Times New Roman" w:hint="eastAsia"/>
          <w:color w:val="000000" w:themeColor="text1"/>
        </w:rPr>
        <w:t>20</w:t>
      </w:r>
      <w:r>
        <w:rPr>
          <w:rFonts w:ascii="Times New Roman" w:hAnsi="Times New Roman" w:hint="eastAsia"/>
          <w:color w:val="000000" w:themeColor="text1"/>
        </w:rPr>
        <w:t>人以下每人</w:t>
      </w:r>
      <w:r>
        <w:rPr>
          <w:rFonts w:ascii="Times New Roman" w:hAnsi="Times New Roman" w:hint="eastAsia"/>
          <w:color w:val="000000" w:themeColor="text1"/>
        </w:rPr>
        <w:t>10</w:t>
      </w:r>
      <w:r>
        <w:rPr>
          <w:rFonts w:ascii="Times New Roman" w:hAnsi="Times New Roman" w:hint="eastAsia"/>
          <w:color w:val="000000" w:themeColor="text1"/>
        </w:rPr>
        <w:t>元，</w:t>
      </w:r>
      <w:r>
        <w:rPr>
          <w:rFonts w:ascii="Times New Roman" w:hAnsi="Times New Roman" w:hint="eastAsia"/>
          <w:color w:val="000000" w:themeColor="text1"/>
        </w:rPr>
        <w:t>20</w:t>
      </w:r>
      <w:r>
        <w:rPr>
          <w:rFonts w:ascii="Times New Roman" w:hAnsi="Times New Roman" w:hint="eastAsia"/>
          <w:color w:val="000000" w:themeColor="text1"/>
        </w:rPr>
        <w:t>人及以上则</w:t>
      </w:r>
      <w:r>
        <w:rPr>
          <w:rFonts w:ascii="Times New Roman" w:hAnsi="Times New Roman" w:hint="eastAsia"/>
          <w:color w:val="000000" w:themeColor="text1"/>
        </w:rPr>
        <w:t>8</w:t>
      </w:r>
      <w:r>
        <w:rPr>
          <w:rFonts w:ascii="Times New Roman" w:hAnsi="Times New Roman" w:hint="eastAsia"/>
          <w:color w:val="000000" w:themeColor="text1"/>
        </w:rPr>
        <w:t>折优惠．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）如果预计</w:t>
      </w:r>
      <w:r>
        <w:rPr>
          <w:rFonts w:ascii="Times New Roman" w:hAnsi="Times New Roman" w:hint="eastAsia"/>
          <w:color w:val="000000" w:themeColor="text1"/>
        </w:rPr>
        <w:t>15-18</w:t>
      </w:r>
      <w:r>
        <w:rPr>
          <w:rFonts w:ascii="Times New Roman" w:hAnsi="Times New Roman" w:hint="eastAsia"/>
          <w:color w:val="000000" w:themeColor="text1"/>
        </w:rPr>
        <w:t>人去该湿地保护区，请通过计算说明，小明怎样购票更省钱？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）小明现有</w:t>
      </w:r>
      <w:r>
        <w:rPr>
          <w:rFonts w:ascii="Times New Roman" w:hAnsi="Times New Roman" w:hint="eastAsia"/>
          <w:color w:val="000000" w:themeColor="text1"/>
        </w:rPr>
        <w:t>400</w:t>
      </w:r>
      <w:r>
        <w:rPr>
          <w:rFonts w:ascii="Times New Roman" w:hAnsi="Times New Roman" w:hint="eastAsia"/>
          <w:color w:val="000000" w:themeColor="text1"/>
        </w:rPr>
        <w:t>元的活动经费，且每人往返车费</w:t>
      </w:r>
      <w:r>
        <w:rPr>
          <w:rFonts w:ascii="Times New Roman" w:hAnsi="Times New Roman" w:hint="eastAsia"/>
          <w:color w:val="000000" w:themeColor="text1"/>
        </w:rPr>
        <w:t>4</w:t>
      </w:r>
      <w:r>
        <w:rPr>
          <w:rFonts w:ascii="Times New Roman" w:hAnsi="Times New Roman" w:hint="eastAsia"/>
          <w:color w:val="000000" w:themeColor="text1"/>
        </w:rPr>
        <w:t>元，则至多可以去多少人？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六、（本大题共</w:t>
      </w:r>
      <w:r>
        <w:rPr>
          <w:rFonts w:ascii="Times New Roman" w:hAnsi="Times New Roman" w:hint="eastAsia"/>
          <w:color w:val="000000" w:themeColor="text1"/>
        </w:rPr>
        <w:t>12</w:t>
      </w:r>
      <w:r>
        <w:rPr>
          <w:rFonts w:ascii="Times New Roman" w:hAnsi="Times New Roman" w:hint="eastAsia"/>
          <w:color w:val="000000" w:themeColor="text1"/>
        </w:rPr>
        <w:t>分）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23</w:t>
      </w:r>
      <w:r>
        <w:rPr>
          <w:rFonts w:ascii="Times New Roman" w:hAnsi="Times New Roman" w:hint="eastAsia"/>
          <w:color w:val="000000" w:themeColor="text1"/>
        </w:rPr>
        <w:t>．在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1000" w:dyaOrig="300">
          <v:shape id="_x0000_i1103" type="#_x0000_t75" style="width:50.15pt;height:15.45pt" o:ole="">
            <v:imagedata r:id="rId165" o:title=""/>
          </v:shape>
          <o:OLEObject Type="Embed" ProgID="Equation.DSMT4" ShapeID="_x0000_i1103" DrawAspect="Content" ObjectID="_1718106102" r:id="rId166"/>
        </w:object>
      </w:r>
      <w:r>
        <w:rPr>
          <w:rFonts w:ascii="Times New Roman" w:hAnsi="Times New Roman" w:hint="eastAsia"/>
          <w:color w:val="000000" w:themeColor="text1"/>
        </w:rPr>
        <w:t>中，</w:t>
      </w:r>
      <w:r w:rsidR="005566D7" w:rsidRPr="005566D7">
        <w:rPr>
          <w:rFonts w:ascii="Times New Roman" w:hAnsi="Times New Roman"/>
          <w:color w:val="000000" w:themeColor="text1"/>
          <w:position w:val="-8"/>
        </w:rPr>
        <w:object w:dxaOrig="2760" w:dyaOrig="300">
          <v:shape id="_x0000_i1104" type="#_x0000_t75" style="width:137.55pt;height:15.45pt" o:ole="">
            <v:imagedata r:id="rId167" o:title=""/>
          </v:shape>
          <o:OLEObject Type="Embed" ProgID="Equation.DSMT4" ShapeID="_x0000_i1104" DrawAspect="Content" ObjectID="_1718106103" r:id="rId168"/>
        </w:object>
      </w:r>
      <w:r>
        <w:rPr>
          <w:rFonts w:ascii="Times New Roman" w:hAnsi="Times New Roman" w:hint="eastAsia"/>
          <w:color w:val="000000" w:themeColor="text1"/>
        </w:rPr>
        <w:t>，将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60" w:dyaOrig="300">
          <v:shape id="_x0000_i1105" type="#_x0000_t75" style="width:37.3pt;height:15.45pt" o:ole="">
            <v:imagedata r:id="rId169" o:title=""/>
          </v:shape>
          <o:OLEObject Type="Embed" ProgID="Equation.DSMT4" ShapeID="_x0000_i1105" DrawAspect="Content" ObjectID="_1718106104" r:id="rId170"/>
        </w:object>
      </w:r>
      <w:r>
        <w:rPr>
          <w:rFonts w:ascii="Times New Roman" w:hAnsi="Times New Roman" w:hint="eastAsia"/>
          <w:color w:val="000000" w:themeColor="text1"/>
        </w:rPr>
        <w:t>绕点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顺时针旋转一定的角度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240" w:dyaOrig="220">
          <v:shape id="_x0000_i1106" type="#_x0000_t75" style="width:11.55pt;height:11.55pt" o:ole="">
            <v:imagedata r:id="rId171" o:title=""/>
          </v:shape>
          <o:OLEObject Type="Embed" ProgID="Equation.DSMT4" ShapeID="_x0000_i1106" DrawAspect="Content" ObjectID="_1718106105" r:id="rId172"/>
        </w:object>
      </w:r>
      <w:r>
        <w:rPr>
          <w:rFonts w:ascii="Times New Roman" w:hAnsi="Times New Roman" w:hint="eastAsia"/>
          <w:color w:val="000000" w:themeColor="text1"/>
        </w:rPr>
        <w:t>得到</w:t>
      </w:r>
      <w:r w:rsidR="005566D7" w:rsidRPr="005566D7">
        <w:rPr>
          <w:rFonts w:ascii="Times New Roman" w:hAnsi="Times New Roman"/>
          <w:color w:val="000000" w:themeColor="text1"/>
          <w:position w:val="-4"/>
        </w:rPr>
        <w:object w:dxaOrig="779" w:dyaOrig="280">
          <v:shape id="_x0000_i1107" type="#_x0000_t75" style="width:38.55pt;height:14.15pt" o:ole="">
            <v:imagedata r:id="rId173" o:title=""/>
          </v:shape>
          <o:OLEObject Type="Embed" ProgID="Equation.DSMT4" ShapeID="_x0000_i1107" DrawAspect="Content" ObjectID="_1718106106" r:id="rId174"/>
        </w:object>
      </w:r>
      <w:r>
        <w:rPr>
          <w:rFonts w:ascii="Times New Roman" w:hAnsi="Times New Roman" w:hint="eastAsia"/>
          <w:color w:val="000000" w:themeColor="text1"/>
        </w:rPr>
        <w:t>，点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，</w:t>
      </w:r>
      <w:r>
        <w:rPr>
          <w:rFonts w:ascii="Times New Roman" w:hAnsi="Times New Roman" w:hint="eastAsia"/>
          <w:i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的对应点分别是</w:t>
      </w:r>
      <w:r>
        <w:rPr>
          <w:rFonts w:ascii="Times New Roman" w:hAnsi="Times New Roman" w:hint="eastAsia"/>
          <w:i/>
          <w:color w:val="000000" w:themeColor="text1"/>
        </w:rPr>
        <w:t>E</w:t>
      </w:r>
      <w:r>
        <w:rPr>
          <w:rFonts w:ascii="Times New Roman" w:hAnsi="Times New Roman" w:hint="eastAsia"/>
          <w:color w:val="000000" w:themeColor="text1"/>
        </w:rPr>
        <w:t>，</w:t>
      </w:r>
      <w:r>
        <w:rPr>
          <w:rFonts w:ascii="Times New Roman" w:hAnsi="Times New Roman" w:hint="eastAsia"/>
          <w:i/>
          <w:color w:val="000000" w:themeColor="text1"/>
        </w:rPr>
        <w:t>D</w:t>
      </w:r>
      <w:r>
        <w:rPr>
          <w:rFonts w:ascii="Times New Roman" w:hAnsi="Times New Roman" w:hint="eastAsia"/>
          <w:color w:val="000000" w:themeColor="text1"/>
        </w:rPr>
        <w:t>．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4133215" cy="1771015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408060" name="图片 14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4133334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）如图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，当点</w:t>
      </w:r>
      <w:r>
        <w:rPr>
          <w:rFonts w:ascii="Times New Roman" w:hAnsi="Times New Roman" w:hint="eastAsia"/>
          <w:i/>
          <w:color w:val="000000" w:themeColor="text1"/>
        </w:rPr>
        <w:t>E</w:t>
      </w:r>
      <w:r>
        <w:rPr>
          <w:rFonts w:ascii="Times New Roman" w:hAnsi="Times New Roman" w:hint="eastAsia"/>
          <w:color w:val="000000" w:themeColor="text1"/>
        </w:rPr>
        <w:t>恰好在</w:t>
      </w:r>
      <w:r>
        <w:rPr>
          <w:rFonts w:ascii="Times New Roman" w:hAnsi="Times New Roman" w:hint="eastAsia"/>
          <w:i/>
          <w:color w:val="000000" w:themeColor="text1"/>
        </w:rPr>
        <w:t>AC</w:t>
      </w:r>
      <w:r>
        <w:rPr>
          <w:rFonts w:ascii="Times New Roman" w:hAnsi="Times New Roman" w:hint="eastAsia"/>
          <w:color w:val="000000" w:themeColor="text1"/>
        </w:rPr>
        <w:t>上时，求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740" w:dyaOrig="280">
          <v:shape id="_x0000_i1108" type="#_x0000_t75" style="width:37.3pt;height:14.15pt" o:ole="">
            <v:imagedata r:id="rId176" o:title=""/>
          </v:shape>
          <o:OLEObject Type="Embed" ProgID="Equation.DSMT4" ShapeID="_x0000_i1108" DrawAspect="Content" ObjectID="_1718106107" r:id="rId177"/>
        </w:object>
      </w:r>
      <w:r>
        <w:rPr>
          <w:rFonts w:ascii="Times New Roman" w:hAnsi="Times New Roman" w:hint="eastAsia"/>
          <w:color w:val="000000" w:themeColor="text1"/>
        </w:rPr>
        <w:t>的度数；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）如图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，若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800" w:dyaOrig="280">
          <v:shape id="_x0000_i1109" type="#_x0000_t75" style="width:39.85pt;height:14.15pt" o:ole="">
            <v:imagedata r:id="rId178" o:title=""/>
          </v:shape>
          <o:OLEObject Type="Embed" ProgID="Equation.DSMT4" ShapeID="_x0000_i1109" DrawAspect="Content" ObjectID="_1718106108" r:id="rId179"/>
        </w:object>
      </w:r>
      <w:r>
        <w:rPr>
          <w:rFonts w:ascii="Times New Roman" w:hAnsi="Times New Roman" w:hint="eastAsia"/>
          <w:color w:val="000000" w:themeColor="text1"/>
        </w:rPr>
        <w:t>时，点</w:t>
      </w:r>
      <w:r>
        <w:rPr>
          <w:rFonts w:ascii="Times New Roman" w:hAnsi="Times New Roman" w:hint="eastAsia"/>
          <w:i/>
          <w:color w:val="000000" w:themeColor="text1"/>
        </w:rPr>
        <w:t>F</w:t>
      </w:r>
      <w:r>
        <w:rPr>
          <w:rFonts w:ascii="Times New Roman" w:hAnsi="Times New Roman" w:hint="eastAsia"/>
          <w:color w:val="000000" w:themeColor="text1"/>
        </w:rPr>
        <w:t>是</w:t>
      </w:r>
      <w:r>
        <w:rPr>
          <w:rFonts w:ascii="Times New Roman" w:hAnsi="Times New Roman" w:hint="eastAsia"/>
          <w:i/>
          <w:color w:val="000000" w:themeColor="text1"/>
        </w:rPr>
        <w:t>AC</w:t>
      </w:r>
      <w:r>
        <w:rPr>
          <w:rFonts w:ascii="Times New Roman" w:hAnsi="Times New Roman" w:hint="eastAsia"/>
          <w:color w:val="000000" w:themeColor="text1"/>
        </w:rPr>
        <w:t>的中点，且</w:t>
      </w:r>
      <w:r w:rsidR="005566D7" w:rsidRPr="005566D7">
        <w:rPr>
          <w:rFonts w:ascii="Times New Roman" w:hAnsi="Times New Roman"/>
          <w:color w:val="000000" w:themeColor="text1"/>
          <w:position w:val="-24"/>
        </w:rPr>
        <w:object w:dxaOrig="1159" w:dyaOrig="620">
          <v:shape id="_x0000_i1110" type="#_x0000_t75" style="width:57.85pt;height:30.85pt" o:ole="">
            <v:imagedata r:id="rId180" o:title=""/>
          </v:shape>
          <o:OLEObject Type="Embed" ProgID="Equation.DSMT4" ShapeID="_x0000_i1110" DrawAspect="Content" ObjectID="_1718106109" r:id="rId181"/>
        </w:object>
      </w:r>
      <w:r>
        <w:rPr>
          <w:rFonts w:ascii="Times New Roman" w:hAnsi="Times New Roman" w:hint="eastAsia"/>
          <w:color w:val="000000" w:themeColor="text1"/>
        </w:rPr>
        <w:t>，求证：</w:t>
      </w:r>
    </w:p>
    <w:p w:rsidR="005566D7" w:rsidRDefault="00B643F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①</w:t>
      </w:r>
      <w:r w:rsidR="005566D7" w:rsidRPr="005566D7">
        <w:rPr>
          <w:rFonts w:ascii="Times New Roman" w:hAnsi="Times New Roman"/>
          <w:color w:val="000000" w:themeColor="text1"/>
          <w:position w:val="-6"/>
        </w:rPr>
        <w:object w:dxaOrig="1040" w:dyaOrig="280">
          <v:shape id="_x0000_i1111" type="#_x0000_t75" style="width:51.45pt;height:14.15pt" o:ole="">
            <v:imagedata r:id="rId182" o:title=""/>
          </v:shape>
          <o:OLEObject Type="Embed" ProgID="Equation.DSMT4" ShapeID="_x0000_i1111" DrawAspect="Content" ObjectID="_1718106110" r:id="rId183"/>
        </w:object>
      </w:r>
      <w:r>
        <w:rPr>
          <w:rFonts w:ascii="Times New Roman" w:hAnsi="Times New Roman"/>
          <w:color w:val="000000" w:themeColor="text1"/>
        </w:rPr>
        <w:t>；</w:t>
      </w:r>
    </w:p>
    <w:p w:rsidR="005566D7" w:rsidRDefault="00B643F1" w:rsidP="00CF5AA1">
      <w:pPr>
        <w:spacing w:line="288" w:lineRule="auto"/>
      </w:pPr>
      <w:r>
        <w:rPr>
          <w:rFonts w:ascii="Times New Roman" w:hAnsi="Times New Roman" w:hint="eastAsia"/>
          <w:color w:val="000000" w:themeColor="text1"/>
        </w:rPr>
        <w:t>②四边形</w:t>
      </w:r>
      <w:r>
        <w:rPr>
          <w:rFonts w:ascii="Times New Roman" w:hAnsi="Times New Roman" w:hint="eastAsia"/>
          <w:i/>
          <w:color w:val="000000" w:themeColor="text1"/>
        </w:rPr>
        <w:t>BFDE</w:t>
      </w:r>
      <w:r>
        <w:rPr>
          <w:rFonts w:ascii="Times New Roman" w:hAnsi="Times New Roman" w:hint="eastAsia"/>
          <w:color w:val="000000" w:themeColor="text1"/>
        </w:rPr>
        <w:t>是平行四边形．</w:t>
      </w:r>
    </w:p>
    <w:sectPr w:rsidR="005566D7" w:rsidSect="005566D7">
      <w:headerReference w:type="even" r:id="rId184"/>
      <w:headerReference w:type="default" r:id="rId185"/>
      <w:footerReference w:type="even" r:id="rId186"/>
      <w:footerReference w:type="default" r:id="rId187"/>
      <w:headerReference w:type="first" r:id="rId188"/>
      <w:footerReference w:type="first" r:id="rId189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F1" w:rsidRDefault="00B643F1" w:rsidP="005566D7">
      <w:r>
        <w:separator/>
      </w:r>
    </w:p>
  </w:endnote>
  <w:endnote w:type="continuationSeparator" w:id="1">
    <w:p w:rsidR="00B643F1" w:rsidRDefault="00B643F1" w:rsidP="00556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AA1" w:rsidRDefault="00CF5AA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D7" w:rsidRDefault="005566D7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AA1" w:rsidRDefault="00CF5A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F1" w:rsidRDefault="00B643F1" w:rsidP="005566D7">
      <w:r>
        <w:separator/>
      </w:r>
    </w:p>
  </w:footnote>
  <w:footnote w:type="continuationSeparator" w:id="1">
    <w:p w:rsidR="00B643F1" w:rsidRDefault="00B643F1" w:rsidP="00556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AA1" w:rsidRDefault="00CF5A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D7" w:rsidRPr="00CF5AA1" w:rsidRDefault="005566D7" w:rsidP="00CF5AA1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AA1" w:rsidRDefault="00CF5AA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66D7"/>
    <w:rsid w:val="005566D7"/>
    <w:rsid w:val="00B643F1"/>
    <w:rsid w:val="00CF5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99" w:unhideWhenUsed="0" w:qFormat="1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5566D7"/>
    <w:rPr>
      <w:sz w:val="18"/>
      <w:szCs w:val="18"/>
    </w:rPr>
  </w:style>
  <w:style w:type="paragraph" w:styleId="a4">
    <w:name w:val="footer"/>
    <w:basedOn w:val="a"/>
    <w:rsid w:val="005566D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rsid w:val="005566D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qFormat/>
    <w:rsid w:val="005566D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5566D7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rsid w:val="005566D7"/>
    <w:rPr>
      <w:kern w:val="2"/>
      <w:sz w:val="18"/>
      <w:szCs w:val="24"/>
    </w:rPr>
  </w:style>
  <w:style w:type="paragraph" w:styleId="a8">
    <w:name w:val="No Spacing"/>
    <w:uiPriority w:val="1"/>
    <w:qFormat/>
    <w:rsid w:val="005566D7"/>
    <w:rPr>
      <w:rFonts w:asciiTheme="minorHAnsi" w:eastAsia="Microsoft YaHei UI" w:hAnsiTheme="minorHAnsi" w:cstheme="minorBidi"/>
      <w:sz w:val="22"/>
      <w:szCs w:val="22"/>
    </w:rPr>
  </w:style>
  <w:style w:type="paragraph" w:styleId="a9">
    <w:name w:val="List Paragraph"/>
    <w:basedOn w:val="a"/>
    <w:uiPriority w:val="99"/>
    <w:qFormat/>
    <w:rsid w:val="005566D7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5566D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image" Target="media/image32.png"/><Relationship Id="rId84" Type="http://schemas.openxmlformats.org/officeDocument/2006/relationships/image" Target="media/image41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7.bin"/><Relationship Id="rId154" Type="http://schemas.openxmlformats.org/officeDocument/2006/relationships/oleObject" Target="embeddings/oleObject74.bin"/><Relationship Id="rId159" Type="http://schemas.openxmlformats.org/officeDocument/2006/relationships/oleObject" Target="embeddings/oleObject76.bin"/><Relationship Id="rId175" Type="http://schemas.openxmlformats.org/officeDocument/2006/relationships/image" Target="media/image87.png"/><Relationship Id="rId170" Type="http://schemas.openxmlformats.org/officeDocument/2006/relationships/oleObject" Target="embeddings/oleObject81.bin"/><Relationship Id="rId191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144" Type="http://schemas.openxmlformats.org/officeDocument/2006/relationships/image" Target="media/image70.png"/><Relationship Id="rId149" Type="http://schemas.openxmlformats.org/officeDocument/2006/relationships/image" Target="media/image73.wmf"/><Relationship Id="rId5" Type="http://schemas.openxmlformats.org/officeDocument/2006/relationships/endnotes" Target="endnotes.xml"/><Relationship Id="rId90" Type="http://schemas.openxmlformats.org/officeDocument/2006/relationships/image" Target="media/image44.png"/><Relationship Id="rId95" Type="http://schemas.openxmlformats.org/officeDocument/2006/relationships/image" Target="media/image47.wmf"/><Relationship Id="rId160" Type="http://schemas.openxmlformats.org/officeDocument/2006/relationships/image" Target="media/image79.wmf"/><Relationship Id="rId165" Type="http://schemas.openxmlformats.org/officeDocument/2006/relationships/image" Target="media/image82.wmf"/><Relationship Id="rId181" Type="http://schemas.openxmlformats.org/officeDocument/2006/relationships/oleObject" Target="embeddings/oleObject86.bin"/><Relationship Id="rId186" Type="http://schemas.openxmlformats.org/officeDocument/2006/relationships/footer" Target="footer1.xml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image" Target="media/image58.wmf"/><Relationship Id="rId134" Type="http://schemas.openxmlformats.org/officeDocument/2006/relationships/oleObject" Target="embeddings/oleObject65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2.bin"/><Relationship Id="rId155" Type="http://schemas.openxmlformats.org/officeDocument/2006/relationships/image" Target="media/image76.png"/><Relationship Id="rId171" Type="http://schemas.openxmlformats.org/officeDocument/2006/relationships/image" Target="media/image85.wmf"/><Relationship Id="rId176" Type="http://schemas.openxmlformats.org/officeDocument/2006/relationships/image" Target="media/image88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image" Target="media/image51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60.bin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91" Type="http://schemas.openxmlformats.org/officeDocument/2006/relationships/image" Target="media/image45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1.wmf"/><Relationship Id="rId161" Type="http://schemas.openxmlformats.org/officeDocument/2006/relationships/oleObject" Target="embeddings/oleObject77.bin"/><Relationship Id="rId166" Type="http://schemas.openxmlformats.org/officeDocument/2006/relationships/oleObject" Target="embeddings/oleObject79.bin"/><Relationship Id="rId182" Type="http://schemas.openxmlformats.org/officeDocument/2006/relationships/image" Target="media/image91.wmf"/><Relationship Id="rId187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4.bin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image" Target="media/image42.wmf"/><Relationship Id="rId130" Type="http://schemas.openxmlformats.org/officeDocument/2006/relationships/image" Target="media/image62.wmf"/><Relationship Id="rId135" Type="http://schemas.openxmlformats.org/officeDocument/2006/relationships/image" Target="media/image65.png"/><Relationship Id="rId151" Type="http://schemas.openxmlformats.org/officeDocument/2006/relationships/image" Target="media/image74.wmf"/><Relationship Id="rId156" Type="http://schemas.openxmlformats.org/officeDocument/2006/relationships/image" Target="media/image77.wmf"/><Relationship Id="rId177" Type="http://schemas.openxmlformats.org/officeDocument/2006/relationships/oleObject" Target="embeddings/oleObject84.bin"/><Relationship Id="rId172" Type="http://schemas.openxmlformats.org/officeDocument/2006/relationships/oleObject" Target="embeddings/oleObject82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8.png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png"/><Relationship Id="rId146" Type="http://schemas.openxmlformats.org/officeDocument/2006/relationships/oleObject" Target="embeddings/oleObject70.bin"/><Relationship Id="rId167" Type="http://schemas.openxmlformats.org/officeDocument/2006/relationships/image" Target="media/image83.wmf"/><Relationship Id="rId188" Type="http://schemas.openxmlformats.org/officeDocument/2006/relationships/header" Target="header3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2.bin"/><Relationship Id="rId162" Type="http://schemas.openxmlformats.org/officeDocument/2006/relationships/image" Target="media/image80.wmf"/><Relationship Id="rId183" Type="http://schemas.openxmlformats.org/officeDocument/2006/relationships/oleObject" Target="embeddings/oleObject87.bin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6.png"/><Relationship Id="rId131" Type="http://schemas.openxmlformats.org/officeDocument/2006/relationships/oleObject" Target="embeddings/oleObject64.bin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5.bin"/><Relationship Id="rId178" Type="http://schemas.openxmlformats.org/officeDocument/2006/relationships/image" Target="media/image89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6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0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6.wmf"/><Relationship Id="rId98" Type="http://schemas.openxmlformats.org/officeDocument/2006/relationships/image" Target="media/image49.wmf"/><Relationship Id="rId121" Type="http://schemas.openxmlformats.org/officeDocument/2006/relationships/image" Target="media/image59.wmf"/><Relationship Id="rId142" Type="http://schemas.openxmlformats.org/officeDocument/2006/relationships/image" Target="media/image69.wmf"/><Relationship Id="rId163" Type="http://schemas.openxmlformats.org/officeDocument/2006/relationships/oleObject" Target="embeddings/oleObject78.bin"/><Relationship Id="rId184" Type="http://schemas.openxmlformats.org/officeDocument/2006/relationships/header" Target="header1.xml"/><Relationship Id="rId189" Type="http://schemas.openxmlformats.org/officeDocument/2006/relationships/footer" Target="footer3.xml"/><Relationship Id="rId3" Type="http://schemas.openxmlformats.org/officeDocument/2006/relationships/webSettings" Target="web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57.wmf"/><Relationship Id="rId137" Type="http://schemas.openxmlformats.org/officeDocument/2006/relationships/image" Target="media/image66.wmf"/><Relationship Id="rId158" Type="http://schemas.openxmlformats.org/officeDocument/2006/relationships/image" Target="media/image7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image" Target="media/image40.png"/><Relationship Id="rId88" Type="http://schemas.openxmlformats.org/officeDocument/2006/relationships/image" Target="media/image43.wmf"/><Relationship Id="rId111" Type="http://schemas.openxmlformats.org/officeDocument/2006/relationships/image" Target="media/image54.wmf"/><Relationship Id="rId132" Type="http://schemas.openxmlformats.org/officeDocument/2006/relationships/image" Target="media/image63.png"/><Relationship Id="rId153" Type="http://schemas.openxmlformats.org/officeDocument/2006/relationships/image" Target="media/image75.wmf"/><Relationship Id="rId174" Type="http://schemas.openxmlformats.org/officeDocument/2006/relationships/oleObject" Target="embeddings/oleObject83.bin"/><Relationship Id="rId179" Type="http://schemas.openxmlformats.org/officeDocument/2006/relationships/oleObject" Target="embeddings/oleObject85.bin"/><Relationship Id="rId190" Type="http://schemas.openxmlformats.org/officeDocument/2006/relationships/fontTable" Target="fontTable.xml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5.bin"/><Relationship Id="rId101" Type="http://schemas.openxmlformats.org/officeDocument/2006/relationships/image" Target="media/image50.wmf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69.bin"/><Relationship Id="rId148" Type="http://schemas.openxmlformats.org/officeDocument/2006/relationships/oleObject" Target="embeddings/oleObject71.bin"/><Relationship Id="rId164" Type="http://schemas.openxmlformats.org/officeDocument/2006/relationships/image" Target="media/image81.png"/><Relationship Id="rId169" Type="http://schemas.openxmlformats.org/officeDocument/2006/relationships/image" Target="media/image84.wmf"/><Relationship Id="rId185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image" Target="media/image90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3510</Characters>
  <Application>Microsoft Office Word</Application>
  <DocSecurity>0</DocSecurity>
  <Lines>29</Lines>
  <Paragraphs>8</Paragraphs>
  <ScaleCrop>false</ScaleCrop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2022-06-30T06:11:00Z</dcterms:created>
  <dcterms:modified xsi:type="dcterms:W3CDTF">2022-06-30T06:11:00Z</dcterms:modified>
</cp:coreProperties>
</file>