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spacing w:line="240" w:lineRule="auto"/>
        <w:ind w:left="1201" w:hanging="336"/>
      </w:pPr>
      <w:r>
        <w:pict>
          <v:shape id="_x0000_s1025" o:spid="_x0000_s1025" o:spt="75" type="#_x0000_t75" style="position:absolute;left:0pt;margin-left:834pt;margin-top:865pt;height:23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北京课改版九上 第19章 二次函数和反比例函数 本章检测</w:t>
      </w: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一、选择题（共8小题）</w:t>
      </w:r>
    </w:p>
    <w:p>
      <w:pPr>
        <w:pStyle w:val="193"/>
        <w:spacing w:line="240" w:lineRule="auto"/>
      </w:pPr>
      <w:r>
        <w:t xml:space="preserve">1. 抛物线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  <w:r>
        <w:t xml:space="preserve"> 的顶点坐标为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ab/>
      </w:r>
      <w:r>
        <w:t xml:space="preserve">B. </w:t>
      </w:r>
      <m:oMath>
        <m:d>
          <m:dPr/>
          <m:e>
            <m:r>
              <w:rPr>
                <w:rFonts w:ascii="Cambria Math" w:hAnsi="Cambria Math"/>
              </w:rPr>
              <m:t>1,2</m:t>
            </m:r>
          </m:e>
        </m:d>
      </m:oMath>
      <w:r>
        <w:tab/>
      </w:r>
      <w:r>
        <w:t xml:space="preserve">C. </w:t>
      </w:r>
      <m:oMath>
        <m:d>
          <m:dPr/>
          <m:e>
            <m:r>
              <w:rPr>
                <w:rFonts w:ascii="Cambria Math" w:hAnsi="Cambria Math"/>
              </w:rPr>
              <m:t>1,−2</m:t>
            </m:r>
          </m:e>
        </m:d>
      </m:oMath>
      <w:r>
        <w:tab/>
      </w:r>
      <w:r>
        <w:t xml:space="preserve">D. </w:t>
      </w:r>
      <m:oMath>
        <m:d>
          <m:dPr/>
          <m:e>
            <m:r>
              <w:rPr>
                <w:rFonts w:ascii="Cambria Math" w:hAnsi="Cambria Math"/>
              </w:rPr>
              <m:t>2,1</m:t>
            </m:r>
          </m:e>
        </m:d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2. 如图，在平面直角坐标系 </w:t>
      </w:r>
      <m:oMath>
        <m:r>
          <w:rPr>
            <w:rFonts w:ascii="Cambria Math" w:hAnsi="Cambria Math"/>
          </w:rPr>
          <m:t>xOy</m:t>
        </m:r>
      </m:oMath>
      <w:r>
        <w:t xml:space="preserve"> 中，反比例函数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的图象经过点 </w:t>
      </w:r>
      <m:oMath>
        <m:r>
          <w:rPr>
            <w:rFonts w:ascii="Cambria Math" w:hAnsi="Cambria Math"/>
          </w:rPr>
          <m:t>T</m:t>
        </m:r>
      </m:oMath>
      <w:r>
        <w:t xml:space="preserve">．下列各点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4,6</m:t>
            </m:r>
          </m:e>
        </m:d>
      </m:oMath>
      <w:r>
        <w:t>，</w:t>
      </w:r>
      <m:oMath>
        <m:r>
          <w:rPr>
            <w:rFonts w:ascii="Cambria Math" w:hAnsi="Cambria Math"/>
          </w:rPr>
          <m:t>Q</m:t>
        </m:r>
        <m:d>
          <m:dPr/>
          <m:e>
            <m:r>
              <w:rPr>
                <w:rFonts w:ascii="Cambria Math" w:hAnsi="Cambria Math"/>
              </w:rPr>
              <m:t>3,−8</m:t>
            </m:r>
          </m:e>
        </m:d>
      </m:oMath>
      <w:r>
        <w:t>，</w:t>
      </w:r>
      <m:oMath>
        <m:r>
          <w:rPr>
            <w:rFonts w:ascii="Cambria Math" w:hAnsi="Cambria Math"/>
          </w:rPr>
          <m:t>M</m:t>
        </m:r>
        <m:d>
          <m:dPr/>
          <m:e>
            <m:r>
              <w:rPr>
                <w:rFonts w:ascii="Cambria Math" w:hAnsi="Cambria Math"/>
              </w:rPr>
              <m:t>−2,−12</m:t>
            </m:r>
          </m:e>
        </m:d>
      </m:oMath>
      <w:r>
        <w:t>，</w:t>
      </w:r>
      <m:oMath>
        <m:r>
          <w:rPr>
            <w:rFonts w:ascii="Cambria Math" w:hAnsi="Cambria Math"/>
          </w:rPr>
          <m:t>N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,48</m:t>
            </m:r>
          </m:e>
        </m:d>
      </m:oMath>
      <w:r>
        <w:t xml:space="preserve"> 中，在该函数图象上的点有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43"/>
        </w:rPr>
        <w:drawing>
          <wp:inline distT="0" distB="0" distL="114300" distR="114300">
            <wp:extent cx="184785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3. 已知点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1,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2,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在抛物线 </w:t>
      </w:r>
      <m:oMath>
        <m:r>
          <w:rPr>
            <w:rFonts w:ascii="Cambria Math" w:hAnsi="Cambria Math"/>
          </w:rPr>
          <m:t>y=−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  <w:r>
        <w:t xml:space="preserve"> 上，则下列结论正确的是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ab/>
      </w:r>
      <w:r>
        <w:t xml:space="preserve">C.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&gt;2</m:t>
        </m:r>
      </m:oMath>
      <w:r>
        <w:tab/>
      </w:r>
      <w:r>
        <w:t xml:space="preserve">D.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&gt;2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4. 已知反比例函数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，下列结论：</w:t>
      </w:r>
      <w:r>
        <w:rPr>
          <w:rFonts w:ascii="宋体" w:hAnsi="宋体"/>
        </w:rPr>
        <w:t>①</w:t>
      </w:r>
      <w:r>
        <w:t xml:space="preserve">图象必经过点 </w:t>
      </w:r>
      <m:oMath>
        <m:d>
          <m:dPr/>
          <m:e>
            <m:r>
              <w:rPr>
                <w:rFonts w:ascii="Cambria Math" w:hAnsi="Cambria Math"/>
              </w:rPr>
              <m:t>−3,1</m:t>
            </m:r>
          </m:e>
        </m:d>
      </m:oMath>
      <w:r>
        <w:t>；</w:t>
      </w:r>
      <w:r>
        <w:rPr>
          <w:rFonts w:ascii="宋体" w:hAnsi="宋体"/>
        </w:rPr>
        <w:t>②</w:t>
      </w:r>
      <w:r>
        <w:t>图象在第二，四象限内；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的增大而增大；</w:t>
      </w:r>
      <w:r>
        <w:rPr>
          <w:rFonts w:ascii="宋体" w:hAnsi="宋体"/>
        </w:rPr>
        <w:t>④</w:t>
      </w:r>
      <w:r>
        <w:t xml:space="preserve">当 </w:t>
      </w:r>
      <m:oMath>
        <m:r>
          <w:rPr>
            <w:rFonts w:ascii="Cambria Math" w:hAnsi="Cambria Math"/>
          </w:rPr>
          <m:t>x&gt;−1</m:t>
        </m:r>
      </m:oMath>
      <w:r>
        <w:t xml:space="preserve"> 时，</w:t>
      </w:r>
      <m:oMath>
        <m:r>
          <w:rPr>
            <w:rFonts w:ascii="Cambria Math" w:hAnsi="Cambria Math"/>
          </w:rPr>
          <m:t>y&gt;3</m:t>
        </m:r>
      </m:oMath>
      <w:r>
        <w:t xml:space="preserve">．其中错误的结论有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w:r>
        <w:rPr>
          <w:rFonts w:ascii="宋体" w:hAnsi="宋体"/>
        </w:rPr>
        <w:t>①④</w:t>
      </w:r>
      <w:r>
        <w:tab/>
      </w:r>
      <w:r>
        <w:t xml:space="preserve">B. </w:t>
      </w:r>
      <w:r>
        <w:rPr>
          <w:rFonts w:ascii="宋体" w:hAnsi="宋体"/>
        </w:rPr>
        <w:t>②③</w:t>
      </w:r>
      <w:r>
        <w:tab/>
      </w:r>
      <w:r>
        <w:t xml:space="preserve">C. </w:t>
      </w:r>
      <w:r>
        <w:rPr>
          <w:rFonts w:ascii="宋体" w:hAnsi="宋体"/>
        </w:rPr>
        <w:t>②④</w:t>
      </w:r>
      <w:r>
        <w:tab/>
      </w:r>
      <w:r>
        <w:t xml:space="preserve">D. </w:t>
      </w:r>
      <w:r>
        <w:rPr>
          <w:rFonts w:ascii="宋体" w:hAnsi="宋体"/>
        </w:rPr>
        <w:t>③④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5. 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+6x+7</m:t>
        </m:r>
      </m:oMath>
      <w:r>
        <w:t xml:space="preserve"> 可由抛物线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如何平移得到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  <w:spacing w:line="240" w:lineRule="auto"/>
      </w:pPr>
      <w:r>
        <w:tab/>
      </w:r>
      <w:r>
        <w:t xml:space="preserve">A. 先向左平移 </w:t>
      </w:r>
      <m:oMath>
        <m:r>
          <w:rPr>
            <w:rFonts w:ascii="Cambria Math" w:hAnsi="Cambria Math"/>
          </w:rPr>
          <m:t>3</m:t>
        </m:r>
      </m:oMath>
      <w:r>
        <w:t xml:space="preserve"> 个单位，再向下平移 </w:t>
      </w:r>
      <m:oMath>
        <m:r>
          <w:rPr>
            <w:rFonts w:ascii="Cambria Math" w:hAnsi="Cambria Math"/>
          </w:rPr>
          <m:t>2</m:t>
        </m:r>
      </m:oMath>
      <w:r>
        <w:t xml:space="preserve"> 个单位</w:t>
      </w:r>
    </w:p>
    <w:p>
      <w:pPr>
        <w:pStyle w:val="197"/>
        <w:spacing w:line="240" w:lineRule="auto"/>
      </w:pPr>
      <w:r>
        <w:tab/>
      </w:r>
      <w:r>
        <w:t xml:space="preserve">B. 先向左平移 </w:t>
      </w:r>
      <m:oMath>
        <m:r>
          <w:rPr>
            <w:rFonts w:ascii="Cambria Math" w:hAnsi="Cambria Math"/>
          </w:rPr>
          <m:t>6</m:t>
        </m:r>
      </m:oMath>
      <w:r>
        <w:t xml:space="preserve"> 个单位，再向上平移 </w:t>
      </w:r>
      <m:oMath>
        <m:r>
          <w:rPr>
            <w:rFonts w:ascii="Cambria Math" w:hAnsi="Cambria Math"/>
          </w:rPr>
          <m:t>7</m:t>
        </m:r>
      </m:oMath>
      <w:r>
        <w:t xml:space="preserve"> 个单位</w:t>
      </w:r>
    </w:p>
    <w:p>
      <w:pPr>
        <w:pStyle w:val="197"/>
        <w:spacing w:line="240" w:lineRule="auto"/>
      </w:pPr>
      <w:r>
        <w:tab/>
      </w:r>
      <w:r>
        <w:t xml:space="preserve">C. 先向上平移 </w:t>
      </w:r>
      <m:oMath>
        <m:r>
          <w:rPr>
            <w:rFonts w:ascii="Cambria Math" w:hAnsi="Cambria Math"/>
          </w:rPr>
          <m:t>2</m:t>
        </m:r>
      </m:oMath>
      <w:r>
        <w:t xml:space="preserve"> 个单位，再向左平移 </w:t>
      </w:r>
      <m:oMath>
        <m:r>
          <w:rPr>
            <w:rFonts w:ascii="Cambria Math" w:hAnsi="Cambria Math"/>
          </w:rPr>
          <m:t>3</m:t>
        </m:r>
      </m:oMath>
      <w:r>
        <w:t xml:space="preserve"> 个单位</w:t>
      </w:r>
    </w:p>
    <w:p>
      <w:pPr>
        <w:pStyle w:val="197"/>
        <w:spacing w:line="240" w:lineRule="auto"/>
      </w:pPr>
      <w:r>
        <w:tab/>
      </w:r>
      <w:r>
        <w:t xml:space="preserve">D. 先向右平移 </w:t>
      </w:r>
      <m:oMath>
        <m:r>
          <w:rPr>
            <w:rFonts w:ascii="Cambria Math" w:hAnsi="Cambria Math"/>
          </w:rPr>
          <m:t>3</m:t>
        </m:r>
      </m:oMath>
      <w:r>
        <w:t xml:space="preserve"> 个单位，再向上平移 </w:t>
      </w:r>
      <m:oMath>
        <m:r>
          <w:rPr>
            <w:rFonts w:ascii="Cambria Math" w:hAnsi="Cambria Math"/>
          </w:rPr>
          <m:t>2</m:t>
        </m:r>
      </m:oMath>
      <w:r>
        <w:t xml:space="preserve"> 个单位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6. 某品牌的饮水机接通电源就进入自动程序：开机加热到水温 </w:t>
      </w:r>
      <m:oMath>
        <m:sSup>
          <m:sSupPr/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，停止加热，水温开始下降，此时水温 </w:t>
      </w:r>
      <m:oMath>
        <m:r>
          <w:rPr>
            <w:rFonts w:ascii="Cambria Math" w:hAnsi="Cambria Math"/>
          </w:rPr>
          <m:t>y</m:t>
        </m:r>
      </m:oMath>
      <w:r>
        <w:t>（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）与开机后用时 </w:t>
      </w:r>
      <m:oMath>
        <m:r>
          <w:rPr>
            <w:rFonts w:ascii="Cambria Math" w:hAnsi="Cambria Math"/>
          </w:rPr>
          <m:t>x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min</m:t>
        </m:r>
      </m:oMath>
      <w:r>
        <w:t xml:space="preserve">）成反比例关系，直至水温降至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，饮水机关机．饮水机关机后即刻自动开机，重复上述自动程序．在水温为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时，接通电源后，水温 </w:t>
      </w:r>
      <m:oMath>
        <m:r>
          <w:rPr>
            <w:rFonts w:ascii="Cambria Math" w:hAnsi="Cambria Math"/>
          </w:rPr>
          <m:t>y</m:t>
        </m:r>
      </m:oMath>
      <w:r>
        <w:t>（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）和时间 </w:t>
      </w:r>
      <m:oMath>
        <m:r>
          <w:rPr>
            <w:rFonts w:ascii="Cambria Math" w:hAnsi="Cambria Math"/>
          </w:rPr>
          <m:t>x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min</m:t>
        </m:r>
      </m:oMath>
      <w:r>
        <w:t xml:space="preserve">）的关系如图所示，水温从 </w:t>
      </w:r>
      <m:oMath>
        <m:sSup>
          <m:sSupPr/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降到 </w:t>
      </w:r>
      <m:oMath>
        <m:sSup>
          <m:sSupPr/>
          <m:e>
            <m:r>
              <w:rPr>
                <w:rFonts w:ascii="Cambria Math" w:hAnsi="Cambria Math"/>
              </w:rPr>
              <m:t>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所用的时间是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21"/>
        </w:rPr>
        <w:drawing>
          <wp:inline distT="0" distB="0" distL="114300" distR="114300">
            <wp:extent cx="2133600" cy="1666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27</m:t>
        </m:r>
      </m:oMath>
      <w:r>
        <w:t xml:space="preserve"> 分钟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20</m:t>
        </m:r>
      </m:oMath>
      <w:r>
        <w:t xml:space="preserve"> 分钟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13</m:t>
        </m:r>
      </m:oMath>
      <w:r>
        <w:t xml:space="preserve"> 分钟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7</m:t>
        </m:r>
      </m:oMath>
      <w:r>
        <w:t xml:space="preserve"> 分钟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7. 已知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 的图象如图所示，则 </w:t>
      </w:r>
      <m:oMath>
        <m:r>
          <w:rPr>
            <w:rFonts w:ascii="Cambria Math" w:hAnsi="Cambria Math"/>
          </w:rPr>
          <m:t>y=ax+b</m:t>
        </m:r>
      </m:oMath>
      <w:r>
        <w:t xml:space="preserve"> 与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36"/>
        </w:rPr>
        <w:drawing>
          <wp:inline distT="0" distB="0" distL="114300" distR="114300">
            <wp:extent cx="1533525" cy="1857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w:r>
        <w:rPr>
          <w:position w:val="-86"/>
        </w:rPr>
        <w:drawing>
          <wp:inline distT="0" distB="0" distL="114300" distR="114300">
            <wp:extent cx="1209675" cy="12287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80"/>
        </w:rPr>
        <w:drawing>
          <wp:inline distT="0" distB="0" distL="114300" distR="114300">
            <wp:extent cx="1123950" cy="11525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C. </w:t>
      </w:r>
      <w:r>
        <w:rPr>
          <w:position w:val="-80"/>
        </w:rPr>
        <w:drawing>
          <wp:inline distT="0" distB="0" distL="114300" distR="114300">
            <wp:extent cx="1114425" cy="1152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94"/>
        </w:rPr>
        <w:drawing>
          <wp:inline distT="0" distB="0" distL="114300" distR="114300">
            <wp:extent cx="1219200" cy="1323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8. 已知二次函数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 的 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的部分对应值如下表，则下列判断中，正确的是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3"/>
        <w:spacing w:line="240" w:lineRule="auto"/>
        <w:jc w:val="center"/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6"/>
                    <m:mcJc m:val="center"/>
                  </m:mcPr>
                </m:mc>
                <m:mc>
                  <m:mcPr>
                    <m:count m:val="1"/>
                    <m:mcJc m:val="left"/>
                  </m:mcPr>
                </m:mc>
              </m:mcs>
              <m:plcHide m:val="1"/>
            </m:mPr>
            <m:mr>
              <m:e>
                <m:r>
                  <w:rPr>
                    <w:rFonts w:ascii="Cambria Math" w:hAnsi="Cambria Math"/>
                  </w:rPr>
                  <m:t>x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  <m:e>
                <m:r>
                  <w:rPr>
                    <w:rFonts w:ascii="Cambria Math" w:hAnsi="Cambria Math"/>
                  </w:rPr>
                  <m:t>−1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y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  <m:e>
                <m:r>
                  <w:rPr>
                    <w:rFonts w:ascii="Cambria Math" w:hAnsi="Cambria Math"/>
                  </w:rPr>
                  <m:t>−5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</m:e>
              <m:e>
                <m:r>
                  <w:rPr>
                    <w:rFonts w:ascii="Cambria Math" w:hAnsi="Cambria Math"/>
                  </w:rPr>
                  <m:t>−5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</m:mr>
          </m:m>
        </m:oMath>
      </m:oMathPara>
    </w:p>
    <w:p>
      <w:pPr>
        <w:pStyle w:val="197"/>
        <w:spacing w:line="240" w:lineRule="auto"/>
      </w:pPr>
      <w:r>
        <w:tab/>
      </w:r>
      <w:r>
        <w:t>A. 抛物线开口向上</w:t>
      </w:r>
    </w:p>
    <w:p>
      <w:pPr>
        <w:pStyle w:val="197"/>
        <w:spacing w:line="240" w:lineRule="auto"/>
      </w:pPr>
      <w:r>
        <w:tab/>
      </w:r>
      <w:r>
        <w:t xml:space="preserve">B. 抛物线与 </w:t>
      </w:r>
      <m:oMath>
        <m:r>
          <w:rPr>
            <w:rFonts w:ascii="Cambria Math" w:hAnsi="Cambria Math"/>
          </w:rPr>
          <m:t>y</m:t>
        </m:r>
      </m:oMath>
      <w:r>
        <w:t xml:space="preserve"> 轴交于负半轴</w:t>
      </w:r>
    </w:p>
    <w:p>
      <w:pPr>
        <w:pStyle w:val="197"/>
        <w:spacing w:line="240" w:lineRule="auto"/>
      </w:pPr>
      <w:r>
        <w:tab/>
      </w:r>
      <w:r>
        <w:t xml:space="preserve">C. 当 </w:t>
      </w:r>
      <m:oMath>
        <m:r>
          <w:rPr>
            <w:rFonts w:ascii="Cambria Math" w:hAnsi="Cambria Math"/>
          </w:rPr>
          <m:t>x=4</m:t>
        </m:r>
      </m:oMath>
      <w:r>
        <w:t xml:space="preserve"> 时，</w:t>
      </w:r>
      <m:oMath>
        <m:r>
          <w:rPr>
            <w:rFonts w:ascii="Cambria Math" w:hAnsi="Cambria Math"/>
          </w:rPr>
          <m:t>y&gt;0</m:t>
        </m:r>
      </m:oMath>
    </w:p>
    <w:p>
      <w:pPr>
        <w:pStyle w:val="197"/>
        <w:spacing w:line="240" w:lineRule="auto"/>
      </w:pPr>
      <w:r>
        <w:tab/>
      </w:r>
      <w:r>
        <w:t xml:space="preserve">D. 方程 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</m:oMath>
      <w:r>
        <w:t xml:space="preserve"> 的正根在 </w:t>
      </w:r>
      <m:oMath>
        <m:r>
          <w:rPr>
            <w:rFonts w:ascii="Cambria Math" w:hAnsi="Cambria Math"/>
          </w:rPr>
          <m:t>2</m:t>
        </m:r>
      </m:oMath>
      <w:r>
        <w:t xml:space="preserve"> 与 </w:t>
      </w:r>
      <m:oMath>
        <m:r>
          <w:rPr>
            <w:rFonts w:ascii="Cambria Math" w:hAnsi="Cambria Math"/>
          </w:rPr>
          <m:t>3</m:t>
        </m:r>
      </m:oMath>
      <w:r>
        <w:t xml:space="preserve"> 之间</w:t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二、填空题（共6小题）</w:t>
      </w:r>
    </w:p>
    <w:p>
      <w:pPr>
        <w:pStyle w:val="193"/>
        <w:spacing w:line="240" w:lineRule="auto"/>
      </w:pPr>
      <w:r>
        <w:t xml:space="preserve">9. 若函数 </w:t>
      </w:r>
      <m:oMath>
        <m:r>
          <w:rPr>
            <w:rFonts w:ascii="Cambria Math" w:hAnsi="Cambria Math"/>
          </w:rPr>
          <m:t>y=</m:t>
        </m:r>
        <m:d>
          <m:dPr/>
          <m:e>
            <m:r>
              <w:rPr>
                <w:rFonts w:ascii="Cambria Math" w:hAnsi="Cambria Math"/>
              </w:rPr>
              <m:t>m+1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∣m∣−2</m:t>
            </m:r>
          </m:sup>
        </m:sSup>
      </m:oMath>
      <w:r>
        <w:t xml:space="preserve"> 是反比例函数，则 </w:t>
      </w:r>
      <m:oMath>
        <m:r>
          <w:rPr>
            <w:rFonts w:ascii="Cambria Math" w:hAnsi="Cambria Math"/>
          </w:rPr>
          <m:t>m=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10. 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经过点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−3,0</m:t>
            </m:r>
          </m:e>
        </m:d>
      </m:oMath>
      <w:r>
        <w:t xml:space="preserve">，对称轴是直线 </w:t>
      </w:r>
      <m:oMath>
        <m:r>
          <w:rPr>
            <w:rFonts w:ascii="Cambria Math" w:hAnsi="Cambria Math"/>
          </w:rPr>
          <m:t>x=−1</m:t>
        </m:r>
      </m:oMath>
      <w:r>
        <w:t xml:space="preserve">，则 </w:t>
      </w:r>
      <m:oMath>
        <m:r>
          <w:rPr>
            <w:rFonts w:ascii="Cambria Math" w:hAnsi="Cambria Math"/>
          </w:rPr>
          <m:t>a+b+c=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11. 若函数 </w:t>
      </w:r>
      <m:oMath>
        <m:r>
          <w:rPr>
            <w:rFonts w:ascii="Cambria Math" w:hAnsi="Cambria Math"/>
          </w:rPr>
          <m:t>y=m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</m:t>
        </m:r>
      </m:oMath>
      <w:r>
        <w:t xml:space="preserve"> 的图象与 </w:t>
      </w:r>
      <m:oMath>
        <m:r>
          <w:rPr>
            <w:rFonts w:ascii="Cambria Math" w:hAnsi="Cambria Math"/>
          </w:rPr>
          <m:t>x</m:t>
        </m:r>
      </m:oMath>
      <w:r>
        <w:t xml:space="preserve"> 轴只有一个公共点，则常数 </w:t>
      </w:r>
      <m:oMath>
        <m:r>
          <w:rPr>
            <w:rFonts w:ascii="Cambria Math" w:hAnsi="Cambria Math"/>
          </w:rPr>
          <m:t>m</m:t>
        </m:r>
      </m:oMath>
      <w:r>
        <w:t xml:space="preserve"> 的值是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12. 如图，横跨永定河上的“新首钢大桥”有一段抛物线形的拱梁，抛物线的解析式为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，小强骑自行车从拱梁一端 </w:t>
      </w:r>
      <m:oMath>
        <m:r>
          <w:rPr>
            <w:rFonts w:ascii="Cambria Math" w:hAnsi="Cambria Math"/>
          </w:rPr>
          <m:t>O</m:t>
        </m:r>
      </m:oMath>
      <w:r>
        <w:t xml:space="preserve"> 沿直线匀速穿过拱梁部分的桥面 </w:t>
      </w:r>
      <m:oMath>
        <m:r>
          <w:rPr>
            <w:rFonts w:ascii="Cambria Math" w:hAnsi="Cambria Math"/>
          </w:rPr>
          <m:t>OC</m:t>
        </m:r>
      </m:oMath>
      <w:r>
        <w:t xml:space="preserve">，当小强骑自行车行驶 </w:t>
      </w:r>
      <m:oMath>
        <m:r>
          <w:rPr>
            <w:rFonts w:ascii="Cambria Math" w:hAnsi="Cambria Math"/>
          </w:rPr>
          <m:t>28</m:t>
        </m:r>
      </m:oMath>
      <w:r>
        <w:t xml:space="preserve"> 秒时和 </w:t>
      </w:r>
      <m:oMath>
        <m:r>
          <w:rPr>
            <w:rFonts w:ascii="Cambria Math" w:hAnsi="Cambria Math"/>
          </w:rPr>
          <m:t>46</m:t>
        </m:r>
      </m:oMath>
      <w:r>
        <w:t xml:space="preserve"> 秒时拱梁的高度相同，则小强骑自行车通过拱梁部分的桥面 </w:t>
      </w:r>
      <m:oMath>
        <m:r>
          <w:rPr>
            <w:rFonts w:ascii="Cambria Math" w:hAnsi="Cambria Math"/>
          </w:rPr>
          <m:t>OC</m:t>
        </m:r>
      </m:oMath>
      <w:r>
        <w:t xml:space="preserve"> 共需</w:t>
      </w:r>
      <w:r>
        <w:rPr>
          <w:u w:val="single"/>
        </w:rPr>
        <w:t xml:space="preserve">                </w:t>
      </w:r>
      <w:r>
        <w:t>秒．</w:t>
      </w:r>
    </w:p>
    <w:p>
      <w:pPr>
        <w:pStyle w:val="194"/>
        <w:spacing w:line="240" w:lineRule="auto"/>
      </w:pPr>
      <w:r>
        <w:tab/>
      </w:r>
      <w:r>
        <w:rPr>
          <w:position w:val="-83"/>
        </w:rPr>
        <w:drawing>
          <wp:inline distT="0" distB="0" distL="114300" distR="114300">
            <wp:extent cx="2276475" cy="11906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13. 如图，在平面直角坐标系中，四边形 </w:t>
      </w:r>
      <m:oMath>
        <m:r>
          <w:rPr>
            <w:rFonts w:ascii="Cambria Math" w:hAnsi="Cambria Math"/>
          </w:rPr>
          <m:t>AOBC</m:t>
        </m:r>
      </m:oMath>
      <w:r>
        <w:t xml:space="preserve"> 为矩形，且点 </w:t>
      </w:r>
      <m:oMath>
        <m:r>
          <w:rPr>
            <w:rFonts w:ascii="Cambria Math" w:hAnsi="Cambria Math"/>
          </w:rPr>
          <m:t>C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8,6</m:t>
            </m:r>
          </m:e>
        </m:d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 xml:space="preserve"> 为 </w:t>
      </w:r>
      <m:oMath>
        <m:r>
          <w:rPr>
            <w:rFonts w:ascii="Cambria Math" w:hAnsi="Cambria Math"/>
          </w:rPr>
          <m:t>BC</m:t>
        </m:r>
      </m:oMath>
      <w:r>
        <w:t xml:space="preserve"> 的中点，反比例函数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r>
          <w:rPr>
            <w:rFonts w:ascii="Cambria Math" w:hAnsi="Cambria Math"/>
          </w:rPr>
          <m:t>k</m:t>
        </m:r>
      </m:oMath>
      <w:r>
        <w:t xml:space="preserve"> 是常数，</w:t>
      </w:r>
      <m:oMath>
        <m:r>
          <w:rPr>
            <w:rFonts w:ascii="Cambria Math" w:hAnsi="Cambria Math"/>
          </w:rPr>
          <m:t>k≠0</m:t>
        </m:r>
      </m:oMath>
      <w:r>
        <w:t xml:space="preserve">）的图象经过点 </w:t>
      </w:r>
      <m:oMath>
        <m:r>
          <w:rPr>
            <w:rFonts w:ascii="Cambria Math" w:hAnsi="Cambria Math"/>
          </w:rPr>
          <m:t>M</m:t>
        </m:r>
      </m:oMath>
      <w:r>
        <w:t xml:space="preserve">，交 </w:t>
      </w:r>
      <m:oMath>
        <m:r>
          <w:rPr>
            <w:rFonts w:ascii="Cambria Math" w:hAnsi="Cambria Math"/>
          </w:rPr>
          <m:t>AC</m:t>
        </m:r>
      </m:oMath>
      <w:r>
        <w:t xml:space="preserve"> 于点 </w:t>
      </w:r>
      <m:oMath>
        <m:r>
          <w:rPr>
            <w:rFonts w:ascii="Cambria Math" w:hAnsi="Cambria Math"/>
          </w:rPr>
          <m:t>N</m:t>
        </m:r>
      </m:oMath>
      <w:r>
        <w:t xml:space="preserve">，则 </w:t>
      </w:r>
      <m:oMath>
        <m:r>
          <w:rPr>
            <w:rFonts w:ascii="Cambria Math" w:hAnsi="Cambria Math"/>
          </w:rPr>
          <m:t>MN</m:t>
        </m:r>
      </m:oMath>
      <w:r>
        <w:t xml:space="preserve"> 的长度是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23"/>
        </w:rPr>
        <w:drawing>
          <wp:inline distT="0" distB="0" distL="114300" distR="114300">
            <wp:extent cx="1666875" cy="16954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14. 已知反比例函数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的图象上有一组点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，它们的横坐标依次增加 </w:t>
      </w:r>
      <m:oMath>
        <m:r>
          <w:rPr>
            <w:rFonts w:ascii="Cambria Math" w:hAnsi="Cambria Math"/>
          </w:rPr>
          <m:t>1</m:t>
        </m:r>
      </m:oMath>
      <w:r>
        <w:t xml:space="preserve">，且点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的横坐标为 </w:t>
      </w:r>
      <m:oMath>
        <m:r>
          <w:rPr>
            <w:rFonts w:ascii="Cambria Math" w:hAnsi="Cambria Math"/>
          </w:rPr>
          <m:t>1</m:t>
        </m:r>
      </m:oMath>
      <w:r>
        <w:t>．“</w:t>
      </w:r>
      <w:r>
        <w:rPr>
          <w:rFonts w:ascii="宋体" w:hAnsi="宋体"/>
        </w:rPr>
        <w:t>①</w:t>
      </w:r>
      <w:r>
        <w:t>，</w:t>
      </w:r>
      <w:r>
        <w:rPr>
          <w:rFonts w:ascii="宋体" w:hAnsi="宋体"/>
        </w:rPr>
        <w:t>②</w:t>
      </w:r>
      <w:r>
        <w:t>，</w:t>
      </w:r>
      <w:r>
        <w:rPr>
          <w:rFonts w:ascii="宋体" w:hAnsi="宋体"/>
        </w:rPr>
        <w:t>③</w:t>
      </w:r>
      <w:r>
        <w:t>，</w:t>
      </w:r>
      <m:oMath>
        <m:r>
          <w:rPr>
            <w:rFonts w:ascii="Cambria Math" w:hAnsi="Cambria Math"/>
          </w:rPr>
          <m:t>⋯</m:t>
        </m:r>
      </m:oMath>
      <w:r>
        <w:t xml:space="preserve">”分别表示如图所示的三角形的面积，记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=①−②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=②−③</m:t>
        </m:r>
      </m:oMath>
      <w:r>
        <w:t>，</w:t>
      </w:r>
      <m:oMath>
        <m:r>
          <w:rPr>
            <w:rFonts w:ascii="Cambria Math" w:hAnsi="Cambria Math"/>
          </w:rPr>
          <m:t>⋯⋯</m:t>
        </m:r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+⋯+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（用含 </w:t>
      </w:r>
      <m:oMath>
        <m:r>
          <w:rPr>
            <w:rFonts w:ascii="Cambria Math" w:hAnsi="Cambria Math"/>
          </w:rPr>
          <m:t>n</m:t>
        </m:r>
      </m:oMath>
      <w:r>
        <w:t xml:space="preserve"> 的式子表示）．</w:t>
      </w:r>
    </w:p>
    <w:p>
      <w:pPr>
        <w:pStyle w:val="194"/>
        <w:spacing w:line="240" w:lineRule="auto"/>
      </w:pPr>
      <w:r>
        <w:tab/>
      </w:r>
      <w:r>
        <w:rPr>
          <w:position w:val="-117"/>
        </w:rPr>
        <w:drawing>
          <wp:inline distT="0" distB="0" distL="114300" distR="114300">
            <wp:extent cx="2390775" cy="16192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三、解答题（共8小题）</w:t>
      </w:r>
    </w:p>
    <w:p>
      <w:pPr>
        <w:pStyle w:val="194"/>
        <w:spacing w:line="240" w:lineRule="auto"/>
      </w:pPr>
      <w:r>
        <w:t xml:space="preserve">15. 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2m−3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的图象位于第一、三象限，点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−2,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是该图象上的两点．</w:t>
      </w:r>
    </w:p>
    <w:p>
      <w:pPr>
        <w:pStyle w:val="202"/>
        <w:spacing w:line="240" w:lineRule="auto"/>
      </w:pPr>
      <w:r>
        <w:t xml:space="preserve">（1）求 </w:t>
      </w:r>
      <m:oMath>
        <m:r>
          <w:rPr>
            <w:rFonts w:ascii="Cambria Math" w:hAnsi="Cambria Math"/>
          </w:rPr>
          <m:t>m</m:t>
        </m:r>
      </m:oMath>
      <w:r>
        <w:t xml:space="preserve"> 的取值范围；</w:t>
      </w:r>
    </w:p>
    <w:p>
      <w:pPr>
        <w:pStyle w:val="202"/>
        <w:spacing w:line="240" w:lineRule="auto"/>
      </w:pPr>
      <w:r>
        <w:t xml:space="preserve">（2）比较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与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的大小．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16. 已知二次函数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+2x−3</m:t>
        </m:r>
      </m:oMath>
      <w:r>
        <w:t>．</w:t>
      </w:r>
    </w:p>
    <w:p>
      <w:pPr>
        <w:pStyle w:val="202"/>
        <w:spacing w:line="240" w:lineRule="auto"/>
      </w:pPr>
      <w:r>
        <w:t xml:space="preserve">（1）将二次函数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+2x−3</m:t>
        </m:r>
      </m:oMath>
      <w:r>
        <w:t xml:space="preserve"> 化成顶点式；</w:t>
      </w:r>
    </w:p>
    <w:p>
      <w:pPr>
        <w:pStyle w:val="202"/>
        <w:spacing w:line="240" w:lineRule="auto"/>
      </w:pPr>
      <w:r>
        <w:t xml:space="preserve">（2）求图象与 </w:t>
      </w:r>
      <m:oMath>
        <m:r>
          <w:rPr>
            <w:rFonts w:ascii="Cambria Math" w:hAnsi="Cambria Math"/>
          </w:rPr>
          <m:t>x</m:t>
        </m:r>
      </m:oMath>
      <w:r>
        <w:t xml:space="preserve"> 轴，</w:t>
      </w:r>
      <m:oMath>
        <m:r>
          <w:rPr>
            <w:rFonts w:ascii="Cambria Math" w:hAnsi="Cambria Math"/>
          </w:rPr>
          <m:t>y</m:t>
        </m:r>
      </m:oMath>
      <w:r>
        <w:t xml:space="preserve"> 轴的交点坐标；</w:t>
      </w:r>
    </w:p>
    <w:p>
      <w:pPr>
        <w:pStyle w:val="202"/>
        <w:spacing w:line="240" w:lineRule="auto"/>
      </w:pPr>
      <w:r>
        <w:t>（3）在坐标系中利用描点法画出此抛物线．</w:t>
      </w:r>
    </w:p>
    <w:p>
      <w:pPr>
        <w:pStyle w:val="202"/>
        <w:spacing w:line="240" w:lineRule="auto"/>
      </w:pPr>
      <w:r>
        <w:tab/>
      </w:r>
      <w:r>
        <w:rPr>
          <w:position w:val="-200"/>
        </w:rPr>
        <w:drawing>
          <wp:inline distT="0" distB="0" distL="114300" distR="114300">
            <wp:extent cx="2266950" cy="2667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17. 已知，如图，四边形 </w:t>
      </w:r>
      <m:oMath>
        <m:r>
          <w:rPr>
            <w:rFonts w:ascii="Cambria Math" w:hAnsi="Cambria Math"/>
          </w:rPr>
          <m:t>ABCD</m:t>
        </m:r>
      </m:oMath>
      <w:r>
        <w:t xml:space="preserve"> 是一块边长为 </w:t>
      </w:r>
      <m:oMath>
        <m:r>
          <w:rPr>
            <w:rFonts w:ascii="Cambria Math" w:hAnsi="Cambria Math"/>
          </w:rPr>
          <m:t>2</m:t>
        </m:r>
      </m:oMath>
      <w:r>
        <w:t xml:space="preserve"> 米的正方形铁板，在边 </w:t>
      </w:r>
      <m:oMath>
        <m:r>
          <w:rPr>
            <w:rFonts w:ascii="Cambria Math" w:hAnsi="Cambria Math"/>
          </w:rPr>
          <m:t>AB</m:t>
        </m:r>
      </m:oMath>
      <w:r>
        <w:t xml:space="preserve"> 上选取一点 </w:t>
      </w:r>
      <m:oMath>
        <m:r>
          <w:rPr>
            <w:rFonts w:ascii="Cambria Math" w:hAnsi="Cambria Math"/>
          </w:rPr>
          <m:t>M</m:t>
        </m:r>
      </m:oMath>
      <w:r>
        <w:t xml:space="preserve">，分别以 </w:t>
      </w:r>
      <m:oMath>
        <m:r>
          <w:rPr>
            <w:rFonts w:ascii="Cambria Math" w:hAnsi="Cambria Math"/>
          </w:rPr>
          <m:t>AM</m:t>
        </m:r>
      </m:oMath>
      <w:r>
        <w:t xml:space="preserve"> 和 </w:t>
      </w:r>
      <m:oMath>
        <m:r>
          <w:rPr>
            <w:rFonts w:ascii="Cambria Math" w:hAnsi="Cambria Math"/>
          </w:rPr>
          <m:t>MB</m:t>
        </m:r>
      </m:oMath>
      <w:r>
        <w:t xml:space="preserve"> 为边截取两块相邻的正方形板料．当 </w:t>
      </w:r>
      <m:oMath>
        <m:r>
          <w:rPr>
            <w:rFonts w:ascii="Cambria Math" w:hAnsi="Cambria Math"/>
          </w:rPr>
          <m:t>AM</m:t>
        </m:r>
      </m:oMath>
      <w:r>
        <w:t xml:space="preserve"> 的长为何值时，截取两块相邻的正方形板料的总面积最小?</w:t>
      </w:r>
    </w:p>
    <w:p>
      <w:pPr>
        <w:pStyle w:val="194"/>
        <w:spacing w:line="240" w:lineRule="auto"/>
      </w:pPr>
      <w:r>
        <w:tab/>
      </w:r>
      <w:r>
        <w:rPr>
          <w:position w:val="-138"/>
        </w:rPr>
        <w:drawing>
          <wp:inline distT="0" distB="0" distL="114300" distR="114300">
            <wp:extent cx="1704975" cy="18859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18. 如图，在平面直角坐标系中，抛物线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经过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−2,−4</m:t>
            </m:r>
          </m:e>
        </m:d>
      </m:oMath>
      <w:r>
        <w:t>，</w:t>
      </w:r>
      <m:oMath>
        <m:r>
          <w:rPr>
            <w:rFonts w:ascii="Cambria Math" w:hAnsi="Cambria Math"/>
          </w:rPr>
          <m:t>O</m:t>
        </m:r>
        <m:d>
          <m:dPr/>
          <m:e>
            <m:r>
              <w:rPr>
                <w:rFonts w:ascii="Cambria Math" w:hAnsi="Cambria Math"/>
              </w:rPr>
              <m:t>0,0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2,0</m:t>
            </m:r>
          </m:e>
        </m:d>
      </m:oMath>
      <w:r>
        <w:t xml:space="preserve"> 三点．</w:t>
      </w:r>
    </w:p>
    <w:p>
      <w:pPr>
        <w:pStyle w:val="194"/>
        <w:spacing w:line="240" w:lineRule="auto"/>
      </w:pPr>
      <w:r>
        <w:tab/>
      </w:r>
      <w:r>
        <w:rPr>
          <w:position w:val="-144"/>
        </w:rPr>
        <w:drawing>
          <wp:inline distT="0" distB="0" distL="114300" distR="114300">
            <wp:extent cx="1905000" cy="1956435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56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（1）求抛物线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的解析式；</w:t>
      </w:r>
    </w:p>
    <w:p>
      <w:pPr>
        <w:pStyle w:val="202"/>
        <w:spacing w:line="240" w:lineRule="auto"/>
      </w:pPr>
      <w:r>
        <w:t xml:space="preserve">（2）若点 </w:t>
      </w:r>
      <m:oMath>
        <m:r>
          <w:rPr>
            <w:rFonts w:ascii="Cambria Math" w:hAnsi="Cambria Math"/>
          </w:rPr>
          <m:t>M</m:t>
        </m:r>
      </m:oMath>
      <w:r>
        <w:t xml:space="preserve"> 是该抛物线对称轴上的一点，求 </w:t>
      </w:r>
      <m:oMath>
        <m:r>
          <w:rPr>
            <w:rFonts w:ascii="Cambria Math" w:hAnsi="Cambria Math"/>
          </w:rPr>
          <m:t>AM+OM</m:t>
        </m:r>
      </m:oMath>
      <w:r>
        <w:t xml:space="preserve"> 的最小值．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19. 已知，如图，一次函数 </w:t>
      </w:r>
      <m:oMath>
        <m:r>
          <w:rPr>
            <w:rFonts w:ascii="Cambria Math" w:hAnsi="Cambria Math"/>
          </w:rPr>
          <m:t>y=kx+b</m:t>
        </m:r>
      </m:oMath>
      <w:r>
        <w:t>（</w:t>
      </w:r>
      <m:oMath>
        <m:r>
          <w:rPr>
            <w:rFonts w:ascii="Cambria Math" w:hAnsi="Cambria Math"/>
          </w:rPr>
          <m:t>k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为常数，</w:t>
      </w:r>
      <m:oMath>
        <m:r>
          <w:rPr>
            <w:rFonts w:ascii="Cambria Math" w:hAnsi="Cambria Math"/>
          </w:rPr>
          <m:t>k≠0</m:t>
        </m:r>
      </m:oMath>
      <w:r>
        <w:t xml:space="preserve">）的图象与 </w:t>
      </w:r>
      <m:oMath>
        <m:r>
          <w:rPr>
            <w:rFonts w:ascii="Cambria Math" w:hAnsi="Cambria Math"/>
          </w:rPr>
          <m:t>x</m:t>
        </m:r>
      </m:oMath>
      <w:r>
        <w:t xml:space="preserve"> 轴，</w:t>
      </w:r>
      <m:oMath>
        <m:r>
          <w:rPr>
            <w:rFonts w:ascii="Cambria Math" w:hAnsi="Cambria Math"/>
          </w:rPr>
          <m:t>y</m:t>
        </m:r>
      </m:oMath>
      <w:r>
        <w:t xml:space="preserve"> 轴正半轴分别交于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两点，且与反比例函数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r>
          <w:rPr>
            <w:rFonts w:ascii="Cambria Math" w:hAnsi="Cambria Math"/>
          </w:rPr>
          <m:t>n</m:t>
        </m:r>
      </m:oMath>
      <w:r>
        <w:t xml:space="preserve"> 为常数且 </w:t>
      </w:r>
      <m:oMath>
        <m:r>
          <w:rPr>
            <w:rFonts w:ascii="Cambria Math" w:hAnsi="Cambria Math"/>
          </w:rPr>
          <m:t>n≠0</m:t>
        </m:r>
      </m:oMath>
      <w:r>
        <w:t xml:space="preserve">）的图象在第二象限交于点 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CD⊥x</m:t>
        </m:r>
        <m:r>
          <m:rPr>
            <m:sty m:val="p"/>
          </m:rPr>
          <w:rPr>
            <w:rFonts w:ascii="Cambria Math" w:hAnsi="Cambria Math"/>
          </w:rPr>
          <m:t>轴</m:t>
        </m:r>
      </m:oMath>
      <w:r>
        <w:t xml:space="preserve">，垂足为点 </w:t>
      </w:r>
      <m:oMath>
        <m:r>
          <w:rPr>
            <w:rFonts w:ascii="Cambria Math" w:hAnsi="Cambria Math"/>
          </w:rPr>
          <m:t>D</m:t>
        </m:r>
      </m:oMath>
      <w:r>
        <w:t xml:space="preserve">，若 </w:t>
      </w:r>
      <m:oMath>
        <m:r>
          <w:rPr>
            <w:rFonts w:ascii="Cambria Math" w:hAnsi="Cambria Math"/>
          </w:rPr>
          <m:t>OB=2OA=3OD=6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45"/>
        </w:rPr>
        <w:drawing>
          <wp:inline distT="0" distB="0" distL="114300" distR="114300">
            <wp:extent cx="1876425" cy="1971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（1）求点 </w:t>
      </w:r>
      <m:oMath>
        <m:r>
          <w:rPr>
            <w:rFonts w:ascii="Cambria Math" w:hAnsi="Cambria Math"/>
          </w:rPr>
          <m:t>A</m:t>
        </m:r>
      </m:oMath>
      <w:r>
        <w:t xml:space="preserve"> 和点 </w:t>
      </w:r>
      <m:oMath>
        <m:r>
          <w:rPr>
            <w:rFonts w:ascii="Cambria Math" w:hAnsi="Cambria Math"/>
          </w:rPr>
          <m:t>B</m:t>
        </m:r>
      </m:oMath>
      <w:r>
        <w:t xml:space="preserve"> 的坐标；</w:t>
      </w:r>
    </w:p>
    <w:p>
      <w:pPr>
        <w:pStyle w:val="202"/>
        <w:spacing w:line="240" w:lineRule="auto"/>
      </w:pPr>
      <w:r>
        <w:t>（2）求反比例函数的解析式；</w:t>
      </w:r>
    </w:p>
    <w:p>
      <w:pPr>
        <w:pStyle w:val="202"/>
        <w:spacing w:line="240" w:lineRule="auto"/>
      </w:pPr>
      <w:r>
        <w:t xml:space="preserve">（3）若两函数图象的另一个交点为 </w:t>
      </w:r>
      <m:oMath>
        <m:r>
          <w:rPr>
            <w:rFonts w:ascii="Cambria Math" w:hAnsi="Cambria Math"/>
          </w:rPr>
          <m:t>E</m:t>
        </m:r>
      </m:oMath>
      <w:r>
        <w:t xml:space="preserve">，在 </w:t>
      </w:r>
      <m:oMath>
        <m:r>
          <w:rPr>
            <w:rFonts w:ascii="Cambria Math" w:hAnsi="Cambria Math"/>
          </w:rPr>
          <m:t>x</m:t>
        </m:r>
      </m:oMath>
      <w:r>
        <w:t xml:space="preserve"> 轴上有一点 </w:t>
      </w:r>
      <m:oMath>
        <m:r>
          <w:rPr>
            <w:rFonts w:ascii="Cambria Math" w:hAnsi="Cambria Math"/>
          </w:rPr>
          <m:t>P</m:t>
        </m:r>
      </m:oMath>
      <w:r>
        <w:t xml:space="preserve">，使得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△PCE</m:t>
            </m:r>
          </m:sub>
        </m:sSub>
        <m:r>
          <w:rPr>
            <w:rFonts w:ascii="Cambria Math" w:hAnsi="Cambria Math"/>
          </w:rPr>
          <m:t>=21</m:t>
        </m:r>
      </m:oMath>
      <w:r>
        <w:t xml:space="preserve">，求点 </w:t>
      </w:r>
      <m:oMath>
        <m:r>
          <w:rPr>
            <w:rFonts w:ascii="Cambria Math" w:hAnsi="Cambria Math"/>
          </w:rPr>
          <m:t>P</m:t>
        </m:r>
      </m:oMath>
      <w:r>
        <w:t xml:space="preserve"> 的坐标．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20. 如图所示，二次函数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+2x+m</m:t>
        </m:r>
      </m:oMath>
      <w:r>
        <w:t xml:space="preserve"> 的图象与 </w:t>
      </w:r>
      <m:oMath>
        <m:r>
          <w:rPr>
            <w:rFonts w:ascii="Cambria Math" w:hAnsi="Cambria Math"/>
          </w:rPr>
          <m:t>x</m:t>
        </m:r>
      </m:oMath>
      <w:r>
        <w:t xml:space="preserve"> 轴的一个交点为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 xml:space="preserve">，另一个交点为 </w:t>
      </w:r>
      <m:oMath>
        <m:r>
          <w:rPr>
            <w:rFonts w:ascii="Cambria Math" w:hAnsi="Cambria Math"/>
          </w:rPr>
          <m:t>B</m:t>
        </m:r>
      </m:oMath>
      <w:r>
        <w:t xml:space="preserve">，且与 </w:t>
      </w:r>
      <m:oMath>
        <m:r>
          <w:rPr>
            <w:rFonts w:ascii="Cambria Math" w:hAnsi="Cambria Math"/>
          </w:rPr>
          <m:t>y</m:t>
        </m:r>
      </m:oMath>
      <w:r>
        <w:t xml:space="preserve"> 轴交于点 </w:t>
      </w:r>
      <m:oMath>
        <m:r>
          <w:rPr>
            <w:rFonts w:ascii="Cambria Math" w:hAnsi="Cambria Math"/>
          </w:rPr>
          <m:t>C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06"/>
        </w:rPr>
        <w:drawing>
          <wp:inline distT="0" distB="0" distL="114300" distR="114300">
            <wp:extent cx="1666875" cy="14763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（1）求 </w:t>
      </w:r>
      <m:oMath>
        <m:r>
          <w:rPr>
            <w:rFonts w:ascii="Cambria Math" w:hAnsi="Cambria Math"/>
          </w:rPr>
          <m:t>m</m:t>
        </m:r>
      </m:oMath>
      <w:r>
        <w:t xml:space="preserve"> 的值．</w:t>
      </w:r>
    </w:p>
    <w:p>
      <w:pPr>
        <w:pStyle w:val="202"/>
        <w:spacing w:line="240" w:lineRule="auto"/>
      </w:pPr>
      <w:r>
        <w:t xml:space="preserve">（2）求点 </w:t>
      </w:r>
      <m:oMath>
        <m:r>
          <w:rPr>
            <w:rFonts w:ascii="Cambria Math" w:hAnsi="Cambria Math"/>
          </w:rPr>
          <m:t>B</m:t>
        </m:r>
      </m:oMath>
      <w:r>
        <w:t xml:space="preserve"> 的坐标．</w:t>
      </w:r>
    </w:p>
    <w:p>
      <w:pPr>
        <w:pStyle w:val="202"/>
        <w:spacing w:line="240" w:lineRule="auto"/>
      </w:pPr>
      <w:r>
        <w:t xml:space="preserve">（3）该二次函数图象上有一点 </w:t>
      </w:r>
      <m:oMath>
        <m:r>
          <w:rPr>
            <w:rFonts w:ascii="Cambria Math" w:hAnsi="Cambria Math"/>
          </w:rPr>
          <m:t>D</m:t>
        </m:r>
        <m:d>
          <m:dPr/>
          <m:e>
            <m:r>
              <w:rPr>
                <w:rFonts w:ascii="Cambria Math" w:hAnsi="Cambria Math"/>
              </w:rPr>
              <m:t>x,y</m:t>
            </m:r>
          </m:e>
        </m:d>
      </m:oMath>
      <w:r>
        <w:t xml:space="preserve">（其中 </w:t>
      </w:r>
      <m:oMath>
        <m:r>
          <w:rPr>
            <w:rFonts w:ascii="Cambria Math" w:hAnsi="Cambria Math"/>
          </w:rPr>
          <m:t>x&gt;0</m:t>
        </m:r>
      </m:oMath>
      <w:r>
        <w:t>，</w:t>
      </w:r>
      <m:oMath>
        <m:r>
          <w:rPr>
            <w:rFonts w:ascii="Cambria Math" w:hAnsi="Cambria Math"/>
          </w:rPr>
          <m:t>y&gt;0</m:t>
        </m:r>
      </m:oMath>
      <w:r>
        <w:t xml:space="preserve">），使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△ABD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△ABC</m:t>
            </m:r>
          </m:sub>
        </m:sSub>
      </m:oMath>
      <w:r>
        <w:t xml:space="preserve">，求点 </w:t>
      </w:r>
      <m:oMath>
        <m:r>
          <w:rPr>
            <w:rFonts w:ascii="Cambria Math" w:hAnsi="Cambria Math"/>
          </w:rPr>
          <m:t>D</m:t>
        </m:r>
      </m:oMath>
      <w:r>
        <w:t xml:space="preserve"> 的坐标．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21. 一位运动员在距篮下 </w:t>
      </w:r>
      <m:oMath>
        <m:r>
          <w:rPr>
            <w:rFonts w:ascii="Cambria Math" w:hAnsi="Cambria Math"/>
          </w:rPr>
          <m:t>4</m:t>
        </m:r>
      </m:oMath>
      <w:r>
        <w:t xml:space="preserve"> 米处跳起投篮，球运行的路线是抛物线，当球运行的水平距离为 </w:t>
      </w:r>
      <m:oMath>
        <m:r>
          <w:rPr>
            <w:rFonts w:ascii="Cambria Math" w:hAnsi="Cambria Math"/>
          </w:rPr>
          <m:t>2.5 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时，达到最大高度 </w:t>
      </w:r>
      <m:oMath>
        <m:r>
          <w:rPr>
            <w:rFonts w:ascii="Cambria Math" w:hAnsi="Cambria Math"/>
          </w:rPr>
          <m:t>3.5 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，然后准确落入篮圈．已知篮圈中心到地面的距离为 </w:t>
      </w:r>
      <m:oMath>
        <m:r>
          <w:rPr>
            <w:rFonts w:ascii="Cambria Math" w:hAnsi="Cambria Math"/>
          </w:rPr>
          <m:t>3.05 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．</w:t>
      </w:r>
    </w:p>
    <w:p>
      <w:pPr>
        <w:pStyle w:val="202"/>
        <w:spacing w:line="240" w:lineRule="auto"/>
      </w:pPr>
      <w:r>
        <w:t>（1）建立如图所示的直角坐标系，求抛物线的表达式；</w:t>
      </w:r>
    </w:p>
    <w:p>
      <w:pPr>
        <w:pStyle w:val="202"/>
        <w:spacing w:line="240" w:lineRule="auto"/>
      </w:pPr>
      <w:r>
        <w:tab/>
      </w:r>
      <w:r>
        <w:rPr>
          <w:position w:val="-136"/>
        </w:rPr>
        <w:drawing>
          <wp:inline distT="0" distB="0" distL="114300" distR="114300">
            <wp:extent cx="2333625" cy="18573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（2）该运动员身高 </w:t>
      </w:r>
      <m:oMath>
        <m:r>
          <w:rPr>
            <w:rFonts w:ascii="Cambria Math" w:hAnsi="Cambria Math"/>
          </w:rPr>
          <m:t>1.7 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，在这次跳投中，球在头顶上方 </w:t>
      </w:r>
      <m:oMath>
        <m:r>
          <w:rPr>
            <w:rFonts w:ascii="Cambria Math" w:hAnsi="Cambria Math"/>
          </w:rPr>
          <m:t>0.25 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处出手，问：球出手时，他跳离地面的高度是多少?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22. 在平面直角坐标系 </w:t>
      </w:r>
      <m:oMath>
        <m:r>
          <w:rPr>
            <w:rFonts w:ascii="Cambria Math" w:hAnsi="Cambria Math"/>
          </w:rPr>
          <m:t>xOy</m:t>
        </m:r>
      </m:oMath>
      <w:r>
        <w:t xml:space="preserve"> 中，直线 </w:t>
      </w:r>
      <m:oMath>
        <m:r>
          <w:rPr>
            <w:rFonts w:ascii="Cambria Math" w:hAnsi="Cambria Math"/>
          </w:rPr>
          <m:t>y=4x+4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轴、 </w:t>
      </w:r>
      <m:oMath>
        <m:r>
          <w:rPr>
            <w:rFonts w:ascii="Cambria Math" w:hAnsi="Cambria Math"/>
          </w:rPr>
          <m:t>y</m:t>
        </m:r>
      </m:oMath>
      <w:r>
        <w:t xml:space="preserve"> 轴分别交于点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+bx−3a</m:t>
        </m:r>
      </m:oMath>
      <w:r>
        <w:t xml:space="preserve"> 经过点 </w:t>
      </w:r>
      <m:oMath>
        <m:r>
          <w:rPr>
            <w:rFonts w:ascii="Cambria Math" w:hAnsi="Cambria Math"/>
          </w:rPr>
          <m:t>A</m:t>
        </m:r>
      </m:oMath>
      <w:r>
        <w:t xml:space="preserve">，将点 </w:t>
      </w:r>
      <m:oMath>
        <m:r>
          <w:rPr>
            <w:rFonts w:ascii="Cambria Math" w:hAnsi="Cambria Math"/>
          </w:rPr>
          <m:t>B</m:t>
        </m:r>
      </m:oMath>
      <w:r>
        <w:t xml:space="preserve"> 向右平移 </w:t>
      </w:r>
      <m:oMath>
        <m:r>
          <w:rPr>
            <w:rFonts w:ascii="Cambria Math" w:hAnsi="Cambria Math"/>
          </w:rPr>
          <m:t>5</m:t>
        </m:r>
      </m:oMath>
      <w:r>
        <w:t xml:space="preserve"> 个单位长度，得到点 </w:t>
      </w:r>
      <m:oMath>
        <m:r>
          <w:rPr>
            <w:rFonts w:ascii="Cambria Math" w:hAnsi="Cambria Math"/>
          </w:rPr>
          <m:t>C</m:t>
        </m:r>
      </m:oMath>
      <w:r>
        <w:t>．</w:t>
      </w:r>
    </w:p>
    <w:p>
      <w:pPr>
        <w:pStyle w:val="202"/>
        <w:spacing w:line="240" w:lineRule="auto"/>
      </w:pPr>
      <w:r>
        <w:t xml:space="preserve">（1）求点 </w:t>
      </w:r>
      <m:oMath>
        <m:r>
          <w:rPr>
            <w:rFonts w:ascii="Cambria Math" w:hAnsi="Cambria Math"/>
          </w:rPr>
          <m:t>C</m:t>
        </m:r>
      </m:oMath>
      <w:r>
        <w:t xml:space="preserve"> 的坐标．</w:t>
      </w:r>
    </w:p>
    <w:p>
      <w:pPr>
        <w:pStyle w:val="202"/>
        <w:spacing w:line="240" w:lineRule="auto"/>
      </w:pPr>
      <w:r>
        <w:t>（2）求抛物线的对称轴．</w:t>
      </w:r>
    </w:p>
    <w:p>
      <w:pPr>
        <w:pStyle w:val="202"/>
        <w:spacing w:line="240" w:lineRule="auto"/>
      </w:pPr>
      <w:r>
        <w:t xml:space="preserve">（3）若抛物线与线段 </w:t>
      </w:r>
      <m:oMath>
        <m:r>
          <w:rPr>
            <w:rFonts w:ascii="Cambria Math" w:hAnsi="Cambria Math"/>
          </w:rPr>
          <m:t>BC</m:t>
        </m:r>
      </m:oMath>
      <w:r>
        <w:t xml:space="preserve"> 恰好有一个公共点，结合函数图象，求 </w:t>
      </w:r>
      <m:oMath>
        <m:r>
          <w:rPr>
            <w:rFonts w:ascii="Cambria Math" w:hAnsi="Cambria Math"/>
          </w:rPr>
          <m:t>a</m:t>
        </m:r>
      </m:oMath>
      <w:r>
        <w:t xml:space="preserve"> 的取值范围．</w:t>
      </w:r>
    </w:p>
    <w:p>
      <w:pPr>
        <w:spacing w:line="240" w:lineRule="auto"/>
      </w:pPr>
    </w:p>
    <w:p>
      <w:pPr>
        <w:pStyle w:val="3"/>
        <w:spacing w:line="240" w:lineRule="auto"/>
      </w:pPr>
      <w:r>
        <w:t>答案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1.  B</w:t>
      </w:r>
    </w:p>
    <w:p>
      <w:pPr>
        <w:pStyle w:val="177"/>
        <w:spacing w:line="240" w:lineRule="auto"/>
      </w:pPr>
      <w:r>
        <w:t xml:space="preserve">【解析】抛物线 </w:t>
      </w:r>
      <m:oMath>
        <m:r>
          <w:rPr>
            <w:rFonts w:ascii="Cambria Math" w:hAnsi="Cambria Math"/>
          </w:rPr>
          <m:t>y=a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x−h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+k</m:t>
        </m:r>
      </m:oMath>
      <w:r>
        <w:t xml:space="preserve"> 的顶点坐标为 </w:t>
      </w:r>
      <m:oMath>
        <m:d>
          <m:dPr/>
          <m:e>
            <m:r>
              <w:rPr>
                <w:rFonts w:ascii="Cambria Math" w:hAnsi="Cambria Math"/>
              </w:rPr>
              <m:t>h,k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>2.  B</w:t>
      </w:r>
    </w:p>
    <w:p>
      <w:pPr>
        <w:pStyle w:val="177"/>
        <w:spacing w:line="240" w:lineRule="auto"/>
      </w:pPr>
      <w:r>
        <w:t xml:space="preserve">【解析】因为反比例函数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的图象经过点 </w:t>
      </w:r>
      <m:oMath>
        <m:r>
          <w:rPr>
            <w:rFonts w:ascii="Cambria Math" w:hAnsi="Cambria Math"/>
          </w:rPr>
          <m:t>T</m:t>
        </m:r>
        <m:d>
          <m:dPr/>
          <m:e>
            <m:r>
              <w:rPr>
                <w:rFonts w:ascii="Cambria Math" w:hAnsi="Cambria Math"/>
              </w:rPr>
              <m:t>3,8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k=3×8=24</m:t>
        </m:r>
      </m:oMath>
      <w:r>
        <w:t>，</w:t>
      </w:r>
    </w:p>
    <w:p>
      <w:pPr>
        <w:pStyle w:val="177"/>
        <w:spacing w:line="240" w:lineRule="auto"/>
      </w:pPr>
      <w:r>
        <w:t xml:space="preserve">所以点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4,6</m:t>
            </m:r>
          </m:e>
        </m:d>
      </m:oMath>
      <w:r>
        <w:t>，</w:t>
      </w:r>
      <m:oMath>
        <m:r>
          <w:rPr>
            <w:rFonts w:ascii="Cambria Math" w:hAnsi="Cambria Math"/>
          </w:rPr>
          <m:t>M</m:t>
        </m:r>
        <m:d>
          <m:dPr/>
          <m:e>
            <m:r>
              <w:rPr>
                <w:rFonts w:ascii="Cambria Math" w:hAnsi="Cambria Math"/>
              </w:rPr>
              <m:t>−2,−12</m:t>
            </m:r>
          </m:e>
        </m:d>
      </m:oMath>
      <w:r>
        <w:t>，</w:t>
      </w:r>
      <m:oMath>
        <m:r>
          <w:rPr>
            <w:rFonts w:ascii="Cambria Math" w:hAnsi="Cambria Math"/>
          </w:rPr>
          <m:t>N</m:t>
        </m:r>
        <m:d>
          <m:dPr/>
          <m:e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,48</m:t>
            </m:r>
          </m:e>
        </m:d>
      </m:oMath>
      <w:r>
        <w:t xml:space="preserve"> 在该函数图象上，点 </w:t>
      </w:r>
      <m:oMath>
        <m:r>
          <w:rPr>
            <w:rFonts w:ascii="Cambria Math" w:hAnsi="Cambria Math"/>
          </w:rPr>
          <m:t>Q</m:t>
        </m:r>
        <m:d>
          <m:dPr/>
          <m:e>
            <m:r>
              <w:rPr>
                <w:rFonts w:ascii="Cambria Math" w:hAnsi="Cambria Math"/>
              </w:rPr>
              <m:t>3,−8</m:t>
            </m:r>
          </m:e>
        </m:d>
      </m:oMath>
      <w:r>
        <w:t xml:space="preserve"> 不在该函数图象上．</w:t>
      </w:r>
    </w:p>
    <w:p>
      <w:pPr>
        <w:pStyle w:val="177"/>
        <w:spacing w:line="240" w:lineRule="auto"/>
      </w:pPr>
      <w:r>
        <w:t>3.  A</w:t>
      </w:r>
    </w:p>
    <w:p>
      <w:pPr>
        <w:pStyle w:val="177"/>
        <w:spacing w:line="240" w:lineRule="auto"/>
      </w:pPr>
      <w:r>
        <w:t xml:space="preserve">【解析】当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1+1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+2=−2</m:t>
        </m:r>
      </m:oMath>
      <w:r>
        <w:t>；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x=2</m:t>
        </m:r>
      </m:oMath>
      <w:r>
        <w:t xml:space="preserve"> 时，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+2=−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2+1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+2=−7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2&gt;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．</w:t>
      </w:r>
    </w:p>
    <w:p>
      <w:pPr>
        <w:pStyle w:val="177"/>
        <w:spacing w:line="240" w:lineRule="auto"/>
      </w:pPr>
      <w:r>
        <w:t>4.  D</w:t>
      </w:r>
    </w:p>
    <w:p>
      <w:pPr>
        <w:pStyle w:val="177"/>
        <w:spacing w:line="240" w:lineRule="auto"/>
      </w:pPr>
      <w:r>
        <w:t xml:space="preserve">【解析】对于反比例函数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，图象必经过点 </w:t>
      </w:r>
      <m:oMath>
        <m:d>
          <m:dPr/>
          <m:e>
            <m:r>
              <w:rPr>
                <w:rFonts w:ascii="Cambria Math" w:hAnsi="Cambria Math"/>
              </w:rPr>
              <m:t>−3,1</m:t>
            </m:r>
          </m:e>
        </m:d>
      </m:oMath>
      <w:r>
        <w:t>，</w:t>
      </w:r>
      <w:r>
        <w:rPr>
          <w:rFonts w:ascii="宋体" w:hAnsi="宋体"/>
        </w:rPr>
        <w:t>①</w:t>
      </w:r>
      <w:r>
        <w:t>正确；</w:t>
      </w:r>
    </w:p>
    <w:p>
      <w:pPr>
        <w:pStyle w:val="177"/>
        <w:spacing w:line="240" w:lineRule="auto"/>
      </w:pPr>
      <w:r>
        <w:t>图象在第二，四象限内，</w:t>
      </w:r>
      <w:r>
        <w:rPr>
          <w:rFonts w:ascii="宋体" w:hAnsi="宋体"/>
        </w:rPr>
        <w:t>②</w:t>
      </w:r>
      <w:r>
        <w:t>正确，</w:t>
      </w:r>
    </w:p>
    <w:p>
      <w:pPr>
        <w:pStyle w:val="177"/>
        <w:spacing w:line="240" w:lineRule="auto"/>
      </w:pPr>
      <w:r>
        <w:t>每个象限内，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的增大而增大，故</w:t>
      </w:r>
      <w:r>
        <w:rPr>
          <w:rFonts w:ascii="宋体" w:hAnsi="宋体"/>
        </w:rPr>
        <w:t>③</w:t>
      </w:r>
      <w:r>
        <w:t>错误；</w:t>
      </w:r>
    </w:p>
    <w:p>
      <w:pPr>
        <w:pStyle w:val="177"/>
        <w:spacing w:line="240" w:lineRule="auto"/>
      </w:pPr>
      <w:r>
        <w:rPr>
          <w:rFonts w:ascii="宋体" w:hAnsi="宋体"/>
        </w:rPr>
        <w:t>④</w:t>
      </w:r>
      <w:r>
        <w:t xml:space="preserve">当 </w:t>
      </w:r>
      <m:oMath>
        <m:r>
          <w:rPr>
            <w:rFonts w:ascii="Cambria Math" w:hAnsi="Cambria Math"/>
          </w:rPr>
          <m:t>−1&lt;x&lt;0</m:t>
        </m:r>
      </m:oMath>
      <w:r>
        <w:t xml:space="preserve"> 时，</w:t>
      </w:r>
      <m:oMath>
        <m:r>
          <w:rPr>
            <w:rFonts w:ascii="Cambria Math" w:hAnsi="Cambria Math"/>
          </w:rPr>
          <m:t>y&gt;3</m:t>
        </m:r>
      </m:oMath>
      <w:r>
        <w:t>，故</w:t>
      </w:r>
      <w:r>
        <w:rPr>
          <w:rFonts w:ascii="宋体" w:hAnsi="宋体"/>
        </w:rPr>
        <w:t>④</w:t>
      </w:r>
      <w:r>
        <w:t>错误．</w:t>
      </w:r>
    </w:p>
    <w:p>
      <w:pPr>
        <w:pStyle w:val="177"/>
        <w:spacing w:line="240" w:lineRule="auto"/>
      </w:pPr>
      <w:r>
        <w:t>5.  A</w:t>
      </w:r>
    </w:p>
    <w:p>
      <w:pPr>
        <w:pStyle w:val="177"/>
        <w:spacing w:line="240" w:lineRule="auto"/>
      </w:pPr>
      <w:r>
        <w:t xml:space="preserve">【解析】因为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+6x+7=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</m:t>
        </m:r>
      </m:oMath>
      <w:r>
        <w:t xml:space="preserve">．按照“左加右减自变量，上加下减常数项”的规律，得将抛物线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先向左平移 </w:t>
      </w:r>
      <m:oMath>
        <m:r>
          <w:rPr>
            <w:rFonts w:ascii="Cambria Math" w:hAnsi="Cambria Math"/>
          </w:rPr>
          <m:t>3</m:t>
        </m:r>
      </m:oMath>
      <w:r>
        <w:t xml:space="preserve"> 个单位，再向下平移 </w:t>
      </w:r>
      <m:oMath>
        <m:r>
          <w:rPr>
            <w:rFonts w:ascii="Cambria Math" w:hAnsi="Cambria Math"/>
          </w:rPr>
          <m:t>2</m:t>
        </m:r>
      </m:oMath>
      <w:r>
        <w:t xml:space="preserve"> 个单位即可得到抛物线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+6x+7</m:t>
        </m:r>
      </m:oMath>
      <w:r>
        <w:t>．</w:t>
      </w:r>
    </w:p>
    <w:p>
      <w:pPr>
        <w:pStyle w:val="177"/>
        <w:spacing w:line="240" w:lineRule="auto"/>
      </w:pPr>
      <w:r>
        <w:t>6.  C</w:t>
      </w:r>
    </w:p>
    <w:p>
      <w:pPr>
        <w:pStyle w:val="177"/>
        <w:spacing w:line="240" w:lineRule="auto"/>
      </w:pPr>
      <w:r>
        <w:t xml:space="preserve">【解析】设一次函数关系式为 </w:t>
      </w:r>
      <m:oMath>
        <m:r>
          <w:rPr>
            <w:rFonts w:ascii="Cambria Math" w:hAnsi="Cambria Math"/>
          </w:rPr>
          <m:t>y=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x+b</m:t>
        </m:r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），将 </w:t>
      </w:r>
      <m:oMath>
        <m:d>
          <m:dPr/>
          <m:e>
            <m:r>
              <w:rPr>
                <w:rFonts w:ascii="Cambria Math" w:hAnsi="Cambria Math"/>
              </w:rPr>
              <m:t>0,30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7,100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x+b</m:t>
        </m:r>
      </m:oMath>
      <w:r>
        <w:t xml:space="preserve"> 得 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=10</m:t>
        </m:r>
      </m:oMath>
      <w:r>
        <w:t>，</w:t>
      </w:r>
      <m:oMath>
        <m:r>
          <w:rPr>
            <w:rFonts w:ascii="Cambria Math" w:hAnsi="Cambria Math"/>
          </w:rPr>
          <m:t>b=30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∴y=10x+30</m:t>
        </m:r>
      </m:oMath>
      <w:r>
        <w:t>（</w:t>
      </w:r>
      <m:oMath>
        <m:r>
          <w:rPr>
            <w:rFonts w:ascii="Cambria Math" w:hAnsi="Cambria Math"/>
          </w:rPr>
          <m:t>0≤x≤7</m:t>
        </m:r>
      </m:oMath>
      <w:r>
        <w:t>）．</w:t>
      </w:r>
    </w:p>
    <w:p>
      <w:pPr>
        <w:pStyle w:val="177"/>
        <w:spacing w:line="240" w:lineRule="auto"/>
      </w:pPr>
      <w:r>
        <w:t xml:space="preserve">设反比例函数关系式为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r>
          <w:rPr>
            <w:rFonts w:ascii="Cambria Math" w:hAnsi="Cambria Math"/>
          </w:rPr>
          <m:t>k≠0</m:t>
        </m:r>
      </m:oMath>
      <w:r>
        <w:t xml:space="preserve">），将 </w:t>
      </w:r>
      <m:oMath>
        <m:d>
          <m:dPr/>
          <m:e>
            <m:r>
              <w:rPr>
                <w:rFonts w:ascii="Cambria Math" w:hAnsi="Cambria Math"/>
              </w:rPr>
              <m:t>7,100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，得 </w:t>
      </w:r>
      <m:oMath>
        <m:r>
          <w:rPr>
            <w:rFonts w:ascii="Cambria Math" w:hAnsi="Cambria Math"/>
          </w:rPr>
          <m:t>k=700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</m:t>
        </m:r>
        <m:f>
          <m:fPr/>
          <m:num>
            <m:r>
              <w:rPr>
                <w:rFonts w:ascii="Cambria Math" w:hAnsi="Cambria Math"/>
              </w:rPr>
              <m:t>700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将 </w:t>
      </w:r>
      <m:oMath>
        <m:r>
          <w:rPr>
            <w:rFonts w:ascii="Cambria Math" w:hAnsi="Cambria Math"/>
          </w:rPr>
          <m:t>y=35</m:t>
        </m:r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700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，解得 </w:t>
      </w:r>
      <m:oMath>
        <m:r>
          <w:rPr>
            <w:rFonts w:ascii="Cambria Math" w:hAnsi="Cambria Math"/>
          </w:rPr>
          <m:t>x=20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水温从 </w:t>
      </w:r>
      <m:oMath>
        <m:sSup>
          <m:sSupPr/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降到 </w:t>
      </w:r>
      <m:oMath>
        <m:sSup>
          <m:sSupPr/>
          <m:e>
            <m:r>
              <w:rPr>
                <w:rFonts w:ascii="Cambria Math" w:hAnsi="Cambria Math"/>
              </w:rPr>
              <m:t>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所用的时间是 </w:t>
      </w:r>
      <m:oMath>
        <m:r>
          <w:rPr>
            <w:rFonts w:ascii="Cambria Math" w:hAnsi="Cambria Math"/>
          </w:rPr>
          <m:t>20−7=13</m:t>
        </m:r>
      </m:oMath>
      <w:r>
        <w:t xml:space="preserve"> 分钟．</w:t>
      </w:r>
    </w:p>
    <w:p>
      <w:pPr>
        <w:pStyle w:val="177"/>
        <w:spacing w:line="240" w:lineRule="auto"/>
      </w:pPr>
      <w:r>
        <w:t>7.  C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抛物线的开口向下，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∴a&lt;0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抛物线的对称轴在 </w:t>
      </w:r>
      <m:oMath>
        <m:r>
          <w:rPr>
            <w:rFonts w:ascii="Cambria Math" w:hAnsi="Cambria Math"/>
          </w:rPr>
          <m:t>y</m:t>
        </m:r>
      </m:oMath>
      <w:r>
        <w:t xml:space="preserve"> 轴的右侧，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∴x=−</m:t>
        </m:r>
        <m:f>
          <m:fPr/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&gt;0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∴b&gt;0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抛物线与 </w:t>
      </w:r>
      <m:oMath>
        <m:r>
          <w:rPr>
            <w:rFonts w:ascii="Cambria Math" w:hAnsi="Cambria Math"/>
          </w:rPr>
          <m:t>y</m:t>
        </m:r>
      </m:oMath>
      <w:r>
        <w:t xml:space="preserve"> 轴的交点在 </w:t>
      </w:r>
      <m:oMath>
        <m:r>
          <w:rPr>
            <w:rFonts w:ascii="Cambria Math" w:hAnsi="Cambria Math"/>
          </w:rPr>
          <m:t>y</m:t>
        </m:r>
      </m:oMath>
      <w:r>
        <w:t xml:space="preserve"> 轴的负半轴上，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∴c&lt;0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∵a&lt;0</m:t>
        </m:r>
      </m:oMath>
      <w:r>
        <w:t>，</w:t>
      </w:r>
      <m:oMath>
        <m:r>
          <w:rPr>
            <w:rFonts w:ascii="Cambria Math" w:hAnsi="Cambria Math"/>
          </w:rPr>
          <m:t>b&gt;0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∴y=ax+b</m:t>
        </m:r>
      </m:oMath>
      <w:r>
        <w:t xml:space="preserve"> 的图象经过第一、二、四象限，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∵c&lt;0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</m:t>
        </m:r>
        <m:f>
          <m:fPr/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的图象在第二、四象限．故选C．</w:t>
      </w:r>
    </w:p>
    <w:p>
      <w:pPr>
        <w:pStyle w:val="177"/>
        <w:spacing w:line="240" w:lineRule="auto"/>
      </w:pPr>
      <w:r>
        <w:t>8.  D</w:t>
      </w:r>
    </w:p>
    <w:p>
      <w:pPr>
        <w:pStyle w:val="177"/>
        <w:spacing w:line="240" w:lineRule="auto"/>
      </w:pPr>
      <w:r>
        <w:t xml:space="preserve">【解析】由题表可得抛物线的对称轴是直线 </w:t>
      </w:r>
      <m:oMath>
        <m:r>
          <w:rPr>
            <w:rFonts w:ascii="Cambria Math" w:hAnsi="Cambria Math"/>
          </w:rPr>
          <m:t>x=1</m:t>
        </m:r>
      </m:oMath>
      <w:r>
        <w:t xml:space="preserve">，顶点坐标为 </w:t>
      </w:r>
      <m:oMath>
        <m:d>
          <m:dPr/>
          <m:e>
            <m:r>
              <w:rPr>
                <w:rFonts w:ascii="Cambria Math" w:hAnsi="Cambria Math"/>
              </w:rPr>
              <m:t>1,3</m:t>
            </m:r>
          </m:e>
        </m:d>
      </m:oMath>
      <w:r>
        <w:t xml:space="preserve">，设二次函数解析式为 </w:t>
      </w:r>
      <m:oMath>
        <m:r>
          <w:rPr>
            <w:rFonts w:ascii="Cambria Math" w:hAnsi="Cambria Math"/>
          </w:rPr>
          <m:t>y=a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，将点 </w:t>
      </w:r>
      <m:oMath>
        <m:d>
          <m:dPr/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 代入，得 </w:t>
      </w:r>
      <m:oMath>
        <m:r>
          <w:rPr>
            <w:rFonts w:ascii="Cambria Math" w:hAnsi="Cambria Math"/>
          </w:rPr>
          <m:t>1=a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0−1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</m:oMath>
      <w:r>
        <w:t xml:space="preserve">，解得 </w:t>
      </w:r>
      <m:oMath>
        <m:r>
          <w:rPr>
            <w:rFonts w:ascii="Cambria Math" w:hAnsi="Cambria Math"/>
          </w:rPr>
          <m:t>a=−2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∴y=−2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</m:oMath>
      <w:r>
        <w:t>，</w:t>
      </w:r>
      <m:oMath>
        <m:r>
          <w:rPr>
            <w:rFonts w:ascii="Cambria Math" w:hAnsi="Cambria Math"/>
          </w:rPr>
          <m:t>a&lt;0</m:t>
        </m:r>
      </m:oMath>
      <w:r>
        <w:t>，抛物线开口向下，故 A中得判断错误；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∵y=−2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+3=−2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+4x+1</m:t>
        </m:r>
      </m:oMath>
      <w:r>
        <w:t xml:space="preserve">，故与 </w:t>
      </w:r>
      <m:oMath>
        <m:r>
          <w:rPr>
            <w:rFonts w:ascii="Cambria Math" w:hAnsi="Cambria Math"/>
          </w:rPr>
          <m:t>y</m:t>
        </m:r>
      </m:oMath>
      <w:r>
        <w:t xml:space="preserve"> 轴交点坐标为 </w:t>
      </w:r>
      <m:oMath>
        <m:d>
          <m:dPr/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，在 </w:t>
      </w:r>
      <m:oMath>
        <m:r>
          <w:rPr>
            <w:rFonts w:ascii="Cambria Math" w:hAnsi="Cambria Math"/>
          </w:rPr>
          <m:t>y</m:t>
        </m:r>
      </m:oMath>
      <w:r>
        <w:t xml:space="preserve"> 轴正半轴上，故B中得判断错误；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当 </w:t>
      </w:r>
      <m:oMath>
        <m:r>
          <w:rPr>
            <w:rFonts w:ascii="Cambria Math" w:hAnsi="Cambria Math"/>
          </w:rPr>
          <m:t>x=4</m:t>
        </m:r>
      </m:oMath>
      <w:r>
        <w:t xml:space="preserve"> 时，</w:t>
      </w:r>
      <m:oMath>
        <m:r>
          <w:rPr>
            <w:rFonts w:ascii="Cambria Math" w:hAnsi="Cambria Math"/>
          </w:rPr>
          <m:t>y=−15&lt;0</m:t>
        </m:r>
      </m:oMath>
      <w:r>
        <w:t>，故C中的判断错误；</w:t>
      </w:r>
    </w:p>
    <w:p>
      <w:pPr>
        <w:pStyle w:val="177"/>
        <w:spacing w:line="240" w:lineRule="auto"/>
      </w:pPr>
      <w:r>
        <w:t xml:space="preserve">由表面草图可知，正根在 </w:t>
      </w:r>
      <m:oMath>
        <m:r>
          <w:rPr>
            <w:rFonts w:ascii="Cambria Math" w:hAnsi="Cambria Math"/>
          </w:rPr>
          <m:t>2</m:t>
        </m:r>
      </m:oMath>
      <w:r>
        <w:t xml:space="preserve"> 和 </w:t>
      </w:r>
      <m:oMath>
        <m:r>
          <w:rPr>
            <w:rFonts w:ascii="Cambria Math" w:hAnsi="Cambria Math"/>
          </w:rPr>
          <m:t>3</m:t>
        </m:r>
      </m:oMath>
      <w:r>
        <w:t xml:space="preserve"> 之间，故D中的判断正确．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9.  </w:t>
      </w:r>
      <m:oMath>
        <m:r>
          <w:rPr>
            <w:rFonts w:ascii="Cambria Math" w:hAnsi="Cambria Math"/>
          </w:rPr>
          <m:t>1</m:t>
        </m:r>
      </m:oMath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函数 </w:t>
      </w:r>
      <m:oMath>
        <m:r>
          <w:rPr>
            <w:rFonts w:ascii="Cambria Math" w:hAnsi="Cambria Math"/>
          </w:rPr>
          <m:t>y=</m:t>
        </m:r>
        <m:d>
          <m:dPr/>
          <m:e>
            <m:r>
              <w:rPr>
                <w:rFonts w:ascii="Cambria Math" w:hAnsi="Cambria Math"/>
              </w:rPr>
              <m:t>m+1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∣m∣−2</m:t>
            </m:r>
          </m:sup>
        </m:sSup>
      </m:oMath>
      <w:r>
        <w:t xml:space="preserve"> 是反比例函数，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∴∣m∣−2=−1</m:t>
        </m:r>
      </m:oMath>
      <w:r>
        <w:t xml:space="preserve">，且 </w:t>
      </w:r>
      <m:oMath>
        <m:r>
          <w:rPr>
            <w:rFonts w:ascii="Cambria Math" w:hAnsi="Cambria Math"/>
          </w:rPr>
          <m:t>m+1≠0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∴m=1</m:t>
        </m:r>
      </m:oMath>
      <w:r>
        <w:t>．</w:t>
      </w:r>
    </w:p>
    <w:p>
      <w:pPr>
        <w:pStyle w:val="177"/>
        <w:spacing w:line="240" w:lineRule="auto"/>
      </w:pPr>
      <w:r>
        <w:t xml:space="preserve">10.  </w:t>
      </w:r>
      <m:oMath>
        <m:r>
          <w:rPr>
            <w:rFonts w:ascii="Cambria Math" w:hAnsi="Cambria Math"/>
          </w:rPr>
          <m:t>0</m:t>
        </m:r>
      </m:oMath>
    </w:p>
    <w:p>
      <w:pPr>
        <w:pStyle w:val="177"/>
        <w:spacing w:line="240" w:lineRule="auto"/>
      </w:pPr>
      <w:r>
        <w:t xml:space="preserve">【解析】因为抛物线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经过点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−3,0</m:t>
            </m:r>
          </m:e>
        </m:d>
      </m:oMath>
      <w:r>
        <w:t xml:space="preserve">，对称轴是直线 </w:t>
      </w:r>
      <m:oMath>
        <m:r>
          <w:rPr>
            <w:rFonts w:ascii="Cambria Math" w:hAnsi="Cambria Math"/>
          </w:rPr>
          <m:t>x=−1</m:t>
        </m:r>
      </m:oMath>
      <w:r>
        <w:t xml:space="preserve">，所以抛物线经过点 </w:t>
      </w:r>
      <m:oMath>
        <m:d>
          <m:dPr/>
          <m:e>
            <m:r>
              <w:rPr>
                <w:rFonts w:ascii="Cambria Math" w:hAnsi="Cambria Math"/>
              </w:rPr>
              <m:t>1,0</m:t>
            </m:r>
          </m:e>
        </m:d>
      </m:oMath>
      <w:r>
        <w:t xml:space="preserve">，代入抛物线表达式，得 </w:t>
      </w:r>
      <m:oMath>
        <m:r>
          <w:rPr>
            <w:rFonts w:ascii="Cambria Math" w:hAnsi="Cambria Math"/>
          </w:rPr>
          <m:t>a+b+c=0</m:t>
        </m:r>
      </m:oMath>
      <w:r>
        <w:t>．</w:t>
      </w:r>
    </w:p>
    <w:p>
      <w:pPr>
        <w:pStyle w:val="177"/>
        <w:spacing w:line="240" w:lineRule="auto"/>
      </w:pPr>
      <w:r>
        <w:t xml:space="preserve">11. 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0</m:t>
        </m:r>
      </m:oMath>
    </w:p>
    <w:p>
      <w:pPr>
        <w:pStyle w:val="177"/>
        <w:spacing w:line="240" w:lineRule="auto"/>
      </w:pPr>
      <w:r>
        <w:t xml:space="preserve">【解析】当 </w:t>
      </w:r>
      <m:oMath>
        <m:r>
          <w:rPr>
            <w:rFonts w:ascii="Cambria Math" w:hAnsi="Cambria Math"/>
          </w:rPr>
          <m:t>m≠0</m:t>
        </m:r>
      </m:oMath>
      <w:r>
        <w:t xml:space="preserve"> 时，函数 </w:t>
      </w:r>
      <m:oMath>
        <m:r>
          <w:rPr>
            <w:rFonts w:ascii="Cambria Math" w:hAnsi="Cambria Math"/>
          </w:rPr>
          <m:t>y=m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</m:t>
        </m:r>
      </m:oMath>
      <w:r>
        <w:t xml:space="preserve"> 是二次函数，若它的图象与 </w:t>
      </w:r>
      <m:oMath>
        <m:r>
          <w:rPr>
            <w:rFonts w:ascii="Cambria Math" w:hAnsi="Cambria Math"/>
          </w:rPr>
          <m:t>x</m:t>
        </m:r>
      </m:oMath>
      <w:r>
        <w:t xml:space="preserve"> 轴只有一个公共点，则 </w:t>
      </w:r>
      <m:oMath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−4m=0</m:t>
        </m:r>
      </m:oMath>
      <w:r>
        <w:t xml:space="preserve">，解得 </w:t>
      </w:r>
      <m:oMath>
        <m:r>
          <w:rPr>
            <w:rFonts w:ascii="Cambria Math" w:hAnsi="Cambria Math"/>
          </w:rPr>
          <m:t>m=1</m:t>
        </m:r>
      </m:oMath>
      <w:r>
        <w:t>；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m=0</m:t>
        </m:r>
      </m:oMath>
      <w:r>
        <w:t xml:space="preserve"> 时，函数 </w:t>
      </w:r>
      <m:oMath>
        <m:r>
          <w:rPr>
            <w:rFonts w:ascii="Cambria Math" w:hAnsi="Cambria Math"/>
          </w:rPr>
          <m:t>y=m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</m:t>
        </m:r>
      </m:oMath>
      <w:r>
        <w:t xml:space="preserve"> 是一次函数，此时函数解析式为 </w:t>
      </w:r>
      <m:oMath>
        <m:r>
          <w:rPr>
            <w:rFonts w:ascii="Cambria Math" w:hAnsi="Cambria Math"/>
          </w:rPr>
          <m:t>y=2x+1</m:t>
        </m:r>
      </m:oMath>
      <w:r>
        <w:t xml:space="preserve">，它的图象经过第一、二、三象限，与 </w:t>
      </w:r>
      <m:oMath>
        <m:r>
          <w:rPr>
            <w:rFonts w:ascii="Cambria Math" w:hAnsi="Cambria Math"/>
          </w:rPr>
          <m:t>x</m:t>
        </m:r>
      </m:oMath>
      <w:r>
        <w:t xml:space="preserve"> 轴只有一个公共点．</w:t>
      </w:r>
    </w:p>
    <w:p>
      <w:pPr>
        <w:pStyle w:val="177"/>
        <w:spacing w:line="240" w:lineRule="auto"/>
      </w:pPr>
      <w:r>
        <w:t>综上所述，</w:t>
      </w:r>
      <m:oMath>
        <m:r>
          <w:rPr>
            <w:rFonts w:ascii="Cambria Math" w:hAnsi="Cambria Math"/>
          </w:rPr>
          <m:t>m</m:t>
        </m:r>
      </m:oMath>
      <w:r>
        <w:t xml:space="preserve"> 的值是 </w:t>
      </w:r>
      <m:oMath>
        <m:r>
          <w:rPr>
            <w:rFonts w:ascii="Cambria Math" w:hAnsi="Cambria Math"/>
          </w:rPr>
          <m:t>1</m:t>
        </m:r>
      </m:oMath>
      <w:r>
        <w:t xml:space="preserve"> 或 </w:t>
      </w:r>
      <m:oMath>
        <m:r>
          <w:rPr>
            <w:rFonts w:ascii="Cambria Math" w:hAnsi="Cambria Math"/>
          </w:rPr>
          <m:t>0</m:t>
        </m:r>
      </m:oMath>
      <w:r>
        <w:t>．</w:t>
      </w:r>
    </w:p>
    <w:p>
      <w:pPr>
        <w:pStyle w:val="177"/>
        <w:spacing w:line="240" w:lineRule="auto"/>
      </w:pPr>
      <w:r>
        <w:t xml:space="preserve">12.  </w:t>
      </w:r>
      <m:oMath>
        <m:r>
          <w:rPr>
            <w:rFonts w:ascii="Cambria Math" w:hAnsi="Cambria Math"/>
          </w:rPr>
          <m:t>74</m:t>
        </m:r>
      </m:oMath>
    </w:p>
    <w:p>
      <w:pPr>
        <w:pStyle w:val="177"/>
        <w:spacing w:line="240" w:lineRule="auto"/>
      </w:pPr>
      <w:r>
        <w:t xml:space="preserve">【解析】当 </w:t>
      </w:r>
      <m:oMath>
        <m:r>
          <w:rPr>
            <w:rFonts w:ascii="Cambria Math" w:hAnsi="Cambria Math"/>
          </w:rPr>
          <m:t>x=28</m:t>
        </m:r>
      </m:oMath>
      <w:r>
        <w:t xml:space="preserve"> 与 </w:t>
      </w:r>
      <m:oMath>
        <m:r>
          <w:rPr>
            <w:rFonts w:ascii="Cambria Math" w:hAnsi="Cambria Math"/>
          </w:rPr>
          <m:t>x=46</m:t>
        </m:r>
      </m:oMath>
      <w:r>
        <w:t xml:space="preserve"> 时，拱梁的高度相同，可得抛物线的对称轴为直线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28+46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=37</m:t>
        </m:r>
      </m:oMath>
      <w:r>
        <w:t>，</w:t>
      </w:r>
    </w:p>
    <w:p>
      <w:pPr>
        <w:pStyle w:val="177"/>
        <w:spacing w:line="240" w:lineRule="auto"/>
      </w:pPr>
      <w:r>
        <w:t xml:space="preserve">即当小强骑自行车行驶 </w:t>
      </w:r>
      <m:oMath>
        <m:r>
          <w:rPr>
            <w:rFonts w:ascii="Cambria Math" w:hAnsi="Cambria Math"/>
          </w:rPr>
          <m:t>37</m:t>
        </m:r>
      </m:oMath>
      <w:r>
        <w:t xml:space="preserve"> 秒时，到达桥面 </w:t>
      </w:r>
      <m:oMath>
        <m:r>
          <w:rPr>
            <w:rFonts w:ascii="Cambria Math" w:hAnsi="Cambria Math"/>
          </w:rPr>
          <m:t>OC</m:t>
        </m:r>
      </m:oMath>
      <w:r>
        <w:t xml:space="preserve"> 的中点，</w:t>
      </w:r>
    </w:p>
    <w:p>
      <w:pPr>
        <w:pStyle w:val="177"/>
        <w:spacing w:line="240" w:lineRule="auto"/>
      </w:pPr>
      <w:r>
        <w:t xml:space="preserve">所以小强骑自行车通过桥面 </w:t>
      </w:r>
      <m:oMath>
        <m:r>
          <w:rPr>
            <w:rFonts w:ascii="Cambria Math" w:hAnsi="Cambria Math"/>
          </w:rPr>
          <m:t>OC</m:t>
        </m:r>
      </m:oMath>
      <w:r>
        <w:t xml:space="preserve"> 共需 </w:t>
      </w:r>
      <m:oMath>
        <m:r>
          <w:rPr>
            <w:rFonts w:ascii="Cambria Math" w:hAnsi="Cambria Math"/>
          </w:rPr>
          <m:t>74</m:t>
        </m:r>
      </m:oMath>
      <w:r>
        <w:t xml:space="preserve"> 秒．</w:t>
      </w:r>
    </w:p>
    <w:p>
      <w:pPr>
        <w:pStyle w:val="177"/>
        <w:spacing w:line="240" w:lineRule="auto"/>
      </w:pPr>
      <w:r>
        <w:t xml:space="preserve">13.  </w:t>
      </w:r>
      <m:oMath>
        <m:r>
          <w:rPr>
            <w:rFonts w:ascii="Cambria Math" w:hAnsi="Cambria Math"/>
          </w:rPr>
          <m:t>5</m:t>
        </m:r>
      </m:oMath>
    </w:p>
    <w:p>
      <w:pPr>
        <w:pStyle w:val="177"/>
        <w:spacing w:line="240" w:lineRule="auto"/>
      </w:pPr>
      <w:r>
        <w:t xml:space="preserve">【解析】由四边形 </w:t>
      </w:r>
      <m:oMath>
        <m:r>
          <w:rPr>
            <w:rFonts w:ascii="Cambria Math" w:hAnsi="Cambria Math"/>
          </w:rPr>
          <m:t>AOBC</m:t>
        </m:r>
      </m:oMath>
      <w:r>
        <w:t xml:space="preserve"> 为矩形，且点 </w:t>
      </w:r>
      <m:oMath>
        <m:r>
          <w:rPr>
            <w:rFonts w:ascii="Cambria Math" w:hAnsi="Cambria Math"/>
          </w:rPr>
          <m:t>C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8,6</m:t>
            </m:r>
          </m:e>
        </m:d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 xml:space="preserve"> 为 </w:t>
      </w:r>
      <m:oMath>
        <m:r>
          <w:rPr>
            <w:rFonts w:ascii="Cambria Math" w:hAnsi="Cambria Math"/>
          </w:rPr>
          <m:t>BC</m:t>
        </m:r>
      </m:oMath>
      <w:r>
        <w:t xml:space="preserve"> 的中点，得 </w:t>
      </w:r>
      <m:oMath>
        <m:r>
          <w:rPr>
            <w:rFonts w:ascii="Cambria Math" w:hAnsi="Cambria Math"/>
          </w:rPr>
          <m:t>M</m:t>
        </m:r>
        <m:d>
          <m:dPr/>
          <m:e>
            <m:r>
              <w:rPr>
                <w:rFonts w:ascii="Cambria Math" w:hAnsi="Cambria Math"/>
              </w:rPr>
              <m:t>8,3</m:t>
            </m:r>
          </m:e>
        </m:d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点的纵坐标是 </w:t>
      </w:r>
      <m:oMath>
        <m:r>
          <w:rPr>
            <w:rFonts w:ascii="Cambria Math" w:hAnsi="Cambria Math"/>
          </w:rPr>
          <m:t>6</m:t>
        </m:r>
      </m:oMath>
      <w:r>
        <w:t>．</w:t>
      </w:r>
    </w:p>
    <w:p>
      <w:pPr>
        <w:pStyle w:val="177"/>
        <w:spacing w:line="240" w:lineRule="auto"/>
      </w:pPr>
      <w:r>
        <w:t xml:space="preserve">将 </w:t>
      </w:r>
      <m:oMath>
        <m:r>
          <w:rPr>
            <w:rFonts w:ascii="Cambria Math" w:hAnsi="Cambria Math"/>
          </w:rPr>
          <m:t>M</m:t>
        </m:r>
      </m:oMath>
      <w:r>
        <w:t xml:space="preserve"> 点坐标代入函数解析式，得 </w:t>
      </w:r>
      <m:oMath>
        <m:r>
          <w:rPr>
            <w:rFonts w:ascii="Cambria Math" w:hAnsi="Cambria Math"/>
          </w:rPr>
          <m:t>k=8×3=24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反比例函数的解析式为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y=6</m:t>
        </m:r>
      </m:oMath>
      <w:r>
        <w:t xml:space="preserve"> 时，</w:t>
      </w:r>
      <m:oMath>
        <m:f>
          <m:fPr/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=6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x=4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∴N</m:t>
        </m:r>
        <m:d>
          <m:dPr/>
          <m:e>
            <m:r>
              <w:rPr>
                <w:rFonts w:ascii="Cambria Math" w:hAnsi="Cambria Math"/>
              </w:rPr>
              <m:t>4,6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∴NC=8−4=4</m:t>
        </m:r>
      </m:oMath>
      <w:r>
        <w:t>，</w:t>
      </w:r>
      <m:oMath>
        <m:r>
          <w:rPr>
            <w:rFonts w:ascii="Cambria Math" w:hAnsi="Cambria Math"/>
          </w:rPr>
          <m:t>CM=6−3=3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∴MN=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N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+C</m:t>
            </m:r>
            <m:sSup>
              <m:sSupPr/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=5</m:t>
        </m:r>
      </m:oMath>
      <w:r>
        <w:t>．</w:t>
      </w:r>
    </w:p>
    <w:p>
      <w:pPr>
        <w:pStyle w:val="177"/>
        <w:spacing w:line="240" w:lineRule="auto"/>
      </w:pPr>
      <w:r>
        <w:t xml:space="preserve">14.  </w:t>
      </w:r>
      <m:oMath>
        <m:f>
          <m:fPr/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</m:oMath>
    </w:p>
    <w:p>
      <w:pPr>
        <w:pStyle w:val="177"/>
        <w:spacing w:line="240" w:lineRule="auto"/>
      </w:pPr>
      <w:r>
        <w:t xml:space="preserve">【解析】由题意可得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=①−②=1−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=②−③=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故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+⋯+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+⋯+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  <m:r>
          <w:rPr>
            <w:rFonts w:ascii="Cambria Math" w:hAnsi="Cambria Math"/>
          </w:rPr>
          <m:t>=1−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</m:oMath>
      <w:r>
        <w:t>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15. （1） 因为该函数图象位于第一、三象限，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2m−3&gt;0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m&gt;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，即 </w:t>
      </w:r>
      <m:oMath>
        <m:r>
          <w:rPr>
            <w:rFonts w:ascii="Cambria Math" w:hAnsi="Cambria Math"/>
          </w:rPr>
          <m:t>m</m:t>
        </m:r>
      </m:oMath>
      <w:r>
        <w:t xml:space="preserve"> 的取值范围是 </w:t>
      </w:r>
      <m:oMath>
        <m:r>
          <w:rPr>
            <w:rFonts w:ascii="Cambria Math" w:hAnsi="Cambria Math"/>
          </w:rPr>
          <m:t>m&gt;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      （2） 由题意得，当 </w:t>
      </w:r>
      <m:oMath>
        <m:r>
          <w:rPr>
            <w:rFonts w:ascii="Cambria Math" w:hAnsi="Cambria Math"/>
          </w:rPr>
          <m:t>x&lt;0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增大而减小，</w:t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−1&gt;−2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．</w:t>
      </w:r>
    </w:p>
    <w:p>
      <w:pPr>
        <w:pStyle w:val="177"/>
        <w:spacing w:line="240" w:lineRule="auto"/>
      </w:pPr>
      <w:r>
        <w:t xml:space="preserve">16. （1）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+2x−3=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+2x+1−3−1=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y=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令 </w:t>
      </w:r>
      <m:oMath>
        <m:r>
          <w:rPr>
            <w:rFonts w:ascii="Cambria Math" w:hAnsi="Cambria Math"/>
          </w:rPr>
          <m:t>x=0</m:t>
        </m:r>
      </m:oMath>
      <w:r>
        <w:t xml:space="preserve">，则 </w:t>
      </w:r>
      <m:oMath>
        <m:r>
          <w:rPr>
            <w:rFonts w:ascii="Cambria Math" w:hAnsi="Cambria Math"/>
          </w:rPr>
          <m:t>y=−3</m:t>
        </m:r>
      </m:oMath>
      <w:r>
        <w:t>，</w:t>
      </w:r>
    </w:p>
    <w:p>
      <w:pPr>
        <w:pStyle w:val="177"/>
        <w:spacing w:line="240" w:lineRule="auto"/>
      </w:pPr>
      <w:r>
        <w:t xml:space="preserve">即该抛物线与 </w:t>
      </w:r>
      <m:oMath>
        <m:r>
          <w:rPr>
            <w:rFonts w:ascii="Cambria Math" w:hAnsi="Cambria Math"/>
          </w:rPr>
          <m:t>y</m:t>
        </m:r>
      </m:oMath>
      <w:r>
        <w:t xml:space="preserve"> 轴的交点坐标是 </w:t>
      </w:r>
      <m:oMath>
        <m:d>
          <m:dPr/>
          <m:e>
            <m:r>
              <w:rPr>
                <w:rFonts w:ascii="Cambria Math" w:hAnsi="Cambria Math"/>
              </w:rPr>
              <m:t>0,−3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把 </w:t>
      </w:r>
      <m:oMath>
        <m:r>
          <w:rPr>
            <w:rFonts w:ascii="Cambria Math" w:hAnsi="Cambria Math"/>
          </w:rPr>
          <m:t>y=0</m:t>
        </m:r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+2x−3</m:t>
        </m:r>
      </m:oMath>
      <w:r>
        <w:t xml:space="preserve">，得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+2x−3=0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=−3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</m:t>
        </m:r>
      </m:oMath>
      <w:r>
        <w:t>，</w:t>
      </w:r>
    </w:p>
    <w:p>
      <w:pPr>
        <w:pStyle w:val="177"/>
        <w:spacing w:line="240" w:lineRule="auto"/>
      </w:pPr>
      <w:r>
        <w:t xml:space="preserve">所以该抛物线与 </w:t>
      </w:r>
      <m:oMath>
        <m:r>
          <w:rPr>
            <w:rFonts w:ascii="Cambria Math" w:hAnsi="Cambria Math"/>
          </w:rPr>
          <m:t>x</m:t>
        </m:r>
      </m:oMath>
      <w:r>
        <w:t xml:space="preserve"> 轴的交点坐标是 </w:t>
      </w:r>
      <m:oMath>
        <m:d>
          <m:dPr/>
          <m:e>
            <m:r>
              <w:rPr>
                <w:rFonts w:ascii="Cambria Math" w:hAnsi="Cambria Math"/>
              </w:rPr>
              <m:t>−3,0</m:t>
            </m:r>
          </m:e>
        </m:d>
      </m:oMath>
      <w:r>
        <w:t>，</w:t>
      </w:r>
      <m:oMath>
        <m:d>
          <m:dPr/>
          <m:e>
            <m:r>
              <w:rPr>
                <w:rFonts w:ascii="Cambria Math" w:hAnsi="Cambria Math"/>
              </w:rPr>
              <m:t>1,0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>      （3） 列表：</w:t>
      </w:r>
    </w:p>
    <w:p>
      <w:pPr>
        <w:pStyle w:val="177"/>
        <w:spacing w:line="240" w:lineRule="auto"/>
        <w:jc w:val="center"/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8"/>
                    <m:mcJc m:val="center"/>
                  </m:mcPr>
                </m:mc>
              </m:mcs>
              <m:plcHide m:val="1"/>
            </m:mPr>
            <m:mr>
              <m:e>
                <m:r>
                  <w:rPr>
                    <w:rFonts w:ascii="Cambria Math" w:hAnsi="Cambria Math"/>
                  </w:rPr>
                  <m:t>x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  <m:e>
                <m:r>
                  <w:rPr>
                    <w:rFonts w:ascii="Cambria Math" w:hAnsi="Cambria Math"/>
                  </w:rPr>
                  <m:t>−3</m:t>
                </m:r>
              </m:e>
              <m:e>
                <m:r>
                  <w:rPr>
                    <w:rFonts w:ascii="Cambria Math" w:hAnsi="Cambria Math"/>
                  </w:rPr>
                  <m:t>−2</m:t>
                </m:r>
              </m:e>
              <m:e>
                <m:r>
                  <w:rPr>
                    <w:rFonts w:ascii="Cambria Math" w:hAnsi="Cambria Math"/>
                  </w:rPr>
                  <m:t>−1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y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−3</m:t>
                </m:r>
              </m:e>
              <m:e>
                <m:r>
                  <w:rPr>
                    <w:rFonts w:ascii="Cambria Math" w:hAnsi="Cambria Math"/>
                  </w:rPr>
                  <m:t>−4</m:t>
                </m:r>
              </m:e>
              <m:e>
                <m:r>
                  <w:rPr>
                    <w:rFonts w:ascii="Cambria Math" w:hAnsi="Cambria Math"/>
                  </w:rPr>
                  <m:t>−3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⋯</m:t>
                </m:r>
              </m:e>
            </m:mr>
          </m:m>
        </m:oMath>
      </m:oMathPara>
    </w:p>
    <w:p>
      <w:pPr>
        <w:pStyle w:val="177"/>
        <w:spacing w:line="240" w:lineRule="auto"/>
      </w:pPr>
      <w:r>
        <w:t>图象如图所示，</w:t>
      </w:r>
    </w:p>
    <w:p>
      <w:pPr>
        <w:pStyle w:val="177"/>
        <w:spacing w:line="240" w:lineRule="auto"/>
      </w:pPr>
      <w:r>
        <w:rPr>
          <w:position w:val="-199"/>
        </w:rPr>
        <w:drawing>
          <wp:inline distT="0" distB="0" distL="114300" distR="114300">
            <wp:extent cx="2238375" cy="26574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17.  设 </w:t>
      </w:r>
      <m:oMath>
        <m:r>
          <w:rPr>
            <w:rFonts w:ascii="Cambria Math" w:hAnsi="Cambria Math"/>
          </w:rPr>
          <m:t>AM</m:t>
        </m:r>
      </m:oMath>
      <w:r>
        <w:t xml:space="preserve"> 的长为 </w:t>
      </w:r>
      <m:oMath>
        <m:r>
          <w:rPr>
            <w:rFonts w:ascii="Cambria Math" w:hAnsi="Cambria Math"/>
          </w:rPr>
          <m:t>x</m:t>
        </m:r>
      </m:oMath>
      <w:r>
        <w:t xml:space="preserve"> 米，则 </w:t>
      </w:r>
      <m:oMath>
        <m:r>
          <w:rPr>
            <w:rFonts w:ascii="Cambria Math" w:hAnsi="Cambria Math"/>
          </w:rPr>
          <m:t>MB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2−x</m:t>
            </m:r>
          </m:e>
        </m:d>
      </m:oMath>
      <w:r>
        <w:t xml:space="preserve"> 米，</w:t>
      </w:r>
    </w:p>
    <w:p>
      <w:pPr>
        <w:pStyle w:val="177"/>
        <w:spacing w:line="240" w:lineRule="auto"/>
      </w:pPr>
      <w:r>
        <w:t xml:space="preserve">以 </w:t>
      </w:r>
      <m:oMath>
        <m:r>
          <w:rPr>
            <w:rFonts w:ascii="Cambria Math" w:hAnsi="Cambria Math"/>
          </w:rPr>
          <m:t>AM</m:t>
        </m:r>
      </m:oMath>
      <w:r>
        <w:t xml:space="preserve"> 和 </w:t>
      </w:r>
      <m:oMath>
        <m:r>
          <w:rPr>
            <w:rFonts w:ascii="Cambria Math" w:hAnsi="Cambria Math"/>
          </w:rPr>
          <m:t>MB</m:t>
        </m:r>
      </m:oMath>
      <w:r>
        <w:t xml:space="preserve"> 为边的两个正方形面积之和为 </w:t>
      </w:r>
      <m:oMath>
        <m:r>
          <w:rPr>
            <w:rFonts w:ascii="Cambria Math" w:hAnsi="Cambria Math"/>
          </w:rPr>
          <m:t>y</m:t>
        </m:r>
      </m:oMath>
      <w:r>
        <w:t xml:space="preserve"> 平方米．</w:t>
      </w:r>
    </w:p>
    <w:p>
      <w:pPr>
        <w:pStyle w:val="177"/>
        <w:spacing w:line="240" w:lineRule="auto"/>
      </w:pPr>
      <w:r>
        <w:t>根据题意，得</w:t>
      </w:r>
    </w:p>
    <w:p>
      <w:pPr>
        <w:pStyle w:val="177"/>
        <w:spacing w:line="240" w:lineRule="auto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y=</m:t>
          </m:r>
          <m:sSup>
            <m:sSupPr/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/>
            <m:e>
              <m:d>
                <m:dPr/>
                <m:e>
                  <m:r>
                    <w:rPr>
                      <w:rFonts w:ascii="Cambria Math" w:hAnsi="Cambria Math"/>
                    </w:rPr>
                    <m:t>2−x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</m:t>
          </m:r>
          <m:sSup>
            <m:sSupPr/>
            <m:e>
              <m:d>
                <m:dPr/>
                <m:e>
                  <m:r>
                    <w:rPr>
                      <w:rFonts w:ascii="Cambria Math" w:hAnsi="Cambria Math"/>
                    </w:rPr>
                    <m:t>x−1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+2,</m:t>
          </m:r>
        </m:oMath>
      </m:oMathPara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a=2&gt;0</m:t>
        </m:r>
      </m:oMath>
      <w:r>
        <w:t>，</w:t>
      </w:r>
    </w:p>
    <w:p>
      <w:pPr>
        <w:pStyle w:val="177"/>
        <w:spacing w:line="240" w:lineRule="auto"/>
      </w:pPr>
      <w:r>
        <w:t xml:space="preserve">所以当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有最小值，</w:t>
      </w:r>
    </w:p>
    <w:p>
      <w:pPr>
        <w:pStyle w:val="177"/>
        <w:spacing w:line="240" w:lineRule="auto"/>
      </w:pPr>
      <w:r>
        <w:t xml:space="preserve">所以，当 </w:t>
      </w:r>
      <m:oMath>
        <m:r>
          <w:rPr>
            <w:rFonts w:ascii="Cambria Math" w:hAnsi="Cambria Math"/>
          </w:rPr>
          <m:t>AM</m:t>
        </m:r>
      </m:oMath>
      <w:r>
        <w:t xml:space="preserve"> 的长为 </w:t>
      </w:r>
      <m:oMath>
        <m:r>
          <w:rPr>
            <w:rFonts w:ascii="Cambria Math" w:hAnsi="Cambria Math"/>
          </w:rPr>
          <m:t>1</m:t>
        </m:r>
      </m:oMath>
      <w:r>
        <w:t xml:space="preserve"> 米时，截取两块相邻的正方形板料的总面积最小．</w:t>
      </w:r>
    </w:p>
    <w:p>
      <w:pPr>
        <w:pStyle w:val="177"/>
        <w:spacing w:line="240" w:lineRule="auto"/>
      </w:pPr>
      <w:r>
        <w:t xml:space="preserve">18. （1） 把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−2,−4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2,0</m:t>
            </m:r>
          </m:e>
        </m:d>
      </m:oMath>
      <w:r>
        <w:t>，</w:t>
      </w:r>
      <m:oMath>
        <m:r>
          <w:rPr>
            <w:rFonts w:ascii="Cambria Math" w:hAnsi="Cambria Math"/>
          </w:rPr>
          <m:t>O</m:t>
        </m:r>
        <m:d>
          <m:dPr/>
          <m:e>
            <m:r>
              <w:rPr>
                <w:rFonts w:ascii="Cambria Math" w:hAnsi="Cambria Math"/>
              </w:rPr>
              <m:t>0,0</m:t>
            </m:r>
          </m:e>
        </m:d>
      </m:oMath>
      <w:r>
        <w:t xml:space="preserve"> 分别代入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4a−2b+c=−4,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4a+2b+c=0,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c=0,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c=0,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抛物线的解析式为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连接 </w:t>
      </w:r>
      <m:oMath>
        <m:r>
          <w:rPr>
            <w:rFonts w:ascii="Cambria Math" w:hAnsi="Cambria Math"/>
          </w:rPr>
          <m:t>AB</m:t>
        </m:r>
      </m:oMath>
      <w:r>
        <w:t xml:space="preserve"> 交直线 </w:t>
      </w:r>
      <m:oMath>
        <m:r>
          <w:rPr>
            <w:rFonts w:ascii="Cambria Math" w:hAnsi="Cambria Math"/>
          </w:rPr>
          <m:t>x=1</m:t>
        </m:r>
      </m:oMath>
      <w:r>
        <w:t xml:space="preserve"> 于点 </w:t>
      </w:r>
      <m:oMath>
        <m:r>
          <w:rPr>
            <w:rFonts w:ascii="Cambria Math" w:hAnsi="Cambria Math"/>
          </w:rPr>
          <m:t>M</m:t>
        </m:r>
      </m:oMath>
      <w:r>
        <w:t xml:space="preserve">，则此时 </w:t>
      </w:r>
      <m:oMath>
        <m:r>
          <w:rPr>
            <w:rFonts w:ascii="Cambria Math" w:hAnsi="Cambria Math"/>
          </w:rPr>
          <m:t>OM+AM</m:t>
        </m:r>
      </m:oMath>
      <w:r>
        <w:t xml:space="preserve"> 最小．</w:t>
      </w:r>
    </w:p>
    <w:p>
      <w:pPr>
        <w:pStyle w:val="177"/>
        <w:spacing w:line="240" w:lineRule="auto"/>
      </w:pPr>
      <w:r>
        <w:t xml:space="preserve">由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，可得抛物线的对称轴为直线 </w:t>
      </w:r>
      <m:oMath>
        <m:r>
          <w:rPr>
            <w:rFonts w:ascii="Cambria Math" w:hAnsi="Cambria Math"/>
          </w:rPr>
          <m:t>x=1</m:t>
        </m:r>
      </m:oMath>
      <w:r>
        <w:t xml:space="preserve">，并且对称轴垂直平分线段 </w:t>
      </w:r>
      <m:oMath>
        <m:r>
          <w:rPr>
            <w:rFonts w:ascii="Cambria Math" w:hAnsi="Cambria Math"/>
          </w:rPr>
          <m:t>OB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∴OM=BM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∴OM+AM=BM+AM</m:t>
        </m:r>
      </m:oMath>
      <w:r>
        <w:t>．</w:t>
      </w:r>
    </w:p>
    <w:p>
      <w:pPr>
        <w:pStyle w:val="177"/>
        <w:spacing w:line="240" w:lineRule="auto"/>
      </w:pPr>
      <w:r>
        <w:t xml:space="preserve">过点 </w:t>
      </w:r>
      <m:oMath>
        <m:r>
          <w:rPr>
            <w:rFonts w:ascii="Cambria Math" w:hAnsi="Cambria Math"/>
          </w:rPr>
          <m:t>A</m:t>
        </m:r>
      </m:oMath>
      <w:r>
        <w:t xml:space="preserve"> 作 </w:t>
      </w:r>
      <m:oMath>
        <m:r>
          <w:rPr>
            <w:rFonts w:ascii="Cambria Math" w:hAnsi="Cambria Math"/>
          </w:rPr>
          <m:t>AN⊥x</m:t>
        </m:r>
      </m:oMath>
      <w:r>
        <w:t xml:space="preserve"> 轴于点 </w:t>
      </w:r>
      <m:oMath>
        <m:r>
          <w:rPr>
            <w:rFonts w:ascii="Cambria Math" w:hAnsi="Cambria Math"/>
          </w:rPr>
          <m:t>N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△ABN</m:t>
        </m:r>
      </m:oMath>
      <w:r>
        <w:t xml:space="preserve"> 中，</w:t>
      </w:r>
      <m:oMath>
        <m:r>
          <w:rPr>
            <w:rFonts w:ascii="Cambria Math" w:hAnsi="Cambria Math"/>
          </w:rPr>
          <m:t>AB=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+B</m:t>
            </m:r>
            <m:sSup>
              <m:sSupPr/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，</w:t>
      </w:r>
    </w:p>
    <w:p>
      <w:pPr>
        <w:pStyle w:val="177"/>
        <w:spacing w:line="240" w:lineRule="auto"/>
      </w:pPr>
      <w:r>
        <w:t xml:space="preserve">因此 </w:t>
      </w:r>
      <m:oMath>
        <m:r>
          <w:rPr>
            <w:rFonts w:ascii="Cambria Math" w:hAnsi="Cambria Math"/>
          </w:rPr>
          <m:t>AM+OM</m:t>
        </m:r>
      </m:oMath>
      <w:r>
        <w:t xml:space="preserve"> 的最小值为 </w:t>
      </w:r>
      <m:oMath>
        <m:r>
          <w:rPr>
            <w:rFonts w:ascii="Cambria Math" w:hAnsi="Cambria Math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．</w:t>
      </w:r>
    </w:p>
    <w:p>
      <w:pPr>
        <w:pStyle w:val="177"/>
        <w:spacing w:line="240" w:lineRule="auto"/>
      </w:pPr>
      <w:r>
        <w:t xml:space="preserve">19. （1） </w:t>
      </w:r>
      <m:oMath>
        <m:r>
          <w:rPr>
            <w:rFonts w:ascii="Cambria Math" w:hAnsi="Cambria Math"/>
          </w:rPr>
          <m:t>∵OB=2OA=6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∴OB=6</m:t>
        </m:r>
      </m:oMath>
      <w:r>
        <w:t>，</w:t>
      </w:r>
      <m:oMath>
        <m:r>
          <w:rPr>
            <w:rFonts w:ascii="Cambria Math" w:hAnsi="Cambria Math"/>
          </w:rPr>
          <m:t>OA=3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 xml:space="preserve">，点 </w:t>
      </w:r>
      <m:oMath>
        <m:r>
          <w:rPr>
            <w:rFonts w:ascii="Cambria Math" w:hAnsi="Cambria Math"/>
          </w:rPr>
          <m:t>B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0,6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∵3OD=6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∴OD=2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</m:t>
        </m:r>
        <m:d>
          <m:dPr/>
          <m:e>
            <m:r>
              <w:rPr>
                <w:rFonts w:ascii="Cambria Math" w:hAnsi="Cambria Math"/>
              </w:rPr>
              <m:t>−2,0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∵CD⊥OA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∴DC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OB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OB</m:t>
            </m:r>
          </m:num>
          <m:den>
            <m:r>
              <w:rPr>
                <w:rFonts w:ascii="Cambria Math" w:hAnsi="Cambria Math"/>
              </w:rPr>
              <m:t>CD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AO</m:t>
            </m:r>
          </m:num>
          <m:den>
            <m:r>
              <w:rPr>
                <w:rFonts w:ascii="Cambria Math" w:hAnsi="Cambria Math"/>
              </w:rPr>
              <m:t>AD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CD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∴CD=10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点 </w:t>
      </w:r>
      <m:oMath>
        <m:r>
          <w:rPr>
            <w:rFonts w:ascii="Cambria Math" w:hAnsi="Cambria Math"/>
          </w:rPr>
          <m:t>C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−2,10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的图象经过点 </w:t>
      </w:r>
      <m:oMath>
        <m:r>
          <w:rPr>
            <w:rFonts w:ascii="Cambria Math" w:hAnsi="Cambria Math"/>
          </w:rPr>
          <m:t>C</m:t>
        </m:r>
        <m:d>
          <m:dPr/>
          <m:e>
            <m:r>
              <w:rPr>
                <w:rFonts w:ascii="Cambria Math" w:hAnsi="Cambria Math"/>
              </w:rPr>
              <m:t>−2,10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∴n=−20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反比例函数的解析式为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      （3） 把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0,6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y=kx+b</m:t>
        </m:r>
      </m:oMath>
      <w:r>
        <w:t>，</w:t>
      </w:r>
    </w:p>
    <w:p>
      <w:pPr>
        <w:pStyle w:val="177"/>
        <w:spacing w:line="240" w:lineRule="auto"/>
      </w:pPr>
      <w:r>
        <w:t xml:space="preserve">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3k+b=0,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b=6,</m:t>
                  </m:r>
                </m:e>
              </m:mr>
            </m:m>
          </m:e>
        </m:d>
      </m:oMath>
      <w:r>
        <w:t xml:space="preserve"> 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k=−2,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b=6.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一次函数的解析式为 </w:t>
      </w:r>
      <m:oMath>
        <m:r>
          <w:rPr>
            <w:rFonts w:ascii="Cambria Math" w:hAnsi="Cambria Math"/>
          </w:rPr>
          <m:t>y=−2x+6</m:t>
        </m:r>
      </m:oMath>
      <w:r>
        <w:t>．</w:t>
      </w:r>
    </w:p>
    <w:p>
      <w:pPr>
        <w:pStyle w:val="177"/>
        <w:spacing w:line="240" w:lineRule="auto"/>
      </w:pPr>
      <w:r>
        <w:t xml:space="preserve">由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y=−2x+6,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20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</m:m>
          </m:e>
        </m:d>
      </m:oMath>
      <w:r>
        <w:t xml:space="preserve"> 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x=−2,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y=10,</m:t>
                  </m:r>
                </m:e>
              </m:mr>
            </m:m>
          </m:e>
        </m:d>
      </m:oMath>
      <w:r>
        <w:t xml:space="preserve"> 或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x=5,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y=−4.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故另一个交点 </w:t>
      </w:r>
      <m:oMath>
        <m:r>
          <w:rPr>
            <w:rFonts w:ascii="Cambria Math" w:hAnsi="Cambria Math"/>
          </w:rPr>
          <m:t>E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5,−4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设在 </w:t>
      </w:r>
      <m:oMath>
        <m:r>
          <w:rPr>
            <w:rFonts w:ascii="Cambria Math" w:hAnsi="Cambria Math"/>
          </w:rPr>
          <m:t>x</m:t>
        </m:r>
      </m:oMath>
      <w:r>
        <w:t xml:space="preserve"> 轴上有一点 </w:t>
      </w:r>
      <m:oMath>
        <m:r>
          <w:rPr>
            <w:rFonts w:ascii="Cambria Math" w:hAnsi="Cambria Math"/>
          </w:rPr>
          <m:t>P</m:t>
        </m:r>
      </m:oMath>
      <w:r>
        <w:t xml:space="preserve">，使得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△PCE</m:t>
            </m:r>
          </m:sub>
        </m:sSub>
        <m:r>
          <w:rPr>
            <w:rFonts w:ascii="Cambria Math" w:hAnsi="Cambria Math"/>
          </w:rPr>
          <m:t>=21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△PCE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△PCA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△PAE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×AP×10+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×AP×4=7AP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∴7AP=21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∴AP=3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∴P</m:t>
        </m:r>
        <m:d>
          <m:dPr/>
          <m:e>
            <m:r>
              <w:rPr>
                <w:rFonts w:ascii="Cambria Math" w:hAnsi="Cambria Math"/>
              </w:rPr>
              <m:t>0,0</m:t>
            </m:r>
          </m:e>
        </m:d>
        <m:r>
          <m:rPr>
            <m:sty m:val="p"/>
          </m:rPr>
          <w:rPr>
            <w:rFonts w:ascii="Cambria Math" w:hAnsi="Cambria Math"/>
          </w:rPr>
          <m:t>或</m:t>
        </m:r>
        <m:d>
          <m:dPr/>
          <m:e>
            <m:r>
              <w:rPr>
                <w:rFonts w:ascii="Cambria Math" w:hAnsi="Cambria Math"/>
              </w:rPr>
              <m:t>6,0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20. （1） </w:t>
      </w:r>
      <m:oMath>
        <m:r>
          <w:rPr>
            <w:rFonts w:ascii="Cambria Math" w:hAnsi="Cambria Math"/>
          </w:rPr>
          <m:t>∵</m:t>
        </m:r>
      </m:oMath>
      <w:r>
        <w:t xml:space="preserve"> 二次函数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+2x+m</m:t>
        </m:r>
      </m:oMath>
      <w:r>
        <w:t xml:space="preserve"> 的图象与 </w:t>
      </w:r>
      <m:oMath>
        <m:r>
          <w:rPr>
            <w:rFonts w:ascii="Cambria Math" w:hAnsi="Cambria Math"/>
          </w:rPr>
          <m:t>x</m:t>
        </m:r>
      </m:oMath>
      <w:r>
        <w:t xml:space="preserve"> 轴的一个交点为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∴−9+2×3+m=0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m=3</m:t>
        </m:r>
      </m:oMath>
      <w:r>
        <w:t>．</w:t>
      </w:r>
    </w:p>
    <w:p>
      <w:pPr>
        <w:pStyle w:val="177"/>
        <w:spacing w:line="240" w:lineRule="auto"/>
      </w:pPr>
      <w:r>
        <w:t>      （2） 由（</w:t>
      </w:r>
      <m:oMath>
        <m:r>
          <w:rPr>
            <w:rFonts w:ascii="Cambria Math" w:hAnsi="Cambria Math"/>
          </w:rPr>
          <m:t>1</m:t>
        </m:r>
      </m:oMath>
      <w:r>
        <w:t xml:space="preserve">）知二次函数的解析式为 </w:t>
      </w:r>
      <m:oMath>
        <m:r>
          <w:rPr>
            <w:rFonts w:ascii="Cambria Math" w:hAnsi="Cambria Math"/>
          </w:rPr>
          <m:t>y=−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+2x+3</m:t>
        </m:r>
      </m:oMath>
      <w:r>
        <w:t>，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y=0</m:t>
        </m:r>
      </m:oMath>
      <w:r>
        <w:t xml:space="preserve"> 时，</w:t>
      </w:r>
      <m:oMath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+2x+3=0</m:t>
        </m:r>
      </m:oMath>
      <w:r>
        <w:t xml:space="preserve">，解得 </w:t>
      </w:r>
      <m:oMath>
        <m:r>
          <w:rPr>
            <w:rFonts w:ascii="Cambria Math" w:hAnsi="Cambria Math"/>
          </w:rPr>
          <m:t>x=3</m:t>
        </m:r>
      </m:oMath>
      <w:r>
        <w:t xml:space="preserve"> 或 </w:t>
      </w:r>
      <m:oMath>
        <m:r>
          <w:rPr>
            <w:rFonts w:ascii="Cambria Math" w:hAnsi="Cambria Math"/>
          </w:rPr>
          <m:t>x=−1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      （3） 过点 </w:t>
      </w:r>
      <m:oMath>
        <m:r>
          <w:rPr>
            <w:rFonts w:ascii="Cambria Math" w:hAnsi="Cambria Math"/>
          </w:rPr>
          <m:t>D</m:t>
        </m:r>
      </m:oMath>
      <w:r>
        <w:t xml:space="preserve"> 作 </w:t>
      </w:r>
      <m:oMath>
        <m:r>
          <w:rPr>
            <w:rFonts w:ascii="Cambria Math" w:hAnsi="Cambria Math"/>
          </w:rPr>
          <m:t>DE⊥AB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，连接 </w:t>
      </w:r>
      <m:oMath>
        <m:r>
          <w:rPr>
            <w:rFonts w:ascii="Cambria Math" w:hAnsi="Cambria Math"/>
          </w:rPr>
          <m:t>BD</m:t>
        </m:r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>，如图，</w:t>
      </w:r>
    </w:p>
    <w:p>
      <w:pPr>
        <w:pStyle w:val="177"/>
        <w:spacing w:line="240" w:lineRule="auto"/>
      </w:pPr>
      <w:r>
        <w:rPr>
          <w:position w:val="-97"/>
        </w:rPr>
        <w:drawing>
          <wp:inline distT="0" distB="0" distL="114300" distR="114300">
            <wp:extent cx="1485265" cy="1362075"/>
            <wp:effectExtent l="0" t="0" r="63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5899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当 </w:t>
      </w:r>
      <m:oMath>
        <m:r>
          <w:rPr>
            <w:rFonts w:ascii="Cambria Math" w:hAnsi="Cambria Math"/>
          </w:rPr>
          <m:t>x=0</m:t>
        </m:r>
      </m:oMath>
      <w:r>
        <w:t xml:space="preserve"> 时，</w:t>
      </w:r>
      <m:oMath>
        <m:r>
          <w:rPr>
            <w:rFonts w:ascii="Cambria Math" w:hAnsi="Cambria Math"/>
          </w:rPr>
          <m:t>y=3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</m:t>
        </m:r>
        <m:d>
          <m:dPr/>
          <m:e>
            <m:r>
              <w:rPr>
                <w:rFonts w:ascii="Cambria Math" w:hAnsi="Cambria Math"/>
              </w:rPr>
              <m:t>0,3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△ABD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△ABC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∴DE=OC=3</m:t>
        </m:r>
      </m:oMath>
      <w:r>
        <w:t>，</w:t>
      </w:r>
    </w:p>
    <w:p>
      <w:pPr>
        <w:pStyle w:val="177"/>
        <w:spacing w:line="240" w:lineRule="auto"/>
      </w:pPr>
      <w:r>
        <w:t xml:space="preserve">又 </w:t>
      </w:r>
      <m:oMath>
        <m:r>
          <w:rPr>
            <w:rFonts w:ascii="Cambria Math" w:hAnsi="Cambria Math"/>
          </w:rPr>
          <m:t>∵D</m:t>
        </m:r>
        <m:d>
          <m:dPr/>
          <m:e>
            <m:r>
              <w:rPr>
                <w:rFonts w:ascii="Cambria Math" w:hAnsi="Cambria Math"/>
              </w:rPr>
              <m:t>x,y</m:t>
            </m:r>
          </m:e>
        </m:d>
      </m:oMath>
      <w:r>
        <w:t xml:space="preserve">，且 </w:t>
      </w:r>
      <m:oMath>
        <m:r>
          <w:rPr>
            <w:rFonts w:ascii="Cambria Math" w:hAnsi="Cambria Math"/>
          </w:rPr>
          <m:t>x&gt;0</m:t>
        </m:r>
      </m:oMath>
      <w:r>
        <w:t>，</w:t>
      </w:r>
      <m:oMath>
        <m:r>
          <w:rPr>
            <w:rFonts w:ascii="Cambria Math" w:hAnsi="Cambria Math"/>
          </w:rPr>
          <m:t>y&gt;0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∴y=3</m:t>
        </m:r>
      </m:oMath>
      <w:r>
        <w:t xml:space="preserve">，即 </w:t>
      </w:r>
      <m:oMath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+2x+3=3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x=0</m:t>
        </m:r>
      </m:oMath>
      <w:r>
        <w:t xml:space="preserve">（舍去）或 </w:t>
      </w:r>
      <m:oMath>
        <m:r>
          <w:rPr>
            <w:rFonts w:ascii="Cambria Math" w:hAnsi="Cambria Math"/>
          </w:rPr>
          <m:t>x=2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</m:t>
        </m:r>
        <m:d>
          <m:dPr/>
          <m:e>
            <m:r>
              <w:rPr>
                <w:rFonts w:ascii="Cambria Math" w:hAnsi="Cambria Math"/>
              </w:rPr>
              <m:t>2,3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21. （1） </w:t>
      </w:r>
      <m:oMath>
        <m:r>
          <w:rPr>
            <w:rFonts w:ascii="Cambria Math" w:hAnsi="Cambria Math"/>
          </w:rPr>
          <m:t>∵</m:t>
        </m:r>
      </m:oMath>
      <w:r>
        <w:t xml:space="preserve"> 当球运行的水平距离为 </w:t>
      </w:r>
      <m:oMath>
        <m:r>
          <w:rPr>
            <w:rFonts w:ascii="Cambria Math" w:hAnsi="Cambria Math"/>
          </w:rPr>
          <m:t>2.5 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时，达到最大高度 </w:t>
      </w:r>
      <m:oMath>
        <m:r>
          <w:rPr>
            <w:rFonts w:ascii="Cambria Math" w:hAnsi="Cambria Math"/>
          </w:rPr>
          <m:t>3.5 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抛物线的顶点坐标为 </w:t>
      </w:r>
      <m:oMath>
        <m:d>
          <m:dPr/>
          <m:e>
            <m:r>
              <w:rPr>
                <w:rFonts w:ascii="Cambria Math" w:hAnsi="Cambria Math"/>
              </w:rPr>
              <m:t>0,3.5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设抛物线的表达式为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+3.5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由题图知图象过点 </w:t>
      </w:r>
      <m:oMath>
        <m:d>
          <m:dPr/>
          <m:e>
            <m:r>
              <w:rPr>
                <w:rFonts w:ascii="Cambria Math" w:hAnsi="Cambria Math"/>
              </w:rPr>
              <m:t>1.5,3.05</m:t>
            </m:r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∴2.25a+3.5=3.05</m:t>
        </m:r>
      </m:oMath>
      <w:r>
        <w:t xml:space="preserve">，解得 </w:t>
      </w:r>
      <m:oMath>
        <m:r>
          <w:rPr>
            <w:rFonts w:ascii="Cambria Math" w:hAnsi="Cambria Math"/>
          </w:rPr>
          <m:t>a=−0.2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抛物线的表达式为 </w:t>
      </w:r>
      <m:oMath>
        <m:r>
          <w:rPr>
            <w:rFonts w:ascii="Cambria Math" w:hAnsi="Cambria Math"/>
          </w:rPr>
          <m:t>y=−0.2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+3.5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设球出手时，他跳离地面的高度为 </w:t>
      </w:r>
      <m:oMath>
        <m:r>
          <w:rPr>
            <w:rFonts w:ascii="Cambria Math" w:hAnsi="Cambria Math"/>
          </w:rPr>
          <m:t>h 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</w:t>
      </w:r>
    </w:p>
    <w:p>
      <w:pPr>
        <w:pStyle w:val="177"/>
        <w:spacing w:line="240" w:lineRule="auto"/>
      </w:pPr>
      <w:r>
        <w:t>由（</w:t>
      </w:r>
      <m:oMath>
        <m:r>
          <w:rPr>
            <w:rFonts w:ascii="Cambria Math" w:hAnsi="Cambria Math"/>
          </w:rPr>
          <m:t>1</m:t>
        </m:r>
      </m:oMath>
      <w:r>
        <w:t xml:space="preserve">）得 </w:t>
      </w:r>
      <m:oMath>
        <m:r>
          <w:rPr>
            <w:rFonts w:ascii="Cambria Math" w:hAnsi="Cambria Math"/>
          </w:rPr>
          <m:t>y=−0.2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+3.5</m:t>
        </m:r>
      </m:oMath>
      <w:r>
        <w:t>，</w:t>
      </w:r>
    </w:p>
    <w:p>
      <w:pPr>
        <w:pStyle w:val="177"/>
        <w:spacing w:line="240" w:lineRule="auto"/>
      </w:pPr>
      <w:r>
        <w:t xml:space="preserve">则球出手时，球的高度为 </w:t>
      </w:r>
      <m:oMath>
        <m:r>
          <w:rPr>
            <w:rFonts w:ascii="Cambria Math" w:hAnsi="Cambria Math"/>
          </w:rPr>
          <m:t>h+1.7+0.25=</m:t>
        </m:r>
        <m:d>
          <m:dPr/>
          <m:e>
            <m:r>
              <w:rPr>
                <w:rFonts w:ascii="Cambria Math" w:hAnsi="Cambria Math"/>
              </w:rPr>
              <m:t>h+1.95</m:t>
            </m:r>
          </m:e>
        </m:d>
        <m:r>
          <m:rPr>
            <m:sty m:val="p"/>
          </m:rPr>
          <w:rPr>
            <w:rFonts w:ascii="Cambria Math" w:hAnsi="Cambria Math"/>
          </w:rPr>
          <m:t>m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∴h+1.95=−0.2×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−2.5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+3.5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∴h=0.3</m:t>
        </m:r>
      </m:oMath>
      <w:r>
        <w:t>．</w:t>
      </w:r>
    </w:p>
    <w:p>
      <w:pPr>
        <w:pStyle w:val="177"/>
        <w:spacing w:line="240" w:lineRule="auto"/>
      </w:pPr>
      <w:r>
        <w:t xml:space="preserve">答：球出手时，他跳离地面的高度为 </w:t>
      </w:r>
      <m:oMath>
        <m:r>
          <w:rPr>
            <w:rFonts w:ascii="Cambria Math" w:hAnsi="Cambria Math"/>
          </w:rPr>
          <m:t>0.3 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．</w:t>
      </w:r>
    </w:p>
    <w:p>
      <w:pPr>
        <w:pStyle w:val="177"/>
        <w:spacing w:line="240" w:lineRule="auto"/>
      </w:pPr>
      <w:r>
        <w:t xml:space="preserve">22. （1） 将 </w:t>
      </w:r>
      <m:oMath>
        <m:r>
          <w:rPr>
            <w:rFonts w:ascii="Cambria Math" w:hAnsi="Cambria Math"/>
          </w:rPr>
          <m:t>x=0</m:t>
        </m:r>
      </m:oMath>
      <w:r>
        <w:t xml:space="preserve"> 代入 </w:t>
      </w:r>
      <m:oMath>
        <m:r>
          <w:rPr>
            <w:rFonts w:ascii="Cambria Math" w:hAnsi="Cambria Math"/>
          </w:rPr>
          <m:t>y=4x+4</m:t>
        </m:r>
      </m:oMath>
      <w:r>
        <w:t xml:space="preserve">，得 </w:t>
      </w:r>
      <m:oMath>
        <m:r>
          <w:rPr>
            <w:rFonts w:ascii="Cambria Math" w:hAnsi="Cambria Math"/>
          </w:rPr>
          <m:t>y=4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  <m:d>
          <m:dPr/>
          <m:e>
            <m:r>
              <w:rPr>
                <w:rFonts w:ascii="Cambria Math" w:hAnsi="Cambria Math"/>
              </w:rPr>
              <m:t>0,4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B</m:t>
        </m:r>
      </m:oMath>
      <w:r>
        <w:t xml:space="preserve"> 向右平移 </w:t>
      </w:r>
      <m:oMath>
        <m:r>
          <w:rPr>
            <w:rFonts w:ascii="Cambria Math" w:hAnsi="Cambria Math"/>
          </w:rPr>
          <m:t>5</m:t>
        </m:r>
      </m:oMath>
      <w:r>
        <w:t xml:space="preserve"> 个单位长度得到点 </w:t>
      </w:r>
      <m:oMath>
        <m:r>
          <w:rPr>
            <w:rFonts w:ascii="Cambria Math" w:hAnsi="Cambria Math"/>
          </w:rPr>
          <m:t>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</m:t>
        </m:r>
        <m:d>
          <m:dPr/>
          <m:e>
            <m:r>
              <w:rPr>
                <w:rFonts w:ascii="Cambria Math" w:hAnsi="Cambria Math"/>
              </w:rPr>
              <m:t>5,4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      （2） 将 </w:t>
      </w:r>
      <m:oMath>
        <m:r>
          <w:rPr>
            <w:rFonts w:ascii="Cambria Math" w:hAnsi="Cambria Math"/>
          </w:rPr>
          <m:t>y=0</m:t>
        </m:r>
      </m:oMath>
      <w:r>
        <w:t xml:space="preserve"> 代入 </w:t>
      </w:r>
      <m:oMath>
        <m:r>
          <w:rPr>
            <w:rFonts w:ascii="Cambria Math" w:hAnsi="Cambria Math"/>
          </w:rPr>
          <m:t>y=4x+4</m:t>
        </m:r>
      </m:oMath>
      <w:r>
        <w:t xml:space="preserve">，得 </w:t>
      </w:r>
      <m:oMath>
        <m:r>
          <w:rPr>
            <w:rFonts w:ascii="Cambria Math" w:hAnsi="Cambria Math"/>
          </w:rPr>
          <m:t>x=−1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将点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 xml:space="preserve"> 代入抛物线解析式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+bx−3a</m:t>
        </m:r>
      </m:oMath>
      <w:r>
        <w:t xml:space="preserve">，得 </w:t>
      </w:r>
      <m:oMath>
        <m:r>
          <w:rPr>
            <w:rFonts w:ascii="Cambria Math" w:hAnsi="Cambria Math"/>
          </w:rPr>
          <m:t>0=a−b−3a</m:t>
        </m:r>
      </m:oMath>
      <w:r>
        <w:t xml:space="preserve">，即 </w:t>
      </w:r>
      <m:oMath>
        <m:r>
          <w:rPr>
            <w:rFonts w:ascii="Cambria Math" w:hAnsi="Cambria Math"/>
          </w:rPr>
          <m:t>b=−2a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抛物线的对称轴为直线 </w:t>
      </w:r>
      <m:oMath>
        <m:r>
          <w:rPr>
            <w:rFonts w:ascii="Cambria Math" w:hAnsi="Cambria Math"/>
          </w:rPr>
          <m:t>x=−</m:t>
        </m:r>
        <m:f>
          <m:fPr/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=−</m:t>
        </m:r>
        <m:f>
          <m:fPr/>
          <m:num>
            <m:r>
              <w:rPr>
                <w:rFonts w:ascii="Cambria Math" w:hAnsi="Cambria Math"/>
              </w:rPr>
              <m:t>−2a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=1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（3） 抛物线始终过点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 xml:space="preserve">，且对称轴为直线 </w:t>
      </w:r>
      <m:oMath>
        <m:r>
          <w:rPr>
            <w:rFonts w:ascii="Cambria Math" w:hAnsi="Cambria Math"/>
          </w:rPr>
          <m:t>x=1</m:t>
        </m:r>
      </m:oMath>
      <w:r>
        <w:t xml:space="preserve">，由抛物线的对称性可知，抛物线也过点 </w:t>
      </w:r>
      <m:oMath>
        <m:r>
          <w:rPr>
            <w:rFonts w:ascii="Cambria Math" w:hAnsi="Cambria Math"/>
          </w:rPr>
          <m:t>A</m:t>
        </m:r>
      </m:oMath>
      <w:r>
        <w:t xml:space="preserve"> 关于直线 </w:t>
      </w:r>
      <m:oMath>
        <m:r>
          <w:rPr>
            <w:rFonts w:ascii="Cambria Math" w:hAnsi="Cambria Math"/>
          </w:rPr>
          <m:t>x=1</m:t>
        </m:r>
      </m:oMath>
      <w:r>
        <w:t xml:space="preserve"> 对称的点 </w:t>
      </w:r>
      <m:oMath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a&gt;0</m:t>
        </m:r>
      </m:oMath>
      <w:r>
        <w:t xml:space="preserve"> 时，如图 </w:t>
      </w:r>
      <m:oMath>
        <m:r>
          <w:rPr>
            <w:rFonts w:ascii="Cambria Math" w:hAnsi="Cambria Math"/>
          </w:rPr>
          <m:t>1</m:t>
        </m:r>
      </m:oMath>
      <w:r>
        <w:t>．</w:t>
      </w:r>
    </w:p>
    <w:p>
      <w:pPr>
        <w:pStyle w:val="177"/>
        <w:spacing w:line="240" w:lineRule="auto"/>
      </w:pPr>
      <w:r>
        <w:rPr>
          <w:position w:val="-182"/>
        </w:rPr>
        <w:drawing>
          <wp:inline distT="0" distB="0" distL="114300" distR="114300">
            <wp:extent cx="2447925" cy="24479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将 </w:t>
      </w:r>
      <m:oMath>
        <m:r>
          <w:rPr>
            <w:rFonts w:ascii="Cambria Math" w:hAnsi="Cambria Math"/>
          </w:rPr>
          <m:t>x=5</m:t>
        </m:r>
      </m:oMath>
      <w:r>
        <w:t xml:space="preserve"> 代入抛物线的解析式得 </w:t>
      </w:r>
      <m:oMath>
        <m:r>
          <w:rPr>
            <w:rFonts w:ascii="Cambria Math" w:hAnsi="Cambria Math"/>
          </w:rPr>
          <m:t>y=12a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∴12a≥4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∴a≥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a&lt;0</m:t>
        </m:r>
      </m:oMath>
      <w:r>
        <w:t xml:space="preserve">，且抛物线顶点不在线段 </w:t>
      </w:r>
      <m:oMath>
        <m:r>
          <w:rPr>
            <w:rFonts w:ascii="Cambria Math" w:hAnsi="Cambria Math"/>
          </w:rPr>
          <m:t>BC</m:t>
        </m:r>
      </m:oMath>
      <w:r>
        <w:t xml:space="preserve"> 上时，如图 </w:t>
      </w:r>
      <m:oMath>
        <m:r>
          <w:rPr>
            <w:rFonts w:ascii="Cambria Math" w:hAnsi="Cambria Math"/>
          </w:rPr>
          <m:t>2</m:t>
        </m:r>
      </m:oMath>
      <w:r>
        <w:t>．</w:t>
      </w:r>
    </w:p>
    <w:p>
      <w:pPr>
        <w:pStyle w:val="177"/>
        <w:spacing w:line="240" w:lineRule="auto"/>
      </w:pPr>
      <w:r>
        <w:rPr>
          <w:position w:val="-221"/>
        </w:rPr>
        <w:drawing>
          <wp:inline distT="0" distB="0" distL="114300" distR="114300">
            <wp:extent cx="2486025" cy="29432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将 </w:t>
      </w:r>
      <m:oMath>
        <m:r>
          <w:rPr>
            <w:rFonts w:ascii="Cambria Math" w:hAnsi="Cambria Math"/>
          </w:rPr>
          <m:t>x=0</m:t>
        </m:r>
      </m:oMath>
      <w:r>
        <w:t xml:space="preserve"> 代入抛物线，得 </w:t>
      </w:r>
      <m:oMath>
        <m:r>
          <w:rPr>
            <w:rFonts w:ascii="Cambria Math" w:hAnsi="Cambria Math"/>
          </w:rPr>
          <m:t>y=−3a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抛物线与线段 </w:t>
      </w:r>
      <m:oMath>
        <m:r>
          <w:rPr>
            <w:rFonts w:ascii="Cambria Math" w:hAnsi="Cambria Math"/>
          </w:rPr>
          <m:t>BC</m:t>
        </m:r>
      </m:oMath>
      <w:r>
        <w:t xml:space="preserve"> 恰好有一个公共点，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∴−3a&gt;4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∴a&lt;−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rPr>
          <w:rFonts w:ascii="宋体" w:hAnsi="宋体"/>
        </w:rPr>
        <w:t>③</w:t>
      </w:r>
      <w:r>
        <w:t xml:space="preserve">若抛物线的顶点在线段 </w:t>
      </w:r>
      <m:oMath>
        <m:r>
          <w:rPr>
            <w:rFonts w:ascii="Cambria Math" w:hAnsi="Cambria Math"/>
          </w:rPr>
          <m:t>BC</m:t>
        </m:r>
      </m:oMath>
      <w:r>
        <w:t xml:space="preserve"> 上，则顶点为 </w:t>
      </w:r>
      <m:oMath>
        <m:d>
          <m:dPr/>
          <m:e>
            <m:r>
              <w:rPr>
                <w:rFonts w:ascii="Cambria Math" w:hAnsi="Cambria Math"/>
              </w:rPr>
              <m:t>1,4</m:t>
            </m:r>
          </m:e>
        </m:d>
      </m:oMath>
      <w:r>
        <w:t xml:space="preserve">，如图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>
      <w:pPr>
        <w:pStyle w:val="177"/>
        <w:spacing w:line="240" w:lineRule="auto"/>
      </w:pPr>
      <w:r>
        <w:rPr>
          <w:position w:val="-174"/>
        </w:rPr>
        <w:drawing>
          <wp:inline distT="0" distB="0" distL="114300" distR="114300">
            <wp:extent cx="2438400" cy="23431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将点 </w:t>
      </w:r>
      <m:oMath>
        <m:d>
          <m:dPr/>
          <m:e>
            <m:r>
              <w:rPr>
                <w:rFonts w:ascii="Cambria Math" w:hAnsi="Cambria Math"/>
              </w:rPr>
              <m:t>1,4</m:t>
            </m:r>
          </m:e>
        </m:d>
      </m:oMath>
      <w:r>
        <w:t xml:space="preserve"> 代入抛物线的解析式，得 </w:t>
      </w:r>
      <m:oMath>
        <m:r>
          <w:rPr>
            <w:rFonts w:ascii="Cambria Math" w:hAnsi="Cambria Math"/>
          </w:rPr>
          <m:t>4=a−2a−3a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∴a=−1</m:t>
        </m:r>
      </m:oMath>
      <w:r>
        <w:t>．</w:t>
      </w:r>
    </w:p>
    <w:p>
      <w:pPr>
        <w:pStyle w:val="177"/>
        <w:spacing w:line="240" w:lineRule="auto"/>
      </w:pPr>
      <w:r>
        <w:t>综上所述，</w:t>
      </w:r>
      <m:oMath>
        <m:r>
          <w:rPr>
            <w:rFonts w:ascii="Cambria Math" w:hAnsi="Cambria Math"/>
          </w:rPr>
          <m:t>a≥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r>
          <w:rPr>
            <w:rFonts w:ascii="Cambria Math" w:hAnsi="Cambria Math"/>
          </w:rPr>
          <m:t>a&lt;−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r>
          <w:rPr>
            <w:rFonts w:ascii="Cambria Math" w:hAnsi="Cambria Math"/>
          </w:rPr>
          <m:t>a=−1</m:t>
        </m:r>
      </m:oMath>
      <w:r>
        <w:t>．</w:t>
      </w:r>
    </w:p>
    <w:p>
      <w:pPr>
        <w:pStyle w:val="177"/>
        <w:spacing w:line="240" w:lineRule="auto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3B3B5C8D"/>
    <w:rsid w:val="5C22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uiPriority w:val="99"/>
  </w:style>
  <w:style w:type="character" w:customStyle="1" w:styleId="143">
    <w:name w:val="正文文本 2 Char"/>
    <w:basedOn w:val="32"/>
    <w:link w:val="28"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2022-08-27T07:52:48Z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