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spacing w:line="240" w:lineRule="auto"/>
        <w:ind w:left="1201" w:hanging="336"/>
      </w:pPr>
      <w:r>
        <w:pict>
          <v:shape id="_x0000_s1025" o:spid="_x0000_s1025" o:spt="75" type="#_x0000_t75" style="position:absolute;left:0pt;margin-left:892pt;margin-top:836pt;height:27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人教版九上 第23章 旋转 单元测试</w:t>
      </w: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一、选择题（共10小题）</w:t>
      </w:r>
    </w:p>
    <w:p>
      <w:pPr>
        <w:pStyle w:val="193"/>
        <w:spacing w:line="240" w:lineRule="auto"/>
      </w:pPr>
      <w:r>
        <w:t xml:space="preserve">1. 下列图形中，是轴对称图形但不是中心对称图形的是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>A. 正三角形</w:t>
      </w:r>
      <w:r>
        <w:tab/>
      </w:r>
      <w:r>
        <w:t>B. 正方形</w:t>
      </w:r>
      <w:r>
        <w:tab/>
      </w:r>
      <w:r>
        <w:t>C. 正六边形</w:t>
      </w:r>
      <w:r>
        <w:tab/>
      </w:r>
      <w:r>
        <w:t>D. 圆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2.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AB=2</m:t>
        </m:r>
      </m:oMath>
      <w:r>
        <w:t>，</w:t>
      </w:r>
      <m:oMath>
        <m:r>
          <w:rPr>
            <w:rFonts w:ascii="Cambria Math" w:hAnsi="Cambria Math"/>
          </w:rPr>
          <m:t>BC=3.6</m:t>
        </m:r>
      </m:oMath>
      <w:r>
        <w:t>，</w:t>
      </w:r>
      <m:oMath>
        <m:r>
          <w:rPr>
            <w:rFonts w:ascii="Cambria Math" w:hAnsi="Cambria Math"/>
          </w:rPr>
          <m:t>∠B=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， 将 </w:t>
      </w:r>
      <m:oMath>
        <m:r>
          <w:rPr>
            <w:rFonts w:ascii="Cambria Math" w:hAnsi="Cambria Math"/>
          </w:rPr>
          <m:t>△ABC</m:t>
        </m:r>
      </m:oMath>
      <w:r>
        <w:t xml:space="preserve"> 绕点 </w:t>
      </w:r>
      <m:oMath>
        <m:r>
          <w:rPr>
            <w:rFonts w:ascii="Cambria Math" w:hAnsi="Cambria Math"/>
          </w:rPr>
          <m:t>A</m:t>
        </m:r>
      </m:oMath>
      <w:r>
        <w:t xml:space="preserve"> 顺时针旋转一定角度得到 </w:t>
      </w:r>
      <m:oMath>
        <m:r>
          <w:rPr>
            <w:rFonts w:ascii="Cambria Math" w:hAnsi="Cambria Math"/>
          </w:rPr>
          <m:t>△ADE</m:t>
        </m:r>
      </m:oMath>
      <w:r>
        <w:t xml:space="preserve"> ， 当点 </w:t>
      </w:r>
      <m:oMath>
        <m:r>
          <w:rPr>
            <w:rFonts w:ascii="Cambria Math" w:hAnsi="Cambria Math"/>
          </w:rPr>
          <m:t>B</m:t>
        </m:r>
      </m:oMath>
      <w:r>
        <w:t xml:space="preserve"> 的对应点 </w:t>
      </w:r>
      <m:oMath>
        <m:r>
          <w:rPr>
            <w:rFonts w:ascii="Cambria Math" w:hAnsi="Cambria Math"/>
          </w:rPr>
          <m:t>D</m:t>
        </m:r>
      </m:oMath>
      <w:r>
        <w:t xml:space="preserve"> 恰好落在 </w:t>
      </w:r>
      <m:oMath>
        <m:r>
          <w:rPr>
            <w:rFonts w:ascii="Cambria Math" w:hAnsi="Cambria Math"/>
          </w:rPr>
          <m:t>BC</m:t>
        </m:r>
      </m:oMath>
      <w:r>
        <w:t xml:space="preserve"> 边上时，</w:t>
      </w:r>
      <m:oMath>
        <m:r>
          <w:rPr>
            <w:rFonts w:ascii="Cambria Math" w:hAnsi="Cambria Math"/>
          </w:rPr>
          <m:t>CD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04"/>
        </w:rPr>
        <w:drawing>
          <wp:inline distT="0" distB="0" distL="114300" distR="114300">
            <wp:extent cx="1581150" cy="1457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1.6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1.8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2.6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3. 平面直角坐标系内的点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</m:t>
            </m:r>
            <m:sSup>
              <m:sSupPr/>
              <m:e>
                <m:d>
                  <m:dPr/>
                  <m:e>
                    <m:f>
                      <m:fPr/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−1</m:t>
                </m:r>
              </m:sup>
            </m:sSup>
            <m:r>
              <w:rPr>
                <w:rFonts w:ascii="Cambria Math" w:hAnsi="Cambria Math"/>
              </w:rPr>
              <m:t>,1</m:t>
            </m:r>
          </m:e>
        </m:d>
      </m:oMath>
      <w:r>
        <w:t xml:space="preserve"> 与点 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∣−2∣,−1</m:t>
            </m:r>
          </m:e>
        </m:d>
      </m:oMath>
      <w:r>
        <w:t xml:space="preserve"> 关于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y</m:t>
        </m:r>
      </m:oMath>
      <w:r>
        <w:t xml:space="preserve"> 轴对称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x</m:t>
        </m:r>
      </m:oMath>
      <w:r>
        <w:t xml:space="preserve"> 轴对称</w:t>
      </w:r>
      <w:r>
        <w:tab/>
      </w:r>
      <w:r>
        <w:t>C. 原点对称</w:t>
      </w:r>
      <w:r>
        <w:tab/>
      </w:r>
      <w:r>
        <w:t>D. 以上都不对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4. 如图，紫荆花图案绕中心至少旋转 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后能与原来的图案互相重合，则 </w:t>
      </w:r>
      <m:oMath>
        <m:r>
          <w:rPr>
            <w:rFonts w:ascii="Cambria Math" w:hAnsi="Cambria Math"/>
          </w:rPr>
          <m:t>x</m:t>
        </m:r>
      </m:oMath>
      <w:r>
        <w:t xml:space="preserve"> 的值为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50"/>
        </w:rPr>
        <w:drawing>
          <wp:inline distT="0" distB="0" distL="114300" distR="114300">
            <wp:extent cx="819150" cy="763905"/>
            <wp:effectExtent l="0" t="0" r="0" b="171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76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36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45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60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72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5. 下列图形中是中心对称图形的有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个．</w:t>
      </w:r>
    </w:p>
    <w:p>
      <w:pPr>
        <w:pStyle w:val="193"/>
        <w:spacing w:line="240" w:lineRule="auto"/>
      </w:pPr>
      <w:r>
        <w:tab/>
      </w:r>
      <w:r>
        <w:rPr>
          <w:position w:val="-47"/>
        </w:rPr>
        <w:drawing>
          <wp:inline distT="0" distB="0" distL="114300" distR="114300">
            <wp:extent cx="2476500" cy="733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4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6. 如图，紫荆花图案旋转一定角度后能与自身重合，则旋转的角度是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84"/>
        </w:rPr>
        <w:drawing>
          <wp:inline distT="0" distB="0" distL="114300" distR="114300">
            <wp:extent cx="1238250" cy="1202055"/>
            <wp:effectExtent l="0" t="0" r="0" b="171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0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  <w:spacing w:line="240" w:lineRule="auto"/>
      </w:pPr>
      <w:r>
        <w:tab/>
      </w:r>
      <w:r>
        <w:t xml:space="preserve">A. </w:t>
      </w:r>
      <m:oMath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B. </w:t>
      </w:r>
      <m:oMath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C. </w:t>
      </w:r>
      <m:oMath>
        <m:sSup>
          <m:sSupPr/>
          <m:e>
            <m:r>
              <w:rPr>
                <w:rFonts w:ascii="Cambria Math" w:hAnsi="Cambria Math"/>
              </w:rPr>
              <m:t>72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</w:r>
      <w:r>
        <w:t xml:space="preserve">D. </w:t>
      </w:r>
      <m:oMath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>7. 勾股定理是“人类最伟大的十个科学发现之一”．我国对勾股定理的证明是由汉代的赵爽在注解《周髀算经》时给出的，他用来证明勾股定理的图案被称为“赵爽弦图”．</w:t>
      </w:r>
      <m:oMath>
        <m:r>
          <w:rPr>
            <w:rFonts w:ascii="Cambria Math" w:hAnsi="Cambria Math"/>
          </w:rPr>
          <m:t>2002</m:t>
        </m:r>
      </m:oMath>
      <w:r>
        <w:t xml:space="preserve"> 年在北京召开的国际数学大会选它作为会徽．下列图案中是“赵爽弦图”的是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  <w:spacing w:line="240" w:lineRule="auto"/>
      </w:pPr>
      <w:r>
        <w:tab/>
      </w:r>
      <w:r>
        <w:t xml:space="preserve">A. </w:t>
      </w:r>
      <w:r>
        <w:rPr>
          <w:position w:val="-77"/>
        </w:rPr>
        <w:drawing>
          <wp:inline distT="0" distB="0" distL="114300" distR="114300">
            <wp:extent cx="1114425" cy="1104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rPr>
          <w:position w:val="-80"/>
        </w:rPr>
        <w:drawing>
          <wp:inline distT="0" distB="0" distL="114300" distR="114300">
            <wp:extent cx="1228725" cy="11525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C. </w:t>
      </w:r>
      <w:r>
        <w:rPr>
          <w:position w:val="-58"/>
        </w:rPr>
        <w:drawing>
          <wp:inline distT="0" distB="0" distL="114300" distR="114300">
            <wp:extent cx="828675" cy="866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rPr>
          <w:position w:val="-66"/>
        </w:rPr>
        <w:drawing>
          <wp:inline distT="0" distB="0" distL="114300" distR="114300">
            <wp:extent cx="695325" cy="9715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8.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∠BAC=</m:t>
        </m:r>
        <m:sSup>
          <m:sSupPr/>
          <m:e>
            <m:r>
              <w:rPr>
                <w:rFonts w:ascii="Cambria Math" w:hAnsi="Cambria Math"/>
              </w:rPr>
              <m:t>120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，将 </w:t>
      </w:r>
      <m:oMath>
        <m:r>
          <w:rPr>
            <w:rFonts w:ascii="Cambria Math" w:hAnsi="Cambria Math"/>
          </w:rPr>
          <m:t>△ABC</m:t>
        </m:r>
      </m:oMath>
      <w:r>
        <w:t xml:space="preserve"> 绕点 </w:t>
      </w:r>
      <m:oMath>
        <m:r>
          <w:rPr>
            <w:rFonts w:ascii="Cambria Math" w:hAnsi="Cambria Math"/>
          </w:rPr>
          <m:t>C</m:t>
        </m:r>
      </m:oMath>
      <w:r>
        <w:t xml:space="preserve"> 逆时针旋转得到 </w:t>
      </w:r>
      <m:oMath>
        <m:r>
          <w:rPr>
            <w:rFonts w:ascii="Cambria Math" w:hAnsi="Cambria Math"/>
          </w:rPr>
          <m:t>△DEC</m:t>
        </m:r>
      </m:oMath>
      <w:r>
        <w:t xml:space="preserve">，点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的对应点分别为 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，连接 </w:t>
      </w:r>
      <m:oMath>
        <m:r>
          <w:rPr>
            <w:rFonts w:ascii="Cambria Math" w:hAnsi="Cambria Math"/>
          </w:rPr>
          <m:t>AD</m:t>
        </m:r>
      </m:oMath>
      <w:r>
        <w:t xml:space="preserve">．当点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在同一条直线上时，下列结论一定正确的是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  <w:spacing w:line="240" w:lineRule="auto"/>
      </w:pPr>
      <w:r>
        <w:tab/>
      </w:r>
      <w:r>
        <w:rPr>
          <w:position w:val="-104"/>
        </w:rPr>
        <w:drawing>
          <wp:inline distT="0" distB="0" distL="114300" distR="114300">
            <wp:extent cx="1638300" cy="1457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6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∠ABC=∠ADC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CB=CD</m:t>
        </m:r>
      </m:oMath>
    </w:p>
    <w:p>
      <w:pPr>
        <w:pStyle w:val="196"/>
        <w:spacing w:line="240" w:lineRule="auto"/>
      </w:pPr>
      <w:r>
        <w:tab/>
      </w:r>
      <w:r>
        <w:t xml:space="preserve">C. </w:t>
      </w:r>
      <m:oMath>
        <m:r>
          <w:rPr>
            <w:rFonts w:ascii="Cambria Math" w:hAnsi="Cambria Math"/>
          </w:rPr>
          <m:t>DE+DC=BC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</w:p>
    <w:p>
      <w:pPr>
        <w:pStyle w:val="187"/>
        <w:spacing w:line="240" w:lineRule="auto"/>
      </w:pPr>
      <w:r>
        <w:t xml:space="preserve">  </w:t>
      </w:r>
    </w:p>
    <w:p>
      <w:pPr>
        <w:pStyle w:val="193"/>
        <w:spacing w:line="240" w:lineRule="auto"/>
      </w:pPr>
      <w:r>
        <w:t xml:space="preserve">9. 已知一次函数 </w:t>
      </w:r>
      <m:oMath>
        <m:r>
          <w:rPr>
            <w:rFonts w:ascii="Cambria Math" w:hAnsi="Cambria Math"/>
          </w:rPr>
          <m:t>y=kx+b</m:t>
        </m:r>
        <m:d>
          <m:dPr/>
          <m:e>
            <m:r>
              <w:rPr>
                <w:rFonts w:ascii="Cambria Math" w:hAnsi="Cambria Math"/>
              </w:rPr>
              <m:t>k≠0</m:t>
            </m:r>
          </m:e>
        </m:d>
      </m:oMath>
      <w:r>
        <w:t xml:space="preserve"> 经过 </w:t>
      </w:r>
      <m:oMath>
        <m:d>
          <m:dPr/>
          <m:e>
            <m:r>
              <w:rPr>
                <w:rFonts w:ascii="Cambria Math" w:hAnsi="Cambria Math"/>
              </w:rPr>
              <m:t>2,−1</m:t>
            </m:r>
          </m:e>
        </m:d>
        <m:r>
          <w:rPr>
            <w:rFonts w:ascii="Cambria Math" w:hAnsi="Cambria Math"/>
          </w:rPr>
          <m:t>,</m:t>
        </m:r>
        <m:d>
          <m:dPr/>
          <m:e>
            <m:r>
              <w:rPr>
                <w:rFonts w:ascii="Cambria Math" w:hAnsi="Cambria Math"/>
              </w:rPr>
              <m:t>−3,4</m:t>
            </m:r>
          </m:e>
        </m:d>
      </m:oMath>
      <w:r>
        <w:t xml:space="preserve"> 两点，则它的图象不经过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>．</w:t>
      </w:r>
    </w:p>
    <w:p>
      <w:pPr>
        <w:pStyle w:val="195"/>
        <w:spacing w:line="240" w:lineRule="auto"/>
      </w:pPr>
      <w:r>
        <w:tab/>
      </w:r>
      <w:r>
        <w:t>A. 第一象限</w:t>
      </w:r>
      <w:r>
        <w:tab/>
      </w:r>
      <w:r>
        <w:t>B. 第二象限</w:t>
      </w:r>
      <w:r>
        <w:tab/>
      </w:r>
      <w:r>
        <w:t>C. 第三象限</w:t>
      </w:r>
      <w:r>
        <w:tab/>
      </w:r>
      <w:r>
        <w:t>D. 第四象限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10.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AB=15</m:t>
        </m:r>
      </m:oMath>
      <w:r>
        <w:t>，</w:t>
      </w:r>
      <m:oMath>
        <m:r>
          <w:rPr>
            <w:rFonts w:ascii="Cambria Math" w:hAnsi="Cambria Math"/>
          </w:rPr>
          <m:t>AC=13</m:t>
        </m:r>
      </m:oMath>
      <w:r>
        <w:t xml:space="preserve">，高 </w:t>
      </w:r>
      <m:oMath>
        <m:r>
          <w:rPr>
            <w:rFonts w:ascii="Cambria Math" w:hAnsi="Cambria Math"/>
          </w:rPr>
          <m:t>AD=12</m:t>
        </m:r>
      </m:oMath>
      <w:r>
        <w:t xml:space="preserve">，则 </w:t>
      </w:r>
      <m:oMath>
        <m:r>
          <w:rPr>
            <w:rFonts w:ascii="Cambria Math" w:hAnsi="Cambria Math"/>
          </w:rPr>
          <m:t>△ABC</m:t>
        </m:r>
      </m:oMath>
      <w:r>
        <w:t xml:space="preserve"> 的周长为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8"/>
        <w:spacing w:line="240" w:lineRule="auto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42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32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42</m:t>
        </m:r>
      </m:oMath>
      <w:r>
        <w:t xml:space="preserve"> 或 </w:t>
      </w:r>
      <m:oMath>
        <m:r>
          <w:rPr>
            <w:rFonts w:ascii="Cambria Math" w:hAnsi="Cambria Math"/>
          </w:rPr>
          <m:t>32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37</m:t>
        </m:r>
      </m:oMath>
      <w:r>
        <w:t xml:space="preserve"> 或 </w:t>
      </w:r>
      <m:oMath>
        <m:r>
          <w:rPr>
            <w:rFonts w:ascii="Cambria Math" w:hAnsi="Cambria Math"/>
          </w:rPr>
          <m:t>33</m:t>
        </m:r>
      </m:oMath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二、填空题（共8小题）</w:t>
      </w:r>
    </w:p>
    <w:p>
      <w:pPr>
        <w:pStyle w:val="194"/>
        <w:spacing w:line="240" w:lineRule="auto"/>
      </w:pPr>
      <w:r>
        <w:t>11. 如图，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∠BAC=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，将 </w:t>
      </w:r>
      <m:oMath>
        <m:r>
          <w:rPr>
            <w:rFonts w:ascii="Cambria Math" w:hAnsi="Cambria Math"/>
          </w:rPr>
          <m:t>△ABC</m:t>
        </m:r>
      </m:oMath>
      <w:r>
        <w:t xml:space="preserve"> 绕点 </w:t>
      </w:r>
      <m:oMath>
        <m:r>
          <w:rPr>
            <w:rFonts w:ascii="Cambria Math" w:hAnsi="Cambria Math"/>
          </w:rPr>
          <m:t>A</m:t>
        </m:r>
      </m:oMath>
      <w:r>
        <w:t xml:space="preserve"> 按顺时针方向旋转 </w:t>
      </w:r>
      <m:oMath>
        <m:sSup>
          <m:sSupPr/>
          <m:e>
            <m:r>
              <w:rPr>
                <w:rFonts w:ascii="Cambria Math" w:hAnsi="Cambria Math"/>
              </w:rPr>
              <m:t>85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，对应得到 </w:t>
      </w:r>
      <m:oMath>
        <m:r>
          <w:rPr>
            <w:rFonts w:ascii="Cambria Math" w:hAnsi="Cambria Math"/>
          </w:rPr>
          <m:t>△ADE</m:t>
        </m:r>
      </m:oMath>
      <w:r>
        <w:t xml:space="preserve">，则 </w:t>
      </w:r>
      <m:oMath>
        <m:r>
          <w:rPr>
            <w:rFonts w:ascii="Cambria Math" w:hAnsi="Cambria Math"/>
          </w:rPr>
          <m:t>∠CAD=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 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64"/>
        </w:rPr>
        <w:drawing>
          <wp:inline distT="0" distB="0" distL="114300" distR="114300">
            <wp:extent cx="1381125" cy="942340"/>
            <wp:effectExtent l="0" t="0" r="9525" b="1016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42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12. （</w:t>
      </w:r>
      <m:oMath>
        <m:r>
          <w:rPr>
            <w:rFonts w:ascii="Cambria Math" w:hAnsi="Cambria Math"/>
          </w:rPr>
          <m:t>1</m:t>
        </m:r>
      </m:oMath>
      <w:r>
        <w:t>）等边三角形绕中心至少旋转</w:t>
      </w:r>
      <w:r>
        <w:rPr>
          <w:u w:val="single"/>
        </w:rPr>
        <w:t xml:space="preserve">                </w:t>
      </w:r>
      <w:r>
        <w:t xml:space="preserve"> 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与自身重合；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2</m:t>
        </m:r>
      </m:oMath>
      <w:r>
        <w:t>）正方形绕中心至少旋转</w:t>
      </w:r>
      <w:r>
        <w:rPr>
          <w:u w:val="single"/>
        </w:rPr>
        <w:t xml:space="preserve">                </w:t>
      </w:r>
      <w:r>
        <w:t xml:space="preserve"> 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与自身重合；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3</m:t>
        </m:r>
      </m:oMath>
      <w:r>
        <w:t>）五角星绕中心至少旋转</w:t>
      </w:r>
      <w:r>
        <w:rPr>
          <w:u w:val="single"/>
        </w:rPr>
        <w:t xml:space="preserve">                </w:t>
      </w:r>
      <w:r>
        <w:t xml:space="preserve"> 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与自身重合；</w:t>
      </w:r>
    </w:p>
    <w:p>
      <w:pPr>
        <w:pStyle w:val="194"/>
        <w:spacing w:line="240" w:lineRule="auto"/>
      </w:pPr>
      <w:r>
        <w:tab/>
      </w:r>
      <w:r>
        <w:t>（</w:t>
      </w:r>
      <m:oMath>
        <m:r>
          <w:rPr>
            <w:rFonts w:ascii="Cambria Math" w:hAnsi="Cambria Math"/>
          </w:rPr>
          <m:t>4</m:t>
        </m:r>
      </m:oMath>
      <w:r>
        <w:t xml:space="preserve">）正 </w:t>
      </w:r>
      <m:oMath>
        <m:r>
          <w:rPr>
            <w:rFonts w:ascii="Cambria Math" w:hAnsi="Cambria Math"/>
          </w:rPr>
          <m:t>n</m:t>
        </m:r>
      </m:oMath>
      <w:r>
        <w:t xml:space="preserve"> 边形绕中心至少旋转</w:t>
      </w:r>
      <w:r>
        <w:rPr>
          <w:u w:val="single"/>
        </w:rPr>
        <w:t xml:space="preserve">                </w:t>
      </w:r>
      <w:r>
        <w:t xml:space="preserve"> 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与自身重合．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13. 已知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2,4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6,2</m:t>
            </m:r>
          </m:e>
        </m:d>
      </m:oMath>
      <w:r>
        <w:t xml:space="preserve">，以原点为位似中心，将线段 </w:t>
      </w:r>
      <m:oMath>
        <m:r>
          <w:rPr>
            <w:rFonts w:ascii="Cambria Math" w:hAnsi="Cambria Math"/>
          </w:rPr>
          <m:t>AB</m:t>
        </m:r>
      </m:oMath>
      <w:r>
        <w:t xml:space="preserve"> 缩小为原来的一半，则 </w:t>
      </w:r>
      <m:oMath>
        <m:r>
          <w:rPr>
            <w:rFonts w:ascii="Cambria Math" w:hAnsi="Cambria Math"/>
          </w:rPr>
          <m:t>A</m:t>
        </m:r>
      </m:oMath>
      <w:r>
        <w:t xml:space="preserve"> 的对应点坐标为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14. 七巧板是我们祖先的一项卓越创造，被誉为“东方魔板”，小明利用七巧板（如图</w:t>
      </w:r>
      <w:r>
        <w:rPr>
          <w:rFonts w:ascii="宋体" w:hAnsi="宋体"/>
        </w:rPr>
        <w:t>①</w:t>
      </w:r>
      <w:r>
        <w:t>所示）中各板块的边长之间的关系拼成一个凸六边形（如图</w:t>
      </w:r>
      <w:r>
        <w:rPr>
          <w:rFonts w:ascii="宋体" w:hAnsi="宋体"/>
        </w:rPr>
        <w:t>②</w:t>
      </w:r>
      <w:r>
        <w:t>所示），则该凸六边形的周长是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86"/>
        </w:rPr>
        <w:drawing>
          <wp:inline distT="0" distB="0" distL="114300" distR="114300">
            <wp:extent cx="2276475" cy="1223645"/>
            <wp:effectExtent l="0" t="0" r="9525" b="146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223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15. 如图，将矩形 </w:t>
      </w:r>
      <m:oMath>
        <m:r>
          <w:rPr>
            <w:rFonts w:ascii="Cambria Math" w:hAnsi="Cambria Math"/>
          </w:rPr>
          <m:t>ABCD</m:t>
        </m:r>
      </m:oMath>
      <w:r>
        <w:t xml:space="preserve"> 绕点 </w:t>
      </w:r>
      <m:oMath>
        <m:r>
          <w:rPr>
            <w:rFonts w:ascii="Cambria Math" w:hAnsi="Cambria Math"/>
          </w:rPr>
          <m:t>A</m:t>
        </m:r>
      </m:oMath>
      <w:r>
        <w:t xml:space="preserve"> 旋转至矩形 </w:t>
      </w:r>
      <m:oMath>
        <m:r>
          <w:rPr>
            <w:rFonts w:ascii="Cambria Math" w:hAnsi="Cambria Math"/>
          </w:rPr>
          <m:t>ABʹCʹDʹ</m:t>
        </m:r>
      </m:oMath>
      <w:r>
        <w:t xml:space="preserve"> 的位置，此时 </w:t>
      </w:r>
      <m:oMath>
        <m:r>
          <w:rPr>
            <w:rFonts w:ascii="Cambria Math" w:hAnsi="Cambria Math"/>
          </w:rPr>
          <m:t>ACʹ</m:t>
        </m:r>
      </m:oMath>
      <w:r>
        <w:t xml:space="preserve"> 的中点恰好与 </w:t>
      </w:r>
      <m:oMath>
        <m:r>
          <w:rPr>
            <w:rFonts w:ascii="Cambria Math" w:hAnsi="Cambria Math"/>
          </w:rPr>
          <m:t>D</m:t>
        </m:r>
      </m:oMath>
      <w:r>
        <w:t xml:space="preserve"> 点重合，</w:t>
      </w:r>
      <m:oMath>
        <m:r>
          <w:rPr>
            <w:rFonts w:ascii="Cambria Math" w:hAnsi="Cambria Math"/>
          </w:rPr>
          <m:t>ABʹ</m:t>
        </m:r>
      </m:oMath>
      <w:r>
        <w:t xml:space="preserve"> 交 </w:t>
      </w:r>
      <m:oMath>
        <m:r>
          <w:rPr>
            <w:rFonts w:ascii="Cambria Math" w:hAnsi="Cambria Math"/>
          </w:rPr>
          <m:t>CD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 xml:space="preserve">．若 </w:t>
      </w:r>
      <m:oMath>
        <m:r>
          <w:rPr>
            <w:rFonts w:ascii="Cambria Math" w:hAnsi="Cambria Math"/>
          </w:rPr>
          <m:t>AB=3</m:t>
        </m:r>
      </m:oMath>
      <w:r>
        <w:t xml:space="preserve">，则 </w:t>
      </w:r>
      <m:oMath>
        <m:r>
          <w:rPr>
            <w:rFonts w:ascii="Cambria Math" w:hAnsi="Cambria Math"/>
          </w:rPr>
          <m:t>△AEC</m:t>
        </m:r>
      </m:oMath>
      <w:r>
        <w:t xml:space="preserve"> 的面积为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211"/>
        </w:rPr>
        <w:drawing>
          <wp:inline distT="0" distB="0" distL="114300" distR="114300">
            <wp:extent cx="3552825" cy="28098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16. 已知直角坐标系内有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−1,2</m:t>
            </m:r>
          </m:e>
        </m:d>
      </m:oMath>
      <w:r>
        <w:t>，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3,0</m:t>
            </m:r>
          </m:e>
        </m:d>
      </m:oMath>
      <w:r>
        <w:t>，</w:t>
      </w:r>
      <m:oMath>
        <m:r>
          <w:rPr>
            <w:rFonts w:ascii="Cambria Math" w:hAnsi="Cambria Math"/>
          </w:rPr>
          <m:t>C</m:t>
        </m:r>
        <m:d>
          <m:dPr/>
          <m:e>
            <m:r>
              <w:rPr>
                <w:rFonts w:ascii="Cambria Math" w:hAnsi="Cambria Math"/>
              </w:rPr>
              <m:t>1,4</m:t>
            </m:r>
          </m:e>
        </m:d>
      </m:oMath>
      <w:r>
        <w:t>，</w:t>
      </w:r>
      <m:oMath>
        <m:r>
          <w:rPr>
            <w:rFonts w:ascii="Cambria Math" w:hAnsi="Cambria Math"/>
          </w:rPr>
          <m:t>D</m:t>
        </m:r>
        <m:d>
          <m:dPr/>
          <m:e>
            <m:r>
              <w:rPr>
                <w:rFonts w:ascii="Cambria Math" w:hAnsi="Cambria Math"/>
              </w:rPr>
              <m:t>x,y</m:t>
            </m:r>
          </m:e>
        </m:d>
      </m:oMath>
      <w:r>
        <w:t xml:space="preserve"> 四个点．若以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为顶点的四边形是平行四边形，则点 </w:t>
      </w:r>
      <m:oMath>
        <m:r>
          <w:rPr>
            <w:rFonts w:ascii="Cambria Math" w:hAnsi="Cambria Math"/>
          </w:rPr>
          <m:t>D</m:t>
        </m:r>
      </m:oMath>
      <w:r>
        <w:t xml:space="preserve"> 的坐标为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17. 如图，在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，将 </w:t>
      </w:r>
      <m:oMath>
        <m:r>
          <w:rPr>
            <w:rFonts w:ascii="Cambria Math" w:hAnsi="Cambria Math"/>
          </w:rPr>
          <m:t>△ABC</m:t>
        </m:r>
      </m:oMath>
      <w:r>
        <w:t xml:space="preserve"> 绕顶点 </w:t>
      </w:r>
      <m:oMath>
        <m:r>
          <w:rPr>
            <w:rFonts w:ascii="Cambria Math" w:hAnsi="Cambria Math"/>
          </w:rPr>
          <m:t>C</m:t>
        </m:r>
      </m:oMath>
      <w:r>
        <w:t xml:space="preserve"> 逆时针旋转得到 </w:t>
      </w:r>
      <m:oMath>
        <m:r>
          <w:rPr>
            <w:rFonts w:ascii="Cambria Math" w:hAnsi="Cambria Math"/>
          </w:rPr>
          <m:t>△AʹBʹC</m:t>
        </m:r>
      </m:oMath>
      <w:r>
        <w:t>，</w:t>
      </w:r>
      <m:oMath>
        <m:r>
          <w:rPr>
            <w:rFonts w:ascii="Cambria Math" w:hAnsi="Cambria Math"/>
          </w:rPr>
          <m:t>M</m:t>
        </m:r>
      </m:oMath>
      <w:r>
        <w:t xml:space="preserve"> 是 </w:t>
      </w:r>
      <m:oMath>
        <m:r>
          <w:rPr>
            <w:rFonts w:ascii="Cambria Math" w:hAnsi="Cambria Math"/>
          </w:rPr>
          <m:t>BC</m:t>
        </m:r>
      </m:oMath>
      <w:r>
        <w:t xml:space="preserve"> 的中点，</w:t>
      </w:r>
      <m:oMath>
        <m:r>
          <w:rPr>
            <w:rFonts w:ascii="Cambria Math" w:hAnsi="Cambria Math"/>
          </w:rPr>
          <m:t>N</m:t>
        </m:r>
      </m:oMath>
      <w:r>
        <w:t xml:space="preserve"> 是 </w:t>
      </w:r>
      <m:oMath>
        <m:r>
          <w:rPr>
            <w:rFonts w:ascii="Cambria Math" w:hAnsi="Cambria Math"/>
          </w:rPr>
          <m:t>AʹBʹ</m:t>
        </m:r>
      </m:oMath>
      <w:r>
        <w:t xml:space="preserve"> 的中点，连接 </w:t>
      </w:r>
      <m:oMath>
        <m:r>
          <w:rPr>
            <w:rFonts w:ascii="Cambria Math" w:hAnsi="Cambria Math"/>
          </w:rPr>
          <m:t>MN</m:t>
        </m:r>
      </m:oMath>
      <w:r>
        <w:t xml:space="preserve">，若 </w:t>
      </w:r>
      <m:oMath>
        <m:r>
          <w:rPr>
            <w:rFonts w:ascii="Cambria Math" w:hAnsi="Cambria Math"/>
          </w:rPr>
          <m:t>BC=4</m:t>
        </m:r>
      </m:oMath>
      <w:r>
        <w:t>，</w:t>
      </w:r>
      <m:oMath>
        <m:r>
          <w:rPr>
            <w:rFonts w:ascii="Cambria Math" w:hAnsi="Cambria Math"/>
          </w:rPr>
          <m:t>∠ABC=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，则线段 </w:t>
      </w:r>
      <m:oMath>
        <m:r>
          <w:rPr>
            <w:rFonts w:ascii="Cambria Math" w:hAnsi="Cambria Math"/>
          </w:rPr>
          <m:t>MN</m:t>
        </m:r>
      </m:oMath>
      <w:r>
        <w:t xml:space="preserve"> 的最大值为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134"/>
        </w:rPr>
        <w:drawing>
          <wp:inline distT="0" distB="0" distL="114300" distR="114300">
            <wp:extent cx="1590675" cy="1837690"/>
            <wp:effectExtent l="0" t="0" r="9525" b="1016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83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18. 如图在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AB=AC</m:t>
        </m:r>
      </m:oMath>
      <w:r>
        <w:t>，</w:t>
      </w:r>
      <m:oMath>
        <m:r>
          <w:rPr>
            <w:rFonts w:ascii="Cambria Math" w:hAnsi="Cambria Math"/>
          </w:rPr>
          <m:t>∠ABC=∠ACB=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是斜边 </w:t>
      </w:r>
      <m:oMath>
        <m:r>
          <w:rPr>
            <w:rFonts w:ascii="Cambria Math" w:hAnsi="Cambria Math"/>
          </w:rPr>
          <m:t>BC</m:t>
        </m:r>
      </m:oMath>
      <w:r>
        <w:t xml:space="preserve"> 上两点，且 </w:t>
      </w:r>
      <m:oMath>
        <m:r>
          <w:rPr>
            <w:rFonts w:ascii="Cambria Math" w:hAnsi="Cambria Math"/>
          </w:rPr>
          <m:t>∠DAE=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，若 </w:t>
      </w:r>
      <m:oMath>
        <m:r>
          <w:rPr>
            <w:rFonts w:ascii="Cambria Math" w:hAnsi="Cambria Math"/>
          </w:rPr>
          <m:t>BD=3</m:t>
        </m:r>
      </m:oMath>
      <w:r>
        <w:t>，</w:t>
      </w:r>
      <m:oMath>
        <m:r>
          <w:rPr>
            <w:rFonts w:ascii="Cambria Math" w:hAnsi="Cambria Math"/>
          </w:rPr>
          <m:t>CE=4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△ADE</m:t>
            </m:r>
          </m:sub>
        </m:sSub>
        <m:r>
          <w:rPr>
            <w:rFonts w:ascii="Cambria Math" w:hAnsi="Cambria Math"/>
          </w:rPr>
          <m:t>=15</m:t>
        </m:r>
      </m:oMath>
      <w:r>
        <w:t xml:space="preserve">，则 </w:t>
      </w:r>
      <m:oMath>
        <m:r>
          <w:rPr>
            <w:rFonts w:ascii="Cambria Math" w:hAnsi="Cambria Math"/>
          </w:rPr>
          <m:t>△ABD</m:t>
        </m:r>
      </m:oMath>
      <w:r>
        <w:t xml:space="preserve"> 与 </w:t>
      </w:r>
      <m:oMath>
        <m:r>
          <w:rPr>
            <w:rFonts w:ascii="Cambria Math" w:hAnsi="Cambria Math"/>
          </w:rPr>
          <m:t>△AEC</m:t>
        </m:r>
      </m:oMath>
      <w:r>
        <w:t xml:space="preserve"> 的面积之和是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  <w:spacing w:line="240" w:lineRule="auto"/>
      </w:pPr>
      <w:r>
        <w:tab/>
      </w:r>
      <w:r>
        <w:rPr>
          <w:position w:val="-74"/>
        </w:rPr>
        <w:drawing>
          <wp:inline distT="0" distB="0" distL="114300" distR="114300">
            <wp:extent cx="1752600" cy="10668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pStyle w:val="191"/>
        <w:spacing w:line="240" w:lineRule="auto"/>
      </w:pPr>
      <w:r>
        <w:t xml:space="preserve">  </w:t>
      </w:r>
    </w:p>
    <w:p>
      <w:pPr>
        <w:spacing w:line="240" w:lineRule="auto"/>
      </w:pPr>
      <w:r>
        <w:rPr>
          <w:rFonts w:ascii="宋体" w:hAnsi="宋体"/>
          <w:b/>
          <w:sz w:val="21"/>
        </w:rPr>
        <w:t>三、解答题（共5小题）</w:t>
      </w:r>
    </w:p>
    <w:p>
      <w:pPr>
        <w:pStyle w:val="194"/>
        <w:spacing w:line="240" w:lineRule="auto"/>
      </w:pPr>
      <w:r>
        <w:t>19. 请回答下列问题．</w:t>
      </w:r>
    </w:p>
    <w:p>
      <w:pPr>
        <w:pStyle w:val="202"/>
        <w:spacing w:line="240" w:lineRule="auto"/>
      </w:pPr>
      <w:r>
        <w:t xml:space="preserve">（1）如图，点 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Aʹ</m:t>
        </m:r>
      </m:oMath>
      <w:r>
        <w:t xml:space="preserve"> 关于原点对称，写出 </w:t>
      </w:r>
      <m:oMath>
        <m:r>
          <w:rPr>
            <w:rFonts w:ascii="Cambria Math" w:hAnsi="Cambria Math"/>
          </w:rPr>
          <m:t>Aʹ</m:t>
        </m:r>
      </m:oMath>
      <w:r>
        <w:t xml:space="preserve"> 坐标．</w:t>
      </w:r>
    </w:p>
    <w:p>
      <w:pPr>
        <w:pStyle w:val="202"/>
        <w:spacing w:line="240" w:lineRule="auto"/>
      </w:pPr>
      <w:r>
        <w:tab/>
      </w:r>
      <w:r>
        <w:rPr>
          <w:position w:val="-91"/>
        </w:rPr>
        <w:drawing>
          <wp:inline distT="0" distB="0" distL="114300" distR="114300">
            <wp:extent cx="1551940" cy="1284605"/>
            <wp:effectExtent l="0" t="0" r="10160" b="1079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4" cy="128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（2）如图，点 </w:t>
      </w:r>
      <m:oMath>
        <m:r>
          <w:rPr>
            <w:rFonts w:ascii="Cambria Math" w:hAnsi="Cambria Math"/>
          </w:rPr>
          <m:t>A</m:t>
        </m:r>
      </m:oMath>
      <w:r>
        <w:t xml:space="preserve"> 与 </w:t>
      </w:r>
      <m:oMath>
        <m:r>
          <w:rPr>
            <w:rFonts w:ascii="Cambria Math" w:hAnsi="Cambria Math"/>
          </w:rPr>
          <m:t>Aʹ</m:t>
        </m:r>
      </m:oMath>
      <w:r>
        <w:t xml:space="preserve"> 关于原点对称，写出 </w:t>
      </w:r>
      <m:oMath>
        <m:r>
          <w:rPr>
            <w:rFonts w:ascii="Cambria Math" w:hAnsi="Cambria Math"/>
          </w:rPr>
          <m:t>Aʹ</m:t>
        </m:r>
      </m:oMath>
      <w:r>
        <w:t xml:space="preserve"> 坐标．</w:t>
      </w:r>
    </w:p>
    <w:p>
      <w:pPr>
        <w:pStyle w:val="202"/>
        <w:spacing w:line="240" w:lineRule="auto"/>
      </w:pPr>
      <w:r>
        <w:tab/>
      </w:r>
      <w:r>
        <w:rPr>
          <w:position w:val="-97"/>
        </w:rPr>
        <w:drawing>
          <wp:inline distT="0" distB="0" distL="114300" distR="114300">
            <wp:extent cx="1333500" cy="1361440"/>
            <wp:effectExtent l="0" t="0" r="0" b="1016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6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>20. 如图所示，</w:t>
      </w:r>
      <m:oMath>
        <m:r>
          <w:rPr>
            <w:rFonts w:ascii="Cambria Math" w:hAnsi="Cambria Math"/>
          </w:rPr>
          <m:t>△ABC</m:t>
        </m:r>
      </m:oMath>
      <w:r>
        <w:t xml:space="preserve"> 是等边三角形，</w:t>
      </w:r>
      <m:oMath>
        <m:r>
          <w:rPr>
            <w:rFonts w:ascii="Cambria Math" w:hAnsi="Cambria Math"/>
          </w:rPr>
          <m:t>D</m:t>
        </m:r>
      </m:oMath>
      <w:r>
        <w:t xml:space="preserve"> 是 </w:t>
      </w:r>
      <m:oMath>
        <m:r>
          <w:rPr>
            <w:rFonts w:ascii="Cambria Math" w:hAnsi="Cambria Math"/>
          </w:rPr>
          <m:t>BC</m:t>
        </m:r>
      </m:oMath>
      <w:r>
        <w:t xml:space="preserve"> 延长线上一点，</w:t>
      </w:r>
      <m:oMath>
        <m:r>
          <w:rPr>
            <w:rFonts w:ascii="Cambria Math" w:hAnsi="Cambria Math"/>
          </w:rPr>
          <m:t>△ACD</m:t>
        </m:r>
      </m:oMath>
      <w:r>
        <w:t xml:space="preserve"> 经过旋转后到达 </w:t>
      </w:r>
      <m:oMath>
        <m:r>
          <w:rPr>
            <w:rFonts w:ascii="Cambria Math" w:hAnsi="Cambria Math"/>
          </w:rPr>
          <m:t>△BCE</m:t>
        </m:r>
      </m:oMath>
      <w:r>
        <w:t xml:space="preserve"> 的位置．</w:t>
      </w:r>
    </w:p>
    <w:p>
      <w:pPr>
        <w:pStyle w:val="194"/>
        <w:spacing w:line="240" w:lineRule="auto"/>
      </w:pPr>
      <w:r>
        <w:tab/>
      </w:r>
      <w:r>
        <w:rPr>
          <w:position w:val="-160"/>
        </w:rPr>
        <w:drawing>
          <wp:inline distT="0" distB="0" distL="114300" distR="114300">
            <wp:extent cx="2857500" cy="2162810"/>
            <wp:effectExtent l="0" t="0" r="0" b="889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63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>（1）旋转中心是</w:t>
      </w:r>
      <w:r>
        <w:rPr>
          <w:u w:val="single"/>
        </w:rPr>
        <w:t xml:space="preserve">                </w:t>
      </w:r>
      <w:r>
        <w:t>，逆时针旋转了</w:t>
      </w:r>
      <w:r>
        <w:rPr>
          <w:u w:val="single"/>
        </w:rPr>
        <w:t xml:space="preserve">                </w:t>
      </w:r>
      <w:r>
        <w:t>度；</w:t>
      </w:r>
    </w:p>
    <w:p>
      <w:pPr>
        <w:pStyle w:val="202"/>
        <w:spacing w:line="240" w:lineRule="auto"/>
      </w:pPr>
      <w:r>
        <w:t xml:space="preserve">（2）如果 </w:t>
      </w:r>
      <m:oMath>
        <m:r>
          <w:rPr>
            <w:rFonts w:ascii="Cambria Math" w:hAnsi="Cambria Math"/>
          </w:rPr>
          <m:t>M</m:t>
        </m:r>
      </m:oMath>
      <w:r>
        <w:t xml:space="preserve"> 是 </w:t>
      </w:r>
      <m:oMath>
        <m:r>
          <w:rPr>
            <w:rFonts w:ascii="Cambria Math" w:hAnsi="Cambria Math"/>
          </w:rPr>
          <m:t>AD</m:t>
        </m:r>
      </m:oMath>
      <w:r>
        <w:t xml:space="preserve"> 的中点，那么经过上述旋转后，点 </w:t>
      </w:r>
      <m:oMath>
        <m:r>
          <w:rPr>
            <w:rFonts w:ascii="Cambria Math" w:hAnsi="Cambria Math"/>
          </w:rPr>
          <m:t>M</m:t>
        </m:r>
      </m:oMath>
      <w:r>
        <w:t xml:space="preserve"> 转到的位置为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21. 已知：四边形 </w:t>
      </w:r>
      <m:oMath>
        <m:r>
          <w:rPr>
            <w:rFonts w:ascii="Cambria Math" w:hAnsi="Cambria Math"/>
          </w:rPr>
          <m:t>ABCD</m:t>
        </m:r>
      </m:oMath>
      <w:r>
        <w:t>（如图）．</w:t>
      </w:r>
    </w:p>
    <w:p>
      <w:pPr>
        <w:pStyle w:val="194"/>
        <w:spacing w:line="240" w:lineRule="auto"/>
      </w:pPr>
      <w:r>
        <w:tab/>
      </w:r>
      <w:r>
        <w:rPr>
          <w:position w:val="-146"/>
        </w:rPr>
        <w:drawing>
          <wp:inline distT="0" distB="0" distL="114300" distR="114300">
            <wp:extent cx="1885950" cy="19812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（1）画出四边形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，使四边形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与四边形 </w:t>
      </w:r>
      <m:oMath>
        <m:r>
          <w:rPr>
            <w:rFonts w:ascii="Cambria Math" w:hAnsi="Cambria Math"/>
          </w:rPr>
          <m:t>ABCD</m:t>
        </m:r>
      </m:oMath>
      <w:r>
        <w:t xml:space="preserve"> 关于直线 </w:t>
      </w:r>
      <m:oMath>
        <m:r>
          <w:rPr>
            <w:rFonts w:ascii="Cambria Math" w:hAnsi="Cambria Math"/>
          </w:rPr>
          <m:t>MN</m:t>
        </m:r>
      </m:oMath>
      <w:r>
        <w:t xml:space="preserve"> 成轴对称；</w:t>
      </w:r>
    </w:p>
    <w:p>
      <w:pPr>
        <w:pStyle w:val="202"/>
        <w:spacing w:line="240" w:lineRule="auto"/>
      </w:pPr>
      <w:r>
        <w:t xml:space="preserve">（2）画出四边形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，使四边形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与四边形 </w:t>
      </w:r>
      <m:oMath>
        <m:r>
          <w:rPr>
            <w:rFonts w:ascii="Cambria Math" w:hAnsi="Cambria Math"/>
          </w:rPr>
          <m:t>ABCD</m:t>
        </m:r>
      </m:oMath>
      <w:r>
        <w:t xml:space="preserve"> 关于点 </w:t>
      </w:r>
      <m:oMath>
        <m:r>
          <w:rPr>
            <w:rFonts w:ascii="Cambria Math" w:hAnsi="Cambria Math"/>
          </w:rPr>
          <m:t>O</m:t>
        </m:r>
      </m:oMath>
      <w:r>
        <w:t xml:space="preserve"> 成中心对称；</w:t>
      </w:r>
    </w:p>
    <w:p>
      <w:pPr>
        <w:pStyle w:val="202"/>
        <w:spacing w:line="240" w:lineRule="auto"/>
      </w:pPr>
      <w:r>
        <w:t xml:space="preserve">（3）四边形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与四边形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是对称图形吗?若是，请在图上画出对称轴或对称中心．</w:t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22. 如图，已知菱形 </w:t>
      </w:r>
      <m:oMath>
        <m:r>
          <w:rPr>
            <w:rFonts w:ascii="Cambria Math" w:hAnsi="Cambria Math"/>
          </w:rPr>
          <m:t>ABCD</m:t>
        </m:r>
      </m:oMath>
      <w:r>
        <w:t xml:space="preserve"> 的对角线 </w:t>
      </w:r>
      <m:oMath>
        <m:r>
          <w:rPr>
            <w:rFonts w:ascii="Cambria Math" w:hAnsi="Cambria Math"/>
          </w:rPr>
          <m:t>AC</m:t>
        </m:r>
      </m:oMath>
      <w:r>
        <w:t xml:space="preserve"> 与 </w:t>
      </w:r>
      <m:oMath>
        <m:r>
          <w:rPr>
            <w:rFonts w:ascii="Cambria Math" w:hAnsi="Cambria Math"/>
          </w:rPr>
          <m:t>BD</m:t>
        </m:r>
      </m:oMath>
      <w:r>
        <w:t xml:space="preserve"> 相交于点 </w:t>
      </w:r>
      <m:oMath>
        <m:r>
          <w:rPr>
            <w:rFonts w:ascii="Cambria Math" w:hAnsi="Cambria Math"/>
          </w:rPr>
          <m:t>O</m:t>
        </m:r>
      </m:oMath>
      <w:r>
        <w:t>，</w:t>
      </w:r>
      <m:oMath>
        <m:r>
          <w:rPr>
            <w:rFonts w:ascii="Cambria Math" w:hAnsi="Cambria Math"/>
          </w:rPr>
          <m:t>AE</m:t>
        </m:r>
      </m:oMath>
      <w:r>
        <w:t xml:space="preserve"> 垂直且平分边 </w:t>
      </w:r>
      <m:oMath>
        <m:r>
          <w:rPr>
            <w:rFonts w:ascii="Cambria Math" w:hAnsi="Cambria Math"/>
          </w:rPr>
          <m:t>CD</m:t>
        </m:r>
      </m:oMath>
      <w:r>
        <w:t xml:space="preserve">，垂足为 </w:t>
      </w:r>
      <m:oMath>
        <m:r>
          <w:rPr>
            <w:rFonts w:ascii="Cambria Math" w:hAnsi="Cambria Math"/>
          </w:rPr>
          <m:t>E</m:t>
        </m:r>
      </m:oMath>
      <w:r>
        <w:t xml:space="preserve">．求 </w:t>
      </w:r>
      <m:oMath>
        <m:r>
          <w:rPr>
            <w:rFonts w:ascii="Cambria Math" w:hAnsi="Cambria Math"/>
          </w:rPr>
          <m:t>∠BCD</m:t>
        </m:r>
      </m:oMath>
      <w:r>
        <w:t xml:space="preserve"> 的度数．</w:t>
      </w:r>
    </w:p>
    <w:p>
      <w:pPr>
        <w:pStyle w:val="194"/>
        <w:spacing w:line="240" w:lineRule="auto"/>
      </w:pPr>
      <w:r>
        <w:tab/>
      </w:r>
      <w:r>
        <w:rPr>
          <w:position w:val="-113"/>
        </w:rPr>
        <w:drawing>
          <wp:inline distT="0" distB="0" distL="114300" distR="114300">
            <wp:extent cx="2466975" cy="1570990"/>
            <wp:effectExtent l="0" t="0" r="9525" b="1016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57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  <w:spacing w:line="240" w:lineRule="auto"/>
      </w:pPr>
      <w:r>
        <w:t xml:space="preserve">  </w:t>
      </w:r>
    </w:p>
    <w:p>
      <w:pPr>
        <w:pStyle w:val="194"/>
        <w:spacing w:line="240" w:lineRule="auto"/>
      </w:pPr>
      <w:r>
        <w:t xml:space="preserve">23. 如图，已知 </w:t>
      </w:r>
      <m:oMath>
        <m:r>
          <w:rPr>
            <w:rFonts w:ascii="Cambria Math" w:hAnsi="Cambria Math"/>
          </w:rPr>
          <m:t>△AOB</m:t>
        </m:r>
      </m:oMath>
      <w:r>
        <w:t xml:space="preserve"> 和 </w:t>
      </w:r>
      <m:oMath>
        <m:r>
          <w:rPr>
            <w:rFonts w:ascii="Cambria Math" w:hAnsi="Cambria Math"/>
          </w:rPr>
          <m:t>△MON</m:t>
        </m:r>
      </m:oMath>
      <w:r>
        <w:t xml:space="preserve"> 都是等腰直角三角形（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OA&lt;OM=ON</m:t>
        </m:r>
      </m:oMath>
      <w:r>
        <w:t>），</w:t>
      </w:r>
      <m:oMath>
        <m:r>
          <w:rPr>
            <w:rFonts w:ascii="Cambria Math" w:hAnsi="Cambria Math"/>
          </w:rPr>
          <m:t>∠AOB=∠MON=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202"/>
        <w:spacing w:line="240" w:lineRule="auto"/>
      </w:pPr>
      <w:r>
        <w:t>（1）如图</w:t>
      </w:r>
      <w:r>
        <w:rPr>
          <w:rFonts w:ascii="宋体" w:hAnsi="宋体"/>
        </w:rPr>
        <w:t>①</w:t>
      </w:r>
      <w:r>
        <w:t xml:space="preserve">，连接 </w:t>
      </w:r>
      <m:oMath>
        <m:r>
          <w:rPr>
            <w:rFonts w:ascii="Cambria Math" w:hAnsi="Cambria Math"/>
          </w:rPr>
          <m:t>AM</m:t>
        </m:r>
      </m:oMath>
      <w:r>
        <w:t>，</w:t>
      </w:r>
      <m:oMath>
        <m:r>
          <w:rPr>
            <w:rFonts w:ascii="Cambria Math" w:hAnsi="Cambria Math"/>
          </w:rPr>
          <m:t>BN</m:t>
        </m:r>
      </m:oMath>
      <w:r>
        <w:t>，求证：</w:t>
      </w:r>
      <m:oMath>
        <m:r>
          <w:rPr>
            <w:rFonts w:ascii="Cambria Math" w:hAnsi="Cambria Math"/>
          </w:rPr>
          <m:t>△AOM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△BON</m:t>
        </m:r>
      </m:oMath>
      <w:r>
        <w:t>；</w:t>
      </w:r>
    </w:p>
    <w:p>
      <w:pPr>
        <w:pStyle w:val="202"/>
        <w:spacing w:line="240" w:lineRule="auto"/>
      </w:pPr>
      <w:r>
        <w:tab/>
      </w:r>
      <w:r>
        <w:rPr>
          <w:position w:val="-137"/>
        </w:rPr>
        <w:drawing>
          <wp:inline distT="0" distB="0" distL="114300" distR="114300">
            <wp:extent cx="1990725" cy="18764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spacing w:line="240" w:lineRule="auto"/>
      </w:pPr>
      <w:r>
        <w:t xml:space="preserve">（2）若将 </w:t>
      </w:r>
      <m:oMath>
        <m:r>
          <w:rPr>
            <w:rFonts w:ascii="Cambria Math" w:hAnsi="Cambria Math"/>
          </w:rPr>
          <m:t>△MON</m:t>
        </m:r>
      </m:oMath>
      <w:r>
        <w:t xml:space="preserve"> 绕点 </w:t>
      </w:r>
      <m:oMath>
        <m:r>
          <w:rPr>
            <w:rFonts w:ascii="Cambria Math" w:hAnsi="Cambria Math"/>
          </w:rPr>
          <m:t>O</m:t>
        </m:r>
      </m:oMath>
      <w:r>
        <w:t xml:space="preserve"> 顺时针旋转，</w:t>
      </w:r>
    </w:p>
    <w:p>
      <w:pPr>
        <w:pStyle w:val="202"/>
        <w:spacing w:line="240" w:lineRule="auto"/>
      </w:pPr>
      <w:r>
        <w:tab/>
      </w:r>
      <w:r>
        <w:rPr>
          <w:rFonts w:ascii="宋体" w:hAnsi="宋体"/>
        </w:rPr>
        <w:t>①</w:t>
      </w:r>
      <w:r>
        <w:t>如图</w:t>
      </w:r>
      <w:r>
        <w:rPr>
          <w:rFonts w:ascii="宋体" w:hAnsi="宋体"/>
        </w:rPr>
        <w:t>②</w:t>
      </w:r>
      <w:r>
        <w:t xml:space="preserve">，当点 </w:t>
      </w:r>
      <m:oMath>
        <m:r>
          <w:rPr>
            <w:rFonts w:ascii="Cambria Math" w:hAnsi="Cambria Math"/>
          </w:rPr>
          <m:t>N</m:t>
        </m:r>
      </m:oMath>
      <w:r>
        <w:t xml:space="preserve"> 恰好在 </w:t>
      </w:r>
      <m:oMath>
        <m:r>
          <w:rPr>
            <w:rFonts w:ascii="Cambria Math" w:hAnsi="Cambria Math"/>
          </w:rPr>
          <m:t>AB</m:t>
        </m:r>
      </m:oMath>
      <w:r>
        <w:t xml:space="preserve"> 边上时，求证：</w:t>
      </w:r>
      <m:oMath>
        <m:r>
          <w:rPr>
            <w:rFonts w:ascii="Cambria Math" w:hAnsi="Cambria Math"/>
          </w:rPr>
          <m:t>B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=2O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；</w:t>
      </w:r>
    </w:p>
    <w:p>
      <w:pPr>
        <w:pStyle w:val="202"/>
        <w:spacing w:line="240" w:lineRule="auto"/>
      </w:pPr>
      <w:r>
        <w:tab/>
      </w:r>
      <w:r>
        <w:rPr>
          <w:rFonts w:ascii="宋体" w:hAnsi="宋体"/>
        </w:rPr>
        <w:t>②</w:t>
      </w:r>
      <w:r>
        <w:t xml:space="preserve">当点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 xml:space="preserve"> 在同一条直线上时，若 </w:t>
      </w:r>
      <m:oMath>
        <m:r>
          <w:rPr>
            <w:rFonts w:ascii="Cambria Math" w:hAnsi="Cambria Math"/>
          </w:rPr>
          <m:t>OB=4</m:t>
        </m:r>
      </m:oMath>
      <w:r>
        <w:t>，</w:t>
      </w:r>
      <m:oMath>
        <m:r>
          <w:rPr>
            <w:rFonts w:ascii="Cambria Math" w:hAnsi="Cambria Math"/>
          </w:rPr>
          <m:t>ON=3</m:t>
        </m:r>
      </m:oMath>
      <w:r>
        <w:t xml:space="preserve">，请直接写出线段 </w:t>
      </w:r>
      <m:oMath>
        <m:r>
          <w:rPr>
            <w:rFonts w:ascii="Cambria Math" w:hAnsi="Cambria Math"/>
          </w:rPr>
          <m:t>BN</m:t>
        </m:r>
      </m:oMath>
      <w:r>
        <w:t xml:space="preserve"> 的长．</w:t>
      </w:r>
    </w:p>
    <w:p>
      <w:pPr>
        <w:pStyle w:val="202"/>
        <w:spacing w:line="240" w:lineRule="auto"/>
      </w:pPr>
      <w:r>
        <w:tab/>
      </w:r>
      <w:r>
        <w:rPr>
          <w:position w:val="-133"/>
        </w:rPr>
        <w:drawing>
          <wp:inline distT="0" distB="0" distL="114300" distR="114300">
            <wp:extent cx="2009775" cy="181927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pStyle w:val="3"/>
        <w:spacing w:line="240" w:lineRule="auto"/>
      </w:pPr>
      <w:r>
        <w:t>答案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>1.  A</w:t>
      </w:r>
    </w:p>
    <w:p>
      <w:pPr>
        <w:pStyle w:val="177"/>
        <w:spacing w:line="240" w:lineRule="auto"/>
      </w:pPr>
      <w:r>
        <w:t>【解析】A.正三角形是轴对称图形但不是中心对称图形，故本选项符合题意；</w:t>
      </w:r>
    </w:p>
    <w:p>
      <w:pPr>
        <w:pStyle w:val="177"/>
        <w:spacing w:line="240" w:lineRule="auto"/>
      </w:pPr>
      <w:r>
        <w:t>B.正方形既是轴对称图形，又是中心对称图形，故本选项不合题意；</w:t>
      </w:r>
    </w:p>
    <w:p>
      <w:pPr>
        <w:pStyle w:val="177"/>
        <w:spacing w:line="240" w:lineRule="auto"/>
      </w:pPr>
      <w:r>
        <w:t>C.正六边形既是轴对称图形，又是中心对称图形，故本选项不合题意；</w:t>
      </w:r>
    </w:p>
    <w:p>
      <w:pPr>
        <w:pStyle w:val="177"/>
        <w:spacing w:line="240" w:lineRule="auto"/>
      </w:pPr>
      <w:r>
        <w:t>D.圆既是轴对称图形，又是中心对称图形，故本选项不合题意．</w:t>
      </w:r>
    </w:p>
    <w:p>
      <w:pPr>
        <w:pStyle w:val="177"/>
        <w:spacing w:line="240" w:lineRule="auto"/>
      </w:pPr>
      <w:r>
        <w:t>2.  A</w:t>
      </w:r>
    </w:p>
    <w:p>
      <w:pPr>
        <w:pStyle w:val="177"/>
        <w:spacing w:line="240" w:lineRule="auto"/>
      </w:pPr>
      <w:r>
        <w:t>【解析】由旋转的性质可得，</w:t>
      </w:r>
      <m:oMath>
        <m:r>
          <w:rPr>
            <w:rFonts w:ascii="Cambria Math" w:hAnsi="Cambria Math"/>
          </w:rPr>
          <m:t>AD=AB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∴△ADB</m:t>
        </m:r>
      </m:oMath>
      <w:r>
        <w:t xml:space="preserve"> 为等边三角形，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∴BD=AB=2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∴CD=CB−BD=1.6</m:t>
        </m:r>
      </m:oMath>
      <w:r>
        <w:t>．</w:t>
      </w:r>
    </w:p>
    <w:p>
      <w:pPr>
        <w:pStyle w:val="177"/>
        <w:spacing w:line="240" w:lineRule="auto"/>
      </w:pPr>
      <w:r>
        <w:t>3.  C</w:t>
      </w:r>
    </w:p>
    <w:p>
      <w:pPr>
        <w:pStyle w:val="177"/>
        <w:spacing w:line="240" w:lineRule="auto"/>
      </w:pPr>
      <w:r>
        <w:t>【解析】</w:t>
      </w:r>
      <m:oMath>
        <m:r>
          <w:rPr>
            <w:rFonts w:ascii="Cambria Math" w:hAnsi="Cambria Math"/>
          </w:rPr>
          <m:t>∵−</m:t>
        </m:r>
        <m:sSup>
          <m:sSupPr/>
          <m:e>
            <m:d>
              <m:dPr/>
              <m:e>
                <m:f>
                  <m:fPr/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−1</m:t>
            </m:r>
          </m:sup>
        </m:sSup>
        <m:r>
          <w:rPr>
            <w:rFonts w:ascii="Cambria Math" w:hAnsi="Cambria Math"/>
          </w:rPr>
          <m:t>=−2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</m:t>
        </m:r>
      </m:oMath>
      <w:r>
        <w:t xml:space="preserve"> 点坐标为 </w:t>
      </w:r>
      <m:oMath>
        <m:d>
          <m:dPr/>
          <m:e>
            <m:r>
              <w:rPr>
                <w:rFonts w:ascii="Cambria Math" w:hAnsi="Cambria Math"/>
              </w:rPr>
              <m:t>−2,1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∵∣−2∣=2,</m:t>
        </m:r>
      </m:oMath>
      <w:r>
        <w:t xml:space="preserve"> 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</m:t>
        </m:r>
      </m:oMath>
      <w:r>
        <w:t xml:space="preserve"> 点坐标为 </w:t>
      </w:r>
      <m:oMath>
        <m:d>
          <m:dPr/>
          <m:e>
            <m:r>
              <w:rPr>
                <w:rFonts w:ascii="Cambria Math" w:hAnsi="Cambria Math"/>
              </w:rPr>
              <m:t>2,−1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∵−2</m:t>
        </m:r>
      </m:oMath>
      <w:r>
        <w:t xml:space="preserve"> 与 </w:t>
      </w:r>
      <m:oMath>
        <m:r>
          <w:rPr>
            <w:rFonts w:ascii="Cambria Math" w:hAnsi="Cambria Math"/>
          </w:rPr>
          <m:t>2</m:t>
        </m:r>
      </m:oMath>
      <w:r>
        <w:t xml:space="preserve"> 互为相反数，</w:t>
      </w:r>
      <m:oMath>
        <m:r>
          <w:rPr>
            <w:rFonts w:ascii="Cambria Math" w:hAnsi="Cambria Math"/>
          </w:rPr>
          <m:t>1</m:t>
        </m:r>
      </m:oMath>
      <w:r>
        <w:t xml:space="preserve"> 与 </w:t>
      </w:r>
      <m:oMath>
        <m:r>
          <w:rPr>
            <w:rFonts w:ascii="Cambria Math" w:hAnsi="Cambria Math"/>
          </w:rPr>
          <m:t>−1</m:t>
        </m:r>
      </m:oMath>
      <w:r>
        <w:t xml:space="preserve"> 互为相反数，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点 </w:t>
      </w:r>
      <m:oMath>
        <m:r>
          <w:rPr>
            <w:rFonts w:ascii="Cambria Math" w:hAnsi="Cambria Math"/>
          </w:rPr>
          <m:t>A</m:t>
        </m:r>
        <m:d>
          <m:dPr/>
          <m:e>
            <m:r>
              <w:rPr>
                <w:rFonts w:ascii="Cambria Math" w:hAnsi="Cambria Math"/>
              </w:rPr>
              <m:t>−2,1</m:t>
            </m:r>
          </m:e>
        </m:d>
      </m:oMath>
      <w:r>
        <w:t xml:space="preserve"> 与点 </w:t>
      </w:r>
      <m:oMath>
        <m:r>
          <w:rPr>
            <w:rFonts w:ascii="Cambria Math" w:hAnsi="Cambria Math"/>
          </w:rPr>
          <m:t>B</m:t>
        </m:r>
        <m:d>
          <m:dPr/>
          <m:e>
            <m:r>
              <w:rPr>
                <w:rFonts w:ascii="Cambria Math" w:hAnsi="Cambria Math"/>
              </w:rPr>
              <m:t>2,−1</m:t>
            </m:r>
          </m:e>
        </m:d>
      </m:oMath>
      <w:r>
        <w:t xml:space="preserve"> 关于原点对称．</w:t>
      </w:r>
    </w:p>
    <w:p>
      <w:pPr>
        <w:pStyle w:val="177"/>
        <w:spacing w:line="240" w:lineRule="auto"/>
      </w:pPr>
      <w:r>
        <w:t>4.  D</w:t>
      </w:r>
    </w:p>
    <w:p>
      <w:pPr>
        <w:pStyle w:val="177"/>
        <w:spacing w:line="240" w:lineRule="auto"/>
      </w:pPr>
      <w:r>
        <w:t>5.  B</w:t>
      </w:r>
    </w:p>
    <w:p>
      <w:pPr>
        <w:pStyle w:val="177"/>
        <w:spacing w:line="240" w:lineRule="auto"/>
      </w:pPr>
      <w:r>
        <w:t>6.  C</w:t>
      </w:r>
      <w:r>
        <w:tab/>
      </w:r>
    </w:p>
    <w:p>
      <w:pPr>
        <w:pStyle w:val="177"/>
        <w:spacing w:line="240" w:lineRule="auto"/>
      </w:pPr>
      <w:r>
        <w:t>7.  B</w:t>
      </w:r>
      <w:r>
        <w:tab/>
      </w:r>
      <w:r>
        <w:t>【解析】“赵爽弦图”是由四个全等的直角三角形和中间的小正方形拼成的一个大正方形，</w:t>
      </w:r>
    </w:p>
    <w:p>
      <w:pPr>
        <w:pStyle w:val="177"/>
        <w:spacing w:line="240" w:lineRule="auto"/>
      </w:pPr>
      <w:r>
        <w:t>8.  D</w:t>
      </w:r>
    </w:p>
    <w:p>
      <w:pPr>
        <w:pStyle w:val="177"/>
        <w:spacing w:line="240" w:lineRule="auto"/>
      </w:pPr>
      <w:r>
        <w:t xml:space="preserve">【解析】由旋转的性质得出 </w:t>
      </w:r>
      <m:oMath>
        <m:r>
          <w:rPr>
            <w:rFonts w:ascii="Cambria Math" w:hAnsi="Cambria Math"/>
          </w:rPr>
          <m:t>CD=CA</m:t>
        </m:r>
      </m:oMath>
      <w:r>
        <w:t>，</w:t>
      </w:r>
      <m:oMath>
        <m:r>
          <w:rPr>
            <w:rFonts w:ascii="Cambria Math" w:hAnsi="Cambria Math"/>
          </w:rPr>
          <m:t>∠EDC=∠CAB=</m:t>
        </m:r>
        <m:sSup>
          <m:sSupPr/>
          <m:e>
            <m:r>
              <w:rPr>
                <w:rFonts w:ascii="Cambria Math" w:hAnsi="Cambria Math"/>
              </w:rPr>
              <m:t>120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在同一条直线上，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∴∠ADC=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∴△ADC</m:t>
        </m:r>
      </m:oMath>
      <w:r>
        <w:t xml:space="preserve"> 为等边三角形，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∴∠DAC=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∴∠BAD=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=∠ADC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  <w:r>
        <w:t>．</w:t>
      </w:r>
    </w:p>
    <w:p>
      <w:pPr>
        <w:pStyle w:val="177"/>
        <w:spacing w:line="240" w:lineRule="auto"/>
      </w:pPr>
      <w:r>
        <w:t>9.  C</w:t>
      </w:r>
    </w:p>
    <w:p>
      <w:pPr>
        <w:pStyle w:val="177"/>
        <w:spacing w:line="240" w:lineRule="auto"/>
      </w:pPr>
      <w:r>
        <w:t xml:space="preserve">【解析】将 </w:t>
      </w:r>
      <m:oMath>
        <m:d>
          <m:dPr/>
          <m:e>
            <m:r>
              <w:rPr>
                <w:rFonts w:ascii="Cambria Math" w:hAnsi="Cambria Math"/>
              </w:rPr>
              <m:t>2,−1</m:t>
            </m:r>
          </m:e>
        </m:d>
      </m:oMath>
      <w:r>
        <w:t xml:space="preserve"> 与 </w:t>
      </w:r>
      <m:oMath>
        <m:d>
          <m:dPr/>
          <m:e>
            <m:r>
              <w:rPr>
                <w:rFonts w:ascii="Cambria Math" w:hAnsi="Cambria Math"/>
              </w:rPr>
              <m:t>−3,4</m:t>
            </m:r>
          </m:e>
        </m:d>
      </m:oMath>
      <w:r>
        <w:t xml:space="preserve"> 分别代入一次函数解析式 </w:t>
      </w:r>
      <m:oMath>
        <m:r>
          <w:rPr>
            <w:rFonts w:ascii="Cambria Math" w:hAnsi="Cambria Math"/>
          </w:rPr>
          <m:t>y=kx+b</m:t>
        </m:r>
      </m:oMath>
      <w:r>
        <w:t xml:space="preserve"> 中，得到一次函数解析式为 </w:t>
      </w:r>
      <m:oMath>
        <m:r>
          <w:rPr>
            <w:rFonts w:ascii="Cambria Math" w:hAnsi="Cambria Math"/>
          </w:rPr>
          <m:t>y=−x+1</m:t>
        </m:r>
      </m:oMath>
      <w:r>
        <w:t>，不经过第三象限．</w:t>
      </w:r>
    </w:p>
    <w:p>
      <w:pPr>
        <w:pStyle w:val="177"/>
        <w:spacing w:line="240" w:lineRule="auto"/>
      </w:pPr>
      <w:r>
        <w:t>10.  C</w:t>
      </w:r>
    </w:p>
    <w:p>
      <w:pPr>
        <w:pStyle w:val="177"/>
        <w:spacing w:line="240" w:lineRule="auto"/>
      </w:pPr>
      <w:r>
        <w:t>【解析】分两种情况：</w:t>
      </w:r>
      <w:r>
        <w:rPr>
          <w:rFonts w:ascii="宋体" w:hAnsi="宋体"/>
        </w:rPr>
        <w:t>①</w:t>
      </w:r>
      <w:r>
        <w:t>如图，</w:t>
      </w:r>
    </w:p>
    <w:p>
      <w:pPr>
        <w:pStyle w:val="177"/>
        <w:spacing w:line="240" w:lineRule="auto"/>
      </w:pPr>
      <w:r>
        <w:rPr>
          <w:position w:val="-104"/>
        </w:rPr>
        <w:drawing>
          <wp:inline distT="0" distB="0" distL="114300" distR="114300">
            <wp:extent cx="1685925" cy="14478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△ABC</m:t>
        </m:r>
      </m:oMath>
      <w:r>
        <w:t xml:space="preserve"> 是锐角三角形时，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∵AD</m:t>
        </m:r>
      </m:oMath>
      <w:r>
        <w:t xml:space="preserve"> 是 </w:t>
      </w:r>
      <m:oMath>
        <m:r>
          <w:rPr>
            <w:rFonts w:ascii="Cambria Math" w:hAnsi="Cambria Math"/>
          </w:rPr>
          <m:t>△ABC</m:t>
        </m:r>
      </m:oMath>
      <w:r>
        <w:t xml:space="preserve"> 的高，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∴AD⊥BC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∴∠ADB=∠ADC=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∵AB=15</m:t>
        </m:r>
      </m:oMath>
      <w:r>
        <w:t>，</w:t>
      </w:r>
      <m:oMath>
        <m:r>
          <w:rPr>
            <w:rFonts w:ascii="Cambria Math" w:hAnsi="Cambria Math"/>
          </w:rPr>
          <m:t>AD=12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△ABD</m:t>
        </m:r>
      </m:oMath>
      <w:r>
        <w:t xml:space="preserve"> 中，</w:t>
      </w:r>
      <m:oMath>
        <m:r>
          <w:rPr>
            <w:rFonts w:ascii="Cambria Math" w:hAnsi="Cambria Math"/>
          </w:rPr>
          <m:t>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−A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12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=81=</m:t>
        </m:r>
        <m:sSup>
          <m:sSupPr/>
          <m:e>
            <m:r>
              <w:rPr>
                <w:rFonts w:ascii="Cambria Math" w:hAnsi="Cambria Math"/>
              </w:rPr>
              <m:t>9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∴BD=9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∵AC=13</m:t>
        </m:r>
      </m:oMath>
      <w:r>
        <w:t>，</w:t>
      </w:r>
      <m:oMath>
        <m:r>
          <w:rPr>
            <w:rFonts w:ascii="Cambria Math" w:hAnsi="Cambria Math"/>
          </w:rPr>
          <m:t>AD=12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△ACD</m:t>
        </m:r>
      </m:oMath>
      <w:r>
        <w:t xml:space="preserve"> 中，</w:t>
      </w:r>
      <m:oMath>
        <m:r>
          <w:rPr>
            <w:rFonts w:ascii="Cambria Math" w:hAnsi="Cambria Math"/>
          </w:rPr>
          <m:t>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−A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  <m:oMath>
        <m:sSup>
          <m:sSupPr/>
          <m:e>
            <m:r>
              <w:rPr>
                <w:rFonts w:ascii="Cambria Math" w:hAnsi="Cambria Math"/>
              </w:rPr>
              <m:t>13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12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=25=</m:t>
        </m:r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∴CD=5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∴△ABC</m:t>
        </m:r>
      </m:oMath>
      <w:r>
        <w:t xml:space="preserve"> 的周长为 </w:t>
      </w:r>
      <m:oMath>
        <m:r>
          <w:rPr>
            <w:rFonts w:ascii="Cambria Math" w:hAnsi="Cambria Math"/>
          </w:rPr>
          <m:t>15+13+9+5=42</m:t>
        </m:r>
      </m:oMath>
      <w:r>
        <w:t>；</w:t>
      </w:r>
    </w:p>
    <w:p>
      <w:pPr>
        <w:pStyle w:val="177"/>
        <w:spacing w:line="240" w:lineRule="auto"/>
      </w:pPr>
      <w:r>
        <w:rPr>
          <w:rFonts w:ascii="宋体" w:hAnsi="宋体"/>
        </w:rPr>
        <w:t>②</w:t>
      </w:r>
      <w:r>
        <w:t>如图，</w:t>
      </w:r>
    </w:p>
    <w:p>
      <w:pPr>
        <w:pStyle w:val="177"/>
        <w:spacing w:line="240" w:lineRule="auto"/>
      </w:pPr>
      <w:r>
        <w:rPr>
          <w:position w:val="-94"/>
        </w:rPr>
        <w:drawing>
          <wp:inline distT="0" distB="0" distL="114300" distR="114300">
            <wp:extent cx="1514475" cy="13239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当 </w:t>
      </w:r>
      <m:oMath>
        <m:r>
          <w:rPr>
            <w:rFonts w:ascii="Cambria Math" w:hAnsi="Cambria Math"/>
          </w:rPr>
          <m:t>△ABC</m:t>
        </m:r>
      </m:oMath>
      <w:r>
        <w:t xml:space="preserve"> 是钝角三角形时，</w:t>
      </w:r>
    </w:p>
    <w:p>
      <w:pPr>
        <w:pStyle w:val="177"/>
        <w:spacing w:line="240" w:lineRule="auto"/>
      </w:pPr>
      <w:r>
        <w:t>由</w:t>
      </w:r>
      <w:r>
        <w:rPr>
          <w:rFonts w:ascii="宋体" w:hAnsi="宋体"/>
        </w:rPr>
        <w:t>①</w:t>
      </w:r>
      <w:r>
        <w:t>可知，</w:t>
      </w:r>
      <m:oMath>
        <m:r>
          <w:rPr>
            <w:rFonts w:ascii="Cambria Math" w:hAnsi="Cambria Math"/>
          </w:rPr>
          <m:t>BD=9</m:t>
        </m:r>
      </m:oMath>
      <w:r>
        <w:t>，</w:t>
      </w:r>
      <m:oMath>
        <m:r>
          <w:rPr>
            <w:rFonts w:ascii="Cambria Math" w:hAnsi="Cambria Math"/>
          </w:rPr>
          <m:t>CD=5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∴BC=BD−CD=9−5=4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∴△ABC</m:t>
        </m:r>
      </m:oMath>
      <w:r>
        <w:t xml:space="preserve"> 的周长为 </w:t>
      </w:r>
      <m:oMath>
        <m:r>
          <w:rPr>
            <w:rFonts w:ascii="Cambria Math" w:hAnsi="Cambria Math"/>
          </w:rPr>
          <m:t>15+13+4=32</m:t>
        </m:r>
      </m:oMath>
      <w:r>
        <w:t>．</w:t>
      </w:r>
    </w:p>
    <w:p>
      <w:pPr>
        <w:pStyle w:val="177"/>
        <w:spacing w:line="240" w:lineRule="auto"/>
      </w:pPr>
      <w:r>
        <w:t>故选C．</w:t>
      </w:r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 xml:space="preserve">11.  </w:t>
      </w:r>
      <m:oMath>
        <m:r>
          <w:rPr>
            <w:rFonts w:ascii="Cambria Math" w:hAnsi="Cambria Math"/>
          </w:rPr>
          <m:t>55</m:t>
        </m:r>
      </m:oMath>
    </w:p>
    <w:p>
      <w:pPr>
        <w:pStyle w:val="177"/>
        <w:spacing w:line="240" w:lineRule="auto"/>
      </w:pPr>
      <w:r>
        <w:t xml:space="preserve">12.  </w:t>
      </w:r>
      <m:oMath>
        <m:r>
          <w:rPr>
            <w:rFonts w:ascii="Cambria Math" w:hAnsi="Cambria Math"/>
          </w:rPr>
          <m:t>120</m:t>
        </m:r>
      </m:oMath>
      <w:r>
        <w:t>，</w:t>
      </w:r>
      <m:oMath>
        <m:r>
          <w:rPr>
            <w:rFonts w:ascii="Cambria Math" w:hAnsi="Cambria Math"/>
          </w:rPr>
          <m:t>90</m:t>
        </m:r>
      </m:oMath>
      <w:r>
        <w:t>，</w:t>
      </w:r>
      <m:oMath>
        <m:sSup>
          <m:sSupPr/>
          <m:e>
            <m:r>
              <w:rPr>
                <w:rFonts w:ascii="Cambria Math" w:hAnsi="Cambria Math"/>
              </w:rPr>
              <m:t>72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360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</w:p>
    <w:p>
      <w:pPr>
        <w:pStyle w:val="177"/>
        <w:spacing w:line="240" w:lineRule="auto"/>
      </w:pPr>
      <w:r>
        <w:t xml:space="preserve">13.  </w:t>
      </w:r>
      <m:oMath>
        <m:d>
          <m:dPr/>
          <m:e>
            <m:r>
              <w:rPr>
                <w:rFonts w:ascii="Cambria Math" w:hAnsi="Cambria Math"/>
              </w:rPr>
              <m:t>1,2</m:t>
            </m:r>
          </m:e>
        </m:d>
      </m:oMath>
      <w:r>
        <w:t xml:space="preserve"> 或 </w:t>
      </w:r>
      <m:oMath>
        <m:d>
          <m:dPr/>
          <m:e>
            <m:r>
              <w:rPr>
                <w:rFonts w:ascii="Cambria Math" w:hAnsi="Cambria Math"/>
              </w:rPr>
              <m:t>−1,−2</m:t>
            </m:r>
          </m:e>
        </m:d>
      </m:oMath>
    </w:p>
    <w:p>
      <w:pPr>
        <w:pStyle w:val="177"/>
        <w:spacing w:line="240" w:lineRule="auto"/>
      </w:pPr>
      <w:r>
        <w:t xml:space="preserve">14.  </w:t>
      </w:r>
      <m:oMath>
        <m:d>
          <m:dPr/>
          <m:e>
            <m:r>
              <w:rPr>
                <w:rFonts w:ascii="Cambria Math" w:hAnsi="Cambria Math"/>
              </w:rPr>
              <m:t>32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  <m:r>
              <w:rPr>
                <w:rFonts w:ascii="Cambria Math" w:hAnsi="Cambria Math"/>
              </w:rPr>
              <m:t>+16</m:t>
            </m:r>
          </m:e>
        </m:d>
      </m:oMath>
    </w:p>
    <w:p>
      <w:pPr>
        <w:pStyle w:val="177"/>
        <w:spacing w:line="240" w:lineRule="auto"/>
      </w:pPr>
      <w:r>
        <w:t xml:space="preserve">15. 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</w:p>
    <w:p>
      <w:pPr>
        <w:pStyle w:val="177"/>
        <w:spacing w:line="240" w:lineRule="auto"/>
      </w:pPr>
      <w:r>
        <w:t xml:space="preserve">【解析】由旋转的性质可知 </w:t>
      </w:r>
      <m:oMath>
        <m:r>
          <w:rPr>
            <w:rFonts w:ascii="Cambria Math" w:hAnsi="Cambria Math"/>
          </w:rPr>
          <m:t>ACʹ=AC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∵D</m:t>
        </m:r>
      </m:oMath>
      <w:r>
        <w:t xml:space="preserve"> 为 </w:t>
      </w:r>
      <m:oMath>
        <m:r>
          <w:rPr>
            <w:rFonts w:ascii="Cambria Math" w:hAnsi="Cambria Math"/>
          </w:rPr>
          <m:t>ACʹ</m:t>
        </m:r>
      </m:oMath>
      <w:r>
        <w:t xml:space="preserve"> 的中点，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∴AD=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ACʹ=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四边形 </w:t>
      </w:r>
      <m:oMath>
        <m:r>
          <w:rPr>
            <w:rFonts w:ascii="Cambria Math" w:hAnsi="Cambria Math"/>
          </w:rPr>
          <m:t>ABCD</m:t>
        </m:r>
      </m:oMath>
      <w:r>
        <w:t xml:space="preserve"> 是矩形，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∴AD⊥CD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∴∠ACD=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∵AB</m:t>
        </m:r>
        <m:r>
          <m:rPr>
            <m:nor/>
            <m:sty m:val="p"/>
          </m:rPr>
          <w:rPr>
            <w:rFonts w:asciiTheme="minorEastAsia" w:hAnsiTheme="minorEastAsia"/>
          </w:rPr>
          <m:t>∥</m:t>
        </m:r>
        <m:r>
          <w:rPr>
            <w:rFonts w:ascii="Cambria Math" w:hAnsi="Cambria Math"/>
          </w:rPr>
          <m:t>CD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∴∠CAB=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∴∠CʹABʹ=∠CAB=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∴∠EAC=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∴AE=EC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∴DE=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AE=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EC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∴CE=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CD=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AB=2</m:t>
        </m:r>
      </m:oMath>
      <w:r>
        <w:t>，</w:t>
      </w:r>
      <m:oMath>
        <m:r>
          <w:rPr>
            <w:rFonts w:ascii="Cambria Math" w:hAnsi="Cambria Math"/>
          </w:rPr>
          <m:t>DE=1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∴AD=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△AEC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EC⋅AD=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．</w:t>
      </w:r>
    </w:p>
    <w:p>
      <w:pPr>
        <w:pStyle w:val="177"/>
        <w:spacing w:line="240" w:lineRule="auto"/>
      </w:pPr>
      <w:r>
        <w:t xml:space="preserve">16.  </w:t>
      </w:r>
      <m:oMath>
        <m:d>
          <m:dPr/>
          <m:e>
            <m:r>
              <w:rPr>
                <w:rFonts w:ascii="Cambria Math" w:hAnsi="Cambria Math"/>
              </w:rPr>
              <m:t>1,−2</m:t>
            </m:r>
          </m:e>
        </m:d>
      </m:oMath>
      <w:r>
        <w:t xml:space="preserve"> 或 </w:t>
      </w:r>
      <m:oMath>
        <m:d>
          <m:dPr/>
          <m:e>
            <m:r>
              <w:rPr>
                <w:rFonts w:ascii="Cambria Math" w:hAnsi="Cambria Math"/>
              </w:rPr>
              <m:t>5,2</m:t>
            </m:r>
          </m:e>
        </m:d>
      </m:oMath>
      <w:r>
        <w:t xml:space="preserve"> 或 </w:t>
      </w:r>
      <m:oMath>
        <m:d>
          <m:dPr/>
          <m:e>
            <m:r>
              <w:rPr>
                <w:rFonts w:ascii="Cambria Math" w:hAnsi="Cambria Math"/>
              </w:rPr>
              <m:t>−3,6</m:t>
            </m:r>
          </m:e>
        </m:d>
      </m:oMath>
    </w:p>
    <w:p>
      <w:pPr>
        <w:pStyle w:val="177"/>
        <w:spacing w:line="240" w:lineRule="auto"/>
      </w:pPr>
      <w:r>
        <w:t xml:space="preserve">【解析】由图象可知，满足条件的点 </w:t>
      </w:r>
      <m:oMath>
        <m:r>
          <w:rPr>
            <w:rFonts w:ascii="Cambria Math" w:hAnsi="Cambria Math"/>
          </w:rPr>
          <m:t>D</m:t>
        </m:r>
      </m:oMath>
      <w:r>
        <w:t xml:space="preserve"> 的坐标为 </w:t>
      </w:r>
      <m:oMath>
        <m:d>
          <m:dPr/>
          <m:e>
            <m:r>
              <w:rPr>
                <w:rFonts w:ascii="Cambria Math" w:hAnsi="Cambria Math"/>
              </w:rPr>
              <m:t>1,−2</m:t>
            </m:r>
          </m:e>
        </m:d>
      </m:oMath>
      <w:r>
        <w:t xml:space="preserve"> 或 </w:t>
      </w:r>
      <m:oMath>
        <m:d>
          <m:dPr/>
          <m:e>
            <m:r>
              <w:rPr>
                <w:rFonts w:ascii="Cambria Math" w:hAnsi="Cambria Math"/>
              </w:rPr>
              <m:t>5,2</m:t>
            </m:r>
          </m:e>
        </m:d>
      </m:oMath>
      <w:r>
        <w:t xml:space="preserve"> 或 </w:t>
      </w:r>
      <m:oMath>
        <m:d>
          <m:dPr/>
          <m:e>
            <m:r>
              <w:rPr>
                <w:rFonts w:ascii="Cambria Math" w:hAnsi="Cambria Math"/>
              </w:rPr>
              <m:t>−3,6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rPr>
          <w:position w:val="-189"/>
        </w:rPr>
        <w:drawing>
          <wp:inline distT="0" distB="0" distL="114300" distR="114300">
            <wp:extent cx="2857500" cy="2534285"/>
            <wp:effectExtent l="0" t="0" r="0" b="1841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534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17.  </w:t>
      </w:r>
      <m:oMath>
        <m:r>
          <w:rPr>
            <w:rFonts w:ascii="Cambria Math" w:hAnsi="Cambria Math"/>
          </w:rPr>
          <m:t>6</m:t>
        </m:r>
      </m:oMath>
    </w:p>
    <w:p>
      <w:pPr>
        <w:pStyle w:val="177"/>
        <w:spacing w:line="240" w:lineRule="auto"/>
      </w:pPr>
      <w:r>
        <w:t xml:space="preserve">【解析】连接 </w:t>
      </w:r>
      <m:oMath>
        <m:r>
          <w:rPr>
            <w:rFonts w:ascii="Cambria Math" w:hAnsi="Cambria Math"/>
          </w:rPr>
          <m:t>CN</m:t>
        </m:r>
      </m:oMath>
      <w:r>
        <w:t>．</w:t>
      </w:r>
    </w:p>
    <w:p>
      <w:pPr>
        <w:pStyle w:val="177"/>
        <w:spacing w:line="240" w:lineRule="auto"/>
      </w:pPr>
      <w:r>
        <w:rPr>
          <w:position w:val="-197"/>
        </w:rPr>
        <w:drawing>
          <wp:inline distT="0" distB="0" distL="114300" distR="114300">
            <wp:extent cx="2257425" cy="26289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∴AB=AʹBʹ=2BC=8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∵N</m:t>
        </m:r>
      </m:oMath>
      <w:r>
        <w:t xml:space="preserve"> 是 </w:t>
      </w:r>
      <m:oMath>
        <m:r>
          <w:rPr>
            <w:rFonts w:ascii="Cambria Math" w:hAnsi="Cambria Math"/>
          </w:rPr>
          <m:t>AʹBʹ</m:t>
        </m:r>
      </m:oMath>
      <w:r>
        <w:t xml:space="preserve"> 的中点，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∴CN=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AʹBʹ=4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∵CM=BM=2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∴MN≤CN+CM=6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∴MN</m:t>
        </m:r>
      </m:oMath>
      <w:r>
        <w:t xml:space="preserve"> 的最大值为 </w:t>
      </w:r>
      <m:oMath>
        <m:r>
          <w:rPr>
            <w:rFonts w:ascii="Cambria Math" w:hAnsi="Cambria Math"/>
          </w:rPr>
          <m:t>6</m:t>
        </m:r>
      </m:oMath>
      <w:r>
        <w:t>．</w:t>
      </w:r>
    </w:p>
    <w:p>
      <w:pPr>
        <w:pStyle w:val="177"/>
        <w:spacing w:line="240" w:lineRule="auto"/>
      </w:pPr>
      <w:r>
        <w:t xml:space="preserve">18.  </w:t>
      </w:r>
      <m:oMath>
        <m:r>
          <w:rPr>
            <w:rFonts w:ascii="Cambria Math" w:hAnsi="Cambria Math"/>
          </w:rPr>
          <m:t>21</m:t>
        </m:r>
      </m:oMath>
    </w:p>
    <w:p>
      <w:pPr>
        <w:pStyle w:val="177"/>
        <w:spacing w:line="240" w:lineRule="auto"/>
      </w:pPr>
      <w:r>
        <w:t xml:space="preserve">【解析】将 </w:t>
      </w:r>
      <m:oMath>
        <m:r>
          <w:rPr>
            <w:rFonts w:ascii="Cambria Math" w:hAnsi="Cambria Math"/>
          </w:rPr>
          <m:t>△AEC</m:t>
        </m:r>
      </m:oMath>
      <w:r>
        <w:t xml:space="preserve"> 顺时针方向旋转 </w:t>
      </w:r>
      <m:oMath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至 </w:t>
      </w:r>
      <m:oMath>
        <m:r>
          <w:rPr>
            <w:rFonts w:ascii="Cambria Math" w:hAnsi="Cambria Math"/>
          </w:rPr>
          <m:t>△AFB</m:t>
        </m:r>
      </m:oMath>
      <w:r>
        <w:t xml:space="preserve">，过点 </w:t>
      </w:r>
      <m:oMath>
        <m:r>
          <w:rPr>
            <w:rFonts w:ascii="Cambria Math" w:hAnsi="Cambria Math"/>
          </w:rPr>
          <m:t>A</m:t>
        </m:r>
      </m:oMath>
      <w:r>
        <w:t xml:space="preserve"> 作 </w:t>
      </w:r>
      <m:oMath>
        <m:r>
          <w:rPr>
            <w:rFonts w:ascii="Cambria Math" w:hAnsi="Cambria Math"/>
          </w:rPr>
          <m:t>AH⊥BC</m:t>
        </m:r>
      </m:oMath>
      <w:r>
        <w:t xml:space="preserve"> 于 </w:t>
      </w:r>
      <m:oMath>
        <m:r>
          <w:rPr>
            <w:rFonts w:ascii="Cambria Math" w:hAnsi="Cambria Math"/>
          </w:rPr>
          <m:t>H</m:t>
        </m:r>
      </m:oMath>
      <w:r>
        <w:t>，</w:t>
      </w:r>
    </w:p>
    <w:p>
      <w:pPr>
        <w:pStyle w:val="177"/>
        <w:spacing w:line="240" w:lineRule="auto"/>
      </w:pPr>
      <w:r>
        <w:rPr>
          <w:position w:val="-96"/>
        </w:rPr>
        <w:drawing>
          <wp:inline distT="0" distB="0" distL="114300" distR="114300">
            <wp:extent cx="2066290" cy="1352550"/>
            <wp:effectExtent l="0" t="0" r="1016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4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根据旋转的性质可得 </w:t>
      </w:r>
      <m:oMath>
        <m:r>
          <w:rPr>
            <w:rFonts w:ascii="Cambria Math" w:hAnsi="Cambria Math"/>
          </w:rPr>
          <m:t>△AEC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△ABF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∴∠ABF=∠ACD=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∠BAF=∠CAE</m:t>
        </m:r>
      </m:oMath>
      <w:r>
        <w:t>，</w:t>
      </w:r>
      <m:oMath>
        <m:r>
          <w:rPr>
            <w:rFonts w:ascii="Cambria Math" w:hAnsi="Cambria Math"/>
          </w:rPr>
          <m:t>AE=AF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∴∠FBE=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BF=CE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  <m:sSup>
          <m:sSupPr/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=D</m:t>
        </m:r>
        <m:sSup>
          <m:sSupPr/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∵∠DAE=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∴∠BAD+∠CAE=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∴∠BAD+∠BAF=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∴∠DAE=∠DAF</m:t>
        </m:r>
      </m:oMath>
      <w:r>
        <w:t>，</w:t>
      </w:r>
    </w:p>
    <w:p>
      <w:pPr>
        <w:pStyle w:val="177"/>
        <w:spacing w:line="240" w:lineRule="auto"/>
      </w:pPr>
      <w:r>
        <w:t xml:space="preserve">又 </w:t>
      </w:r>
      <m:oMath>
        <m:r>
          <w:rPr>
            <w:rFonts w:ascii="Cambria Math" w:hAnsi="Cambria Math"/>
          </w:rPr>
          <m:t>∵AD=AD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∴△DAE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△DAF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∴DE=DF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  <m:sSup>
          <m:sSupPr/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=D</m:t>
        </m:r>
        <m:sSup>
          <m:sSupPr/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∵BD=3</m:t>
        </m:r>
      </m:oMath>
      <w:r>
        <w:t>，</w:t>
      </w:r>
      <m:oMath>
        <m:r>
          <w:rPr>
            <w:rFonts w:ascii="Cambria Math" w:hAnsi="Cambria Math"/>
          </w:rPr>
          <m:t>CE=4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∴DE=5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∴BC=BD+DE+CE=12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∵AB=AC</m:t>
        </m:r>
      </m:oMath>
      <w:r>
        <w:t>，</w:t>
      </w:r>
      <m:oMath>
        <m:r>
          <w:rPr>
            <w:rFonts w:ascii="Cambria Math" w:hAnsi="Cambria Math"/>
          </w:rPr>
          <m:t>∠BAC=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AH⊥BC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∴AH=BH=CH=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BC=6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∴△ABD</m:t>
        </m:r>
      </m:oMath>
      <w:r>
        <w:t xml:space="preserve"> 与 </w:t>
      </w:r>
      <m:oMath>
        <m:r>
          <w:rPr>
            <w:rFonts w:ascii="Cambria Math" w:hAnsi="Cambria Math"/>
          </w:rPr>
          <m:t>△AEC</m:t>
        </m:r>
      </m:oMath>
      <w:r>
        <w:t xml:space="preserve"> 的面积之和：</w:t>
      </w:r>
    </w:p>
    <w:p>
      <w:pPr>
        <w:pStyle w:val="177"/>
        <w:spacing w:line="240" w:lineRule="auto"/>
      </w:pPr>
      <w:r>
        <w:t xml:space="preserve">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/>
            <m:e>
              <m:r>
                <w:rPr>
                  <w:rFonts w:ascii="Cambria Math" w:hAnsi="Cambria Math"/>
                </w:rPr>
                <m:t>=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×BD×AH+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×CE×AH</m:t>
              </m:r>
            </m:e>
          </m:mr>
          <m:mr>
            <m:e/>
            <m:e>
              <m:r>
                <w:rPr>
                  <w:rFonts w:ascii="Cambria Math" w:hAnsi="Cambria Math"/>
                </w:rPr>
                <m:t>=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  <m:d>
                <m:dPr/>
                <m:e>
                  <m:r>
                    <w:rPr>
                      <w:rFonts w:ascii="Cambria Math" w:hAnsi="Cambria Math"/>
                    </w:rPr>
                    <m:t>3+4</m:t>
                  </m:r>
                </m:e>
              </m:d>
              <m:r>
                <w:rPr>
                  <w:rFonts w:ascii="Cambria Math" w:hAnsi="Cambria Math"/>
                </w:rPr>
                <m:t>×6</m:t>
              </m:r>
            </m:e>
          </m:mr>
          <m:mr>
            <m:e/>
            <m:e>
              <m:r>
                <w:rPr>
                  <w:rFonts w:ascii="Cambria Math" w:hAnsi="Cambria Math"/>
                </w:rPr>
                <m:t>=21.</m:t>
              </m:r>
            </m:e>
          </m:mr>
        </m:m>
      </m:oMath>
    </w:p>
    <w:p>
      <w:pPr>
        <w:pStyle w:val="177"/>
        <w:spacing w:line="240" w:lineRule="auto"/>
      </w:pPr>
    </w:p>
    <w:p>
      <w:pPr>
        <w:pStyle w:val="177"/>
        <w:spacing w:line="240" w:lineRule="auto"/>
      </w:pPr>
    </w:p>
    <w:p>
      <w:pPr>
        <w:pStyle w:val="177"/>
        <w:spacing w:line="240" w:lineRule="auto"/>
      </w:pPr>
      <w:r>
        <w:t xml:space="preserve">19. （1） </w:t>
      </w:r>
      <m:oMath>
        <m:r>
          <w:rPr>
            <w:rFonts w:ascii="Cambria Math" w:hAnsi="Cambria Math"/>
          </w:rPr>
          <m:t>Aʹ</m:t>
        </m:r>
        <m:d>
          <m:dPr/>
          <m:e>
            <m:r>
              <w:rPr>
                <w:rFonts w:ascii="Cambria Math" w:hAnsi="Cambria Math"/>
              </w:rPr>
              <m:t>−2,−1</m:t>
            </m:r>
          </m:e>
        </m:d>
      </m:oMath>
    </w:p>
    <w:p>
      <w:pPr>
        <w:pStyle w:val="177"/>
        <w:spacing w:line="240" w:lineRule="auto"/>
      </w:pPr>
      <w:r>
        <w:t xml:space="preserve">      （2） </w:t>
      </w:r>
      <m:oMath>
        <m:r>
          <w:rPr>
            <w:rFonts w:ascii="Cambria Math" w:hAnsi="Cambria Math"/>
          </w:rPr>
          <m:t>Aʹ</m:t>
        </m:r>
        <m:d>
          <m:dPr/>
          <m:e>
            <m:r>
              <w:rPr>
                <w:rFonts w:ascii="Cambria Math" w:hAnsi="Cambria Math"/>
              </w:rPr>
              <m:t>1,−2</m:t>
            </m:r>
          </m:e>
        </m:d>
      </m:oMath>
    </w:p>
    <w:p>
      <w:pPr>
        <w:pStyle w:val="177"/>
        <w:spacing w:line="240" w:lineRule="auto"/>
      </w:pPr>
      <w:r>
        <w:t xml:space="preserve">20. （1） 点 </w:t>
      </w:r>
      <m:oMath>
        <m:r>
          <w:rPr>
            <w:rFonts w:ascii="Cambria Math" w:hAnsi="Cambria Math"/>
          </w:rPr>
          <m:t>C</m:t>
        </m:r>
      </m:oMath>
      <w:r>
        <w:t>；</w:t>
      </w:r>
      <m:oMath>
        <m:r>
          <w:rPr>
            <w:rFonts w:ascii="Cambria Math" w:hAnsi="Cambria Math"/>
          </w:rPr>
          <m:t>60</m:t>
        </m:r>
      </m:oMath>
    </w:p>
    <w:p>
      <w:pPr>
        <w:pStyle w:val="177"/>
        <w:spacing w:line="240" w:lineRule="auto"/>
      </w:pPr>
      <w:r>
        <w:t xml:space="preserve">      （2） </w:t>
      </w:r>
      <m:oMath>
        <m:r>
          <w:rPr>
            <w:rFonts w:ascii="Cambria Math" w:hAnsi="Cambria Math"/>
          </w:rPr>
          <m:t>BE</m:t>
        </m:r>
      </m:oMath>
      <w:r>
        <w:t xml:space="preserve"> 的中点</w:t>
      </w:r>
    </w:p>
    <w:p>
      <w:pPr>
        <w:pStyle w:val="177"/>
        <w:spacing w:line="240" w:lineRule="auto"/>
      </w:pPr>
      <w:r>
        <w:t>21. （1） 图略</w:t>
      </w:r>
    </w:p>
    <w:p>
      <w:pPr>
        <w:pStyle w:val="177"/>
        <w:spacing w:line="240" w:lineRule="auto"/>
      </w:pPr>
      <w:r>
        <w:t>      （2） 图略</w:t>
      </w:r>
    </w:p>
    <w:p>
      <w:pPr>
        <w:pStyle w:val="177"/>
        <w:spacing w:line="240" w:lineRule="auto"/>
      </w:pPr>
      <w:r>
        <w:t>      （3） 图略</w:t>
      </w:r>
    </w:p>
    <w:p>
      <w:pPr>
        <w:pStyle w:val="177"/>
        <w:spacing w:line="240" w:lineRule="auto"/>
      </w:pPr>
      <w:r>
        <w:t xml:space="preserve">22.  由条件可推出 </w:t>
      </w:r>
      <m:oMath>
        <m:r>
          <w:rPr>
            <w:rFonts w:ascii="Cambria Math" w:hAnsi="Cambria Math"/>
          </w:rPr>
          <m:t>AC=AD</m:t>
        </m:r>
      </m:oMath>
      <w:r>
        <w:t xml:space="preserve">，即 </w:t>
      </w:r>
      <m:oMath>
        <m:r>
          <w:rPr>
            <w:rFonts w:ascii="Cambria Math" w:hAnsi="Cambria Math"/>
          </w:rPr>
          <m:t>△ACD</m:t>
        </m:r>
      </m:oMath>
      <w:r>
        <w:t>，</w:t>
      </w:r>
      <m:oMath>
        <m:r>
          <w:rPr>
            <w:rFonts w:ascii="Cambria Math" w:hAnsi="Cambria Math"/>
          </w:rPr>
          <m:t>△ACB</m:t>
        </m:r>
      </m:oMath>
      <w:r>
        <w:t xml:space="preserve"> 都是等边三角形，于是可得 </w:t>
      </w:r>
      <m:oMath>
        <m:r>
          <w:rPr>
            <w:rFonts w:ascii="Cambria Math" w:hAnsi="Cambria Math"/>
          </w:rPr>
          <m:t>∠BCD=</m:t>
        </m:r>
        <m:sSup>
          <m:sSupPr/>
          <m:e>
            <m:r>
              <w:rPr>
                <w:rFonts w:ascii="Cambria Math" w:hAnsi="Cambria Math"/>
              </w:rPr>
              <m:t>120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23. （1） 因为 </w:t>
      </w:r>
      <m:oMath>
        <m:r>
          <w:rPr>
            <w:rFonts w:ascii="Cambria Math" w:hAnsi="Cambria Math"/>
          </w:rPr>
          <m:t>∠AOB=∠MON=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∠AOM=∠BON</m:t>
        </m:r>
      </m:oMath>
      <w:r>
        <w:t>，</w:t>
      </w:r>
    </w:p>
    <w:p>
      <w:pPr>
        <w:pStyle w:val="177"/>
        <w:spacing w:line="240" w:lineRule="auto"/>
      </w:pPr>
      <w:r>
        <w:t xml:space="preserve">在 </w:t>
      </w:r>
      <m:oMath>
        <m:r>
          <w:rPr>
            <w:rFonts w:ascii="Cambria Math" w:hAnsi="Cambria Math"/>
          </w:rPr>
          <m:t>△AOM</m:t>
        </m:r>
      </m:oMath>
      <w:r>
        <w:t xml:space="preserve"> 和 </w:t>
      </w:r>
      <m:oMath>
        <m:r>
          <w:rPr>
            <w:rFonts w:ascii="Cambria Math" w:hAnsi="Cambria Math"/>
          </w:rPr>
          <m:t>△BON</m:t>
        </m:r>
      </m:oMath>
      <w:r>
        <w:t xml:space="preserve"> 中，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AO=BO,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∠AOM=∠BON,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OM=ON,</m:t>
                  </m:r>
                </m:e>
              </m:mr>
            </m:m>
          </m:e>
        </m:d>
      </m:oMath>
      <w:r>
        <w:t xml:space="preserve"> </w:t>
      </w:r>
    </w:p>
    <w:p>
      <w:pPr>
        <w:pStyle w:val="177"/>
        <w:spacing w:line="240" w:lineRule="auto"/>
      </w:pPr>
      <w:r>
        <w:t xml:space="preserve">所以 </w:t>
      </w:r>
      <m:oMath>
        <m:r>
          <w:rPr>
            <w:rFonts w:ascii="Cambria Math" w:hAnsi="Cambria Math"/>
          </w:rPr>
          <m:t>△AOM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△BON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．</w:t>
      </w:r>
    </w:p>
    <w:p>
      <w:pPr>
        <w:pStyle w:val="177"/>
        <w:spacing w:line="240" w:lineRule="auto"/>
      </w:pPr>
      <w:r>
        <w:t xml:space="preserve">      （2） </w:t>
      </w:r>
      <w:r>
        <w:rPr>
          <w:rFonts w:ascii="宋体" w:hAnsi="宋体"/>
        </w:rPr>
        <w:t>①</w:t>
      </w:r>
      <w:r>
        <w:t xml:space="preserve">如图 </w:t>
      </w:r>
      <m:oMath>
        <m:r>
          <w:rPr>
            <w:rFonts w:ascii="Cambria Math" w:hAnsi="Cambria Math"/>
          </w:rPr>
          <m:t>1</m:t>
        </m:r>
      </m:oMath>
      <w:r>
        <w:t xml:space="preserve">，连接 </w:t>
      </w:r>
      <m:oMath>
        <m:r>
          <w:rPr>
            <w:rFonts w:ascii="Cambria Math" w:hAnsi="Cambria Math"/>
          </w:rPr>
          <m:t>AM</m:t>
        </m:r>
      </m:oMath>
      <w:r>
        <w:t>．</w:t>
      </w:r>
    </w:p>
    <w:p>
      <w:pPr>
        <w:pStyle w:val="177"/>
        <w:spacing w:line="240" w:lineRule="auto"/>
      </w:pPr>
      <w:r>
        <w:rPr>
          <w:position w:val="-119"/>
        </w:rPr>
        <w:drawing>
          <wp:inline distT="0" distB="0" distL="114300" distR="114300">
            <wp:extent cx="2143125" cy="16383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>同（</w:t>
      </w:r>
      <m:oMath>
        <m:r>
          <w:rPr>
            <w:rFonts w:ascii="Cambria Math" w:hAnsi="Cambria Math"/>
          </w:rPr>
          <m:t>1</m:t>
        </m:r>
      </m:oMath>
      <w:r>
        <w:t xml:space="preserve">）可证 </w:t>
      </w:r>
      <m:oMath>
        <m:r>
          <w:rPr>
            <w:rFonts w:ascii="Cambria Math" w:hAnsi="Cambria Math"/>
          </w:rPr>
          <m:t>△AOM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△BON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∴AM=BN</m:t>
        </m:r>
      </m:oMath>
      <w:r>
        <w:t>，</w:t>
      </w:r>
      <m:oMath>
        <m:r>
          <w:rPr>
            <w:rFonts w:ascii="Cambria Math" w:hAnsi="Cambria Math"/>
          </w:rPr>
          <m:t>∠OAM=∠B=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∵∠OAB=∠B=</m:t>
        </m:r>
        <m:sSup>
          <m:sSupPr/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∴∠MAN=∠OAM+∠OAB=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△AMN</m:t>
        </m:r>
      </m:oMath>
      <w:r>
        <w:t xml:space="preserve"> 中，</w:t>
      </w:r>
      <m:oMath>
        <m:r>
          <w:rPr>
            <w:rFonts w:ascii="Cambria Math" w:hAnsi="Cambria Math"/>
          </w:rPr>
          <m:t>M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</m:t>
        </m:r>
        <m:sSup>
          <m:sSupPr/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∵△MON</m:t>
        </m:r>
      </m:oMath>
      <w:r>
        <w:t xml:space="preserve"> 是等腰直角三角形，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∴M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=2O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=2O</m:t>
        </m:r>
        <m:sSup>
          <m:sSupPr/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77"/>
        <w:spacing w:line="240" w:lineRule="auto"/>
      </w:pP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BN=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46</m:t>
                </m:r>
              </m:e>
            </m:rad>
            <m:r>
              <w:rPr>
                <w:rFonts w:ascii="Cambria Math" w:hAnsi="Cambria Math"/>
              </w:rPr>
              <m:t>−3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>【解析】</w:t>
      </w:r>
      <w:r>
        <w:rPr>
          <w:rFonts w:ascii="宋体" w:hAnsi="宋体"/>
        </w:rPr>
        <w:t>②</w:t>
      </w:r>
      <w:r>
        <w:t xml:space="preserve">如图 </w:t>
      </w:r>
      <m:oMath>
        <m:r>
          <w:rPr>
            <w:rFonts w:ascii="Cambria Math" w:hAnsi="Cambria Math"/>
          </w:rPr>
          <m:t>2</m:t>
        </m:r>
      </m:oMath>
      <w:r>
        <w:t xml:space="preserve">，设 </w:t>
      </w:r>
      <m:oMath>
        <m:r>
          <w:rPr>
            <w:rFonts w:ascii="Cambria Math" w:hAnsi="Cambria Math"/>
          </w:rPr>
          <m:t>OA</m:t>
        </m:r>
      </m:oMath>
      <w:r>
        <w:t xml:space="preserve"> 交 </w:t>
      </w:r>
      <m:oMath>
        <m:r>
          <w:rPr>
            <w:rFonts w:ascii="Cambria Math" w:hAnsi="Cambria Math"/>
          </w:rPr>
          <m:t>BN</m:t>
        </m:r>
      </m:oMath>
      <w:r>
        <w:t xml:space="preserve"> 于 </w:t>
      </w:r>
      <m:oMath>
        <m:r>
          <w:rPr>
            <w:rFonts w:ascii="Cambria Math" w:hAnsi="Cambria Math"/>
          </w:rPr>
          <m:t>J</m:t>
        </m:r>
      </m:oMath>
      <w:r>
        <w:t xml:space="preserve">，过点 </w:t>
      </w:r>
      <m:oMath>
        <m:r>
          <w:rPr>
            <w:rFonts w:ascii="Cambria Math" w:hAnsi="Cambria Math"/>
          </w:rPr>
          <m:t>O</m:t>
        </m:r>
      </m:oMath>
      <w:r>
        <w:t xml:space="preserve"> 作 </w:t>
      </w:r>
      <m:oMath>
        <m:r>
          <w:rPr>
            <w:rFonts w:ascii="Cambria Math" w:hAnsi="Cambria Math"/>
          </w:rPr>
          <m:t>OH⊥MN</m:t>
        </m:r>
      </m:oMath>
      <w:r>
        <w:t xml:space="preserve"> 于 </w:t>
      </w:r>
      <m:oMath>
        <m:r>
          <w:rPr>
            <w:rFonts w:ascii="Cambria Math" w:hAnsi="Cambria Math"/>
          </w:rPr>
          <m:t>H</m:t>
        </m:r>
      </m:oMath>
      <w:r>
        <w:t>．</w:t>
      </w:r>
    </w:p>
    <w:p>
      <w:pPr>
        <w:pStyle w:val="177"/>
        <w:spacing w:line="240" w:lineRule="auto"/>
      </w:pPr>
      <w:r>
        <w:rPr>
          <w:position w:val="-122"/>
        </w:rPr>
        <w:drawing>
          <wp:inline distT="0" distB="0" distL="114300" distR="114300">
            <wp:extent cx="1573530" cy="1427480"/>
            <wp:effectExtent l="0" t="0" r="7620" b="127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142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∵△AOM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△BON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∴AM=BN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∵OM=ON=3</m:t>
        </m:r>
      </m:oMath>
      <w:r>
        <w:t>，</w:t>
      </w:r>
      <m:oMath>
        <m:r>
          <w:rPr>
            <w:rFonts w:ascii="Cambria Math" w:hAnsi="Cambria Math"/>
          </w:rPr>
          <m:t>∠MON=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OH⊥MN</m:t>
        </m:r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∴MN=3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，</w:t>
      </w:r>
      <m:oMath>
        <m:r>
          <w:rPr>
            <w:rFonts w:ascii="Cambria Math" w:hAnsi="Cambria Math"/>
          </w:rPr>
          <m:t>MH=HN=OH=</m:t>
        </m:r>
        <m:f>
          <m:fPr/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∴AH=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O</m:t>
            </m:r>
            <m:sSup>
              <m:sSupPr/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−O</m:t>
            </m:r>
            <m:sSup>
              <m:sSupPr/>
              <m:e>
                <m:r>
                  <w:rPr>
                    <w:rFonts w:ascii="Cambria Math" w:hAnsi="Cambria Math"/>
                  </w:rPr>
                  <m:t>H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</m:t>
            </m:r>
            <m:sSup>
              <m:sSupPr/>
              <m:e>
                <m:d>
                  <m:dPr/>
                  <m:e>
                    <m:f>
                      <m:fPr/>
                      <m:num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rad>
                          <m:radPr>
                            <m:degHide m:val="1"/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46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177"/>
        <w:spacing w:line="240" w:lineRule="auto"/>
      </w:pPr>
      <w:r>
        <w:t xml:space="preserve"> </w:t>
      </w:r>
      <m:oMath>
        <m:r>
          <w:rPr>
            <w:rFonts w:ascii="Cambria Math" w:hAnsi="Cambria Math"/>
          </w:rPr>
          <m:t>∴BN=AM=MH+AH=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46</m:t>
                </m:r>
              </m:e>
            </m:rad>
            <m:r>
              <w:rPr>
                <w:rFonts w:ascii="Cambria Math" w:hAnsi="Cambria Math"/>
              </w:rPr>
              <m:t>+3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>
      <w:pPr>
        <w:pStyle w:val="177"/>
        <w:spacing w:line="240" w:lineRule="auto"/>
      </w:pPr>
      <w:r>
        <w:t xml:space="preserve">如图 </w:t>
      </w:r>
      <m:oMath>
        <m:r>
          <w:rPr>
            <w:rFonts w:ascii="Cambria Math" w:hAnsi="Cambria Math"/>
          </w:rPr>
          <m:t>3</m:t>
        </m:r>
      </m:oMath>
      <w:r>
        <w:t>，</w:t>
      </w:r>
    </w:p>
    <w:p>
      <w:pPr>
        <w:pStyle w:val="177"/>
        <w:spacing w:line="240" w:lineRule="auto"/>
      </w:pPr>
      <w:r>
        <w:rPr>
          <w:position w:val="-140"/>
        </w:rPr>
        <w:drawing>
          <wp:inline distT="0" distB="0" distL="114300" distR="114300">
            <wp:extent cx="1457325" cy="19050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  <w:spacing w:line="240" w:lineRule="auto"/>
      </w:pPr>
      <w:r>
        <w:t xml:space="preserve">同法可证 </w:t>
      </w:r>
      <m:oMath>
        <m:r>
          <w:rPr>
            <w:rFonts w:ascii="Cambria Math" w:hAnsi="Cambria Math"/>
          </w:rPr>
          <m:t>BN=AM=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46</m:t>
                </m:r>
              </m:e>
            </m:rad>
            <m:r>
              <w:rPr>
                <w:rFonts w:ascii="Cambria Math" w:hAnsi="Cambria Math"/>
              </w:rPr>
              <m:t>−3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>
      <w:pPr>
        <w:pStyle w:val="177"/>
        <w:spacing w:line="240" w:lineRule="auto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27D6610"/>
    <w:rsid w:val="16EA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3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4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2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3">
    <w:name w:val="macro"/>
    <w:link w:val="153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styleId="33">
    <w:name w:val="Strong"/>
    <w:basedOn w:val="32"/>
    <w:qFormat/>
    <w:uiPriority w:val="22"/>
    <w:rPr>
      <w:b/>
      <w:bCs/>
    </w:rPr>
  </w:style>
  <w:style w:type="character" w:styleId="34">
    <w:name w:val="Emphasis"/>
    <w:basedOn w:val="32"/>
    <w:qFormat/>
    <w:uiPriority w:val="20"/>
    <w:rPr>
      <w:i/>
      <w:iCs/>
    </w:rPr>
  </w:style>
  <w:style w:type="table" w:styleId="36">
    <w:name w:val="Table Grid"/>
    <w:basedOn w:val="35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7">
    <w:name w:val="Light Shading"/>
    <w:basedOn w:val="35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8">
    <w:name w:val="Light Shading Accent 1"/>
    <w:basedOn w:val="35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9">
    <w:name w:val="Light Shading Accent 2"/>
    <w:basedOn w:val="35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40">
    <w:name w:val="Light Shading Accent 3"/>
    <w:basedOn w:val="35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1">
    <w:name w:val="Light Shading Accent 4"/>
    <w:basedOn w:val="35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2">
    <w:name w:val="Light Shading Accent 5"/>
    <w:basedOn w:val="35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3">
    <w:name w:val="Light Shading Accent 6"/>
    <w:basedOn w:val="35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4">
    <w:name w:val="Light List"/>
    <w:basedOn w:val="35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5">
    <w:name w:val="Light List Accent 1"/>
    <w:basedOn w:val="35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6">
    <w:name w:val="Light List Accent 2"/>
    <w:basedOn w:val="35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7">
    <w:name w:val="Light List Accent 3"/>
    <w:basedOn w:val="35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8">
    <w:name w:val="Light List Accent 4"/>
    <w:basedOn w:val="35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9">
    <w:name w:val="Light List Accent 5"/>
    <w:basedOn w:val="35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50">
    <w:name w:val="Light List Accent 6"/>
    <w:basedOn w:val="35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1">
    <w:name w:val="Light Grid"/>
    <w:basedOn w:val="35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2">
    <w:name w:val="Light Grid Accent 1"/>
    <w:basedOn w:val="35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3">
    <w:name w:val="Light Grid Accent 2"/>
    <w:basedOn w:val="35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4">
    <w:name w:val="Light Grid Accent 3"/>
    <w:basedOn w:val="35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5">
    <w:name w:val="Light Grid Accent 4"/>
    <w:basedOn w:val="35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6">
    <w:name w:val="Light Grid Accent 5"/>
    <w:basedOn w:val="35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7">
    <w:name w:val="Light Grid Accent 6"/>
    <w:basedOn w:val="35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8">
    <w:name w:val="Medium Shading 1"/>
    <w:basedOn w:val="35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1"/>
    <w:basedOn w:val="35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2"/>
    <w:basedOn w:val="35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3"/>
    <w:basedOn w:val="35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1 Accent 4"/>
    <w:basedOn w:val="35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3">
    <w:name w:val="Medium Shading 1 Accent 5"/>
    <w:basedOn w:val="35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4">
    <w:name w:val="Medium Shading 1 Accent 6"/>
    <w:basedOn w:val="35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5">
    <w:name w:val="Medium Shading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1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2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3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4"/>
    <w:basedOn w:val="35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5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Shading 2 Accent 6"/>
    <w:basedOn w:val="35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2">
    <w:name w:val="Medium Lis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3">
    <w:name w:val="Medium List 1 Accent 1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4">
    <w:name w:val="Medium List 1 Accent 2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5">
    <w:name w:val="Medium List 1 Accent 3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6">
    <w:name w:val="Medium List 1 Accent 4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7">
    <w:name w:val="Medium List 1 Accent 5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8">
    <w:name w:val="Medium List 1 Accent 6"/>
    <w:basedOn w:val="35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9">
    <w:name w:val="Medium Lis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1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2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3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List 2 Accent 4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4">
    <w:name w:val="Medium List 2 Accent 5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5">
    <w:name w:val="Medium List 2 Accent 6"/>
    <w:basedOn w:val="35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6">
    <w:name w:val="Medium Grid 1"/>
    <w:basedOn w:val="35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7">
    <w:name w:val="Medium Grid 1 Accent 1"/>
    <w:basedOn w:val="35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8">
    <w:name w:val="Medium Grid 1 Accent 2"/>
    <w:basedOn w:val="35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9">
    <w:name w:val="Medium Grid 1 Accent 3"/>
    <w:basedOn w:val="35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90">
    <w:name w:val="Medium Grid 1 Accent 4"/>
    <w:basedOn w:val="35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91">
    <w:name w:val="Medium Grid 1 Accent 5"/>
    <w:basedOn w:val="35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92">
    <w:name w:val="Medium Grid 1 Accent 6"/>
    <w:basedOn w:val="35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3">
    <w:name w:val="Medium Grid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1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2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3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2 Accent 4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8">
    <w:name w:val="Medium Grid 2 Accent 5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9">
    <w:name w:val="Medium Grid 2 Accent 6"/>
    <w:basedOn w:val="35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100">
    <w:name w:val="Medium Grid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1">
    <w:name w:val="Medium Grid 3 Accent 1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2">
    <w:name w:val="Medium Grid 3 Accent 2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35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7">
    <w:name w:val="Dark List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8">
    <w:name w:val="Dark List Accent 1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9">
    <w:name w:val="Dark List Accent 2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10">
    <w:name w:val="Dark List Accent 3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1">
    <w:name w:val="Dark List Accent 4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2">
    <w:name w:val="Dark List Accent 5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3">
    <w:name w:val="Dark List Accent 6"/>
    <w:basedOn w:val="35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4">
    <w:name w:val="Colorful Shading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1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2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3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8">
    <w:name w:val="Colorful Shading Accent 4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5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6"/>
    <w:basedOn w:val="35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List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22">
    <w:name w:val="Colorful List Accent 1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3">
    <w:name w:val="Colorful List Accent 2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4">
    <w:name w:val="Colorful List Accent 3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5">
    <w:name w:val="Colorful List Accent 4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6">
    <w:name w:val="Colorful List Accent 5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7">
    <w:name w:val="Colorful List Accent 6"/>
    <w:basedOn w:val="35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8">
    <w:name w:val="Colorful Grid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9">
    <w:name w:val="Colorful Grid Accent 1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30">
    <w:name w:val="Colorful Grid Accent 2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31">
    <w:name w:val="Colorful Grid Accent 3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32">
    <w:name w:val="Colorful Grid Accent 4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3">
    <w:name w:val="Colorful Grid Accent 5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4">
    <w:name w:val="Colorful Grid Accent 6"/>
    <w:basedOn w:val="35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32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32"/>
    <w:link w:val="3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32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32"/>
    <w:link w:val="19"/>
    <w:uiPriority w:val="99"/>
  </w:style>
  <w:style w:type="character" w:customStyle="1" w:styleId="143">
    <w:name w:val="正文文本 2 Char"/>
    <w:basedOn w:val="32"/>
    <w:link w:val="28"/>
    <w:qFormat/>
    <w:uiPriority w:val="99"/>
  </w:style>
  <w:style w:type="character" w:customStyle="1" w:styleId="144">
    <w:name w:val="正文文本 3 Char"/>
    <w:basedOn w:val="32"/>
    <w:link w:val="17"/>
    <w:qFormat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32"/>
    <w:link w:val="151"/>
    <w:qFormat/>
    <w:uiPriority w:val="0"/>
  </w:style>
  <w:style w:type="character" w:customStyle="1" w:styleId="153">
    <w:name w:val="宏文本 Char"/>
    <w:basedOn w:val="32"/>
    <w:link w:val="13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32"/>
    <w:link w:val="154"/>
    <w:qFormat/>
    <w:uiPriority w:val="29"/>
    <w:rPr>
      <w:i/>
      <w:iCs/>
      <w:color w:val="000000" w:themeColor="text1"/>
    </w:rPr>
  </w:style>
  <w:style w:type="character" w:customStyle="1" w:styleId="156">
    <w:name w:val="标题 4 Char"/>
    <w:basedOn w:val="32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32"/>
    <w:link w:val="6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32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32"/>
    <w:link w:val="8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32"/>
    <w:link w:val="9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32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2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5"/>
    <w:uiPriority w:val="58"/>
  </w:style>
  <w:style w:type="table" w:customStyle="1" w:styleId="171">
    <w:name w:val="竖排选项"/>
    <w:basedOn w:val="35"/>
    <w:uiPriority w:val="58"/>
  </w:style>
  <w:style w:type="character" w:customStyle="1" w:styleId="172">
    <w:name w:val="页眉 Char"/>
    <w:basedOn w:val="32"/>
    <w:link w:val="25"/>
    <w:uiPriority w:val="99"/>
    <w:rPr>
      <w:sz w:val="18"/>
      <w:szCs w:val="18"/>
    </w:rPr>
  </w:style>
  <w:style w:type="character" w:customStyle="1" w:styleId="173">
    <w:name w:val="页脚 Char"/>
    <w:basedOn w:val="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5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5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5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2022-08-27T07:59:34Z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