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pict>
          <v:shape id="_x0000_s1025" o:spid="_x0000_s1025" o:spt="75" type="#_x0000_t75" style="position:absolute;left:0pt;margin-left:908pt;margin-top:824pt;height:31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北师大版九下 二次函数 章节测试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一、选择题（共10小题）</w:t>
      </w:r>
    </w:p>
    <w:p>
      <w:pPr>
        <w:pStyle w:val="193"/>
      </w:pPr>
      <w:r>
        <w:t xml:space="preserve">1. 下列函数中是二次函数的是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y=x−1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>
      <w:pPr>
        <w:pStyle w:val="196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y=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y=x</m:t>
        </m:r>
        <m:d>
          <m:dPr/>
          <m:e>
            <m:r>
              <w:rPr>
                <w:rFonts w:ascii="Cambria Math" w:hAnsi="Cambria Math"/>
              </w:rPr>
              <m:t>x−1</m:t>
            </m:r>
          </m:e>
        </m: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2. 为了减少空气污染，国家要求限制塑料玩具生产，这样有时企业会被迫停产，黄山市某塑料玩具生产公司一年中每月获得的利润 </w:t>
      </w:r>
      <m:oMath>
        <m:r>
          <w:rPr>
            <w:rFonts w:ascii="Cambria Math" w:hAnsi="Cambria Math"/>
          </w:rPr>
          <m:t>y</m:t>
        </m:r>
      </m:oMath>
      <w:r>
        <w:t xml:space="preserve">（万元）和月份 </w:t>
      </w:r>
      <m:oMath>
        <m:r>
          <w:rPr>
            <w:rFonts w:ascii="Cambria Math" w:hAnsi="Cambria Math"/>
          </w:rPr>
          <m:t>n</m:t>
        </m:r>
      </m:oMath>
      <w:r>
        <w:t xml:space="preserve"> 之间满足函数关系式 </w:t>
      </w:r>
      <m:oMath>
        <m:r>
          <w:rPr>
            <w:rFonts w:ascii="Cambria Math" w:hAnsi="Cambria Math"/>
          </w:rPr>
          <m:t>y=−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+14n−24</m:t>
        </m:r>
      </m:oMath>
      <w:r>
        <w:t xml:space="preserve">，则企业停产的月份为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</m:t>
        </m:r>
      </m:oMath>
      <w:r>
        <w:t xml:space="preserve"> 月和 </w:t>
      </w:r>
      <m:oMath>
        <m:r>
          <w:rPr>
            <w:rFonts w:ascii="Cambria Math" w:hAnsi="Cambria Math"/>
          </w:rPr>
          <m:t>12</m:t>
        </m:r>
      </m:oMath>
      <w:r>
        <w:t xml:space="preserve"> 月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 xml:space="preserve"> 月至 </w:t>
      </w:r>
      <m:oMath>
        <m:r>
          <w:rPr>
            <w:rFonts w:ascii="Cambria Math" w:hAnsi="Cambria Math"/>
          </w:rPr>
          <m:t>12</m:t>
        </m:r>
      </m:oMath>
      <w:r>
        <w:t xml:space="preserve"> 月</w:t>
      </w:r>
    </w:p>
    <w:p>
      <w:pPr>
        <w:pStyle w:val="196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1</m:t>
        </m:r>
      </m:oMath>
      <w:r>
        <w:t xml:space="preserve"> 月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1</m:t>
        </m:r>
      </m:oMath>
      <w:r>
        <w:t xml:space="preserve"> 月、 </w:t>
      </w:r>
      <m:oMath>
        <m:r>
          <w:rPr>
            <w:rFonts w:ascii="Cambria Math" w:hAnsi="Cambria Math"/>
          </w:rPr>
          <m:t>2</m:t>
        </m:r>
      </m:oMath>
      <w:r>
        <w:t xml:space="preserve"> 月和 </w:t>
      </w:r>
      <m:oMath>
        <m:r>
          <w:rPr>
            <w:rFonts w:ascii="Cambria Math" w:hAnsi="Cambria Math"/>
          </w:rPr>
          <m:t>12</m:t>
        </m:r>
      </m:oMath>
      <w:r>
        <w:t xml:space="preserve"> 月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3. 如果函数 </w:t>
      </w:r>
      <m:oMath>
        <m:r>
          <w:rPr>
            <w:rFonts w:ascii="Cambria Math" w:hAnsi="Cambria Math"/>
          </w:rPr>
          <m:t>y=kx+b</m:t>
        </m:r>
      </m:oMath>
      <w:r>
        <w:t xml:space="preserve"> 的图象经过第一、二、四象限，那么函数 </w:t>
      </w:r>
      <m:oMath>
        <m:r>
          <w:rPr>
            <w:rFonts w:ascii="Cambria Math" w:hAnsi="Cambria Math"/>
          </w:rPr>
          <m:t>y=k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</m:oMath>
      <w:r>
        <w:t xml:space="preserve"> 的大致图象是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w:r>
        <w:rPr>
          <w:position w:val="-35"/>
        </w:rPr>
        <w:drawing>
          <wp:inline distT="0" distB="0" distL="114300" distR="114300">
            <wp:extent cx="666750" cy="581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rPr>
          <w:position w:val="-32"/>
        </w:rPr>
        <w:drawing>
          <wp:inline distT="0" distB="0" distL="114300" distR="114300">
            <wp:extent cx="657225" cy="5429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</w:pPr>
      <w:r>
        <w:tab/>
      </w:r>
      <w:r>
        <w:t xml:space="preserve">C. </w:t>
      </w:r>
      <w:r>
        <w:rPr>
          <w:position w:val="-32"/>
        </w:rPr>
        <w:drawing>
          <wp:inline distT="0" distB="0" distL="114300" distR="114300">
            <wp:extent cx="742315" cy="542925"/>
            <wp:effectExtent l="0" t="0" r="63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49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rPr>
          <w:position w:val="-33"/>
        </w:rPr>
        <w:drawing>
          <wp:inline distT="0" distB="0" distL="114300" distR="114300">
            <wp:extent cx="733425" cy="5524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4. 若 </w:t>
      </w:r>
      <m:oMath>
        <m:r>
          <w:rPr>
            <w:rFonts w:ascii="Cambria Math" w:hAnsi="Cambria Math"/>
          </w:rPr>
          <m:t>t</m:t>
        </m:r>
      </m:oMath>
      <w:r>
        <w:t xml:space="preserve"> 是一元二次方程 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+bx+c=0</m:t>
        </m:r>
        <m:d>
          <m:dPr/>
          <m:e>
            <m:r>
              <w:rPr>
                <w:rFonts w:ascii="Cambria Math" w:hAnsi="Cambria Math"/>
              </w:rPr>
              <m:t>a≠0</m:t>
            </m:r>
          </m:e>
        </m:d>
      </m:oMath>
      <w:r>
        <w:t xml:space="preserve"> 的根，则判别式 </w:t>
      </w:r>
      <m:oMath>
        <m:r>
          <w:rPr>
            <w:rFonts w:ascii="Cambria Math" w:hAnsi="Cambria Math"/>
          </w:rPr>
          <m:t>Δ=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−4ac</m:t>
        </m:r>
      </m:oMath>
      <w:r>
        <w:t xml:space="preserve"> 和完全平方式 </w:t>
      </w:r>
      <m:oMath>
        <m:r>
          <w:rPr>
            <w:rFonts w:ascii="Cambria Math" w:hAnsi="Cambria Math"/>
          </w:rPr>
          <m:t>M=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2at+b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的关系是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Δ=M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Δ&gt;M</m:t>
        </m:r>
      </m:oMath>
    </w:p>
    <w:p>
      <w:pPr>
        <w:pStyle w:val="196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Δ&lt;M</m:t>
        </m:r>
      </m:oMath>
      <w:r>
        <w:tab/>
      </w:r>
      <w:r>
        <w:t>D. 大小关系不能确定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5. 已知抛物线 </w:t>
      </w:r>
      <m:oMath>
        <m:r>
          <w:rPr>
            <w:rFonts w:ascii="Cambria Math" w:hAnsi="Cambria Math"/>
          </w:rPr>
          <m:t>y=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−1</m:t>
        </m:r>
      </m:oMath>
      <w:r>
        <w:t xml:space="preserve"> 向左平移 </w:t>
      </w:r>
      <m:oMath>
        <m:r>
          <w:rPr>
            <w:rFonts w:ascii="Cambria Math" w:hAnsi="Cambria Math"/>
          </w:rPr>
          <m:t>h</m:t>
        </m:r>
      </m:oMath>
      <w:r>
        <w:t xml:space="preserve"> 个单位，再向下平移 </w:t>
      </w:r>
      <m:oMath>
        <m:r>
          <w:rPr>
            <w:rFonts w:ascii="Cambria Math" w:hAnsi="Cambria Math"/>
          </w:rPr>
          <m:t>k</m:t>
        </m:r>
      </m:oMath>
      <w:r>
        <w:t xml:space="preserve"> 个单位，得到抛物线 </w:t>
      </w:r>
      <m:oMath>
        <m:r>
          <w:rPr>
            <w:rFonts w:ascii="Cambria Math" w:hAnsi="Cambria Math"/>
          </w:rPr>
          <m:t>y=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</m:t>
        </m:r>
      </m:oMath>
      <w:r>
        <w:t xml:space="preserve">，则 </w:t>
      </w:r>
      <m:oMath>
        <m:r>
          <w:rPr>
            <w:rFonts w:ascii="Cambria Math" w:hAnsi="Cambria Math"/>
          </w:rPr>
          <m:t>h</m:t>
        </m:r>
      </m:oMath>
      <w:r>
        <w:t xml:space="preserve"> 和 </w:t>
      </w:r>
      <m:oMath>
        <m:r>
          <w:rPr>
            <w:rFonts w:ascii="Cambria Math" w:hAnsi="Cambria Math"/>
          </w:rPr>
          <m:t>k</m:t>
        </m:r>
      </m:oMath>
      <w:r>
        <w:t xml:space="preserve"> 的值分别为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−4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−3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−3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6. 如图，在平面直角坐标系中抛物线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MS Gothic" w:hAnsi="MS Gothic"/>
          </w:rPr>
          <m:t>＝</m:t>
        </m:r>
        <m:d>
          <m:dPr/>
          <m:e>
            <m:r>
              <w:rPr>
                <w:rFonts w:ascii="Cambria Math" w:hAnsi="Cambria Math"/>
              </w:rPr>
              <m:t>x+1</m:t>
            </m:r>
          </m:e>
        </m:d>
        <m:d>
          <m:dPr/>
          <m:e>
            <m:r>
              <w:rPr>
                <w:rFonts w:ascii="Cambria Math" w:hAnsi="Cambria Math"/>
              </w:rPr>
              <m:t>x−3</m:t>
            </m:r>
          </m:e>
        </m:d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轴相交于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两点，若在抛物线上有且只有三个不同的点 </w:t>
      </w:r>
      <m:oMath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，使得 </w:t>
      </w:r>
      <m:oMath>
        <m:r>
          <w:rPr>
            <w:rFonts w:ascii="Cambria Math" w:hAnsi="Cambria Math"/>
          </w:rPr>
          <m:t>△AB</m:t>
        </m:r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r>
          <w:rPr>
            <w:rFonts w:ascii="Cambria Math" w:hAnsi="Cambria Math"/>
          </w:rPr>
          <m:t>△AB</m:t>
        </m:r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r>
          <w:rPr>
            <w:rFonts w:ascii="Cambria Math" w:hAnsi="Cambria Math"/>
          </w:rPr>
          <m:t>△AB</m:t>
        </m:r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的面积都等于 </w:t>
      </w:r>
      <m:oMath>
        <m:r>
          <w:rPr>
            <w:rFonts w:ascii="Cambria Math" w:hAnsi="Cambria Math"/>
          </w:rPr>
          <m:t>m</m:t>
        </m:r>
      </m:oMath>
      <w:r>
        <w:t xml:space="preserve">，则 </w:t>
      </w:r>
      <m:oMath>
        <m:r>
          <w:rPr>
            <w:rFonts w:ascii="Cambria Math" w:hAnsi="Cambria Math"/>
          </w:rPr>
          <m:t>m</m:t>
        </m:r>
      </m:oMath>
      <w:r>
        <w:t xml:space="preserve"> 的值是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110"/>
        </w:rPr>
        <w:drawing>
          <wp:inline distT="0" distB="0" distL="114300" distR="114300">
            <wp:extent cx="1600200" cy="1525270"/>
            <wp:effectExtent l="0" t="0" r="0" b="177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2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6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8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12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16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7. 若二次函数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−x−2</m:t>
        </m:r>
      </m:oMath>
      <w:r>
        <w:t xml:space="preserve"> 的图象如图所示，则函数值 </w:t>
      </w:r>
      <m:oMath>
        <m:r>
          <w:rPr>
            <w:rFonts w:ascii="Cambria Math" w:hAnsi="Cambria Math"/>
          </w:rPr>
          <m:t>y&lt;0</m:t>
        </m:r>
      </m:oMath>
      <w:r>
        <w:t xml:space="preserve"> 时 </w:t>
      </w:r>
      <m:oMath>
        <m:r>
          <w:rPr>
            <w:rFonts w:ascii="Cambria Math" w:hAnsi="Cambria Math"/>
          </w:rPr>
          <m:t>x</m:t>
        </m:r>
      </m:oMath>
      <w:r>
        <w:t xml:space="preserve"> 的取值范围是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80"/>
        </w:rPr>
        <w:drawing>
          <wp:inline distT="0" distB="0" distL="114300" distR="114300">
            <wp:extent cx="1038225" cy="11525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x&lt;−1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x&gt;2</m:t>
        </m:r>
      </m:oMath>
    </w:p>
    <w:p>
      <w:pPr>
        <w:pStyle w:val="196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−1&lt;x&lt;2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x&lt;−1</m:t>
        </m:r>
      </m:oMath>
      <w:r>
        <w:t xml:space="preserve"> 或 </w:t>
      </w:r>
      <m:oMath>
        <m:r>
          <w:rPr>
            <w:rFonts w:ascii="Cambria Math" w:hAnsi="Cambria Math"/>
          </w:rPr>
          <m:t>x&gt;2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>8. 定义运算“</w:t>
      </w:r>
      <m:oMath>
        <m:r>
          <w:rPr>
            <w:rFonts w:ascii="Cambria Math" w:hAnsi="Cambria Math"/>
          </w:rPr>
          <m:t>⋇</m:t>
        </m:r>
      </m:oMath>
      <w:r>
        <w:t>”：</w:t>
      </w:r>
      <m:oMath>
        <m:r>
          <w:rPr>
            <w:rFonts w:ascii="Cambria Math" w:hAnsi="Cambria Math"/>
          </w:rPr>
          <m:t>a⋇b=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2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w:rPr>
                      <w:rFonts w:ascii="Cambria Math" w:hAnsi="Cambria Math"/>
                    </w:rPr>
                    <m:t>b&gt;0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−a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w:rPr>
                      <w:rFonts w:ascii="Cambria Math" w:hAnsi="Cambria Math"/>
                    </w:rPr>
                    <m:t>b≤0</m:t>
                  </m:r>
                </m:e>
              </m:mr>
            </m:m>
          </m:e>
        </m:d>
      </m:oMath>
      <w:r>
        <w:t>，如：</w:t>
      </w:r>
      <m:oMath>
        <m:r>
          <w:rPr>
            <w:rFonts w:ascii="Cambria Math" w:hAnsi="Cambria Math"/>
          </w:rPr>
          <m:t>1⋇</m:t>
        </m:r>
        <m:d>
          <m:dPr/>
          <m:e>
            <m:r>
              <w:rPr>
                <w:rFonts w:ascii="Cambria Math" w:hAnsi="Cambria Math"/>
              </w:rPr>
              <m:t>−2</m:t>
            </m:r>
          </m:e>
        </m:d>
        <m:r>
          <w:rPr>
            <w:rFonts w:ascii="Cambria Math" w:hAnsi="Cambria Math"/>
          </w:rPr>
          <m:t>=−1×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−2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=−4</m:t>
        </m:r>
      </m:oMath>
      <w:r>
        <w:t xml:space="preserve">，则函数 </w:t>
      </w:r>
      <m:oMath>
        <m:r>
          <w:rPr>
            <w:rFonts w:ascii="Cambria Math" w:hAnsi="Cambria Math"/>
          </w:rPr>
          <m:t>y=2⋇x</m:t>
        </m:r>
      </m:oMath>
      <w:r>
        <w:t xml:space="preserve"> 的图象大致是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w:r>
        <w:rPr>
          <w:position w:val="-129"/>
        </w:rPr>
        <w:drawing>
          <wp:inline distT="0" distB="0" distL="114300" distR="114300">
            <wp:extent cx="1905000" cy="1770380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7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rPr>
          <w:position w:val="-129"/>
        </w:rPr>
        <w:drawing>
          <wp:inline distT="0" distB="0" distL="114300" distR="114300">
            <wp:extent cx="1905000" cy="176530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65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</w:pPr>
      <w:r>
        <w:tab/>
      </w:r>
      <w:r>
        <w:t xml:space="preserve">C. </w:t>
      </w:r>
      <w:r>
        <w:rPr>
          <w:position w:val="-152"/>
        </w:rPr>
        <w:drawing>
          <wp:inline distT="0" distB="0" distL="114300" distR="114300">
            <wp:extent cx="1905000" cy="2068195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068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rPr>
          <w:position w:val="-140"/>
        </w:rPr>
        <w:drawing>
          <wp:inline distT="0" distB="0" distL="114300" distR="114300">
            <wp:extent cx="1905000" cy="1915795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1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9. 如图所示，边长为 </w:t>
      </w:r>
      <m:oMath>
        <m:r>
          <w:rPr>
            <w:rFonts w:ascii="Cambria Math" w:hAnsi="Cambria Math"/>
          </w:rPr>
          <m:t>2</m:t>
        </m:r>
      </m:oMath>
      <w:r>
        <w:t xml:space="preserve"> 的等边 </w:t>
      </w:r>
      <m:oMath>
        <m:r>
          <w:rPr>
            <w:rFonts w:ascii="Cambria Math" w:hAnsi="Cambria Math"/>
          </w:rPr>
          <m:t>△ABC</m:t>
        </m:r>
      </m:oMath>
      <w:r>
        <w:t xml:space="preserve"> 是三棱镜的一个横截面．一束光线 </w:t>
      </w:r>
      <m:oMath>
        <m:r>
          <w:rPr>
            <w:rFonts w:ascii="Cambria Math" w:hAnsi="Cambria Math"/>
          </w:rPr>
          <m:t>ME</m:t>
        </m:r>
      </m:oMath>
      <w:r>
        <w:t xml:space="preserve"> 沿着与 </w:t>
      </w:r>
      <m:oMath>
        <m:r>
          <w:rPr>
            <w:rFonts w:ascii="Cambria Math" w:hAnsi="Cambria Math"/>
          </w:rPr>
          <m:t>AB</m:t>
        </m:r>
      </m:oMath>
      <w:r>
        <w:t xml:space="preserve"> 边垂直的方向射入到 </w:t>
      </w:r>
      <m:oMath>
        <m:r>
          <w:rPr>
            <w:rFonts w:ascii="Cambria Math" w:hAnsi="Cambria Math"/>
          </w:rPr>
          <m:t>BC</m:t>
        </m:r>
      </m:oMath>
      <w:r>
        <w:t xml:space="preserve"> 边上的点 </w:t>
      </w:r>
      <m:oMath>
        <m:r>
          <w:rPr>
            <w:rFonts w:ascii="Cambria Math" w:hAnsi="Cambria Math"/>
          </w:rPr>
          <m:t>D</m:t>
        </m:r>
      </m:oMath>
      <w:r>
        <w:t xml:space="preserve"> 处（点 </w:t>
      </w:r>
      <m:oMath>
        <m:r>
          <w:rPr>
            <w:rFonts w:ascii="Cambria Math" w:hAnsi="Cambria Math"/>
          </w:rPr>
          <m:t>D</m:t>
        </m:r>
      </m:oMath>
      <w:r>
        <w:t xml:space="preserve"> 与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不重合），反射光线沿 </w:t>
      </w:r>
      <m:oMath>
        <m:r>
          <w:rPr>
            <w:rFonts w:ascii="Cambria Math" w:hAnsi="Cambria Math"/>
          </w:rPr>
          <m:t>DF</m:t>
        </m:r>
      </m:oMath>
      <w:r>
        <w:t xml:space="preserve"> 的方向射出去，</w:t>
      </w:r>
      <m:oMath>
        <m:r>
          <w:rPr>
            <w:rFonts w:ascii="Cambria Math" w:hAnsi="Cambria Math"/>
          </w:rPr>
          <m:t>DK</m:t>
        </m:r>
      </m:oMath>
      <w:r>
        <w:t xml:space="preserve"> 与 </w:t>
      </w:r>
      <m:oMath>
        <m:r>
          <w:rPr>
            <w:rFonts w:ascii="Cambria Math" w:hAnsi="Cambria Math"/>
          </w:rPr>
          <m:t>BC</m:t>
        </m:r>
      </m:oMath>
      <w:r>
        <w:t xml:space="preserve"> 垂直，且入射光线和反射光线使 </w:t>
      </w:r>
      <m:oMath>
        <m:r>
          <w:rPr>
            <w:rFonts w:ascii="Cambria Math" w:hAnsi="Cambria Math"/>
          </w:rPr>
          <m:t>∠MDK=∠FDK</m:t>
        </m:r>
      </m:oMath>
      <w:r>
        <w:t xml:space="preserve">．设 </w:t>
      </w:r>
      <m:oMath>
        <m:r>
          <w:rPr>
            <w:rFonts w:ascii="Cambria Math" w:hAnsi="Cambria Math"/>
          </w:rPr>
          <m:t>BE</m:t>
        </m:r>
      </m:oMath>
      <w:r>
        <w:t xml:space="preserve"> 的长为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△DFC</m:t>
        </m:r>
      </m:oMath>
      <w:r>
        <w:t xml:space="preserve"> 的面积为 </w:t>
      </w:r>
      <m:oMath>
        <m:r>
          <w:rPr>
            <w:rFonts w:ascii="Cambria Math" w:hAnsi="Cambria Math"/>
          </w:rPr>
          <m:t>y</m:t>
        </m:r>
      </m:oMath>
      <w:r>
        <w:t xml:space="preserve">，则下列图象中能大致表示 </w:t>
      </w:r>
      <m:oMath>
        <m:r>
          <w:rPr>
            <w:rFonts w:ascii="Cambria Math" w:hAnsi="Cambria Math"/>
          </w:rPr>
          <m:t>y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的函数关系的是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127"/>
        </w:rPr>
        <w:drawing>
          <wp:inline distT="0" distB="0" distL="114300" distR="114300">
            <wp:extent cx="2162175" cy="17430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</w:pPr>
      <w:r>
        <w:tab/>
      </w:r>
      <w:r>
        <w:t xml:space="preserve">A. </w:t>
      </w:r>
      <w:r>
        <w:rPr>
          <w:position w:val="-90"/>
        </w:rPr>
        <w:drawing>
          <wp:inline distT="0" distB="0" distL="114300" distR="114300">
            <wp:extent cx="1333500" cy="1275715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7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rPr>
          <w:position w:val="-91"/>
        </w:rPr>
        <w:drawing>
          <wp:inline distT="0" distB="0" distL="114300" distR="114300">
            <wp:extent cx="1333500" cy="1290320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9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</w:pPr>
      <w:r>
        <w:tab/>
      </w:r>
      <w:r>
        <w:t xml:space="preserve">C. </w:t>
      </w:r>
      <w:r>
        <w:rPr>
          <w:position w:val="-85"/>
        </w:rPr>
        <w:drawing>
          <wp:inline distT="0" distB="0" distL="114300" distR="114300">
            <wp:extent cx="1333500" cy="1207770"/>
            <wp:effectExtent l="0" t="0" r="0" b="1143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08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rPr>
          <w:position w:val="-94"/>
        </w:rPr>
        <w:drawing>
          <wp:inline distT="0" distB="0" distL="114300" distR="114300">
            <wp:extent cx="1332865" cy="1332865"/>
            <wp:effectExtent l="0" t="0" r="635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499" cy="1333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10. 设函数 </w:t>
      </w:r>
      <m:oMath>
        <m:r>
          <w:rPr>
            <w:rFonts w:ascii="Cambria Math" w:hAnsi="Cambria Math"/>
          </w:rPr>
          <m:t>y=a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x−h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+k</m:t>
        </m:r>
      </m:oMath>
      <w:r>
        <w:t>（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h</m:t>
        </m:r>
      </m:oMath>
      <w:r>
        <w:t>，</w:t>
      </w:r>
      <m:oMath>
        <m:r>
          <w:rPr>
            <w:rFonts w:ascii="Cambria Math" w:hAnsi="Cambria Math"/>
          </w:rPr>
          <m:t>k</m:t>
        </m:r>
      </m:oMath>
      <w:r>
        <w:t xml:space="preserve"> 是实数，</w:t>
      </w:r>
      <m:oMath>
        <m:r>
          <w:rPr>
            <w:rFonts w:ascii="Cambria Math" w:hAnsi="Cambria Math"/>
          </w:rPr>
          <m:t>a≠0</m:t>
        </m:r>
      </m:oMath>
      <w:r>
        <w:t xml:space="preserve">），当 </w:t>
      </w:r>
      <m:oMath>
        <m:r>
          <w:rPr>
            <w:rFonts w:ascii="Cambria Math" w:hAnsi="Cambria Math"/>
          </w:rPr>
          <m:t>x=1</m:t>
        </m:r>
      </m:oMath>
      <w:r>
        <w:t xml:space="preserve"> 时，</w:t>
      </w:r>
      <m:oMath>
        <m:r>
          <w:rPr>
            <w:rFonts w:ascii="Cambria Math" w:hAnsi="Cambria Math"/>
          </w:rPr>
          <m:t>y=1</m:t>
        </m:r>
      </m:oMath>
      <w:r>
        <w:t xml:space="preserve">；当 </w:t>
      </w:r>
      <m:oMath>
        <m:r>
          <w:rPr>
            <w:rFonts w:ascii="Cambria Math" w:hAnsi="Cambria Math"/>
          </w:rPr>
          <m:t>x=8</m:t>
        </m:r>
      </m:oMath>
      <w:r>
        <w:t xml:space="preserve"> 时，</w:t>
      </w:r>
      <m:oMath>
        <m:r>
          <w:rPr>
            <w:rFonts w:ascii="Cambria Math" w:hAnsi="Cambria Math"/>
          </w:rPr>
          <m:t>y=8</m:t>
        </m:r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9"/>
      </w:pPr>
      <w:r>
        <w:tab/>
      </w:r>
      <w:r>
        <w:t xml:space="preserve">A. 若 </w:t>
      </w:r>
      <m:oMath>
        <m:r>
          <w:rPr>
            <w:rFonts w:ascii="Cambria Math" w:hAnsi="Cambria Math"/>
          </w:rPr>
          <m:t>h=4</m:t>
        </m:r>
      </m:oMath>
      <w:r>
        <w:t xml:space="preserve">，则 </w:t>
      </w:r>
      <m:oMath>
        <m:r>
          <w:rPr>
            <w:rFonts w:ascii="Cambria Math" w:hAnsi="Cambria Math"/>
          </w:rPr>
          <m:t>a&lt;0</m:t>
        </m:r>
      </m:oMath>
      <w:r>
        <w:tab/>
      </w:r>
      <w:r>
        <w:t xml:space="preserve">B. 若 </w:t>
      </w:r>
      <m:oMath>
        <m:r>
          <w:rPr>
            <w:rFonts w:ascii="Cambria Math" w:hAnsi="Cambria Math"/>
          </w:rPr>
          <m:t>h=5</m:t>
        </m:r>
      </m:oMath>
      <w:r>
        <w:t xml:space="preserve">，则 </w:t>
      </w:r>
      <m:oMath>
        <m:r>
          <w:rPr>
            <w:rFonts w:ascii="Cambria Math" w:hAnsi="Cambria Math"/>
          </w:rPr>
          <m:t>a&gt;0</m:t>
        </m:r>
      </m:oMath>
    </w:p>
    <w:p>
      <w:pPr>
        <w:pStyle w:val="199"/>
      </w:pPr>
      <w:r>
        <w:tab/>
      </w:r>
      <w:r>
        <w:t xml:space="preserve">C. 若 </w:t>
      </w:r>
      <m:oMath>
        <m:r>
          <w:rPr>
            <w:rFonts w:ascii="Cambria Math" w:hAnsi="Cambria Math"/>
          </w:rPr>
          <m:t>h=6</m:t>
        </m:r>
      </m:oMath>
      <w:r>
        <w:t xml:space="preserve">，则 </w:t>
      </w:r>
      <m:oMath>
        <m:r>
          <w:rPr>
            <w:rFonts w:ascii="Cambria Math" w:hAnsi="Cambria Math"/>
          </w:rPr>
          <m:t>a&lt;0</m:t>
        </m:r>
      </m:oMath>
      <w:r>
        <w:tab/>
      </w:r>
      <w:r>
        <w:t xml:space="preserve">D. 若 </w:t>
      </w:r>
      <m:oMath>
        <m:r>
          <w:rPr>
            <w:rFonts w:ascii="Cambria Math" w:hAnsi="Cambria Math"/>
          </w:rPr>
          <m:t>h=7</m:t>
        </m:r>
      </m:oMath>
      <w:r>
        <w:t xml:space="preserve">，则 </w:t>
      </w:r>
      <m:oMath>
        <m:r>
          <w:rPr>
            <w:rFonts w:ascii="Cambria Math" w:hAnsi="Cambria Math"/>
          </w:rPr>
          <m:t>a&gt;0</m:t>
        </m:r>
      </m:oMath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二、填空题（共7小题）</w:t>
      </w:r>
    </w:p>
    <w:p>
      <w:pPr>
        <w:pStyle w:val="194"/>
      </w:pPr>
      <w:r>
        <w:t xml:space="preserve">11. 已知抛物线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−6x+5</m:t>
        </m:r>
      </m:oMath>
      <w:r>
        <w:t xml:space="preserve">，则满足 </w:t>
      </w:r>
      <m:oMath>
        <m:r>
          <w:rPr>
            <w:rFonts w:ascii="Cambria Math" w:hAnsi="Cambria Math"/>
          </w:rPr>
          <m:t>y&lt;0</m:t>
        </m:r>
      </m:oMath>
      <w:r>
        <w:t xml:space="preserve"> 的 </w:t>
      </w:r>
      <m:oMath>
        <m:r>
          <w:rPr>
            <w:rFonts w:ascii="Cambria Math" w:hAnsi="Cambria Math"/>
          </w:rPr>
          <m:t>x</m:t>
        </m:r>
      </m:oMath>
      <w:r>
        <w:t xml:space="preserve"> 取值范围是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12. 已知方程 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+bx+cy=0</m:t>
        </m:r>
      </m:oMath>
      <w:r>
        <w:t>（</w:t>
      </w:r>
      <m:oMath>
        <m:r>
          <w:rPr>
            <w:rFonts w:ascii="Cambria Math" w:hAnsi="Cambria Math"/>
          </w:rPr>
          <m:t>a≠0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为常数），请你通过变形把它写成你所熟悉的一个函数表达式的形式，则函数表达式为</w:t>
      </w:r>
      <w:r>
        <w:rPr>
          <w:u w:val="single"/>
        </w:rPr>
        <w:t xml:space="preserve">                </w:t>
      </w:r>
      <w:r>
        <w:t>，成立的条件是</w:t>
      </w:r>
      <w:r>
        <w:rPr>
          <w:u w:val="single"/>
        </w:rPr>
        <w:t xml:space="preserve">                </w:t>
      </w:r>
      <w:r>
        <w:t>，是</w:t>
      </w:r>
      <w:r>
        <w:rPr>
          <w:u w:val="single"/>
        </w:rPr>
        <w:t xml:space="preserve">                </w:t>
      </w:r>
      <w:r>
        <w:t>函数．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13. 二次函数 </w:t>
      </w:r>
      <m:oMath>
        <m:r>
          <w:rPr>
            <w:rFonts w:ascii="Cambria Math" w:hAnsi="Cambria Math"/>
          </w:rPr>
          <m:t>y=5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−2</m:t>
        </m:r>
      </m:oMath>
      <w:r>
        <w:t xml:space="preserve"> 的图象可由函数 </w:t>
      </w:r>
      <m:oMath>
        <m:r>
          <w:rPr>
            <w:rFonts w:ascii="Cambria Math" w:hAnsi="Cambria Math"/>
          </w:rPr>
          <m:t>y=5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的图象沿 </w:t>
      </w:r>
      <m:oMath>
        <m:r>
          <w:rPr>
            <w:rFonts w:ascii="Cambria Math" w:hAnsi="Cambria Math"/>
          </w:rPr>
          <m:t>x</m:t>
        </m:r>
      </m:oMath>
      <w:r>
        <w:t xml:space="preserve"> 轴向</w:t>
      </w:r>
      <w:r>
        <w:rPr>
          <w:u w:val="single"/>
        </w:rPr>
        <w:t xml:space="preserve">                </w:t>
      </w:r>
      <w:r>
        <w:t>平移</w:t>
      </w:r>
      <w:r>
        <w:rPr>
          <w:u w:val="single"/>
        </w:rPr>
        <w:t xml:space="preserve">                </w:t>
      </w:r>
      <w:r>
        <w:t xml:space="preserve">个单位，再沿 </w:t>
      </w:r>
      <m:oMath>
        <m:r>
          <w:rPr>
            <w:rFonts w:ascii="Cambria Math" w:hAnsi="Cambria Math"/>
          </w:rPr>
          <m:t>y</m:t>
        </m:r>
      </m:oMath>
      <w:r>
        <w:t xml:space="preserve"> 轴向</w:t>
      </w:r>
      <w:r>
        <w:rPr>
          <w:u w:val="single"/>
        </w:rPr>
        <w:t xml:space="preserve">                </w:t>
      </w:r>
      <w:r>
        <w:t>平移</w:t>
      </w:r>
      <w:r>
        <w:rPr>
          <w:u w:val="single"/>
        </w:rPr>
        <w:t xml:space="preserve">                </w:t>
      </w:r>
      <w:r>
        <w:t>个单位得到．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14. 如图是二次函数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  <m:d>
          <m:dPr/>
          <m:e>
            <m:r>
              <w:rPr>
                <w:rFonts w:ascii="Cambria Math" w:hAnsi="Cambria Math"/>
              </w:rPr>
              <m:t>a≠0</m:t>
            </m:r>
          </m:e>
        </m:d>
      </m:oMath>
      <w:r>
        <w:t xml:space="preserve"> 的图象的一部分，给出下列命题：</w:t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a+b+c=0</m:t>
        </m:r>
      </m:oMath>
      <w:r>
        <w:t>；</w:t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b&gt;2a</m:t>
        </m:r>
      </m:oMath>
      <w:r>
        <w:t>；</w:t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+bx+c=0</m:t>
        </m:r>
      </m:oMath>
      <w:r>
        <w:t xml:space="preserve"> 的两根分别为 </w:t>
      </w:r>
      <m:oMath>
        <m:r>
          <w:rPr>
            <w:rFonts w:ascii="Cambria Math" w:hAnsi="Cambria Math"/>
          </w:rPr>
          <m:t>−3</m:t>
        </m:r>
      </m:oMath>
      <w:r>
        <w:t xml:space="preserve"> 和 </w:t>
      </w:r>
      <m:oMath>
        <m:r>
          <w:rPr>
            <w:rFonts w:ascii="Cambria Math" w:hAnsi="Cambria Math"/>
          </w:rPr>
          <m:t>1</m:t>
        </m:r>
      </m:oMath>
      <w:r>
        <w:t>；</w:t>
      </w:r>
      <w:r>
        <w:rPr>
          <w:rFonts w:ascii="宋体" w:hAnsi="宋体"/>
        </w:rPr>
        <w:t>④</w:t>
      </w:r>
      <w:r>
        <w:t xml:space="preserve"> </w:t>
      </w:r>
      <m:oMath>
        <m:r>
          <w:rPr>
            <w:rFonts w:ascii="Cambria Math" w:hAnsi="Cambria Math"/>
          </w:rPr>
          <m:t>a−2b+c&gt;0</m:t>
        </m:r>
      </m:oMath>
      <w:r>
        <w:t>．其中正确的命题是</w:t>
      </w:r>
      <w:r>
        <w:rPr>
          <w:u w:val="single"/>
        </w:rPr>
        <w:t xml:space="preserve">                </w:t>
      </w:r>
      <w:r>
        <w:t>（填序号）．</w:t>
      </w:r>
    </w:p>
    <w:p>
      <w:pPr>
        <w:pStyle w:val="194"/>
      </w:pPr>
      <w:r>
        <w:tab/>
      </w:r>
      <w:r>
        <w:rPr>
          <w:position w:val="-102"/>
        </w:rPr>
        <w:drawing>
          <wp:inline distT="0" distB="0" distL="114300" distR="114300">
            <wp:extent cx="1457325" cy="14287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15. 炮弹从炮口射出后，飞行的高度 </w:t>
      </w:r>
      <m:oMath>
        <m:r>
          <w:rPr>
            <w:rFonts w:ascii="Cambria Math" w:hAnsi="Cambria Math"/>
          </w:rPr>
          <m:t>h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</m:d>
      </m:oMath>
      <w:r>
        <w:t xml:space="preserve"> 与飞行时间 </w:t>
      </w:r>
      <m:oMath>
        <m:r>
          <w:rPr>
            <w:rFonts w:ascii="Cambria Math" w:hAnsi="Cambria Math"/>
          </w:rPr>
          <m:t>t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</m:d>
      </m:oMath>
      <w:r>
        <w:t xml:space="preserve"> 之间的关系是：</w:t>
      </w:r>
      <m:oMath>
        <m:r>
          <w:rPr>
            <w:rFonts w:ascii="Cambria Math" w:hAnsi="Cambria Math"/>
          </w:rPr>
          <m:t>h=</m:t>
        </m:r>
        <m:sSub>
          <m:sSubPr/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α−5</m:t>
        </m:r>
        <m:sSup>
          <m:sSupPr/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，其中 </w:t>
      </w:r>
      <m:oMath>
        <m:sSub>
          <m:sSubPr/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是炮弹发射的初速度，</w:t>
      </w:r>
      <m:oMath>
        <m:r>
          <w:rPr>
            <w:rFonts w:ascii="Cambria Math" w:hAnsi="Cambria Math"/>
          </w:rPr>
          <m:t>α</m:t>
        </m:r>
      </m:oMath>
      <w:r>
        <w:t xml:space="preserve"> 是炮弹的发射角，当 </w:t>
      </w:r>
      <m:oMath>
        <m:sSub>
          <m:sSubPr/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=300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m/s</m:t>
            </m:r>
          </m:e>
        </m:d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α=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时，炮弹飞行的最大高度是</w:t>
      </w:r>
      <w:r>
        <w:rPr>
          <w:u w:val="single"/>
        </w:rPr>
        <w:t xml:space="preserve">                </w:t>
      </w:r>
      <w:r>
        <w:t>米．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16. 二次函数 </w:t>
      </w:r>
      <m:oMath>
        <m:r>
          <w:rPr>
            <w:rFonts w:ascii="Cambria Math" w:hAnsi="Cambria Math"/>
          </w:rPr>
          <m:t>y=−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的图象与 </w:t>
      </w:r>
      <m:oMath>
        <m:r>
          <w:rPr>
            <w:rFonts w:ascii="Cambria Math" w:hAnsi="Cambria Math"/>
          </w:rPr>
          <m:t>x</m:t>
        </m:r>
      </m:oMath>
      <w:r>
        <w:t xml:space="preserve"> 轴围成的封闭区域内（包括边界），横纵坐标都是整数的点有</w:t>
      </w:r>
      <w:r>
        <w:rPr>
          <w:u w:val="single"/>
        </w:rPr>
        <w:t xml:space="preserve">                </w:t>
      </w:r>
      <w:r>
        <w:t xml:space="preserve">  个．</w:t>
      </w:r>
    </w:p>
    <w:p>
      <w:pPr>
        <w:pStyle w:val="194"/>
      </w:pPr>
      <w:r>
        <w:tab/>
      </w:r>
      <w:r>
        <w:t>（提示：可在下图中画出图象进行分析）</w:t>
      </w:r>
    </w:p>
    <w:p>
      <w:pPr>
        <w:pStyle w:val="194"/>
      </w:pPr>
      <w:r>
        <w:tab/>
      </w:r>
      <w:r>
        <w:rPr>
          <w:position w:val="-78"/>
        </w:rPr>
        <w:drawing>
          <wp:inline distT="0" distB="0" distL="114300" distR="114300">
            <wp:extent cx="1143000" cy="1118870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1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17. 已知二次函数 </w:t>
      </w:r>
      <m:oMath>
        <m:r>
          <w:rPr>
            <w:rFonts w:ascii="Cambria Math" w:hAnsi="Cambria Math"/>
          </w:rPr>
          <m:t>y=</m:t>
        </m:r>
        <m:d>
          <m:dPr/>
          <m:e>
            <m:r>
              <w:rPr>
                <w:rFonts w:ascii="Cambria Math" w:hAnsi="Cambria Math"/>
              </w:rPr>
              <m:t>a−1</m:t>
            </m:r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+2ax+3a−2</m:t>
        </m:r>
      </m:oMath>
      <w:r>
        <w:t xml:space="preserve"> 的图象的最低点在 </w:t>
      </w:r>
      <m:oMath>
        <m:r>
          <w:rPr>
            <w:rFonts w:ascii="Cambria Math" w:hAnsi="Cambria Math"/>
          </w:rPr>
          <m:t>x</m:t>
        </m:r>
      </m:oMath>
      <w:r>
        <w:t xml:space="preserve"> 轴上，则 </w:t>
      </w:r>
      <m:oMath>
        <m:r>
          <w:rPr>
            <w:rFonts w:ascii="Cambria Math" w:hAnsi="Cambria Math"/>
          </w:rPr>
          <m:t>a</m:t>
        </m:r>
      </m:oMath>
      <w:r>
        <w:t xml:space="preserve"> 等于</w:t>
      </w:r>
      <w:r>
        <w:rPr>
          <w:u w:val="single"/>
        </w:rPr>
        <w:t xml:space="preserve">                </w:t>
      </w:r>
      <w:r>
        <w:t>．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三、解答题（共5小题）</w:t>
      </w:r>
    </w:p>
    <w:p>
      <w:pPr>
        <w:pStyle w:val="194"/>
      </w:pPr>
      <w:r>
        <w:t xml:space="preserve">18. 试分别说明将抛物线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的图象，通过怎样的平移得到下列函数的图象：</w:t>
      </w:r>
    </w:p>
    <w:p>
      <w:pPr>
        <w:pStyle w:val="202"/>
      </w:pPr>
      <w:r>
        <w:t>（1）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>
      <w:pPr>
        <w:pStyle w:val="202"/>
      </w:pPr>
      <w:r>
        <w:t>（2）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</m:t>
        </m:r>
      </m:oMath>
    </w:p>
    <w:p>
      <w:pPr>
        <w:pStyle w:val="202"/>
      </w:pPr>
      <w:r>
        <w:t>（3）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19. 已知二次函数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−x−1</m:t>
        </m:r>
      </m:oMath>
      <w:r>
        <w:t xml:space="preserve"> 满足当 </w:t>
      </w:r>
      <m:oMath>
        <m:r>
          <w:rPr>
            <w:rFonts w:ascii="Cambria Math" w:hAnsi="Cambria Math"/>
          </w:rPr>
          <m:t>x=m</m:t>
        </m:r>
      </m:oMath>
      <w:r>
        <w:t xml:space="preserve"> 时，</w:t>
      </w:r>
      <m:oMath>
        <m:r>
          <w:rPr>
            <w:rFonts w:ascii="Cambria Math" w:hAnsi="Cambria Math"/>
          </w:rPr>
          <m:t>y=0</m:t>
        </m:r>
      </m:oMath>
      <w:r>
        <w:t xml:space="preserve">，求代数式 </w:t>
      </w:r>
      <m:oMath>
        <m:sSup>
          <m:sSupPr/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−m+2020</m:t>
        </m:r>
      </m:oMath>
      <w:r>
        <w:t xml:space="preserve"> 的值．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20. 请回答下列问题：</w:t>
      </w:r>
    </w:p>
    <w:p>
      <w:pPr>
        <w:pStyle w:val="202"/>
      </w:pPr>
      <w:r>
        <w:t xml:space="preserve">（1）将抛物线 </w:t>
      </w:r>
      <m:oMath>
        <m:r>
          <w:rPr>
            <w:rFonts w:ascii="Cambria Math" w:hAnsi="Cambria Math"/>
          </w:rPr>
          <m:t>y=2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  <w:r>
        <w:t xml:space="preserve"> 向下平移 </w:t>
      </w:r>
      <m:oMath>
        <m:r>
          <w:rPr>
            <w:rFonts w:ascii="Cambria Math" w:hAnsi="Cambria Math"/>
          </w:rPr>
          <m:t>5</m:t>
        </m:r>
      </m:oMath>
      <w:r>
        <w:t xml:space="preserve"> 个单位，写出所得新抛物线的表达式．</w:t>
      </w:r>
    </w:p>
    <w:p>
      <w:pPr>
        <w:pStyle w:val="202"/>
      </w:pPr>
      <w:r>
        <w:t xml:space="preserve">（2）平移抛物线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，把它的顶点移到点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0,−3</m:t>
            </m:r>
          </m:e>
        </m:d>
      </m:oMath>
      <w:r>
        <w:t xml:space="preserve"> 的位置，写出所得新抛物线的表达式．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21. 某跳水运动员进行 </w:t>
      </w:r>
      <m:oMath>
        <m:r>
          <w:rPr>
            <w:rFonts w:ascii="Cambria Math" w:hAnsi="Cambria Math"/>
          </w:rPr>
          <m:t>10</m:t>
        </m:r>
      </m:oMath>
      <w:r>
        <w:t xml:space="preserve"> 米跳台跳水训练时，身体（看成一点）在空中的运动路线是如图所示坐标系不经过原点 </w:t>
      </w:r>
      <m:oMath>
        <m:r>
          <w:rPr>
            <w:rFonts w:ascii="Cambria Math" w:hAnsi="Cambria Math"/>
          </w:rPr>
          <m:t>O</m:t>
        </m:r>
      </m:oMath>
      <w:r>
        <w:t xml:space="preserve"> 的一条抛物线（图中标出的数据为已知条件）．在跳某个规定动作时，正常情况下该运动员在空中的最高处距水面 </w:t>
      </w:r>
      <m:oMath>
        <m:r>
          <w:rPr>
            <w:rFonts w:ascii="Cambria Math" w:hAnsi="Cambria Math"/>
          </w:rPr>
          <m:t>10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米，入水处距池边的距离为 </w:t>
      </w:r>
      <m:oMath>
        <m:r>
          <w:rPr>
            <w:rFonts w:ascii="Cambria Math" w:hAnsi="Cambria Math"/>
          </w:rPr>
          <m:t>4</m:t>
        </m:r>
      </m:oMath>
      <w:r>
        <w:t xml:space="preserve"> 米，同时，运动员在距水面高度 </w:t>
      </w:r>
      <m:oMath>
        <m:r>
          <w:rPr>
            <w:rFonts w:ascii="Cambria Math" w:hAnsi="Cambria Math"/>
          </w:rPr>
          <m:t>5</m:t>
        </m:r>
      </m:oMath>
      <w:r>
        <w:t xml:space="preserve"> 米以前，必须完成规定的翻腾动作，并调整好入水姿势，否则就会出现失误．</w:t>
      </w:r>
    </w:p>
    <w:p>
      <w:pPr>
        <w:pStyle w:val="194"/>
      </w:pPr>
      <w:r>
        <w:tab/>
      </w:r>
      <w:r>
        <w:rPr>
          <w:position w:val="-172"/>
        </w:rPr>
        <w:drawing>
          <wp:inline distT="0" distB="0" distL="114300" distR="114300">
            <wp:extent cx="1638300" cy="23145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</w:pPr>
      <w:r>
        <w:t>（1）求这条抛物线的解析式；</w:t>
      </w:r>
    </w:p>
    <w:p>
      <w:pPr>
        <w:pStyle w:val="202"/>
      </w:pPr>
      <w:r>
        <w:t xml:space="preserve">（2）在某次试跳中，运动员在空中调整好入水姿势时，距池边的水平距离为 </w:t>
      </w:r>
      <m:oMath>
        <m:r>
          <w:rPr>
            <w:rFonts w:ascii="Cambria Math" w:hAnsi="Cambria Math"/>
          </w:rPr>
          <m:t>3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米，问此次跳水会不会失误?并通过计算说明理由．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22. 不画出图象，你能说明抛物线 </w:t>
      </w:r>
      <m:oMath>
        <m:r>
          <w:rPr>
            <w:rFonts w:ascii="Cambria Math" w:hAnsi="Cambria Math"/>
          </w:rPr>
          <m:t>y=−3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与抛物线 </w:t>
      </w:r>
      <m:oMath>
        <m:r>
          <w:rPr>
            <w:rFonts w:ascii="Cambria Math" w:hAnsi="Cambria Math"/>
          </w:rPr>
          <m:t>y=−3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之间的关系吗?</w:t>
      </w:r>
    </w:p>
    <w:p/>
    <w:p>
      <w:pPr>
        <w:pStyle w:val="3"/>
      </w:pPr>
      <w:r>
        <w:t>答案</w:t>
      </w:r>
    </w:p>
    <w:p>
      <w:pPr>
        <w:pStyle w:val="177"/>
      </w:pPr>
    </w:p>
    <w:p>
      <w:pPr>
        <w:pStyle w:val="177"/>
      </w:pPr>
      <w:r>
        <w:t>1.  D</w:t>
      </w:r>
    </w:p>
    <w:p>
      <w:pPr>
        <w:pStyle w:val="177"/>
      </w:pPr>
      <w:r>
        <w:t>2.  D</w:t>
      </w:r>
    </w:p>
    <w:p>
      <w:pPr>
        <w:pStyle w:val="177"/>
      </w:pPr>
      <w:r>
        <w:t xml:space="preserve">【解析】利润为 </w:t>
      </w:r>
      <m:oMath>
        <m:r>
          <w:rPr>
            <w:rFonts w:ascii="Cambria Math" w:hAnsi="Cambria Math"/>
          </w:rPr>
          <m:t>0</m:t>
        </m:r>
      </m:oMath>
      <w:r>
        <w:t xml:space="preserve"> 或小于 </w:t>
      </w:r>
      <m:oMath>
        <m:r>
          <w:rPr>
            <w:rFonts w:ascii="Cambria Math" w:hAnsi="Cambria Math"/>
          </w:rPr>
          <m:t>0</m:t>
        </m:r>
      </m:oMath>
      <w:r>
        <w:t xml:space="preserve"> 的月份停产．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y=−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+14n−24=0</m:t>
        </m:r>
      </m:oMath>
      <w:r>
        <w:t xml:space="preserve"> 时，</w:t>
      </w:r>
      <m:oMath>
        <m:r>
          <w:rPr>
            <w:rFonts w:ascii="Cambria Math" w:hAnsi="Cambria Math"/>
          </w:rPr>
          <m:t>n=2</m:t>
        </m:r>
      </m:oMath>
      <w:r>
        <w:t xml:space="preserve"> 或 </w:t>
      </w:r>
      <m:oMath>
        <m:r>
          <w:rPr>
            <w:rFonts w:ascii="Cambria Math" w:hAnsi="Cambria Math"/>
          </w:rPr>
          <m:t>n=12</m:t>
        </m:r>
      </m:oMath>
      <w:r>
        <w:t>；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n=1</m:t>
        </m:r>
      </m:oMath>
      <w:r>
        <w:t xml:space="preserve"> 时，</w:t>
      </w:r>
      <m:oMath>
        <m:r>
          <w:rPr>
            <w:rFonts w:ascii="Cambria Math" w:hAnsi="Cambria Math"/>
          </w:rPr>
          <m:t>y&lt;0</m:t>
        </m:r>
      </m:oMath>
      <w:r>
        <w:t>．</w:t>
      </w:r>
    </w:p>
    <w:p>
      <w:pPr>
        <w:pStyle w:val="177"/>
      </w:pPr>
      <w:r>
        <w:t xml:space="preserve">所以企业停产的月份为 </w:t>
      </w:r>
      <m:oMath>
        <m:r>
          <w:rPr>
            <w:rFonts w:ascii="Cambria Math" w:hAnsi="Cambria Math"/>
          </w:rPr>
          <m:t>1</m:t>
        </m:r>
      </m:oMath>
      <w:r>
        <w:t xml:space="preserve"> 月、 </w:t>
      </w:r>
      <m:oMath>
        <m:r>
          <w:rPr>
            <w:rFonts w:ascii="Cambria Math" w:hAnsi="Cambria Math"/>
          </w:rPr>
          <m:t>2</m:t>
        </m:r>
      </m:oMath>
      <w:r>
        <w:t xml:space="preserve"> 月和 </w:t>
      </w:r>
      <m:oMath>
        <m:r>
          <w:rPr>
            <w:rFonts w:ascii="Cambria Math" w:hAnsi="Cambria Math"/>
          </w:rPr>
          <m:t>12</m:t>
        </m:r>
      </m:oMath>
      <w:r>
        <w:t xml:space="preserve"> 月．</w:t>
      </w:r>
    </w:p>
    <w:p>
      <w:pPr>
        <w:pStyle w:val="177"/>
      </w:pPr>
      <w:r>
        <w:t>3.  D</w:t>
      </w:r>
    </w:p>
    <w:p>
      <w:pPr>
        <w:pStyle w:val="177"/>
      </w:pPr>
      <w:r>
        <w:t>4.  A</w:t>
      </w:r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t</m:t>
        </m:r>
      </m:oMath>
      <w:r>
        <w:t xml:space="preserve"> 是一元二次方程 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+bx+c=0(a≠0)</m:t>
        </m:r>
      </m:oMath>
      <w:r>
        <w:t xml:space="preserve"> 的根，则 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+bt+c=0</m:t>
        </m:r>
      </m:oMath>
      <w:r>
        <w:t xml:space="preserve"> 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4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+4abt+4ac=0</m:t>
        </m:r>
      </m:oMath>
      <w:r>
        <w:t xml:space="preserve"> 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4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+4abt=−4ac</m:t>
        </m:r>
      </m:oMath>
      <w:r>
        <w:t xml:space="preserve"> 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4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+4abt+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−4ac</m:t>
        </m:r>
      </m:oMath>
      <w:r>
        <w:t xml:space="preserve"> 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(2at+b</m:t>
        </m:r>
        <m:sSup>
          <m:sSupPr/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−4ac=Δ</m:t>
        </m:r>
      </m:oMath>
      <w:r>
        <w:t xml:space="preserve"> ．</w:t>
      </w:r>
    </w:p>
    <w:p>
      <w:pPr>
        <w:pStyle w:val="177"/>
      </w:pPr>
      <w:r>
        <w:t>5.  A</w:t>
      </w:r>
    </w:p>
    <w:p>
      <w:pPr>
        <w:pStyle w:val="177"/>
      </w:pPr>
      <w:r>
        <w:t xml:space="preserve">【解析】抛物线 </w:t>
      </w:r>
      <m:oMath>
        <m:r>
          <w:rPr>
            <w:rFonts w:ascii="Cambria Math" w:hAnsi="Cambria Math"/>
          </w:rPr>
          <m:t>y=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−1</m:t>
        </m:r>
      </m:oMath>
      <w:r>
        <w:t xml:space="preserve"> 的顶点坐标是 </w:t>
      </w:r>
      <m:oMath>
        <m:d>
          <m:dPr/>
          <m:e>
            <m:r>
              <w:rPr>
                <w:rFonts w:ascii="Cambria Math" w:hAnsi="Cambria Math"/>
              </w:rPr>
              <m:t>−2,−1</m:t>
            </m:r>
          </m:e>
        </m:d>
      </m:oMath>
      <w:r>
        <w:t xml:space="preserve">，则向左平移 </w:t>
      </w:r>
      <m:oMath>
        <m:r>
          <w:rPr>
            <w:rFonts w:ascii="Cambria Math" w:hAnsi="Cambria Math"/>
          </w:rPr>
          <m:t>h</m:t>
        </m:r>
      </m:oMath>
      <w:r>
        <w:t xml:space="preserve"> 个单位，再向下平移 </w:t>
      </w:r>
      <m:oMath>
        <m:r>
          <w:rPr>
            <w:rFonts w:ascii="Cambria Math" w:hAnsi="Cambria Math"/>
          </w:rPr>
          <m:t>k</m:t>
        </m:r>
      </m:oMath>
      <w:r>
        <w:t xml:space="preserve"> 个单位后的坐标为 </w:t>
      </w:r>
      <m:oMath>
        <m:d>
          <m:dPr/>
          <m:e>
            <m:r>
              <w:rPr>
                <w:rFonts w:ascii="Cambria Math" w:hAnsi="Cambria Math"/>
              </w:rPr>
              <m:t>−2−h,−1−k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平移后抛物线的解析式为 </w:t>
      </w:r>
      <m:oMath>
        <m:r>
          <w:rPr>
            <w:rFonts w:ascii="Cambria Math" w:hAnsi="Cambria Math"/>
          </w:rPr>
          <m:t>y=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x+2+h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−k−1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平移后抛物线的解析式为 </w:t>
      </w:r>
      <m:oMath>
        <m:r>
          <w:rPr>
            <w:rFonts w:ascii="Cambria Math" w:hAnsi="Cambria Math"/>
          </w:rPr>
          <m:t>y=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∴2+h=3</m:t>
        </m:r>
      </m:oMath>
      <w:r>
        <w:t>，</w:t>
      </w:r>
      <m:oMath>
        <m:r>
          <w:rPr>
            <w:rFonts w:ascii="Cambria Math" w:hAnsi="Cambria Math"/>
          </w:rPr>
          <m:t>−k−1=−4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∴h=1</m:t>
        </m:r>
      </m:oMath>
      <w:r>
        <w:t>，</w:t>
      </w:r>
      <m:oMath>
        <m:r>
          <w:rPr>
            <w:rFonts w:ascii="Cambria Math" w:hAnsi="Cambria Math"/>
          </w:rPr>
          <m:t>k=3</m:t>
        </m:r>
      </m:oMath>
      <w:r>
        <w:t>．</w:t>
      </w:r>
    </w:p>
    <w:p>
      <w:pPr>
        <w:pStyle w:val="177"/>
      </w:pPr>
      <w:r>
        <w:t>6.  B</w:t>
      </w:r>
      <w:r>
        <w:tab/>
      </w: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抛物线 </w:t>
      </w:r>
      <m:oMath>
        <m:r>
          <w:rPr>
            <w:rFonts w:ascii="Cambria Math" w:hAnsi="Cambria Math"/>
          </w:rPr>
          <m:t>y=</m:t>
        </m:r>
        <m:d>
          <m:dPr/>
          <m:e>
            <m:r>
              <w:rPr>
                <w:rFonts w:ascii="Cambria Math" w:hAnsi="Cambria Math"/>
              </w:rPr>
              <m:t>x+1</m:t>
            </m:r>
          </m:e>
        </m:d>
        <m:d>
          <m:dPr/>
          <m:e>
            <m:r>
              <w:rPr>
                <w:rFonts w:ascii="Cambria Math" w:hAnsi="Cambria Math"/>
              </w:rPr>
              <m:t>x−3</m:t>
            </m:r>
          </m:e>
        </m:d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轴相交于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两点，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−1,0</m:t>
            </m:r>
          </m:e>
        </m:d>
      </m:oMath>
      <w:r>
        <w:t xml:space="preserve">，点 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 xml:space="preserve">，该抛物线的对称轴是直线 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−1+3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=1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∴AB=3−</m:t>
        </m:r>
        <m:d>
          <m:dPr/>
          <m:e>
            <m:r>
              <w:rPr>
                <w:rFonts w:ascii="Cambria Math" w:hAnsi="Cambria Math"/>
              </w:rPr>
              <m:t>−1</m:t>
            </m:r>
          </m:e>
        </m:d>
        <m:r>
          <w:rPr>
            <w:rFonts w:ascii="Cambria Math" w:hAnsi="Cambria Math"/>
          </w:rPr>
          <m:t>=4</m:t>
        </m:r>
      </m:oMath>
      <w:r>
        <w:t>，该抛物线顶点的纵坐标是：</w:t>
      </w:r>
      <m:oMath>
        <m:r>
          <w:rPr>
            <w:rFonts w:ascii="Cambria Math" w:hAnsi="Cambria Math"/>
          </w:rPr>
          <m:t>y=</m:t>
        </m:r>
        <m:d>
          <m:dPr/>
          <m:e>
            <m:r>
              <w:rPr>
                <w:rFonts w:ascii="Cambria Math" w:hAnsi="Cambria Math"/>
              </w:rPr>
              <m:t>1+1</m:t>
            </m:r>
          </m:e>
        </m:d>
        <m:r>
          <w:rPr>
            <w:rFonts w:ascii="Cambria Math" w:hAnsi="Cambria Math"/>
          </w:rPr>
          <m:t>×</m:t>
        </m:r>
        <m:d>
          <m:dPr/>
          <m:e>
            <m:r>
              <w:rPr>
                <w:rFonts w:ascii="Cambria Math" w:hAnsi="Cambria Math"/>
              </w:rPr>
              <m:t>1−3</m:t>
            </m:r>
          </m:e>
        </m:d>
        <m:r>
          <w:rPr>
            <w:rFonts w:ascii="Cambria Math" w:hAnsi="Cambria Math"/>
          </w:rPr>
          <m:t>=−4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在抛物线上有且只有三个不同的点 </w:t>
      </w:r>
      <m:oMath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，使得 </w:t>
      </w:r>
      <m:oMath>
        <m:r>
          <w:rPr>
            <w:rFonts w:ascii="Cambria Math" w:hAnsi="Cambria Math"/>
          </w:rPr>
          <m:t>△AB</m:t>
        </m:r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r>
          <w:rPr>
            <w:rFonts w:ascii="Cambria Math" w:hAnsi="Cambria Math"/>
          </w:rPr>
          <m:t>△AB</m:t>
        </m:r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r>
          <w:rPr>
            <w:rFonts w:ascii="Cambria Math" w:hAnsi="Cambria Math"/>
          </w:rPr>
          <m:t>△AB</m:t>
        </m:r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的面积都等于 </w:t>
      </w:r>
      <m:oMath>
        <m:r>
          <w:rPr>
            <w:rFonts w:ascii="Cambria Math" w:hAnsi="Cambria Math"/>
          </w:rPr>
          <m:t>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∴m=</m:t>
        </m:r>
        <m:f>
          <m:fPr/>
          <m:num>
            <m:r>
              <w:rPr>
                <w:rFonts w:ascii="Cambria Math" w:hAnsi="Cambria Math"/>
              </w:rPr>
              <m:t>4×∣−4∣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=8</m:t>
        </m:r>
      </m:oMath>
      <w:r>
        <w:t>．</w:t>
      </w:r>
    </w:p>
    <w:p>
      <w:pPr>
        <w:pStyle w:val="177"/>
      </w:pPr>
      <w:r>
        <w:t>7.  C</w:t>
      </w:r>
      <w:r>
        <w:tab/>
      </w:r>
    </w:p>
    <w:p>
      <w:pPr>
        <w:pStyle w:val="177"/>
      </w:pPr>
      <w:r>
        <w:t>8.  C</w:t>
      </w:r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y=2⋇x=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2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w:rPr>
                      <w:rFonts w:ascii="Cambria Math" w:hAnsi="Cambria Math"/>
                    </w:rPr>
                    <m:t>x&gt;0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−2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w:rPr>
                      <w:rFonts w:ascii="Cambria Math" w:hAnsi="Cambria Math"/>
                    </w:rPr>
                    <m:t>x≤0</m:t>
                  </m:r>
                </m:e>
              </m:mr>
            </m:m>
          </m:e>
        </m:d>
      </m:oMath>
      <w:r>
        <w:t>，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x&gt;0</m:t>
        </m:r>
      </m:oMath>
      <w:r>
        <w:t xml:space="preserve"> 时，图象是 </w:t>
      </w:r>
      <m:oMath>
        <m:r>
          <w:rPr>
            <w:rFonts w:ascii="Cambria Math" w:hAnsi="Cambria Math"/>
          </w:rPr>
          <m:t>y=2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图象的对称轴右侧的部分；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x≤0</m:t>
        </m:r>
      </m:oMath>
      <w:r>
        <w:t xml:space="preserve"> 时，图象是 </w:t>
      </w:r>
      <m:oMath>
        <m:r>
          <w:rPr>
            <w:rFonts w:ascii="Cambria Math" w:hAnsi="Cambria Math"/>
          </w:rPr>
          <m:t>y=−2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图象的对称轴上及其左侧的部分．</w:t>
      </w:r>
    </w:p>
    <w:p>
      <w:pPr>
        <w:pStyle w:val="177"/>
      </w:pPr>
      <w:r>
        <w:t>9.  A</w:t>
      </w:r>
    </w:p>
    <w:p>
      <w:pPr>
        <w:pStyle w:val="177"/>
      </w:pPr>
      <w:r>
        <w:t xml:space="preserve">【解析】由题可知，等边三角形 </w:t>
      </w:r>
      <m:oMath>
        <m:r>
          <w:rPr>
            <w:rFonts w:ascii="Cambria Math" w:hAnsi="Cambria Math"/>
          </w:rPr>
          <m:t>ABC</m:t>
        </m:r>
      </m:oMath>
      <w:r>
        <w:t xml:space="preserve"> 的边长为 </w:t>
      </w:r>
      <m:oMath>
        <m:r>
          <w:rPr>
            <w:rFonts w:ascii="Cambria Math" w:hAnsi="Cambria Math"/>
          </w:rPr>
          <m:t>2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∵ME⊥AB</m:t>
        </m:r>
      </m:oMath>
      <w:r>
        <w:t>，</w:t>
      </w:r>
      <m:oMath>
        <m:r>
          <w:rPr>
            <w:rFonts w:ascii="Cambria Math" w:hAnsi="Cambria Math"/>
          </w:rPr>
          <m:t>∠B=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∴△BED</m:t>
        </m:r>
      </m:oMath>
      <w:r>
        <w:t xml:space="preserve"> 是直角三角形，</w:t>
      </w:r>
      <m:oMath>
        <m:r>
          <w:rPr>
            <w:rFonts w:ascii="Cambria Math" w:hAnsi="Cambria Math"/>
          </w:rPr>
          <m:t>∠BED=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∠BDE=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∵BE=x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∴BD=2x</m:t>
        </m:r>
      </m:oMath>
      <w:r>
        <w:t>，</w:t>
      </w:r>
      <m:oMath>
        <m:r>
          <w:rPr>
            <w:rFonts w:ascii="Cambria Math" w:hAnsi="Cambria Math"/>
          </w:rPr>
          <m:t>CD=2−2x</m:t>
        </m:r>
      </m:oMath>
      <w:r>
        <w:t>．</w:t>
      </w:r>
    </w:p>
    <w:p>
      <w:pPr>
        <w:pStyle w:val="177"/>
      </w:pPr>
      <w:r>
        <w:t xml:space="preserve">又 </w:t>
      </w:r>
      <m:oMath>
        <m:r>
          <w:rPr>
            <w:rFonts w:ascii="Cambria Math" w:hAnsi="Cambria Math"/>
          </w:rPr>
          <m:t>∵DK⊥BC</m:t>
        </m:r>
      </m:oMath>
      <w:r>
        <w:t>，</w:t>
      </w:r>
      <m:oMath>
        <m:r>
          <w:rPr>
            <w:rFonts w:ascii="Cambria Math" w:hAnsi="Cambria Math"/>
          </w:rPr>
          <m:t>∠MDK=∠FDK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∴∠BDE=∠CDF=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∵∠C=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∴∠DFC=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∴△DFC</m:t>
        </m:r>
      </m:oMath>
      <w:r>
        <w:t xml:space="preserve"> 是直角三角形，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∴CF=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CD=</m:t>
        </m:r>
        <m:f>
          <m:fPr/>
          <m:num>
            <m:r>
              <w:rPr>
                <w:rFonts w:ascii="Cambria Math" w:hAnsi="Cambria Math"/>
              </w:rPr>
              <m:t>2−2x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=1−x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∠CDF=</m:t>
        </m:r>
        <m:f>
          <m:fPr/>
          <m:num>
            <m:r>
              <w:rPr>
                <w:rFonts w:ascii="Cambria Math" w:hAnsi="Cambria Math"/>
              </w:rPr>
              <m:t>DF</m:t>
            </m:r>
          </m:num>
          <m:den>
            <m:r>
              <w:rPr>
                <w:rFonts w:ascii="Cambria Math" w:hAnsi="Cambria Math"/>
              </w:rPr>
              <m:t>DC</m:t>
            </m:r>
          </m:den>
        </m:f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cos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∴DF=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DC=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r>
              <w:rPr>
                <w:rFonts w:ascii="Cambria Math" w:hAnsi="Cambria Math"/>
              </w:rPr>
              <m:t>2−2x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x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×DF×CF=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−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x</m:t>
            </m:r>
          </m:e>
        </m:d>
        <m:d>
          <m:dPr/>
          <m:e>
            <m:r>
              <w:rPr>
                <w:rFonts w:ascii="Cambria Math" w:hAnsi="Cambria Math"/>
              </w:rPr>
              <m:t>1−x</m:t>
            </m:r>
          </m:e>
        </m:d>
      </m:oMath>
      <w:r>
        <w:t>，</w:t>
      </w:r>
    </w:p>
    <w:p>
      <w:pPr>
        <w:pStyle w:val="177"/>
      </w:pPr>
      <w:r>
        <w:t xml:space="preserve">即 </w:t>
      </w:r>
      <m:oMath>
        <m:r>
          <w:rPr>
            <w:rFonts w:ascii="Cambria Math" w:hAnsi="Cambria Math"/>
          </w:rPr>
          <m:t>y=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x+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177"/>
      </w:pPr>
      <w:r>
        <w:t xml:space="preserve">则 </w:t>
      </w:r>
      <m:oMath>
        <m:r>
          <w:rPr>
            <w:rFonts w:ascii="Cambria Math" w:hAnsi="Cambria Math"/>
          </w:rPr>
          <m:t>y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的函数关系图象是开口向上的二次函数，且过点 </w:t>
      </w:r>
      <m:oMath>
        <m:d>
          <m:dPr/>
          <m:e>
            <m:r>
              <w:rPr>
                <w:rFonts w:ascii="Cambria Math" w:hAnsi="Cambria Math"/>
              </w:rPr>
              <m:t>0,</m:t>
            </m:r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>
        <w:t>．</w:t>
      </w:r>
    </w:p>
    <w:p>
      <w:pPr>
        <w:pStyle w:val="177"/>
      </w:pPr>
      <w:r>
        <w:t>10.  C</w:t>
      </w:r>
    </w:p>
    <w:p>
      <w:pPr>
        <w:pStyle w:val="177"/>
      </w:pPr>
      <w:r>
        <w:t xml:space="preserve">【解析】当 </w:t>
      </w:r>
      <m:oMath>
        <m:r>
          <w:rPr>
            <w:rFonts w:ascii="Cambria Math" w:hAnsi="Cambria Math"/>
          </w:rPr>
          <m:t>x=1</m:t>
        </m:r>
      </m:oMath>
      <w:r>
        <w:t xml:space="preserve"> 时，</w:t>
      </w:r>
      <m:oMath>
        <m:r>
          <w:rPr>
            <w:rFonts w:ascii="Cambria Math" w:hAnsi="Cambria Math"/>
          </w:rPr>
          <m:t>y=1</m:t>
        </m:r>
      </m:oMath>
      <w:r>
        <w:t>；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x=8</m:t>
        </m:r>
      </m:oMath>
      <w:r>
        <w:t xml:space="preserve"> 时，</w:t>
      </w:r>
      <m:oMath>
        <m:r>
          <w:rPr>
            <w:rFonts w:ascii="Cambria Math" w:hAnsi="Cambria Math"/>
          </w:rPr>
          <m:t>y=8</m:t>
        </m:r>
      </m:oMath>
      <w:r>
        <w:t>；</w:t>
      </w:r>
    </w:p>
    <w:p>
      <w:pPr>
        <w:pStyle w:val="177"/>
      </w:pPr>
      <w:r>
        <w:t>代入函数式得：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1=a</m:t>
                  </m:r>
                  <m:sSup>
                    <m:sSupPr/>
                    <m:e>
                      <m:d>
                        <m:dPr/>
                        <m:e>
                          <m:r>
                            <w:rPr>
                              <w:rFonts w:ascii="Cambria Math" w:hAnsi="Cambria Math"/>
                            </w:rPr>
                            <m:t>1−h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+k,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8=a</m:t>
                  </m:r>
                  <m:sSup>
                    <m:sSupPr/>
                    <m:e>
                      <m:d>
                        <m:dPr/>
                        <m:e>
                          <m:r>
                            <w:rPr>
                              <w:rFonts w:ascii="Cambria Math" w:hAnsi="Cambria Math"/>
                            </w:rPr>
                            <m:t>8−h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+k,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8−h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−a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1−h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=7</m:t>
        </m:r>
      </m:oMath>
      <w:r>
        <w:t>，</w:t>
      </w:r>
    </w:p>
    <w:p>
      <w:pPr>
        <w:pStyle w:val="177"/>
      </w:pPr>
      <w:r>
        <w:t>整理得：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9−2h</m:t>
            </m:r>
          </m:e>
        </m:d>
        <m:r>
          <w:rPr>
            <w:rFonts w:ascii="Cambria Math" w:hAnsi="Cambria Math"/>
          </w:rPr>
          <m:t>=1</m:t>
        </m:r>
      </m:oMath>
      <w:r>
        <w:t>，</w:t>
      </w:r>
    </w:p>
    <w:p>
      <w:pPr>
        <w:pStyle w:val="177"/>
      </w:pPr>
      <w:r>
        <w:t xml:space="preserve">若 </w:t>
      </w:r>
      <m:oMath>
        <m:r>
          <w:rPr>
            <w:rFonts w:ascii="Cambria Math" w:hAnsi="Cambria Math"/>
          </w:rPr>
          <m:t>h=4</m:t>
        </m:r>
      </m:oMath>
      <w:r>
        <w:t xml:space="preserve">，则 </w:t>
      </w:r>
      <m:oMath>
        <m:r>
          <w:rPr>
            <w:rFonts w:ascii="Cambria Math" w:hAnsi="Cambria Math"/>
          </w:rPr>
          <m:t>a=1</m:t>
        </m:r>
      </m:oMath>
      <w:r>
        <w:t>，故A错误；</w:t>
      </w:r>
    </w:p>
    <w:p>
      <w:pPr>
        <w:pStyle w:val="177"/>
      </w:pPr>
      <w:r>
        <w:t xml:space="preserve">若 </w:t>
      </w:r>
      <m:oMath>
        <m:r>
          <w:rPr>
            <w:rFonts w:ascii="Cambria Math" w:hAnsi="Cambria Math"/>
          </w:rPr>
          <m:t>h=5</m:t>
        </m:r>
      </m:oMath>
      <w:r>
        <w:t xml:space="preserve">，则 </w:t>
      </w:r>
      <m:oMath>
        <m:r>
          <w:rPr>
            <w:rFonts w:ascii="Cambria Math" w:hAnsi="Cambria Math"/>
          </w:rPr>
          <m:t>a=−1</m:t>
        </m:r>
      </m:oMath>
      <w:r>
        <w:t>，故B错误；</w:t>
      </w:r>
    </w:p>
    <w:p>
      <w:pPr>
        <w:pStyle w:val="177"/>
      </w:pPr>
      <w:r>
        <w:t xml:space="preserve">若 </w:t>
      </w:r>
      <m:oMath>
        <m:r>
          <w:rPr>
            <w:rFonts w:ascii="Cambria Math" w:hAnsi="Cambria Math"/>
          </w:rPr>
          <m:t>h=6</m:t>
        </m:r>
      </m:oMath>
      <w:r>
        <w:t xml:space="preserve">，则 </w:t>
      </w:r>
      <m:oMath>
        <m:r>
          <w:rPr>
            <w:rFonts w:ascii="Cambria Math" w:hAnsi="Cambria Math"/>
          </w:rPr>
          <m:t>a=−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，故C正确；</w:t>
      </w:r>
    </w:p>
    <w:p>
      <w:pPr>
        <w:pStyle w:val="177"/>
      </w:pPr>
      <w:r>
        <w:t xml:space="preserve">若 </w:t>
      </w:r>
      <m:oMath>
        <m:r>
          <w:rPr>
            <w:rFonts w:ascii="Cambria Math" w:hAnsi="Cambria Math"/>
          </w:rPr>
          <m:t>h=7</m:t>
        </m:r>
      </m:oMath>
      <w:r>
        <w:t xml:space="preserve">，则 </w:t>
      </w:r>
      <m:oMath>
        <m:r>
          <w:rPr>
            <w:rFonts w:ascii="Cambria Math" w:hAnsi="Cambria Math"/>
          </w:rPr>
          <m:t>a=−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，故D错误．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11.  </w:t>
      </w:r>
      <m:oMath>
        <m:r>
          <w:rPr>
            <w:rFonts w:ascii="Cambria Math" w:hAnsi="Cambria Math"/>
          </w:rPr>
          <m:t>1&lt;x&lt;5</m:t>
        </m:r>
      </m:oMath>
    </w:p>
    <w:p>
      <w:pPr>
        <w:pStyle w:val="177"/>
      </w:pPr>
      <w:r>
        <w:t xml:space="preserve">12. 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a≠0</m:t>
        </m:r>
      </m:oMath>
      <w:r>
        <w:t>，</w:t>
      </w:r>
      <m:oMath>
        <m:r>
          <w:rPr>
            <w:rFonts w:ascii="Cambria Math" w:hAnsi="Cambria Math"/>
          </w:rPr>
          <m:t>c≠0</m:t>
        </m:r>
      </m:oMath>
      <w:r>
        <w:t>，二次</w:t>
      </w:r>
    </w:p>
    <w:p>
      <w:pPr>
        <w:pStyle w:val="177"/>
      </w:pPr>
      <w:r>
        <w:t>13.  右，</w:t>
      </w:r>
      <m:oMath>
        <m:r>
          <w:rPr>
            <w:rFonts w:ascii="Cambria Math" w:hAnsi="Cambria Math"/>
          </w:rPr>
          <m:t>3</m:t>
        </m:r>
      </m:oMath>
      <w:r>
        <w:t>，下，</w:t>
      </w:r>
      <m:oMath>
        <m:r>
          <w:rPr>
            <w:rFonts w:ascii="Cambria Math" w:hAnsi="Cambria Math"/>
          </w:rPr>
          <m:t>2</m:t>
        </m:r>
      </m:oMath>
    </w:p>
    <w:p>
      <w:pPr>
        <w:pStyle w:val="177"/>
      </w:pPr>
      <w:r>
        <w:t xml:space="preserve">14.  </w:t>
      </w:r>
      <w:r>
        <w:rPr>
          <w:rFonts w:ascii="宋体" w:hAnsi="宋体"/>
        </w:rPr>
        <w:t>①③</w:t>
      </w:r>
    </w:p>
    <w:p>
      <w:pPr>
        <w:pStyle w:val="177"/>
      </w:pPr>
      <w:r>
        <w:t xml:space="preserve">15.  </w:t>
      </w:r>
      <m:oMath>
        <m:r>
          <w:rPr>
            <w:rFonts w:ascii="Cambria Math" w:hAnsi="Cambria Math"/>
          </w:rPr>
          <m:t>1125</m:t>
        </m:r>
      </m:oMath>
    </w:p>
    <w:p>
      <w:pPr>
        <w:pStyle w:val="177"/>
      </w:pPr>
      <w:r>
        <w:t xml:space="preserve">16.  </w:t>
      </w:r>
      <m:oMath>
        <m:r>
          <w:rPr>
            <w:rFonts w:ascii="Cambria Math" w:hAnsi="Cambria Math"/>
          </w:rPr>
          <m:t>7</m:t>
        </m:r>
      </m:oMath>
    </w:p>
    <w:p>
      <w:pPr>
        <w:pStyle w:val="177"/>
      </w:pPr>
      <w:r>
        <w:t xml:space="preserve">17.  </w:t>
      </w:r>
      <m:oMath>
        <m:r>
          <w:rPr>
            <w:rFonts w:ascii="Cambria Math" w:hAnsi="Cambria Math"/>
          </w:rPr>
          <m:t>2</m:t>
        </m:r>
      </m:oMath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18. （1） 沿 </w:t>
      </w:r>
      <m:oMath>
        <m:r>
          <w:rPr>
            <w:rFonts w:ascii="Cambria Math" w:hAnsi="Cambria Math"/>
          </w:rPr>
          <m:t>x</m:t>
        </m:r>
      </m:oMath>
      <w:r>
        <w:t xml:space="preserve"> 轴向左平移 </w:t>
      </w:r>
      <m:oMath>
        <m:r>
          <w:rPr>
            <w:rFonts w:ascii="Cambria Math" w:hAnsi="Cambria Math"/>
          </w:rPr>
          <m:t>1</m:t>
        </m:r>
      </m:oMath>
      <w:r>
        <w:t xml:space="preserve"> 个单位</w:t>
      </w:r>
    </w:p>
    <w:p>
      <w:pPr>
        <w:pStyle w:val="177"/>
      </w:pPr>
      <w:r>
        <w:t xml:space="preserve">      （2） 沿 </w:t>
      </w:r>
      <m:oMath>
        <m:r>
          <w:rPr>
            <w:rFonts w:ascii="Cambria Math" w:hAnsi="Cambria Math"/>
          </w:rPr>
          <m:t>y</m:t>
        </m:r>
      </m:oMath>
      <w:r>
        <w:t xml:space="preserve"> 轴向下平移 </w:t>
      </w:r>
      <m:oMath>
        <m:r>
          <w:rPr>
            <w:rFonts w:ascii="Cambria Math" w:hAnsi="Cambria Math"/>
          </w:rPr>
          <m:t>4</m:t>
        </m:r>
      </m:oMath>
      <w:r>
        <w:t xml:space="preserve"> 个单位</w:t>
      </w:r>
    </w:p>
    <w:p>
      <w:pPr>
        <w:pStyle w:val="177"/>
      </w:pPr>
      <w:r>
        <w:t xml:space="preserve">      （3） 先沿 </w:t>
      </w:r>
      <m:oMath>
        <m:r>
          <w:rPr>
            <w:rFonts w:ascii="Cambria Math" w:hAnsi="Cambria Math"/>
          </w:rPr>
          <m:t>x</m:t>
        </m:r>
      </m:oMath>
      <w:r>
        <w:t xml:space="preserve"> 轴向右平移 </w:t>
      </w:r>
      <m:oMath>
        <m:r>
          <w:rPr>
            <w:rFonts w:ascii="Cambria Math" w:hAnsi="Cambria Math"/>
          </w:rPr>
          <m:t>1</m:t>
        </m:r>
      </m:oMath>
      <w:r>
        <w:t xml:space="preserve"> 个单位，再沿 </w:t>
      </w:r>
      <m:oMath>
        <m:r>
          <w:rPr>
            <w:rFonts w:ascii="Cambria Math" w:hAnsi="Cambria Math"/>
          </w:rPr>
          <m:t>y</m:t>
        </m:r>
      </m:oMath>
      <w:r>
        <w:t xml:space="preserve"> 轴向上平移 </w:t>
      </w:r>
      <m:oMath>
        <m:r>
          <w:rPr>
            <w:rFonts w:ascii="Cambria Math" w:hAnsi="Cambria Math"/>
          </w:rPr>
          <m:t>5</m:t>
        </m:r>
      </m:oMath>
      <w:r>
        <w:t xml:space="preserve"> 个单位</w:t>
      </w:r>
    </w:p>
    <w:p>
      <w:pPr>
        <w:pStyle w:val="177"/>
      </w:pPr>
      <w:r>
        <w:t xml:space="preserve">19.  </w:t>
      </w:r>
      <m:oMath>
        <m:r>
          <w:rPr>
            <w:rFonts w:ascii="Cambria Math" w:hAnsi="Cambria Math"/>
          </w:rPr>
          <m:t>2021</m:t>
        </m:r>
      </m:oMath>
    </w:p>
    <w:p>
      <w:pPr>
        <w:pStyle w:val="177"/>
      </w:pPr>
      <w:r>
        <w:t xml:space="preserve">20. （1） </w:t>
      </w:r>
      <m:oMath>
        <m:r>
          <w:rPr>
            <w:rFonts w:ascii="Cambria Math" w:hAnsi="Cambria Math"/>
          </w:rPr>
          <m:t>y=2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−1</m:t>
        </m:r>
      </m:oMath>
      <w:r>
        <w:t>．</w:t>
      </w:r>
    </w:p>
    <w:p>
      <w:pPr>
        <w:pStyle w:val="177"/>
      </w:pPr>
      <w:r>
        <w:t xml:space="preserve">      （2）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−3</m:t>
        </m:r>
      </m:oMath>
      <w:r>
        <w:t>．</w:t>
      </w:r>
    </w:p>
    <w:p>
      <w:pPr>
        <w:pStyle w:val="177"/>
      </w:pPr>
      <w:r>
        <w:t xml:space="preserve">21. （1）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</m:oMath>
      <w:r>
        <w:t>；</w:t>
      </w:r>
    </w:p>
    <w:p>
      <w:pPr>
        <w:pStyle w:val="177"/>
      </w:pPr>
      <w:r>
        <w:t xml:space="preserve">      （2） 会失误，因为这时候运动员距水面 </w:t>
      </w:r>
      <m:oMath>
        <m:r>
          <w:rPr>
            <w:rFonts w:ascii="Cambria Math" w:hAnsi="Cambria Math"/>
          </w:rPr>
          <m:t>4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米．</w:t>
      </w:r>
    </w:p>
    <w:p>
      <w:pPr>
        <w:pStyle w:val="177"/>
      </w:pPr>
      <w:r>
        <w:t xml:space="preserve">22.  抛物线 </w:t>
      </w:r>
      <m:oMath>
        <m:r>
          <w:rPr>
            <w:rFonts w:ascii="Cambria Math" w:hAnsi="Cambria Math"/>
          </w:rPr>
          <m:t>y=−3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的顶点坐标为 </w:t>
      </w:r>
      <m:oMath>
        <m:d>
          <m:dPr/>
          <m:e>
            <m:r>
              <w:rPr>
                <w:rFonts w:ascii="Cambria Math" w:hAnsi="Cambria Math"/>
              </w:rPr>
              <m:t>0,0</m:t>
            </m:r>
          </m:e>
        </m:d>
      </m:oMath>
      <w:r>
        <w:t>；</w:t>
      </w:r>
    </w:p>
    <w:p>
      <w:pPr>
        <w:pStyle w:val="177"/>
      </w:pPr>
      <w:r>
        <w:t xml:space="preserve">抛物线 </w:t>
      </w:r>
      <m:oMath>
        <m:r>
          <w:rPr>
            <w:rFonts w:ascii="Cambria Math" w:hAnsi="Cambria Math"/>
          </w:rPr>
          <m:t>y=−3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的顶点坐标为 </w:t>
      </w:r>
      <m:oMath>
        <m:d>
          <m:dPr/>
          <m:e>
            <m:r>
              <w:rPr>
                <w:rFonts w:ascii="Cambria Math" w:hAnsi="Cambria Math"/>
              </w:rPr>
              <m:t>2,0</m:t>
            </m:r>
          </m:e>
        </m:d>
      </m:oMath>
      <w:r>
        <w:t>．</w:t>
      </w:r>
    </w:p>
    <w:p>
      <w:pPr>
        <w:pStyle w:val="177"/>
      </w:pPr>
      <w:r>
        <w:t xml:space="preserve">抛物线 </w:t>
      </w:r>
      <m:oMath>
        <m:r>
          <w:rPr>
            <w:rFonts w:ascii="Cambria Math" w:hAnsi="Cambria Math"/>
          </w:rPr>
          <m:t>y=−3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与抛物线 </w:t>
      </w:r>
      <m:oMath>
        <m:r>
          <w:rPr>
            <w:rFonts w:ascii="Cambria Math" w:hAnsi="Cambria Math"/>
          </w:rPr>
          <m:t>y=−3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形状相同，开口方向都向下，</w:t>
      </w:r>
    </w:p>
    <w:p>
      <w:pPr>
        <w:pStyle w:val="177"/>
      </w:pPr>
      <w:r>
        <w:t xml:space="preserve">对称轴分别是 </w:t>
      </w:r>
      <m:oMath>
        <m:r>
          <w:rPr>
            <w:rFonts w:ascii="Cambria Math" w:hAnsi="Cambria Math"/>
          </w:rPr>
          <m:t>y</m:t>
        </m:r>
      </m:oMath>
      <w:r>
        <w:t xml:space="preserve"> 轴和直线 </w:t>
      </w:r>
      <m:oMath>
        <m:r>
          <w:rPr>
            <w:rFonts w:ascii="Cambria Math" w:hAnsi="Cambria Math"/>
          </w:rPr>
          <m:t>x=−2</m:t>
        </m:r>
      </m:oMath>
      <w:r>
        <w:t>．</w:t>
      </w:r>
    </w:p>
    <w:p>
      <w:pPr>
        <w:pStyle w:val="177"/>
      </w:pPr>
      <w:r>
        <w:t xml:space="preserve">抛物线 </w:t>
      </w:r>
      <m:oMath>
        <m:r>
          <w:rPr>
            <w:rFonts w:ascii="Cambria Math" w:hAnsi="Cambria Math"/>
          </w:rPr>
          <m:t>y=−3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是由抛物线 </w:t>
      </w:r>
      <m:oMath>
        <m:r>
          <w:rPr>
            <w:rFonts w:ascii="Cambria Math" w:hAnsi="Cambria Math"/>
          </w:rPr>
          <m:t>y=−3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向左平移 </w:t>
      </w:r>
      <m:oMath>
        <m:r>
          <w:rPr>
            <w:rFonts w:ascii="Cambria Math" w:hAnsi="Cambria Math"/>
          </w:rPr>
          <m:t>2</m:t>
        </m:r>
      </m:oMath>
      <w:r>
        <w:t xml:space="preserve"> 个单位长度而得到的．</w:t>
      </w:r>
    </w:p>
    <w:p>
      <w:pPr>
        <w:pStyle w:val="177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5EF4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2">
    <w:name w:val="Default Paragraph Font"/>
    <w:semiHidden/>
    <w:unhideWhenUsed/>
    <w:uiPriority w:val="1"/>
  </w:style>
  <w:style w:type="table" w:default="1" w:styleId="3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3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32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32"/>
    <w:link w:val="3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32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32"/>
    <w:link w:val="31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32"/>
    <w:link w:val="19"/>
    <w:qFormat/>
    <w:uiPriority w:val="99"/>
  </w:style>
  <w:style w:type="character" w:customStyle="1" w:styleId="143">
    <w:name w:val="正文文本 2 Char"/>
    <w:basedOn w:val="32"/>
    <w:link w:val="28"/>
    <w:uiPriority w:val="99"/>
  </w:style>
  <w:style w:type="character" w:customStyle="1" w:styleId="144">
    <w:name w:val="正文文本 3 Char"/>
    <w:basedOn w:val="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32"/>
    <w:link w:val="151"/>
    <w:uiPriority w:val="0"/>
  </w:style>
  <w:style w:type="character" w:customStyle="1" w:styleId="153">
    <w:name w:val="宏文本 Char"/>
    <w:basedOn w:val="32"/>
    <w:link w:val="13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32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32"/>
    <w:link w:val="6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5"/>
    <w:uiPriority w:val="58"/>
  </w:style>
  <w:style w:type="table" w:customStyle="1" w:styleId="171">
    <w:name w:val="竖排选项"/>
    <w:basedOn w:val="35"/>
    <w:uiPriority w:val="58"/>
  </w:style>
  <w:style w:type="character" w:customStyle="1" w:styleId="172">
    <w:name w:val="页眉 Char"/>
    <w:basedOn w:val="32"/>
    <w:link w:val="25"/>
    <w:uiPriority w:val="99"/>
    <w:rPr>
      <w:sz w:val="18"/>
      <w:szCs w:val="18"/>
    </w:rPr>
  </w:style>
  <w:style w:type="character" w:customStyle="1" w:styleId="173">
    <w:name w:val="页脚 Char"/>
    <w:basedOn w:val="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5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2022-09-25T02:59:19Z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