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5"/>
        <w:spacing w:before="105" w:line="240" w:lineRule="auto"/>
        <w:jc w:val="center"/>
        <w:rPr>
          <w:rFonts w:hint="eastAsia" w:ascii="Times New Roman" w:hAnsi="Times New Roman" w:eastAsia="宋体" w:cs="Times New Roman"/>
          <w:b/>
          <w:color w:val="000000"/>
          <w:sz w:val="21"/>
          <w:szCs w:val="21"/>
          <w:lang w:val="en-US" w:eastAsia="zh-CN"/>
        </w:rPr>
      </w:pPr>
      <w:r>
        <w:rPr>
          <w:rFonts w:hint="eastAsia" w:hAnsi="Times New Roman" w:cs="Times New Roman"/>
          <w:b/>
          <w:color w:val="000000"/>
          <w:sz w:val="21"/>
          <w:szCs w:val="21"/>
          <w:lang w:val="en-US" w:eastAsia="zh-CN"/>
        </w:rPr>
        <w:drawing>
          <wp:anchor distT="0" distB="0" distL="114300" distR="114300" simplePos="0" relativeHeight="251658240" behindDoc="0" locked="0" layoutInCell="1" allowOverlap="1">
            <wp:simplePos x="0" y="0"/>
            <wp:positionH relativeFrom="page">
              <wp:posOffset>12369800</wp:posOffset>
            </wp:positionH>
            <wp:positionV relativeFrom="topMargin">
              <wp:posOffset>12547600</wp:posOffset>
            </wp:positionV>
            <wp:extent cx="330200" cy="3683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30200" cy="368300"/>
                    </a:xfrm>
                    <a:prstGeom prst="rect">
                      <a:avLst/>
                    </a:prstGeom>
                  </pic:spPr>
                </pic:pic>
              </a:graphicData>
            </a:graphic>
          </wp:anchor>
        </w:drawing>
      </w:r>
      <w:r>
        <w:rPr>
          <w:rFonts w:hint="eastAsia" w:hAnsi="Times New Roman" w:cs="Times New Roman"/>
          <w:b/>
          <w:color w:val="000000"/>
          <w:sz w:val="21"/>
          <w:szCs w:val="21"/>
          <w:lang w:val="en-US" w:eastAsia="zh-CN"/>
        </w:rPr>
        <w:t>陕西省西安市经开一校2022--2023学年第一学期第一次月考英语试题</w:t>
      </w:r>
    </w:p>
    <w:p>
      <w:pPr>
        <w:pStyle w:val="165"/>
        <w:spacing w:before="105"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第二部分</w:t>
      </w:r>
      <w:r>
        <w:rPr>
          <w:rFonts w:hint="default" w:ascii="Times New Roman" w:hAnsi="Times New Roman" w:eastAsia="宋体" w:cs="Times New Roman"/>
          <w:b/>
          <w:color w:val="556B2F"/>
          <w:sz w:val="21"/>
          <w:szCs w:val="21"/>
        </w:rPr>
        <w:t>（笔试共90分）</w:t>
      </w:r>
    </w:p>
    <w:p>
      <w:pPr>
        <w:pStyle w:val="166"/>
        <w:spacing w:before="105" w:line="240" w:lineRule="auto"/>
        <w:ind w:left="0" w:firstLine="63"/>
        <w:jc w:val="both"/>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III.完形填空（共20题，计20分）</w:t>
      </w:r>
    </w:p>
    <w:p>
      <w:pPr>
        <w:pStyle w:val="164"/>
        <w:spacing w:before="105" w:line="240" w:lineRule="auto"/>
        <w:ind w:left="0" w:firstLine="55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Once upon a time, there was a deep well(水井）.Over the well there was a wheel </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 xml:space="preserve">21__ a rope around it. People__22__a bucket (水桶) to each end of the rope. Whenever people turned the wheel, one bucket would come up full with water and __23__ would go down empty. Thus, they always passed each other on the way up and down, __24 </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never had time to speak to each other.</w:t>
      </w:r>
    </w:p>
    <w:p>
      <w:pPr>
        <w:pStyle w:val="164"/>
        <w:spacing w:before="105" w:line="240" w:lineRule="auto"/>
        <w:ind w:left="0" w:firstLine="55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At last, the rope became nearly broken. People had to put another rope in its place. </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25__ this was being done, the two buckets finally ____26__ the chance to stand together near the well.</w:t>
      </w:r>
    </w:p>
    <w:p>
      <w:pPr>
        <w:pStyle w:val="164"/>
        <w:spacing w:before="105" w:line="240" w:lineRule="auto"/>
        <w:ind w:left="0" w:firstLine="55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"What a boring life we have!" said one bucket to the other. "I am quite tired of it. No matter how full we come up, we are always sent down empty __27_</w:t>
      </w:r>
      <w:r>
        <w:rPr>
          <w:rFonts w:hint="eastAsia" w:hAnsi="Times New Roman" w:cs="Times New Roman"/>
          <w:b w:val="0"/>
          <w:color w:val="000000"/>
          <w:sz w:val="21"/>
          <w:szCs w:val="21"/>
          <w:lang w:val="en-US" w:eastAsia="zh-CN"/>
        </w:rPr>
        <w:t>__</w:t>
      </w:r>
      <w:r>
        <w:rPr>
          <w:rFonts w:hint="default" w:ascii="Times New Roman" w:hAnsi="Times New Roman" w:eastAsia="宋体" w:cs="Times New Roman"/>
          <w:b w:val="0"/>
          <w:color w:val="000000"/>
          <w:sz w:val="21"/>
          <w:szCs w:val="21"/>
        </w:rPr>
        <w:t>_."</w:t>
      </w:r>
    </w:p>
    <w:p>
      <w:pPr>
        <w:pStyle w:val="164"/>
        <w:spacing w:before="105" w:line="240" w:lineRule="auto"/>
        <w:ind w:left="0" w:firstLine="55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But the other bucket laughed and said,"__28__ funny way you look at things! Don't you see whenever we are sent down empty, we are always brought up full carefully? Learn to see __29__. That will make you happier."</w:t>
      </w:r>
    </w:p>
    <w:p>
      <w:pPr>
        <w:pStyle w:val="164"/>
        <w:spacing w:before="105" w:after="105" w:line="240" w:lineRule="auto"/>
        <w:ind w:left="0" w:firstLine="55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Now you see there are two ways of looking at things. If you want to be happy, ___30</w:t>
      </w:r>
      <w:r>
        <w:rPr>
          <w:rFonts w:hint="eastAsia" w:hAnsi="Times New Roman" w:cs="Times New Roman"/>
          <w:b w:val="0"/>
          <w:color w:val="000000"/>
          <w:sz w:val="21"/>
          <w:szCs w:val="21"/>
          <w:lang w:val="en-US" w:eastAsia="zh-CN"/>
        </w:rPr>
        <w:t>____</w:t>
      </w:r>
      <w:r>
        <w:rPr>
          <w:rFonts w:hint="default" w:ascii="Times New Roman" w:hAnsi="Times New Roman" w:eastAsia="宋体" w:cs="Times New Roman"/>
          <w:b w:val="0"/>
          <w:color w:val="000000"/>
          <w:sz w:val="21"/>
          <w:szCs w:val="21"/>
        </w:rPr>
        <w:t xml:space="preserve"> the bright side.</w:t>
      </w:r>
    </w:p>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rPr>
      </w:pPr>
    </w:p>
    <w:tbl>
      <w:tblPr>
        <w:tblStyle w:val="36"/>
        <w:tblW w:w="102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74"/>
        <w:gridCol w:w="2574"/>
        <w:gridCol w:w="2574"/>
        <w:gridCol w:w="25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21.A. from</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B.for</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C.of</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D.with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22.A. tie</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B.tied</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C.ties</w:t>
            </w:r>
          </w:p>
        </w:tc>
        <w:tc>
          <w:tcPr>
            <w:tcW w:w="2574" w:type="dxa"/>
          </w:tcPr>
          <w:p>
            <w:pPr>
              <w:pStyle w:val="164"/>
              <w:tabs>
                <w:tab w:val="left" w:pos="-10"/>
                <w:tab w:val="center" w:pos="4430"/>
                <w:tab w:val="center" w:pos="5933"/>
                <w:tab w:val="right" w:pos="957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D.tying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23. A. another</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B. other</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C.the other</w:t>
            </w:r>
          </w:p>
        </w:tc>
        <w:tc>
          <w:tcPr>
            <w:tcW w:w="2574" w:type="dxa"/>
          </w:tcPr>
          <w:p>
            <w:pPr>
              <w:pStyle w:val="164"/>
              <w:tabs>
                <w:tab w:val="left" w:pos="-10"/>
                <w:tab w:val="center" w:pos="4512"/>
                <w:tab w:val="right" w:pos="6966"/>
                <w:tab w:val="right" w:pos="9706"/>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D. others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24.A.but</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B.and</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C.or</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D.so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25.A. Before</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B.After</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C. Until</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D. While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26.A.have had</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B.had</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C.have</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will have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27.A. carefully</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B.careful</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C.carelessly</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careless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28.A.What a</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B.What</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C.How a</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D.How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48" w:type="dxa"/>
            <w:gridSpan w:val="2"/>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29. A. what should you get </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B.what you should get</w:t>
            </w:r>
          </w:p>
        </w:tc>
        <w:tc>
          <w:tcPr>
            <w:tcW w:w="5148" w:type="dxa"/>
            <w:gridSpan w:val="2"/>
          </w:tcPr>
          <w:p>
            <w:pPr>
              <w:pStyle w:val="164"/>
              <w:tabs>
                <w:tab w:val="left" w:pos="16"/>
                <w:tab w:val="right" w:pos="7918"/>
                <w:tab w:val="right" w:pos="8235"/>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C.what can you get</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D. what you can get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eastAsia" w:hAnsi="Times New Roman" w:cs="Times New Roman"/>
                <w:b w:val="0"/>
                <w:color w:val="000000"/>
                <w:sz w:val="21"/>
                <w:szCs w:val="21"/>
                <w:lang w:val="en-US" w:eastAsia="zh-CN"/>
              </w:rPr>
              <w:t>30.</w:t>
            </w:r>
            <w:r>
              <w:rPr>
                <w:rFonts w:hint="default" w:ascii="Times New Roman" w:hAnsi="Times New Roman" w:eastAsia="宋体" w:cs="Times New Roman"/>
                <w:b w:val="0"/>
                <w:color w:val="000000"/>
                <w:sz w:val="21"/>
                <w:szCs w:val="21"/>
              </w:rPr>
              <w:t>A. to look at</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B. look at</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C.to get to</w:t>
            </w:r>
          </w:p>
        </w:tc>
        <w:tc>
          <w:tcPr>
            <w:tcW w:w="2574" w:type="dxa"/>
          </w:tcPr>
          <w:p>
            <w:pPr>
              <w:pStyle w:val="164"/>
              <w:numPr>
                <w:ilvl w:val="0"/>
                <w:numId w:val="7"/>
              </w:numPr>
              <w:tabs>
                <w:tab w:val="left" w:pos="3"/>
                <w:tab w:val="center" w:pos="4639"/>
                <w:tab w:val="right" w:pos="6941"/>
                <w:tab w:val="right" w:pos="9757"/>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get to</w:t>
            </w:r>
          </w:p>
        </w:tc>
      </w:tr>
    </w:tbl>
    <w:p>
      <w:pPr>
        <w:pStyle w:val="164"/>
        <w:tabs>
          <w:tab w:val="left" w:pos="-10"/>
          <w:tab w:val="center" w:pos="4512"/>
          <w:tab w:val="right" w:pos="6966"/>
          <w:tab w:val="right" w:pos="9706"/>
        </w:tabs>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p>
    <w:p>
      <w:pPr>
        <w:pStyle w:val="164"/>
        <w:tabs>
          <w:tab w:val="left" w:pos="-10"/>
          <w:tab w:val="center" w:pos="4423"/>
          <w:tab w:val="center" w:pos="5882"/>
          <w:tab w:val="right" w:pos="9313"/>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p>
    <w:p>
      <w:pPr>
        <w:pStyle w:val="167"/>
        <w:spacing w:line="240" w:lineRule="auto"/>
        <w:jc w:val="both"/>
        <w:rPr>
          <w:rFonts w:hint="default" w:ascii="Times New Roman" w:hAnsi="Times New Roman" w:eastAsia="宋体" w:cs="Times New Roman"/>
        </w:rPr>
      </w:pPr>
      <w:r>
        <w:rPr>
          <w:rFonts w:hint="default" w:ascii="Times New Roman" w:hAnsi="Times New Roman" w:eastAsia="宋体" w:cs="Times New Roman"/>
          <w:b w:val="0"/>
          <w:color w:val="000000"/>
        </w:rPr>
        <w:t>第二节：阅读下面一篇短文，理解大意，从所给的四个选项中选出一个最佳答案，使短文连贯完整。</w:t>
      </w:r>
    </w:p>
    <w:p>
      <w:pPr>
        <w:pStyle w:val="167"/>
        <w:spacing w:line="240" w:lineRule="auto"/>
        <w:ind w:left="0" w:firstLine="487"/>
        <w:jc w:val="both"/>
        <w:rPr>
          <w:rFonts w:hint="default" w:ascii="Times New Roman" w:hAnsi="Times New Roman" w:eastAsia="宋体" w:cs="Times New Roman"/>
        </w:rPr>
      </w:pPr>
      <w:r>
        <w:rPr>
          <w:rFonts w:hint="default" w:ascii="Times New Roman" w:hAnsi="Times New Roman" w:eastAsia="宋体" w:cs="Times New Roman"/>
          <w:b w:val="0"/>
          <w:color w:val="000000"/>
        </w:rPr>
        <w:t>Everyone may have many difficulties in life, and sometimes it's even unfair for someone, but the result depends on how you face them. If you face them __31__, the things are always getting better and better. Here is an example.</w:t>
      </w:r>
    </w:p>
    <w:p>
      <w:pPr>
        <w:pStyle w:val="167"/>
        <w:spacing w:line="240" w:lineRule="auto"/>
        <w:ind w:left="0" w:firstLine="348"/>
        <w:jc w:val="both"/>
        <w:rPr>
          <w:rFonts w:hint="default" w:ascii="Times New Roman" w:hAnsi="Times New Roman" w:eastAsia="宋体" w:cs="Times New Roman"/>
        </w:rPr>
      </w:pPr>
      <w:r>
        <w:rPr>
          <w:rFonts w:hint="default" w:ascii="Times New Roman" w:hAnsi="Times New Roman" w:eastAsia="宋体" w:cs="Times New Roman"/>
          <w:b w:val="0"/>
          <w:color w:val="000000"/>
        </w:rPr>
        <w:t>Sally is a university student. She made a__32__last August. She decided to take her grandmother from their hometown and live with her in a rented room(出租房)near her university.</w:t>
      </w:r>
    </w:p>
    <w:p>
      <w:pPr>
        <w:pStyle w:val="167"/>
        <w:spacing w:line="240" w:lineRule="auto"/>
        <w:ind w:left="0" w:firstLine="348"/>
        <w:jc w:val="both"/>
        <w:rPr>
          <w:rFonts w:hint="default" w:ascii="Times New Roman" w:hAnsi="Times New Roman" w:eastAsia="宋体" w:cs="Times New Roman"/>
        </w:rPr>
      </w:pPr>
      <w:r>
        <w:rPr>
          <w:rFonts w:hint="default" w:ascii="Times New Roman" w:hAnsi="Times New Roman" w:eastAsia="宋体" w:cs="Times New Roman"/>
          <w:b w:val="0"/>
          <w:color w:val="000000"/>
        </w:rPr>
        <w:t>Sally's family have met a lot in the past few years. Her grandmother broke her legs. Her parents both died because of illness."This was the only choice. No one else could__33__my grandma," Sally explained. However, it is not easy to live in a big city with her grandmother. She has to__34__ several hundred yuan for the small room every month another five hundred for their living. In order to__35__money, Sally works in a supermarket after class and teaches kids on weekends. "I was brought up by my grandma, and now it's my__36__ to take care of her, When I was young, my grandmother "magically" prepared every meal__37__for me every day, even though she could not__38__a clock." said Sally.</w:t>
      </w:r>
    </w:p>
    <w:p>
      <w:pPr>
        <w:pStyle w:val="167"/>
        <w:spacing w:line="240" w:lineRule="auto"/>
        <w:ind w:left="0" w:firstLine="487"/>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In the eyes of Sally's teacher, the girl is a (an)__39__student. Sally always stays on top of all her courses. She is even preparing for an English singing contest. Sally even__40__ help from others."I'm sure I am able to support the home by myself." she</w:t>
      </w:r>
      <w:r>
        <w:rPr>
          <w:rFonts w:hint="eastAsia" w:hAnsi="Times New Roman" w:eastAsia="宋体" w:cs="Times New Roman"/>
          <w:b w:val="0"/>
          <w:color w:val="000000"/>
          <w:lang w:val="en-US" w:eastAsia="zh-CN"/>
        </w:rPr>
        <w:t xml:space="preserve"> said bravely.</w:t>
      </w:r>
    </w:p>
    <w:p>
      <w:pPr>
        <w:pStyle w:val="167"/>
        <w:spacing w:line="240" w:lineRule="auto"/>
        <w:ind w:left="0" w:firstLine="487"/>
        <w:jc w:val="both"/>
        <w:rPr>
          <w:rFonts w:hint="default" w:ascii="Times New Roman" w:hAnsi="Times New Roman" w:eastAsia="宋体" w:cs="Times New Roman"/>
          <w:b w:val="0"/>
          <w:color w:val="000000"/>
        </w:rPr>
      </w:pPr>
    </w:p>
    <w:tbl>
      <w:tblPr>
        <w:tblStyle w:val="35"/>
        <w:tblW w:w="7765" w:type="dxa"/>
        <w:jc w:val="center"/>
        <w:tblInd w:w="6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72"/>
        <w:gridCol w:w="1620"/>
        <w:gridCol w:w="1977"/>
        <w:gridCol w:w="2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8" w:hRule="atLeast"/>
          <w:jc w:val="center"/>
        </w:trPr>
        <w:tc>
          <w:tcPr>
            <w:tcW w:w="2072" w:type="dxa"/>
            <w:tcMar>
              <w:top w:w="0" w:type="dxa"/>
              <w:left w:w="0" w:type="dxa"/>
              <w:bottom w:w="0" w:type="dxa"/>
              <w:right w:w="0" w:type="dxa"/>
            </w:tcMar>
            <w:vAlign w:val="bottom"/>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31.A. hardly</w:t>
            </w:r>
          </w:p>
        </w:tc>
        <w:tc>
          <w:tcPr>
            <w:tcW w:w="1620" w:type="dxa"/>
            <w:tcMar>
              <w:top w:w="0" w:type="dxa"/>
              <w:left w:w="0" w:type="dxa"/>
              <w:bottom w:w="0" w:type="dxa"/>
              <w:right w:w="0" w:type="dxa"/>
            </w:tcMar>
            <w:vAlign w:val="bottom"/>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B.actively</w:t>
            </w:r>
          </w:p>
        </w:tc>
        <w:tc>
          <w:tcPr>
            <w:tcW w:w="1977" w:type="dxa"/>
            <w:tcMar>
              <w:top w:w="0" w:type="dxa"/>
              <w:left w:w="0" w:type="dxa"/>
              <w:bottom w:w="0" w:type="dxa"/>
              <w:right w:w="0" w:type="dxa"/>
            </w:tcMar>
            <w:vAlign w:val="bottom"/>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C.happily</w:t>
            </w:r>
          </w:p>
        </w:tc>
        <w:tc>
          <w:tcPr>
            <w:tcW w:w="2096" w:type="dxa"/>
            <w:tcMar>
              <w:top w:w="0" w:type="dxa"/>
              <w:left w:w="0" w:type="dxa"/>
              <w:bottom w:w="0" w:type="dxa"/>
              <w:right w:w="0" w:type="dxa"/>
            </w:tcMar>
            <w:vAlign w:val="bottom"/>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D.patiently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32.A. plan</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promise</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C.decision</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D.choice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33.A. look for</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wait for</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C.search for</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D.care 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34.A.pay</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B.take</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C.cost</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D.spend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35.A.make</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B.save</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C.borrow</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spend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36.A. hobby</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interest</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C.dream</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turn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37.A.in time</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B.on time</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C.at times</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out of time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38.A.read</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B.notice</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C.see</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D.watch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39.A. unlucky</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B.fascinating</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careful</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D.excellent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4" w:hRule="atLeast"/>
          <w:jc w:val="center"/>
        </w:trPr>
        <w:tc>
          <w:tcPr>
            <w:tcW w:w="2072" w:type="dxa"/>
            <w:tcMar>
              <w:top w:w="0" w:type="dxa"/>
              <w:left w:w="0" w:type="dxa"/>
              <w:bottom w:w="0" w:type="dxa"/>
              <w:right w:w="0" w:type="dxa"/>
            </w:tcMar>
            <w:vAlign w:val="top"/>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40.A: accepted</w:t>
            </w:r>
          </w:p>
        </w:tc>
        <w:tc>
          <w:tcPr>
            <w:tcW w:w="1620" w:type="dxa"/>
            <w:tcMar>
              <w:top w:w="0" w:type="dxa"/>
              <w:left w:w="0" w:type="dxa"/>
              <w:bottom w:w="0" w:type="dxa"/>
              <w:right w:w="0" w:type="dxa"/>
            </w:tcMar>
            <w:vAlign w:val="top"/>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asked</w:t>
            </w:r>
          </w:p>
        </w:tc>
        <w:tc>
          <w:tcPr>
            <w:tcW w:w="1977" w:type="dxa"/>
            <w:tcMar>
              <w:top w:w="0" w:type="dxa"/>
              <w:left w:w="0" w:type="dxa"/>
              <w:bottom w:w="0" w:type="dxa"/>
              <w:right w:w="0" w:type="dxa"/>
            </w:tcMar>
            <w:vAlign w:val="top"/>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C.refused</w:t>
            </w:r>
          </w:p>
        </w:tc>
        <w:tc>
          <w:tcPr>
            <w:tcW w:w="2096" w:type="dxa"/>
            <w:tcMar>
              <w:top w:w="0" w:type="dxa"/>
              <w:left w:w="0" w:type="dxa"/>
              <w:bottom w:w="0" w:type="dxa"/>
              <w:right w:w="0" w:type="dxa"/>
            </w:tcMar>
            <w:vAlign w:val="top"/>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got</w:t>
            </w:r>
          </w:p>
        </w:tc>
      </w:tr>
    </w:tbl>
    <w:p>
      <w:pPr>
        <w:pStyle w:val="167"/>
        <w:numPr>
          <w:ilvl w:val="0"/>
          <w:numId w:val="8"/>
        </w:numPr>
        <w:spacing w:before="112" w:line="240" w:lineRule="auto"/>
        <w:ind w:left="0" w:firstLine="348"/>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：阅读下面A、B、C三篇短文，从多给的四个选项中选出能回答所提问题或完成所给句子的一个最佳答案。（共10小题，计 15分）</w:t>
      </w:r>
    </w:p>
    <w:p>
      <w:pPr>
        <w:pStyle w:val="167"/>
        <w:numPr>
          <w:ilvl w:val="0"/>
          <w:numId w:val="0"/>
        </w:numPr>
        <w:spacing w:before="112" w:line="240" w:lineRule="auto"/>
        <w:ind w:left="348" w:leftChars="0"/>
        <w:jc w:val="center"/>
        <w:rPr>
          <w:rFonts w:hint="eastAsia" w:ascii="Times New Roman" w:hAnsi="Times New Roman" w:eastAsia="宋体" w:cs="Times New Roman"/>
          <w:b w:val="0"/>
          <w:color w:val="000000"/>
          <w:lang w:val="en-US" w:eastAsia="zh-CN"/>
        </w:rPr>
      </w:pPr>
      <w:r>
        <w:rPr>
          <w:rFonts w:hint="eastAsia" w:hAnsi="Times New Roman" w:eastAsia="宋体" w:cs="Times New Roman"/>
          <w:b w:val="0"/>
          <w:color w:val="000000"/>
          <w:lang w:val="en-US" w:eastAsia="zh-CN"/>
        </w:rPr>
        <w:t>A</w:t>
      </w:r>
    </w:p>
    <w:p>
      <w:pPr>
        <w:pStyle w:val="167"/>
        <w:spacing w:before="517"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Dear Mr Heppell,</w:t>
      </w:r>
    </w:p>
    <w:p>
      <w:pPr>
        <w:pStyle w:val="167"/>
        <w:spacing w:line="240" w:lineRule="auto"/>
        <w:ind w:left="0" w:firstLine="487"/>
        <w:jc w:val="both"/>
        <w:rPr>
          <w:rFonts w:hint="default" w:ascii="Times New Roman" w:hAnsi="Times New Roman" w:eastAsia="宋体" w:cs="Times New Roman"/>
          <w:sz w:val="21"/>
          <w:szCs w:val="21"/>
        </w:rPr>
      </w:pPr>
      <w:r>
        <w:rPr>
          <w:rFonts w:hint="eastAsia" w:hAnsi="Times New Roman" w:eastAsia="宋体" w:cs="Times New Roman"/>
          <w:b w:val="0"/>
          <w:color w:val="000000"/>
          <w:sz w:val="21"/>
          <w:szCs w:val="21"/>
          <w:lang w:eastAsia="zh-CN"/>
        </w:rPr>
        <w:t>I'm</w:t>
      </w:r>
      <w:r>
        <w:rPr>
          <w:rFonts w:hint="default" w:ascii="Times New Roman" w:hAnsi="Times New Roman" w:eastAsia="宋体" w:cs="Times New Roman"/>
          <w:b w:val="0"/>
          <w:color w:val="000000"/>
          <w:sz w:val="21"/>
          <w:szCs w:val="21"/>
        </w:rPr>
        <w:t xml:space="preserve"> Sabrina Akhtar studying in high school and I've noticed that forests are disappearing.</w:t>
      </w:r>
    </w:p>
    <w:p>
      <w:pPr>
        <w:pStyle w:val="164"/>
        <w:spacing w:line="240" w:lineRule="auto"/>
        <w:ind w:left="0" w:firstLine="76"/>
        <w:jc w:val="both"/>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You know, fo</w:t>
      </w:r>
      <w:r>
        <w:rPr>
          <w:rFonts w:hint="default" w:ascii="Times New Roman" w:hAnsi="Times New Roman" w:eastAsia="宋体" w:cs="Times New Roman"/>
          <w:b w:val="0"/>
          <w:color w:val="000000"/>
        </w:rPr>
        <w:t>rests are disappearing around the world each year. This is because of many different reasons including farming, tourism pollution and so on, if we stop</w:t>
      </w:r>
      <w:r>
        <w:rPr>
          <w:rFonts w:hint="eastAsia"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sz w:val="21"/>
          <w:szCs w:val="21"/>
        </w:rPr>
        <w:t>doing this, there will be a good future for people of tomorrow.</w:t>
      </w:r>
    </w:p>
    <w:p>
      <w:pPr>
        <w:pStyle w:val="164"/>
        <w:spacing w:line="240" w:lineRule="auto"/>
        <w:jc w:val="both"/>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Now I'm writing to ask you to help stop forests from disappearing. You can help by getting shops to stop selling paper made from trees and changing to tree-free paper.This will help forest so much, There are many ,many things we can do to help forests . If you would like to know more ,</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please visit http:// www. Rainforestweb. Org. By changing a little things, we can make a big difference.</w:t>
      </w:r>
    </w:p>
    <w:p>
      <w:pPr>
        <w:pStyle w:val="164"/>
        <w:spacing w:line="240" w:lineRule="auto"/>
        <w:ind w:left="0" w:firstLine="400"/>
        <w:jc w:val="both"/>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If you would like to contact me, please e-mail me at shazadinol@ hotmail. co.uk. Thank you for taking your time in reading this letter.</w:t>
      </w:r>
    </w:p>
    <w:p>
      <w:pPr>
        <w:pStyle w:val="164"/>
        <w:spacing w:line="240" w:lineRule="auto"/>
        <w:jc w:val="right"/>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Yours sincerely,</w:t>
      </w:r>
    </w:p>
    <w:p>
      <w:pPr>
        <w:pStyle w:val="164"/>
        <w:spacing w:line="240" w:lineRule="auto"/>
        <w:jc w:val="right"/>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Sabrina Akhtar</w:t>
      </w:r>
    </w:p>
    <w:p>
      <w:pPr>
        <w:pStyle w:val="164"/>
        <w:spacing w:before="97"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41.The writer of this letter is </w:t>
      </w:r>
      <w:r>
        <w:rPr>
          <w:rFonts w:hint="eastAsia" w:hAnsi="Times New Roman" w:cs="Times New Roman"/>
          <w:b w:val="0"/>
          <w:color w:val="000000"/>
          <w:sz w:val="21"/>
          <w:szCs w:val="21"/>
          <w:lang w:val="en-US" w:eastAsia="zh-CN"/>
        </w:rPr>
        <w:t>_________.</w:t>
      </w:r>
    </w:p>
    <w:p>
      <w:pPr>
        <w:pStyle w:val="164"/>
        <w:tabs>
          <w:tab w:val="left" w:pos="217"/>
          <w:tab w:val="center" w:pos="3408"/>
          <w:tab w:val="right" w:pos="7054"/>
          <w:tab w:val="right" w:pos="9590"/>
        </w:tabs>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eastAsia" w:hAnsi="Times New Roman" w:cs="Times New Roman"/>
          <w:sz w:val="21"/>
          <w:szCs w:val="21"/>
          <w:highlight w:val="yellow"/>
          <w:lang w:val="en-US" w:eastAsia="zh-CN"/>
        </w:rPr>
        <w:t xml:space="preserve"> </w:t>
      </w:r>
      <w:r>
        <w:rPr>
          <w:rFonts w:hint="eastAsia" w:hAnsi="Times New Roman" w:cs="Times New Roman"/>
          <w:sz w:val="21"/>
          <w:szCs w:val="21"/>
          <w:highlight w:val="none"/>
          <w:lang w:val="en-US" w:eastAsia="zh-CN"/>
        </w:rPr>
        <w:t xml:space="preserve"> </w:t>
      </w:r>
      <w:r>
        <w:rPr>
          <w:rFonts w:hint="default" w:ascii="Times New Roman" w:hAnsi="Times New Roman" w:eastAsia="宋体" w:cs="Times New Roman"/>
          <w:b w:val="0"/>
          <w:color w:val="000000"/>
          <w:sz w:val="21"/>
          <w:szCs w:val="21"/>
          <w:highlight w:val="none"/>
        </w:rPr>
        <w:t>A.A student</w:t>
      </w: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B A teacher</w:t>
      </w: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C. An officer</w:t>
      </w: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D.A driver.</w:t>
      </w:r>
    </w:p>
    <w:p>
      <w:pPr>
        <w:pStyle w:val="164"/>
        <w:numPr>
          <w:ilvl w:val="0"/>
          <w:numId w:val="9"/>
        </w:numPr>
        <w:spacing w:line="240" w:lineRule="auto"/>
        <w:jc w:val="both"/>
        <w:rPr>
          <w:rFonts w:hint="default" w:ascii="Times New Roman" w:hAnsi="Times New Roman" w:eastAsia="宋体" w:cs="Times New Roman"/>
          <w:b w:val="0"/>
          <w:color w:val="000000"/>
          <w:sz w:val="21"/>
          <w:szCs w:val="21"/>
        </w:rPr>
      </w:pPr>
      <w:r>
        <w:rPr>
          <w:rFonts w:hint="eastAsia" w:hAnsi="Times New Roman" w:cs="Times New Roman"/>
          <w:b w:val="0"/>
          <w:color w:val="000000"/>
          <w:sz w:val="21"/>
          <w:szCs w:val="21"/>
          <w:lang w:val="en-US" w:eastAsia="zh-CN"/>
        </w:rPr>
        <w:t>____</w:t>
      </w:r>
      <w:r>
        <w:rPr>
          <w:rFonts w:hint="default" w:ascii="Times New Roman" w:hAnsi="Times New Roman" w:eastAsia="宋体" w:cs="Times New Roman"/>
          <w:b w:val="0"/>
          <w:color w:val="000000"/>
          <w:sz w:val="21"/>
          <w:szCs w:val="21"/>
        </w:rPr>
        <w:t>__ is one of the reasons why the forests are disappearing.</w:t>
      </w:r>
    </w:p>
    <w:p>
      <w:pPr>
        <w:pStyle w:val="164"/>
        <w:numPr>
          <w:ilvl w:val="0"/>
          <w:numId w:val="0"/>
        </w:numPr>
        <w:spacing w:line="240" w:lineRule="auto"/>
        <w:jc w:val="both"/>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 </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A.Rain B.Tourism. C.Planting D.Breathing</w:t>
      </w:r>
    </w:p>
    <w:p>
      <w:pPr>
        <w:pStyle w:val="164"/>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43.What's the purpose of this letter?</w:t>
      </w:r>
    </w:p>
    <w:p>
      <w:pPr>
        <w:pStyle w:val="164"/>
        <w:spacing w:line="240" w:lineRule="auto"/>
        <w:ind w:left="400" w:leftChars="20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To know more about Mr.Heppell.</w:t>
      </w:r>
    </w:p>
    <w:p>
      <w:pPr>
        <w:pStyle w:val="164"/>
        <w:spacing w:line="240" w:lineRule="auto"/>
        <w:ind w:left="400" w:leftChars="20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To ask Mr. Heppell to help protect forests</w:t>
      </w:r>
      <w:r>
        <w:rPr>
          <w:rFonts w:hint="eastAsia" w:hAnsi="Times New Roman" w:cs="Times New Roman"/>
          <w:b w:val="0"/>
          <w:color w:val="000000"/>
          <w:sz w:val="21"/>
          <w:szCs w:val="21"/>
          <w:lang w:val="en-US" w:eastAsia="zh-CN"/>
        </w:rPr>
        <w:t>.</w:t>
      </w:r>
    </w:p>
    <w:p>
      <w:pPr>
        <w:pStyle w:val="164"/>
        <w:spacing w:line="240" w:lineRule="auto"/>
        <w:ind w:left="400" w:leftChars="20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C. To ask Mr. Heppell to teach in the school.</w:t>
      </w:r>
    </w:p>
    <w:p>
      <w:pPr>
        <w:pStyle w:val="164"/>
        <w:spacing w:line="240" w:lineRule="auto"/>
        <w:ind w:left="400" w:leftChars="20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To make friends with Mr. Heppell.</w:t>
      </w:r>
    </w:p>
    <w:p>
      <w:pPr>
        <w:pStyle w:val="164"/>
        <w:spacing w:line="240" w:lineRule="auto"/>
        <w:jc w:val="both"/>
        <w:rPr>
          <w:rFonts w:hint="default" w:ascii="Times New Roman" w:hAnsi="Times New Roman" w:eastAsia="宋体" w:cs="Times New Roman"/>
          <w:b w:val="0"/>
          <w:color w:val="000000"/>
          <w:sz w:val="21"/>
          <w:szCs w:val="21"/>
        </w:rPr>
      </w:pPr>
    </w:p>
    <w:p>
      <w:pPr>
        <w:pStyle w:val="164"/>
        <w:spacing w:line="240" w:lineRule="auto"/>
        <w:jc w:val="center"/>
        <w:rPr>
          <w:rFonts w:hint="eastAsia" w:ascii="Times New Roman" w:hAnsi="Times New Roman" w:eastAsia="宋体" w:cs="Times New Roman"/>
          <w:b w:val="0"/>
          <w:color w:val="000000"/>
          <w:sz w:val="21"/>
          <w:szCs w:val="21"/>
          <w:lang w:val="en-US" w:eastAsia="zh-CN"/>
        </w:rPr>
      </w:pPr>
      <w:r>
        <w:rPr>
          <w:rFonts w:hint="eastAsia" w:hAnsi="Times New Roman" w:cs="Times New Roman"/>
          <w:b w:val="0"/>
          <w:color w:val="000000"/>
          <w:sz w:val="21"/>
          <w:szCs w:val="21"/>
          <w:lang w:val="en-US" w:eastAsia="zh-CN"/>
        </w:rPr>
        <w:t>B</w:t>
      </w:r>
    </w:p>
    <w:p>
      <w:pPr>
        <w:pStyle w:val="164"/>
        <w:spacing w:before="524" w:line="240" w:lineRule="auto"/>
        <w:ind w:left="0" w:firstLine="40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Shen Hao was born in 1964.He was the former first secretary of Party branch （原党支部第一书记）of Xiaogang Village,</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Fengyang County, Anhui Province.He died on November 6, 2009. From 2004 to 2009, he had done many good things for villagers. For the development of Xiaogang Village he had made great contributions. So he was respected by all the villagers.</w:t>
      </w:r>
    </w:p>
    <w:p>
      <w:pPr>
        <w:pStyle w:val="164"/>
        <w:spacing w:line="240" w:lineRule="auto"/>
        <w:ind w:left="0" w:firstLine="40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During the six years, he repaired the village roads, built a building for a number of villagers. He rented a house in the village and thought about how to get the villagers to get rich all day. Even in the New Year, he still got together with his villagers. At last, under his leadership, Xiaogang Village was out of poverty. Now the villagers are leading a rich life.</w:t>
      </w:r>
    </w:p>
    <w:p>
      <w:pPr>
        <w:pStyle w:val="164"/>
        <w:spacing w:line="240" w:lineRule="auto"/>
        <w:ind w:left="0" w:firstLine="40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He is a very filial（孝顺的）son, but he had almost no time to get together with his over 90 year-old mother. But she never complained. His wife works in the bank and she is very busy. They both have little time to look after their daughter.</w:t>
      </w:r>
    </w:p>
    <w:p>
      <w:pPr>
        <w:pStyle w:val="164"/>
        <w:spacing w:line="240" w:lineRule="auto"/>
        <w:ind w:firstLine="0"/>
        <w:jc w:val="both"/>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Although he did not do what he should do to his mother, wife and daughter, all the villagers will remember their good secretary forever.</w:t>
      </w:r>
    </w:p>
    <w:p>
      <w:pPr>
        <w:pStyle w:val="164"/>
        <w:spacing w:line="240" w:lineRule="auto"/>
        <w:jc w:val="both"/>
        <w:rPr>
          <w:rFonts w:hint="default" w:ascii="Times New Roman" w:hAnsi="Times New Roman" w:eastAsia="宋体" w:cs="Times New Roman"/>
          <w:b w:val="0"/>
          <w:color w:val="000000"/>
          <w:sz w:val="21"/>
          <w:szCs w:val="21"/>
        </w:rPr>
      </w:pPr>
    </w:p>
    <w:p>
      <w:pPr>
        <w:pStyle w:val="164"/>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44. What did Shen Hao do?</w:t>
      </w:r>
    </w:p>
    <w:p>
      <w:pPr>
        <w:pStyle w:val="164"/>
        <w:tabs>
          <w:tab w:val="left" w:pos="328"/>
          <w:tab w:val="right" w:pos="8033"/>
        </w:tabs>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eastAsia" w:hAnsi="Times New Roman" w:cs="Times New Roman"/>
          <w:sz w:val="21"/>
          <w:szCs w:val="21"/>
          <w:lang w:val="en-US" w:eastAsia="zh-CN"/>
        </w:rPr>
        <w:t xml:space="preserve">      </w:t>
      </w:r>
      <w:r>
        <w:rPr>
          <w:rFonts w:hint="default" w:ascii="Times New Roman" w:hAnsi="Times New Roman" w:eastAsia="宋体" w:cs="Times New Roman"/>
          <w:b w:val="0"/>
          <w:color w:val="000000"/>
          <w:sz w:val="21"/>
          <w:szCs w:val="21"/>
        </w:rPr>
        <w:t>A. A village.</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B.A volunteer.</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C.The first secretary of Party branch D.A worker</w:t>
      </w:r>
    </w:p>
    <w:p>
      <w:pPr>
        <w:pStyle w:val="164"/>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45. Why was Shen Hao respected by all the villagers?</w:t>
      </w:r>
    </w:p>
    <w:p>
      <w:pPr>
        <w:pStyle w:val="164"/>
        <w:spacing w:line="240" w:lineRule="auto"/>
        <w:ind w:left="0" w:firstLine="634"/>
        <w:jc w:val="both"/>
        <w:rPr>
          <w:rFonts w:hint="default" w:ascii="Times New Roman" w:hAnsi="Times New Roman" w:eastAsia="宋体" w:cs="Times New Roman"/>
        </w:rPr>
      </w:pPr>
      <w:r>
        <w:rPr>
          <w:rFonts w:hint="default" w:ascii="Times New Roman" w:hAnsi="Times New Roman" w:eastAsia="宋体" w:cs="Times New Roman"/>
          <w:b w:val="0"/>
          <w:color w:val="000000"/>
          <w:sz w:val="21"/>
          <w:szCs w:val="21"/>
        </w:rPr>
        <w:t>A. Because he repaired roads.</w:t>
      </w:r>
    </w:p>
    <w:p>
      <w:pPr>
        <w:pStyle w:val="168"/>
        <w:spacing w:line="240" w:lineRule="auto"/>
        <w:ind w:left="200" w:leftChars="10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Because he built a building for some people.</w:t>
      </w:r>
    </w:p>
    <w:p>
      <w:pPr>
        <w:pStyle w:val="168"/>
        <w:spacing w:line="240" w:lineRule="auto"/>
        <w:ind w:left="200" w:leftChars="100" w:firstLine="453"/>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 Because he is a filial man.</w:t>
      </w:r>
    </w:p>
    <w:p>
      <w:pPr>
        <w:pStyle w:val="168"/>
        <w:spacing w:line="240" w:lineRule="auto"/>
        <w:ind w:left="200" w:leftChars="10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D. Because he has made great contributions for the development of Xiaogang Village</w:t>
      </w:r>
    </w:p>
    <w:p>
      <w:pPr>
        <w:pStyle w:val="168"/>
        <w:spacing w:before="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46. What did Shen Hao think about all day?</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He thought about how to mend the road.</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He thought about how to build houses.</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C. He thought about how to make the village rich.</w:t>
      </w:r>
    </w:p>
    <w:p>
      <w:pPr>
        <w:pStyle w:val="168"/>
        <w:spacing w:line="240" w:lineRule="auto"/>
        <w:ind w:left="0" w:firstLine="453"/>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He thought about how to get together with his family.</w:t>
      </w:r>
    </w:p>
    <w:p>
      <w:pPr>
        <w:pStyle w:val="168"/>
        <w:spacing w:line="240" w:lineRule="auto"/>
        <w:ind w:left="0" w:firstLine="453"/>
        <w:jc w:val="both"/>
        <w:rPr>
          <w:rFonts w:hint="default" w:ascii="Times New Roman" w:hAnsi="Times New Roman" w:eastAsia="宋体" w:cs="Times New Roman"/>
          <w:b w:val="0"/>
          <w:color w:val="000000"/>
          <w:sz w:val="21"/>
          <w:szCs w:val="21"/>
        </w:rPr>
      </w:pPr>
    </w:p>
    <w:p>
      <w:pPr>
        <w:pStyle w:val="168"/>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C</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I was always tall for my age. When I started Grade 7, I was taller than all the other students in the school and most of the teachers.</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You may think it is cool to be tall, but I was never very </w:t>
      </w:r>
      <w:r>
        <w:rPr>
          <w:rFonts w:hint="default" w:ascii="Times New Roman" w:hAnsi="Times New Roman" w:eastAsia="宋体" w:cs="Times New Roman"/>
          <w:b/>
          <w:bCs/>
          <w:color w:val="000000"/>
          <w:sz w:val="21"/>
          <w:szCs w:val="21"/>
          <w:u w:val="single"/>
        </w:rPr>
        <w:t>athletic</w:t>
      </w:r>
      <w:r>
        <w:rPr>
          <w:rFonts w:hint="default" w:ascii="Times New Roman" w:hAnsi="Times New Roman" w:eastAsia="宋体" w:cs="Times New Roman"/>
          <w:b w:val="0"/>
          <w:color w:val="000000"/>
          <w:sz w:val="21"/>
          <w:szCs w:val="21"/>
        </w:rPr>
        <w:t>. Other kids could do things in sports that I just couldn't do, like hitting or throwing a baseball. I was the world's worst thrower.</w:t>
      </w:r>
    </w:p>
    <w:p>
      <w:pPr>
        <w:pStyle w:val="168"/>
        <w:spacing w:before="0"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In Grade 8, we got a new teacher. He took a look at me and said, “This school needs a basketball team, and you are going to be the star! I laughed, and my friends laughed even harder.</w:t>
      </w:r>
    </w:p>
    <w:p>
      <w:pPr>
        <w:pStyle w:val="168"/>
        <w:spacing w:before="0" w:line="240" w:lineRule="auto"/>
        <w:ind w:left="0" w:firstLine="611"/>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Darlene doesn't even know what a basketball is!" joked one of my friends. The new teacher said, “Don't worry. I'll show you what she can do."</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Every day after school, I worked with the new teacher. He told me that my job would be to play center(中锋). I practiced hard. Most of all, I practiced shooting (投篮).When I first started,I got zero of ten shots(投篮)I took.But after a few weeks, I had about five of ten shots landing in the basket. I still wasn't very good. But I was so tall that if someone took a shot I was usually the first one to reach the ball after it came down.</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The season came and went. We didn't do very well, but I learned something about myself. I'm in Grade 9 now and not good enough yet to make it to the high school team. But I think I will be next year. It's exciting to discover something about yourself and to know that you are what you make of yourself.</w:t>
      </w:r>
    </w:p>
    <w:p>
      <w:pPr>
        <w:pStyle w:val="168"/>
        <w:spacing w:line="240" w:lineRule="auto"/>
        <w:jc w:val="both"/>
        <w:rPr>
          <w:rFonts w:hint="default" w:ascii="Times New Roman" w:hAnsi="Times New Roman" w:eastAsia="宋体" w:cs="Times New Roman"/>
          <w:b w:val="0"/>
          <w:color w:val="000000"/>
          <w:sz w:val="21"/>
          <w:szCs w:val="21"/>
        </w:rPr>
      </w:pPr>
    </w:p>
    <w:p>
      <w:pPr>
        <w:pStyle w:val="168"/>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47. The underlined word "athletic</w:t>
      </w:r>
      <w:r>
        <w:rPr>
          <w:rFonts w:hint="default" w:hAnsi="Times New Roman" w:eastAsia="宋体" w:cs="Times New Roman"/>
          <w:b w:val="0"/>
          <w:color w:val="000000"/>
          <w:sz w:val="21"/>
          <w:szCs w:val="21"/>
          <w:lang w:val="en-US" w:eastAsia="zh-CN"/>
        </w:rPr>
        <w:t>”</w:t>
      </w:r>
      <w:r>
        <w:rPr>
          <w:rFonts w:hint="default" w:ascii="Times New Roman" w:hAnsi="Times New Roman" w:eastAsia="宋体" w:cs="Times New Roman"/>
          <w:b w:val="0"/>
          <w:color w:val="000000"/>
          <w:sz w:val="21"/>
          <w:szCs w:val="21"/>
        </w:rPr>
        <w:t xml:space="preserve"> in Paragraph 2 is closest in meaning to </w:t>
      </w:r>
      <w:r>
        <w:rPr>
          <w:rFonts w:hint="default" w:hAnsi="Times New Roman" w:eastAsia="宋体" w:cs="Times New Roman"/>
          <w:b w:val="0"/>
          <w:color w:val="000000"/>
          <w:sz w:val="21"/>
          <w:szCs w:val="21"/>
          <w:lang w:val="en-US" w:eastAsia="zh-CN"/>
        </w:rPr>
        <w:t>“</w:t>
      </w:r>
      <w:r>
        <w:rPr>
          <w:rFonts w:hint="eastAsia" w:hAnsi="Times New Roman" w:eastAsia="宋体" w:cs="Times New Roman"/>
          <w:b w:val="0"/>
          <w:color w:val="000000"/>
          <w:sz w:val="21"/>
          <w:szCs w:val="21"/>
          <w:lang w:val="en-US" w:eastAsia="zh-CN"/>
        </w:rPr>
        <w:t>______</w:t>
      </w:r>
      <w:r>
        <w:rPr>
          <w:rFonts w:hint="default" w:hAnsi="Times New Roman" w:eastAsia="宋体" w:cs="Times New Roman"/>
          <w:b w:val="0"/>
          <w:color w:val="000000"/>
          <w:sz w:val="21"/>
          <w:szCs w:val="21"/>
          <w:lang w:val="en-US" w:eastAsia="zh-CN"/>
        </w:rPr>
        <w:t>”</w:t>
      </w:r>
      <w:r>
        <w:rPr>
          <w:rFonts w:hint="eastAsia" w:hAnsi="Times New Roman" w:eastAsia="宋体" w:cs="Times New Roman"/>
          <w:b w:val="0"/>
          <w:color w:val="000000"/>
          <w:sz w:val="21"/>
          <w:szCs w:val="21"/>
          <w:lang w:val="en-US" w:eastAsia="zh-CN"/>
        </w:rPr>
        <w:t>.</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friendly B.hard-working</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C.good at sport D. quick in thinking</w:t>
      </w:r>
    </w:p>
    <w:p>
      <w:pPr>
        <w:pStyle w:val="168"/>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48. Darlene and her friends laughed because </w:t>
      </w:r>
      <w:r>
        <w:rPr>
          <w:rFonts w:hint="eastAsia" w:hAnsi="Times New Roman" w:eastAsia="宋体" w:cs="Times New Roman"/>
          <w:b w:val="0"/>
          <w:color w:val="000000"/>
          <w:sz w:val="21"/>
          <w:szCs w:val="21"/>
          <w:lang w:val="en-US" w:eastAsia="zh-CN"/>
        </w:rPr>
        <w:t>__________</w:t>
      </w:r>
      <w:r>
        <w:rPr>
          <w:rFonts w:hint="default" w:ascii="Times New Roman" w:hAnsi="Times New Roman" w:eastAsia="宋体" w:cs="Times New Roman"/>
          <w:b w:val="0"/>
          <w:color w:val="000000"/>
          <w:sz w:val="21"/>
          <w:szCs w:val="21"/>
        </w:rPr>
        <w:t>_.</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the teacher told them a joke</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the teacher understood them</w:t>
      </w:r>
    </w:p>
    <w:p>
      <w:pPr>
        <w:pStyle w:val="168"/>
        <w:spacing w:before="0"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C. they were happy to see the teacher</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D. they didn't believe what the teacher said</w:t>
      </w:r>
    </w:p>
    <w:p>
      <w:pPr>
        <w:pStyle w:val="168"/>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49. What does Paragraph 5 mainly tell us?</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Darlene's future plans.</w:t>
      </w:r>
    </w:p>
    <w:p>
      <w:pPr>
        <w:pStyle w:val="169"/>
        <w:spacing w:line="240" w:lineRule="auto"/>
        <w:ind w:left="0" w:firstLine="4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B.The progress Darlene made.</w:t>
      </w:r>
    </w:p>
    <w:p>
      <w:pPr>
        <w:pStyle w:val="169"/>
        <w:spacing w:line="240" w:lineRule="auto"/>
        <w:ind w:left="0" w:firstLine="4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C. How Darlene's friends helped her.</w:t>
      </w:r>
    </w:p>
    <w:p>
      <w:pPr>
        <w:pStyle w:val="169"/>
        <w:spacing w:line="240" w:lineRule="auto"/>
        <w:ind w:left="0" w:firstLine="4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D. How Darlene got interested in basketball.</w:t>
      </w:r>
    </w:p>
    <w:p>
      <w:pPr>
        <w:pStyle w:val="169"/>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50.Darlene believes that next year she will </w:t>
      </w:r>
      <w:r>
        <w:rPr>
          <w:rFonts w:hint="eastAsia" w:hAnsi="Times New Roman" w:cs="Times New Roman"/>
          <w:b w:val="0"/>
          <w:color w:val="000000"/>
          <w:sz w:val="21"/>
          <w:szCs w:val="21"/>
          <w:lang w:val="en-US" w:eastAsia="zh-CN"/>
        </w:rPr>
        <w:t>_____</w:t>
      </w:r>
      <w:r>
        <w:rPr>
          <w:rFonts w:hint="default" w:ascii="Times New Roman" w:hAnsi="Times New Roman" w:eastAsia="宋体" w:cs="Times New Roman"/>
          <w:b w:val="0"/>
          <w:color w:val="000000"/>
          <w:sz w:val="21"/>
          <w:szCs w:val="21"/>
        </w:rPr>
        <w:t>____.</w:t>
      </w:r>
    </w:p>
    <w:p>
      <w:pPr>
        <w:pStyle w:val="169"/>
        <w:spacing w:line="240" w:lineRule="auto"/>
        <w:ind w:left="0" w:firstLine="4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do well in shooting</w:t>
      </w:r>
    </w:p>
    <w:p>
      <w:pPr>
        <w:pStyle w:val="169"/>
        <w:spacing w:line="240" w:lineRule="auto"/>
        <w:ind w:left="0" w:firstLine="4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become a great center</w:t>
      </w:r>
    </w:p>
    <w:p>
      <w:pPr>
        <w:pStyle w:val="169"/>
        <w:spacing w:line="240" w:lineRule="auto"/>
        <w:ind w:left="0" w:firstLine="414"/>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 be the star of her basketball team</w:t>
      </w:r>
    </w:p>
    <w:p>
      <w:pPr>
        <w:pStyle w:val="169"/>
        <w:spacing w:line="240" w:lineRule="auto"/>
        <w:ind w:left="0" w:firstLine="414"/>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be on the high school basketball team</w:t>
      </w:r>
    </w:p>
    <w:p>
      <w:pPr>
        <w:pStyle w:val="169"/>
        <w:spacing w:line="240" w:lineRule="auto"/>
        <w:ind w:left="0" w:firstLine="414"/>
        <w:jc w:val="both"/>
        <w:rPr>
          <w:rFonts w:hint="default" w:ascii="Times New Roman" w:hAnsi="Times New Roman" w:eastAsia="宋体" w:cs="Times New Roman"/>
          <w:b w:val="0"/>
          <w:color w:val="000000"/>
          <w:sz w:val="21"/>
          <w:szCs w:val="21"/>
        </w:rPr>
      </w:pPr>
    </w:p>
    <w:p>
      <w:pPr>
        <w:pStyle w:val="169"/>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第二节：根据短文内容，从短文的选项中选出能填入空白处的最佳选项。选项中有两项为多余选项。（共5小题，计5分）</w:t>
      </w:r>
    </w:p>
    <w:p>
      <w:pPr>
        <w:pStyle w:val="169"/>
        <w:spacing w:before="0" w:line="240" w:lineRule="auto"/>
        <w:ind w:left="0" w:firstLine="518"/>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Elephants are the largest land animals alive today. African elephants live in family groups called herds (群).__</w:t>
      </w:r>
      <w:r>
        <w:rPr>
          <w:rFonts w:hint="eastAsia" w:hAnsi="Times New Roman" w:cs="Times New Roman"/>
          <w:b w:val="0"/>
          <w:color w:val="000000"/>
          <w:sz w:val="21"/>
          <w:szCs w:val="21"/>
          <w:lang w:val="en-US" w:eastAsia="zh-CN"/>
        </w:rPr>
        <w:t>____</w:t>
      </w:r>
      <w:r>
        <w:rPr>
          <w:rFonts w:hint="default" w:ascii="Times New Roman" w:hAnsi="Times New Roman" w:eastAsia="宋体" w:cs="Times New Roman"/>
          <w:b w:val="0"/>
          <w:color w:val="000000"/>
          <w:sz w:val="21"/>
          <w:szCs w:val="21"/>
        </w:rPr>
        <w:t>51_</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 xml:space="preserve">_ The leader of the herd is an old mother elephant. She is the matriarch (族长).A herd may have as few as eight or as many as 100 elephants. The other elephants follow the matriarch. </w:t>
      </w:r>
      <w:r>
        <w:rPr>
          <w:rFonts w:hint="eastAsia" w:hAnsi="Times New Roman" w:cs="Times New Roman"/>
          <w:b w:val="0"/>
          <w:color w:val="000000"/>
          <w:sz w:val="21"/>
          <w:szCs w:val="21"/>
          <w:lang w:val="en-US" w:eastAsia="zh-CN"/>
        </w:rPr>
        <w:t>_____</w:t>
      </w:r>
      <w:r>
        <w:rPr>
          <w:rFonts w:hint="default" w:ascii="Times New Roman" w:hAnsi="Times New Roman" w:eastAsia="宋体" w:cs="Times New Roman"/>
          <w:b w:val="0"/>
          <w:color w:val="000000"/>
          <w:sz w:val="21"/>
          <w:szCs w:val="21"/>
        </w:rPr>
        <w:t>52</w:t>
      </w:r>
      <w:r>
        <w:rPr>
          <w:rFonts w:hint="eastAsia" w:hAnsi="Times New Roman" w:cs="Times New Roman"/>
          <w:b w:val="0"/>
          <w:color w:val="000000"/>
          <w:sz w:val="21"/>
          <w:szCs w:val="21"/>
          <w:lang w:val="en-US" w:eastAsia="zh-CN"/>
        </w:rPr>
        <w:t>_______</w:t>
      </w:r>
      <w:r>
        <w:rPr>
          <w:rFonts w:hint="default" w:ascii="Times New Roman" w:hAnsi="Times New Roman" w:eastAsia="宋体" w:cs="Times New Roman"/>
          <w:b w:val="0"/>
          <w:color w:val="000000"/>
          <w:sz w:val="21"/>
          <w:szCs w:val="21"/>
        </w:rPr>
        <w:t>__.</w:t>
      </w:r>
    </w:p>
    <w:p>
      <w:pPr>
        <w:pStyle w:val="169"/>
        <w:spacing w:line="240" w:lineRule="auto"/>
        <w:ind w:left="0" w:firstLine="518"/>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_</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_53</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__. And they also learn from life. Baby elephants stay with their mothers until they are fully grown at about ten years old. Elephants live to be 50 or 60 years old. Elephants are smart animals with long memories. In the dry season, a matriarch can remember where water was found in the past. The herd will follow her there. _</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_54__.</w:t>
      </w:r>
    </w:p>
    <w:p>
      <w:pPr>
        <w:pStyle w:val="169"/>
        <w:spacing w:after="142" w:line="240" w:lineRule="auto"/>
        <w:ind w:left="0" w:firstLine="518"/>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Elephants talk to each other with rumbling sound. __</w:t>
      </w:r>
      <w:r>
        <w:rPr>
          <w:rFonts w:hint="eastAsia" w:hAnsi="Times New Roman" w:cs="Times New Roman"/>
          <w:b w:val="0"/>
          <w:color w:val="000000"/>
          <w:sz w:val="21"/>
          <w:szCs w:val="21"/>
          <w:lang w:val="en-US" w:eastAsia="zh-CN"/>
        </w:rPr>
        <w:t>____</w:t>
      </w:r>
      <w:r>
        <w:rPr>
          <w:rFonts w:hint="default" w:ascii="Times New Roman" w:hAnsi="Times New Roman" w:eastAsia="宋体" w:cs="Times New Roman"/>
          <w:b w:val="0"/>
          <w:color w:val="000000"/>
          <w:sz w:val="21"/>
          <w:szCs w:val="21"/>
        </w:rPr>
        <w:t>55</w:t>
      </w:r>
      <w:r>
        <w:rPr>
          <w:rFonts w:hint="eastAsia" w:hAnsi="Times New Roman" w:cs="Times New Roman"/>
          <w:b w:val="0"/>
          <w:color w:val="000000"/>
          <w:sz w:val="21"/>
          <w:szCs w:val="21"/>
          <w:lang w:val="en-US" w:eastAsia="zh-CN"/>
        </w:rPr>
        <w:t>__</w:t>
      </w:r>
      <w:r>
        <w:rPr>
          <w:rFonts w:hint="default" w:ascii="Times New Roman" w:hAnsi="Times New Roman" w:eastAsia="宋体" w:cs="Times New Roman"/>
          <w:b w:val="0"/>
          <w:color w:val="000000"/>
          <w:sz w:val="21"/>
          <w:szCs w:val="21"/>
        </w:rPr>
        <w:t>__. Elephants hear sounds not only with their ears, but also with their feet, and even trunks (long noses of the elephants). They also greet each other by touching with their trunks and feet. If danger appears, mothers beat their ears to call their babies to them.</w:t>
      </w:r>
    </w:p>
    <w:tbl>
      <w:tblPr>
        <w:tblStyle w:val="35"/>
        <w:tblW w:w="94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1" w:hRule="atLeast"/>
          <w:jc w:val="center"/>
        </w:trPr>
        <w:tc>
          <w:tcPr>
            <w:tcW w:w="9408"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 Some rumbling sounds are so low and deep that people are unable to hear them.</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B. All of the elephants in the herd take care of each other.</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C. Elephants learn by watching and copying other elephants</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D. She can also remember the safest place for baby elephants to cross a fast-moving river.</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È. Elephants can't communicate with other animals.</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F. Because she knows how to keep them safe from coming danger.</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G Elephants are born with the ability to learn.</w:t>
            </w:r>
          </w:p>
        </w:tc>
      </w:tr>
    </w:tbl>
    <w:p>
      <w:pPr>
        <w:pStyle w:val="169"/>
        <w:spacing w:before="142" w:line="240" w:lineRule="auto"/>
        <w:ind w:firstLine="0"/>
        <w:jc w:val="both"/>
        <w:rPr>
          <w:rFonts w:hint="default" w:ascii="Times New Roman" w:hAnsi="Times New Roman" w:eastAsia="宋体" w:cs="Times New Roman"/>
          <w:b w:val="0"/>
          <w:color w:val="000000"/>
          <w:sz w:val="21"/>
          <w:szCs w:val="21"/>
        </w:rPr>
      </w:pPr>
    </w:p>
    <w:p>
      <w:pPr>
        <w:pStyle w:val="169"/>
        <w:spacing w:before="142"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V.完成句子：根据汉语意思，用单词或短语完成下列英文句子（共5小题，计10 分）</w:t>
      </w:r>
    </w:p>
    <w:p>
      <w:pPr>
        <w:pStyle w:val="169"/>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56.老师警告这些男孩子们不要去河里游泳。</w:t>
      </w:r>
    </w:p>
    <w:p>
      <w:pPr>
        <w:pStyle w:val="169"/>
        <w:spacing w:line="240" w:lineRule="auto"/>
        <w:ind w:left="400" w:leftChars="20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The teacher </w:t>
      </w:r>
      <w:r>
        <w:rPr>
          <w:rFonts w:hint="eastAsia" w:hAnsi="Times New Roman" w:cs="Times New Roman"/>
          <w:b w:val="0"/>
          <w:color w:val="000000"/>
          <w:sz w:val="21"/>
          <w:szCs w:val="21"/>
          <w:lang w:val="en-US" w:eastAsia="zh-CN"/>
        </w:rPr>
        <w:t>______________</w:t>
      </w:r>
      <w:r>
        <w:rPr>
          <w:rFonts w:hint="default" w:ascii="Times New Roman" w:hAnsi="Times New Roman" w:eastAsia="宋体" w:cs="Times New Roman"/>
          <w:b w:val="0"/>
          <w:color w:val="000000"/>
          <w:sz w:val="21"/>
          <w:szCs w:val="21"/>
        </w:rPr>
        <w:t>swim in the river.</w:t>
      </w:r>
    </w:p>
    <w:p>
      <w:pPr>
        <w:pStyle w:val="169"/>
        <w:spacing w:line="240" w:lineRule="auto"/>
        <w:ind w:left="0" w:firstLine="6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57.我弟弟经常在家打扮成蜘蛛侠的样子。</w:t>
      </w:r>
    </w:p>
    <w:p>
      <w:pPr>
        <w:pStyle w:val="169"/>
        <w:spacing w:line="240" w:lineRule="auto"/>
        <w:ind w:left="400" w:leftChars="20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My brother often</w:t>
      </w:r>
      <w:r>
        <w:rPr>
          <w:rFonts w:hint="eastAsia" w:hAnsi="Times New Roman" w:cs="Times New Roman"/>
          <w:b w:val="0"/>
          <w:color w:val="000000"/>
          <w:sz w:val="21"/>
          <w:szCs w:val="21"/>
          <w:lang w:val="en-US" w:eastAsia="zh-CN"/>
        </w:rPr>
        <w:t>________________</w:t>
      </w:r>
      <w:r>
        <w:rPr>
          <w:rFonts w:hint="default" w:ascii="Times New Roman" w:hAnsi="Times New Roman" w:eastAsia="宋体" w:cs="Times New Roman"/>
          <w:b w:val="0"/>
          <w:color w:val="000000"/>
          <w:sz w:val="21"/>
          <w:szCs w:val="21"/>
        </w:rPr>
        <w:t xml:space="preserve"> the spiderman at home.</w:t>
      </w:r>
    </w:p>
    <w:p>
      <w:pPr>
        <w:pStyle w:val="169"/>
        <w:spacing w:line="240" w:lineRule="auto"/>
        <w:ind w:left="0" w:firstLine="6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58.你的阅读速度取决于你的词汇量和阅读习惯。</w:t>
      </w:r>
    </w:p>
    <w:p>
      <w:pPr>
        <w:pStyle w:val="169"/>
        <w:tabs>
          <w:tab w:val="left" w:pos="-229"/>
          <w:tab w:val="left" w:pos="1108"/>
          <w:tab w:val="center" w:pos="3488"/>
          <w:tab w:val="center" w:pos="6150"/>
        </w:tabs>
        <w:spacing w:line="240" w:lineRule="auto"/>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Your reading speed</w:t>
      </w:r>
      <w:r>
        <w:rPr>
          <w:rFonts w:hint="eastAsia" w:hAnsi="Times New Roman" w:cs="Times New Roman"/>
          <w:b w:val="0"/>
          <w:color w:val="000000"/>
          <w:sz w:val="21"/>
          <w:szCs w:val="21"/>
          <w:lang w:val="en-US" w:eastAsia="zh-CN"/>
        </w:rPr>
        <w:t>_____________</w:t>
      </w:r>
      <w:r>
        <w:rPr>
          <w:rFonts w:hint="default" w:ascii="Times New Roman" w:hAnsi="Times New Roman" w:eastAsia="宋体" w:cs="Times New Roman"/>
          <w:b w:val="0"/>
          <w:color w:val="000000"/>
          <w:sz w:val="21"/>
          <w:szCs w:val="21"/>
        </w:rPr>
        <w:t>your vocabulary and reading habits.</w:t>
      </w:r>
    </w:p>
    <w:p>
      <w:pPr>
        <w:pStyle w:val="169"/>
        <w:spacing w:line="240" w:lineRule="auto"/>
        <w:ind w:left="0" w:firstLine="6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59.如今在网上购物很方便。</w:t>
      </w:r>
    </w:p>
    <w:p>
      <w:pPr>
        <w:pStyle w:val="169"/>
        <w:spacing w:line="240" w:lineRule="auto"/>
        <w:ind w:left="400" w:leftChars="200" w:firstLine="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It's _</w:t>
      </w:r>
      <w:r>
        <w:rPr>
          <w:rFonts w:hint="eastAsia" w:hAnsi="Times New Roman" w:cs="Times New Roman"/>
          <w:b w:val="0"/>
          <w:color w:val="000000"/>
          <w:sz w:val="21"/>
          <w:szCs w:val="21"/>
          <w:lang w:val="en-US" w:eastAsia="zh-CN"/>
        </w:rPr>
        <w:t>______</w:t>
      </w:r>
      <w:r>
        <w:rPr>
          <w:rFonts w:hint="default" w:ascii="Times New Roman" w:hAnsi="Times New Roman" w:eastAsia="宋体" w:cs="Times New Roman"/>
          <w:b w:val="0"/>
          <w:color w:val="000000"/>
          <w:sz w:val="21"/>
          <w:szCs w:val="21"/>
        </w:rPr>
        <w:t>_ to shop online nowadays.</w:t>
      </w:r>
    </w:p>
    <w:p>
      <w:pPr>
        <w:numPr>
          <w:ilvl w:val="0"/>
          <w:numId w:val="10"/>
        </w:numPr>
        <w:spacing w:line="240" w:lineRule="auto"/>
        <w:ind w:left="0" w:firstLine="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新冠疫苗在中国研制成功，这消息太让人振奋了！</w:t>
      </w:r>
    </w:p>
    <w:p>
      <w:pPr>
        <w:numPr>
          <w:ilvl w:val="0"/>
          <w:numId w:val="0"/>
        </w:numPr>
        <w:spacing w:line="240" w:lineRule="auto"/>
        <w:ind w:leftChars="0" w:firstLine="21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The COVID-19 vaccine has been developed successfully in China.</w:t>
      </w:r>
      <w:r>
        <w:rPr>
          <w:rFonts w:hint="eastAsia" w:hAnsi="Times New Roman" w:cs="Times New Roman"/>
          <w:sz w:val="21"/>
          <w:szCs w:val="21"/>
          <w:lang w:val="en-US" w:eastAsia="zh-CN"/>
        </w:rPr>
        <w:t>__________</w:t>
      </w: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it is !</w:t>
      </w:r>
    </w:p>
    <w:p>
      <w:pPr>
        <w:numPr>
          <w:ilvl w:val="0"/>
          <w:numId w:val="0"/>
        </w:numPr>
        <w:spacing w:line="240" w:lineRule="auto"/>
        <w:ind w:leftChars="0" w:firstLine="210"/>
        <w:jc w:val="both"/>
        <w:rPr>
          <w:rFonts w:hint="default" w:ascii="Times New Roman" w:hAnsi="Times New Roman" w:eastAsia="宋体" w:cs="Times New Roman"/>
          <w:b w:val="0"/>
          <w:color w:val="000000"/>
          <w:sz w:val="21"/>
          <w:szCs w:val="21"/>
        </w:rPr>
      </w:pP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VI.短文填空：用方框中所给单词的适当形式填空，使短文完整正确。（每个单词限用一次。每空限填一个单词。）（共10小题，计10分）</w:t>
      </w:r>
    </w:p>
    <w:p>
      <w:pPr>
        <w:spacing w:line="240" w:lineRule="auto"/>
        <w:ind w:left="0" w:firstLine="514"/>
        <w:jc w:val="both"/>
        <w:rPr>
          <w:rFonts w:hint="default" w:ascii="Times New Roman" w:hAnsi="Times New Roman" w:eastAsia="宋体" w:cs="Times New Roman"/>
          <w:b w:val="0"/>
          <w:color w:val="000000"/>
          <w:sz w:val="21"/>
          <w:szCs w:val="21"/>
        </w:rPr>
      </w:pPr>
    </w:p>
    <w:p>
      <w:pPr>
        <w:spacing w:line="240" w:lineRule="auto"/>
        <w:ind w:left="0" w:firstLine="514"/>
        <w:jc w:val="center"/>
        <w:rPr>
          <w:rFonts w:hint="default" w:ascii="Times New Roman" w:hAnsi="Times New Roman" w:eastAsia="宋体" w:cs="Times New Roman"/>
          <w:b w:val="0"/>
          <w:color w:val="000000"/>
          <w:sz w:val="21"/>
          <w:szCs w:val="21"/>
        </w:rPr>
      </w:pPr>
      <w:r>
        <w:rPr>
          <w:rFonts w:hint="default" w:ascii="Times New Roman" w:hAnsi="Times New Roman" w:eastAsia="宋体" w:cs="Times New Roman"/>
          <w:b/>
          <w:bCs/>
          <w:color w:val="000000"/>
          <w:sz w:val="21"/>
          <w:szCs w:val="21"/>
        </w:rPr>
        <w:t>w</w:t>
      </w:r>
      <w:r>
        <w:rPr>
          <w:rFonts w:hint="eastAsia" w:hAnsi="Times New Roman" w:cs="Times New Roman"/>
          <w:b/>
          <w:bCs/>
          <w:color w:val="000000"/>
          <w:sz w:val="21"/>
          <w:szCs w:val="21"/>
          <w:lang w:val="en-US" w:eastAsia="zh-CN"/>
        </w:rPr>
        <w:t>ar</w:t>
      </w:r>
      <w:r>
        <w:rPr>
          <w:rFonts w:hint="default" w:ascii="Times New Roman" w:hAnsi="Times New Roman" w:eastAsia="宋体" w:cs="Times New Roman"/>
          <w:b/>
          <w:bCs/>
          <w:color w:val="000000"/>
          <w:sz w:val="21"/>
          <w:szCs w:val="21"/>
        </w:rPr>
        <w:t xml:space="preserve">m </w:t>
      </w:r>
      <w:r>
        <w:rPr>
          <w:rFonts w:hint="eastAsia" w:hAnsi="Times New Roman" w:cs="Times New Roman"/>
          <w:b/>
          <w:bCs/>
          <w:color w:val="000000"/>
          <w:sz w:val="21"/>
          <w:szCs w:val="21"/>
          <w:lang w:val="en-US" w:eastAsia="zh-CN"/>
        </w:rPr>
        <w:t>,</w:t>
      </w:r>
      <w:r>
        <w:rPr>
          <w:rFonts w:hint="default" w:ascii="Times New Roman" w:hAnsi="Times New Roman" w:eastAsia="宋体" w:cs="Times New Roman"/>
          <w:b/>
          <w:bCs/>
          <w:color w:val="000000"/>
          <w:sz w:val="21"/>
          <w:szCs w:val="21"/>
        </w:rPr>
        <w:t>d</w:t>
      </w:r>
      <w:r>
        <w:rPr>
          <w:rFonts w:hint="eastAsia" w:hAnsi="Times New Roman" w:cs="Times New Roman"/>
          <w:b/>
          <w:bCs/>
          <w:color w:val="000000"/>
          <w:sz w:val="21"/>
          <w:szCs w:val="21"/>
          <w:lang w:val="en-US" w:eastAsia="zh-CN"/>
        </w:rPr>
        <w:t>i</w:t>
      </w:r>
      <w:r>
        <w:rPr>
          <w:rFonts w:hint="default" w:ascii="Times New Roman" w:hAnsi="Times New Roman" w:eastAsia="宋体" w:cs="Times New Roman"/>
          <w:b/>
          <w:bCs/>
          <w:color w:val="000000"/>
          <w:sz w:val="21"/>
          <w:szCs w:val="21"/>
        </w:rPr>
        <w:t xml:space="preserve">e </w:t>
      </w:r>
      <w:r>
        <w:rPr>
          <w:rFonts w:hint="eastAsia" w:hAnsi="Times New Roman" w:cs="Times New Roman"/>
          <w:b/>
          <w:bCs/>
          <w:color w:val="000000"/>
          <w:sz w:val="21"/>
          <w:szCs w:val="21"/>
          <w:lang w:val="en-US" w:eastAsia="zh-CN"/>
        </w:rPr>
        <w:t>,</w:t>
      </w:r>
      <w:r>
        <w:rPr>
          <w:rFonts w:hint="default" w:ascii="Times New Roman" w:hAnsi="Times New Roman" w:eastAsia="宋体" w:cs="Times New Roman"/>
          <w:b/>
          <w:bCs/>
          <w:color w:val="000000"/>
          <w:sz w:val="21"/>
          <w:szCs w:val="21"/>
        </w:rPr>
        <w:t>tr</w:t>
      </w:r>
      <w:r>
        <w:rPr>
          <w:rFonts w:hint="eastAsia" w:hAnsi="Times New Roman" w:cs="Times New Roman"/>
          <w:b/>
          <w:bCs/>
          <w:color w:val="000000"/>
          <w:sz w:val="21"/>
          <w:szCs w:val="21"/>
          <w:lang w:val="en-US" w:eastAsia="zh-CN"/>
        </w:rPr>
        <w:t>e</w:t>
      </w:r>
      <w:r>
        <w:rPr>
          <w:rFonts w:hint="default" w:ascii="Times New Roman" w:hAnsi="Times New Roman" w:eastAsia="宋体" w:cs="Times New Roman"/>
          <w:b/>
          <w:bCs/>
          <w:color w:val="000000"/>
          <w:sz w:val="21"/>
          <w:szCs w:val="21"/>
        </w:rPr>
        <w:t xml:space="preserve">at </w:t>
      </w:r>
      <w:r>
        <w:rPr>
          <w:rFonts w:hint="eastAsia" w:hAnsi="Times New Roman" w:cs="Times New Roman"/>
          <w:b/>
          <w:bCs/>
          <w:color w:val="000000"/>
          <w:sz w:val="21"/>
          <w:szCs w:val="21"/>
          <w:lang w:val="en-US" w:eastAsia="zh-CN"/>
        </w:rPr>
        <w:t xml:space="preserve">, </w:t>
      </w:r>
      <w:r>
        <w:rPr>
          <w:rFonts w:hint="default" w:ascii="Times New Roman" w:hAnsi="Times New Roman" w:eastAsia="宋体" w:cs="Times New Roman"/>
          <w:b/>
          <w:bCs/>
          <w:color w:val="000000"/>
          <w:sz w:val="21"/>
          <w:szCs w:val="21"/>
        </w:rPr>
        <w:t>w</w:t>
      </w:r>
      <w:r>
        <w:rPr>
          <w:rFonts w:hint="eastAsia" w:hAnsi="Times New Roman" w:cs="Times New Roman"/>
          <w:b/>
          <w:bCs/>
          <w:color w:val="000000"/>
          <w:sz w:val="21"/>
          <w:szCs w:val="21"/>
          <w:lang w:val="en-US" w:eastAsia="zh-CN"/>
        </w:rPr>
        <w:t>a</w:t>
      </w:r>
      <w:r>
        <w:rPr>
          <w:rFonts w:hint="default" w:ascii="Times New Roman" w:hAnsi="Times New Roman" w:eastAsia="宋体" w:cs="Times New Roman"/>
          <w:b/>
          <w:bCs/>
          <w:color w:val="000000"/>
          <w:sz w:val="21"/>
          <w:szCs w:val="21"/>
        </w:rPr>
        <w:t>ke</w:t>
      </w:r>
      <w:r>
        <w:rPr>
          <w:rFonts w:hint="eastAsia" w:hAnsi="Times New Roman" w:cs="Times New Roman"/>
          <w:b/>
          <w:bCs/>
          <w:color w:val="000000"/>
          <w:sz w:val="21"/>
          <w:szCs w:val="21"/>
          <w:lang w:val="en-US" w:eastAsia="zh-CN"/>
        </w:rPr>
        <w:t>,</w:t>
      </w:r>
      <w:r>
        <w:rPr>
          <w:rFonts w:hint="default" w:ascii="Times New Roman" w:hAnsi="Times New Roman" w:eastAsia="宋体" w:cs="Times New Roman"/>
          <w:b/>
          <w:bCs/>
          <w:color w:val="000000"/>
          <w:sz w:val="21"/>
          <w:szCs w:val="21"/>
        </w:rPr>
        <w:t xml:space="preserve"> I </w:t>
      </w:r>
      <w:r>
        <w:rPr>
          <w:rFonts w:hint="eastAsia" w:hAnsi="Times New Roman" w:cs="Times New Roman"/>
          <w:b/>
          <w:bCs/>
          <w:color w:val="000000"/>
          <w:sz w:val="21"/>
          <w:szCs w:val="21"/>
          <w:lang w:val="en-US" w:eastAsia="zh-CN"/>
        </w:rPr>
        <w:t>,</w:t>
      </w:r>
      <w:r>
        <w:rPr>
          <w:rFonts w:hint="default" w:ascii="Times New Roman" w:hAnsi="Times New Roman" w:eastAsia="宋体" w:cs="Times New Roman"/>
          <w:b/>
          <w:bCs/>
          <w:color w:val="000000"/>
          <w:sz w:val="21"/>
          <w:szCs w:val="21"/>
        </w:rPr>
        <w:t xml:space="preserve">stay </w:t>
      </w:r>
      <w:r>
        <w:rPr>
          <w:rFonts w:hint="eastAsia" w:hAnsi="Times New Roman" w:cs="Times New Roman"/>
          <w:b/>
          <w:bCs/>
          <w:color w:val="000000"/>
          <w:sz w:val="21"/>
          <w:szCs w:val="21"/>
          <w:lang w:val="en-US" w:eastAsia="zh-CN"/>
        </w:rPr>
        <w:t>,</w:t>
      </w:r>
      <w:r>
        <w:rPr>
          <w:rFonts w:hint="default" w:ascii="Times New Roman" w:hAnsi="Times New Roman" w:eastAsia="宋体" w:cs="Times New Roman"/>
          <w:b/>
          <w:bCs/>
          <w:color w:val="000000"/>
          <w:sz w:val="21"/>
          <w:szCs w:val="21"/>
        </w:rPr>
        <w:t xml:space="preserve">from </w:t>
      </w:r>
      <w:r>
        <w:rPr>
          <w:rFonts w:hint="eastAsia" w:hAnsi="Times New Roman" w:cs="Times New Roman"/>
          <w:b/>
          <w:bCs/>
          <w:color w:val="000000"/>
          <w:sz w:val="21"/>
          <w:szCs w:val="21"/>
          <w:lang w:val="en-US" w:eastAsia="zh-CN"/>
        </w:rPr>
        <w:t>,</w:t>
      </w:r>
      <w:r>
        <w:rPr>
          <w:rFonts w:hint="default" w:ascii="Times New Roman" w:hAnsi="Times New Roman" w:eastAsia="宋体" w:cs="Times New Roman"/>
          <w:b/>
          <w:bCs/>
          <w:color w:val="000000"/>
          <w:sz w:val="21"/>
          <w:szCs w:val="21"/>
        </w:rPr>
        <w:t>good</w:t>
      </w:r>
      <w:r>
        <w:rPr>
          <w:rFonts w:hint="eastAsia" w:hAnsi="Times New Roman" w:cs="Times New Roman"/>
          <w:b/>
          <w:bCs/>
          <w:color w:val="000000"/>
          <w:sz w:val="21"/>
          <w:szCs w:val="21"/>
          <w:lang w:val="en-US" w:eastAsia="zh-CN"/>
        </w:rPr>
        <w:t>,</w:t>
      </w:r>
      <w:r>
        <w:rPr>
          <w:rFonts w:hint="default" w:ascii="Times New Roman" w:hAnsi="Times New Roman" w:eastAsia="宋体" w:cs="Times New Roman"/>
          <w:b/>
          <w:bCs/>
          <w:color w:val="000000"/>
          <w:sz w:val="21"/>
          <w:szCs w:val="21"/>
        </w:rPr>
        <w:t xml:space="preserve"> l</w:t>
      </w:r>
      <w:r>
        <w:rPr>
          <w:rFonts w:hint="eastAsia" w:hAnsi="Times New Roman" w:cs="Times New Roman"/>
          <w:b/>
          <w:bCs/>
          <w:color w:val="000000"/>
          <w:sz w:val="21"/>
          <w:szCs w:val="21"/>
          <w:lang w:val="en-US" w:eastAsia="zh-CN"/>
        </w:rPr>
        <w:t>a</w:t>
      </w:r>
      <w:r>
        <w:rPr>
          <w:rFonts w:hint="default" w:ascii="Times New Roman" w:hAnsi="Times New Roman" w:eastAsia="宋体" w:cs="Times New Roman"/>
          <w:b/>
          <w:bCs/>
          <w:color w:val="000000"/>
          <w:sz w:val="21"/>
          <w:szCs w:val="21"/>
        </w:rPr>
        <w:t xml:space="preserve">y </w:t>
      </w:r>
      <w:r>
        <w:rPr>
          <w:rFonts w:hint="eastAsia" w:hAnsi="Times New Roman" w:cs="Times New Roman"/>
          <w:b/>
          <w:bCs/>
          <w:color w:val="000000"/>
          <w:sz w:val="21"/>
          <w:szCs w:val="21"/>
          <w:lang w:val="en-US" w:eastAsia="zh-CN"/>
        </w:rPr>
        <w:t xml:space="preserve">, </w:t>
      </w:r>
      <w:r>
        <w:rPr>
          <w:rFonts w:hint="default" w:ascii="Times New Roman" w:hAnsi="Times New Roman" w:eastAsia="宋体" w:cs="Times New Roman"/>
          <w:b/>
          <w:bCs/>
          <w:color w:val="000000"/>
          <w:sz w:val="21"/>
          <w:szCs w:val="21"/>
        </w:rPr>
        <w:t>re</w:t>
      </w:r>
      <w:r>
        <w:rPr>
          <w:rFonts w:hint="eastAsia" w:hAnsi="Times New Roman" w:cs="Times New Roman"/>
          <w:b/>
          <w:bCs/>
          <w:color w:val="000000"/>
          <w:sz w:val="21"/>
          <w:szCs w:val="21"/>
          <w:lang w:val="en-US" w:eastAsia="zh-CN"/>
        </w:rPr>
        <w:t>lat</w:t>
      </w:r>
      <w:r>
        <w:rPr>
          <w:rFonts w:hint="default" w:ascii="Times New Roman" w:hAnsi="Times New Roman" w:eastAsia="宋体" w:cs="Times New Roman"/>
          <w:b/>
          <w:bCs/>
          <w:color w:val="000000"/>
          <w:sz w:val="21"/>
          <w:szCs w:val="21"/>
        </w:rPr>
        <w:t>ive</w:t>
      </w:r>
    </w:p>
    <w:p>
      <w:pPr>
        <w:spacing w:line="240" w:lineRule="auto"/>
        <w:ind w:left="0" w:firstLine="514"/>
        <w:jc w:val="both"/>
        <w:rPr>
          <w:rFonts w:hint="eastAsia" w:ascii="Times New Roman" w:hAnsi="Times New Roman" w:eastAsia="宋体" w:cs="Times New Roman"/>
          <w:b w:val="0"/>
          <w:color w:val="000000"/>
          <w:sz w:val="21"/>
          <w:szCs w:val="21"/>
          <w:lang w:eastAsia="zh-CN"/>
        </w:rPr>
      </w:pPr>
    </w:p>
    <w:p>
      <w:pPr>
        <w:spacing w:line="240" w:lineRule="auto"/>
        <w:ind w:left="0" w:firstLine="5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In a small house lived a poor man, he had two children named Andy and Mary. One winter evening, Andy and Mary were __ 61 _ at home when they heard someone knocking on the window. A child cried,“ Please let me in ! I'm a poor child. I don't have any __62____ here. If you don't let me in, I will be __63__</w:t>
      </w:r>
    </w:p>
    <w:p>
      <w:pPr>
        <w:spacing w:line="240" w:lineRule="auto"/>
        <w:ind w:left="0" w:firstLine="5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Andy and Mary opened the door, " Come in ! We have no much to__64_____ you , but we'll share whatever we have with you.</w:t>
      </w:r>
    </w:p>
    <w:p>
      <w:pPr>
        <w:spacing w:line="240" w:lineRule="auto"/>
        <w:ind w:left="0" w:firstLine="356"/>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The child came in and the__65__of the fire made him comfortable. The children gave him the___66__ food they had. " You must be tired, lie down on my bed." Andy and Mary __67__ him on the bed and covered him over.</w:t>
      </w:r>
    </w:p>
    <w:p>
      <w:pPr>
        <w:spacing w:line="240" w:lineRule="auto"/>
        <w:ind w:left="0" w:firstLine="5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The next morning, some sweet music __68__ up Andy and Mary, they went outside to see what happened.</w:t>
      </w:r>
    </w:p>
    <w:p>
      <w:pPr>
        <w:spacing w:line="240" w:lineRule="auto"/>
        <w:ind w:left="0" w:firstLine="514"/>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To their surprise, a group of children were singing in front of the house. The poor child walked to Andy and Mary. He broke a branch (树枝) __69__ a tree near the house and planted it in the ground. " I'm an angle," he said, " You cared for __70__. You are kind children.This branch will become a tree and bring you fruit year by year."</w:t>
      </w:r>
    </w:p>
    <w:p>
      <w:pPr>
        <w:spacing w:line="240" w:lineRule="auto"/>
        <w:ind w:left="0" w:firstLine="514"/>
        <w:jc w:val="both"/>
        <w:rPr>
          <w:rFonts w:hint="default" w:ascii="Times New Roman" w:hAnsi="Times New Roman" w:eastAsia="宋体" w:cs="Times New Roman"/>
          <w:b w:val="0"/>
          <w:color w:val="000000"/>
          <w:sz w:val="21"/>
          <w:szCs w:val="21"/>
        </w:rPr>
      </w:pP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VII.任务型阅读：阅读下面短文，根据短文内容，完成下列各题。（共5小题，计10分）</w:t>
      </w:r>
    </w:p>
    <w:p>
      <w:pPr>
        <w:spacing w:before="0" w:line="240" w:lineRule="auto"/>
        <w:ind w:left="0" w:firstLine="5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Children's lives have changed greatly over the last 50 years. I have four brothers and sisters. We used to play board games in the living room , spend days in the street with the other neighborhood children,and ride bikes to tour around the town.</w:t>
      </w:r>
    </w:p>
    <w:p>
      <w:pPr>
        <w:spacing w:line="240" w:lineRule="auto"/>
        <w:ind w:left="0" w:firstLine="5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These days, in the UK at least, the nature of childhood has changed greatly. Firstly, families are getting smaller, as more and more families have only one child. It is common for both parents to work outside, and it seems that no one could possibly afford to have more than one child. As a result, today's children spend much of their time alone. Another great change is that children today spend a lot of their free time at home, inside. This is because parents worry about real or imagined dangers, so they wouldn't let their children play outside by themselves.Finally, the way children play is completely different. Almost every home has at least one computer and many children have a mobile phone. Mobile games have replaced the board games and other interesting activities of my childhood. However, the fact is that playing mobile games alone can make people feel lonelier.</w:t>
      </w:r>
    </w:p>
    <w:p>
      <w:pPr>
        <w:spacing w:line="240" w:lineRule="auto"/>
        <w:ind w:left="0" w:firstLine="514"/>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Do these changes mean that children today have a less relaxing childhood than I had? I personally believe that </w:t>
      </w:r>
      <w:r>
        <w:rPr>
          <w:rFonts w:hint="default" w:ascii="Times New Roman" w:hAnsi="Times New Roman" w:eastAsia="宋体" w:cs="Times New Roman"/>
          <w:b/>
          <w:bCs/>
          <w:color w:val="000000"/>
          <w:sz w:val="21"/>
          <w:szCs w:val="21"/>
          <w:u w:val="single"/>
        </w:rPr>
        <w:t>they</w:t>
      </w:r>
      <w:r>
        <w:rPr>
          <w:rFonts w:hint="default" w:ascii="Times New Roman" w:hAnsi="Times New Roman" w:eastAsia="宋体" w:cs="Times New Roman"/>
          <w:b w:val="0"/>
          <w:color w:val="000000"/>
          <w:sz w:val="21"/>
          <w:szCs w:val="21"/>
        </w:rPr>
        <w:t xml:space="preserve"> do.</w:t>
      </w:r>
    </w:p>
    <w:p>
      <w:pPr>
        <w:spacing w:line="240" w:lineRule="auto"/>
        <w:ind w:left="0" w:firstLine="514"/>
        <w:jc w:val="both"/>
        <w:rPr>
          <w:rFonts w:hint="default" w:ascii="Times New Roman" w:hAnsi="Times New Roman" w:eastAsia="宋体" w:cs="Times New Roman"/>
          <w:b w:val="0"/>
          <w:color w:val="000000"/>
          <w:sz w:val="21"/>
          <w:szCs w:val="21"/>
        </w:rPr>
      </w:pPr>
    </w:p>
    <w:p>
      <w:pPr>
        <w:numPr>
          <w:ilvl w:val="0"/>
          <w:numId w:val="11"/>
        </w:numPr>
        <w:spacing w:line="240" w:lineRule="auto"/>
        <w:ind w:left="356" w:firstLine="176"/>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How many changes in the UK does the article mainly talk about? </w:t>
      </w:r>
    </w:p>
    <w:p>
      <w:pPr>
        <w:numPr>
          <w:ilvl w:val="0"/>
          <w:numId w:val="0"/>
        </w:numPr>
        <w:spacing w:line="240" w:lineRule="auto"/>
        <w:ind w:left="532" w:leftChars="0"/>
        <w:jc w:val="both"/>
        <w:rPr>
          <w:rFonts w:hint="eastAsia" w:hAnsi="Times New Roman" w:cs="Times New Roman"/>
          <w:b w:val="0"/>
          <w:color w:val="000000"/>
          <w:sz w:val="21"/>
          <w:szCs w:val="21"/>
          <w:lang w:val="en-US" w:eastAsia="zh-CN"/>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It mainly talks about </w:t>
      </w:r>
      <w:r>
        <w:rPr>
          <w:rFonts w:hint="eastAsia" w:hAnsi="Times New Roman" w:cs="Times New Roman"/>
          <w:b w:val="0"/>
          <w:color w:val="000000"/>
          <w:sz w:val="21"/>
          <w:szCs w:val="21"/>
          <w:lang w:val="en-US" w:eastAsia="zh-CN"/>
        </w:rPr>
        <w:t>________</w:t>
      </w:r>
      <w:r>
        <w:rPr>
          <w:rFonts w:hint="default" w:ascii="Times New Roman" w:hAnsi="Times New Roman" w:eastAsia="宋体" w:cs="Times New Roman"/>
          <w:b w:val="0"/>
          <w:color w:val="000000"/>
          <w:sz w:val="21"/>
          <w:szCs w:val="21"/>
        </w:rPr>
        <w:t>__</w:t>
      </w:r>
      <w:r>
        <w:rPr>
          <w:rFonts w:hint="eastAsia" w:hAnsi="Times New Roman" w:cs="Times New Roman"/>
          <w:b w:val="0"/>
          <w:color w:val="000000"/>
          <w:sz w:val="21"/>
          <w:szCs w:val="21"/>
          <w:lang w:val="en-US" w:eastAsia="zh-CN"/>
        </w:rPr>
        <w:t>.</w:t>
      </w:r>
    </w:p>
    <w:p>
      <w:pPr>
        <w:numPr>
          <w:ilvl w:val="0"/>
          <w:numId w:val="0"/>
        </w:numPr>
        <w:spacing w:line="240" w:lineRule="auto"/>
        <w:ind w:left="532" w:leftChars="0"/>
        <w:jc w:val="both"/>
        <w:rPr>
          <w:rFonts w:hint="default" w:hAnsi="Times New Roman" w:cs="Times New Roman"/>
          <w:b w:val="0"/>
          <w:color w:val="000000"/>
          <w:sz w:val="21"/>
          <w:szCs w:val="21"/>
          <w:lang w:val="en-US" w:eastAsia="zh-CN"/>
        </w:rPr>
      </w:pPr>
      <w:r>
        <w:rPr>
          <w:rFonts w:hint="eastAsia" w:hAnsi="Times New Roman" w:cs="Times New Roman"/>
          <w:b w:val="0"/>
          <w:color w:val="000000"/>
          <w:sz w:val="21"/>
          <w:szCs w:val="21"/>
          <w:lang w:val="en-US" w:eastAsia="zh-CN"/>
        </w:rPr>
        <w:t>72.Why don</w:t>
      </w:r>
      <w:r>
        <w:rPr>
          <w:rFonts w:hint="default" w:hAnsi="Times New Roman" w:cs="Times New Roman"/>
          <w:b w:val="0"/>
          <w:color w:val="000000"/>
          <w:sz w:val="21"/>
          <w:szCs w:val="21"/>
          <w:lang w:val="en-US" w:eastAsia="zh-CN"/>
        </w:rPr>
        <w:t>’</w:t>
      </w:r>
      <w:r>
        <w:rPr>
          <w:rFonts w:hint="eastAsia" w:hAnsi="Times New Roman" w:cs="Times New Roman"/>
          <w:b w:val="0"/>
          <w:color w:val="000000"/>
          <w:sz w:val="21"/>
          <w:szCs w:val="21"/>
          <w:lang w:val="en-US" w:eastAsia="zh-CN"/>
        </w:rPr>
        <w:t>t parents today allow their children to play outside alone?</w:t>
      </w:r>
    </w:p>
    <w:p>
      <w:pPr>
        <w:spacing w:line="240" w:lineRule="auto"/>
        <w:jc w:val="both"/>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Because of</w:t>
      </w:r>
      <w:r>
        <w:rPr>
          <w:rFonts w:hint="eastAsia" w:hAnsi="Times New Roman" w:cs="Times New Roman"/>
          <w:b w:val="0"/>
          <w:color w:val="000000"/>
          <w:sz w:val="21"/>
          <w:szCs w:val="21"/>
          <w:lang w:val="en-US" w:eastAsia="zh-CN"/>
        </w:rPr>
        <w:t>___________________.</w:t>
      </w:r>
    </w:p>
    <w:p>
      <w:pPr>
        <w:tabs>
          <w:tab w:val="left" w:pos="143"/>
          <w:tab w:val="right" w:pos="9415"/>
          <w:tab w:val="right" w:pos="9938"/>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sz w:val="21"/>
          <w:szCs w:val="21"/>
        </w:rPr>
        <w:tab/>
      </w:r>
      <w:r>
        <w:rPr>
          <w:rFonts w:hint="eastAsia" w:hAnsi="Times New Roman" w:cs="Times New Roman"/>
          <w:sz w:val="21"/>
          <w:szCs w:val="21"/>
          <w:lang w:val="en-US" w:eastAsia="zh-CN"/>
        </w:rPr>
        <w:t xml:space="preserve">        </w:t>
      </w:r>
      <w:r>
        <w:rPr>
          <w:rFonts w:hint="default" w:ascii="Times New Roman" w:hAnsi="Times New Roman" w:eastAsia="宋体" w:cs="Times New Roman"/>
          <w:b w:val="0"/>
          <w:color w:val="000000"/>
          <w:sz w:val="21"/>
          <w:szCs w:val="21"/>
        </w:rPr>
        <w:t xml:space="preserve">73. What will happen if children always play mobile games alone? </w:t>
      </w:r>
    </w:p>
    <w:p>
      <w:pPr>
        <w:tabs>
          <w:tab w:val="left" w:pos="143"/>
          <w:tab w:val="right" w:pos="9415"/>
          <w:tab w:val="right" w:pos="9938"/>
        </w:tabs>
        <w:spacing w:line="240" w:lineRule="auto"/>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If children always play mobile games alone, they will </w:t>
      </w:r>
      <w:r>
        <w:rPr>
          <w:rFonts w:hint="eastAsia" w:hAnsi="Times New Roman" w:cs="Times New Roman"/>
          <w:b w:val="0"/>
          <w:color w:val="000000"/>
          <w:sz w:val="21"/>
          <w:szCs w:val="21"/>
          <w:lang w:val="en-US" w:eastAsia="zh-CN"/>
        </w:rPr>
        <w:t>_________________.</w:t>
      </w:r>
      <w:r>
        <w:rPr>
          <w:rFonts w:hint="default" w:ascii="Times New Roman" w:hAnsi="Times New Roman" w:eastAsia="宋体" w:cs="Times New Roman"/>
          <w:sz w:val="21"/>
          <w:szCs w:val="21"/>
        </w:rPr>
        <w:tab/>
      </w:r>
    </w:p>
    <w:p>
      <w:pPr>
        <w:numPr>
          <w:ilvl w:val="0"/>
          <w:numId w:val="12"/>
        </w:numPr>
        <w:spacing w:line="240" w:lineRule="auto"/>
        <w:ind w:left="594" w:firstLine="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In the passage,what does the underlined word “they" refer to? </w:t>
      </w:r>
    </w:p>
    <w:p>
      <w:pPr>
        <w:numPr>
          <w:ilvl w:val="0"/>
          <w:numId w:val="0"/>
        </w:numPr>
        <w:spacing w:line="240" w:lineRule="auto"/>
        <w:ind w:left="594" w:leftChars="0"/>
        <w:jc w:val="both"/>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In the passage, the underlined word “they" refers to</w:t>
      </w:r>
      <w:r>
        <w:rPr>
          <w:rFonts w:hint="eastAsia" w:hAnsi="Times New Roman" w:cs="Times New Roman"/>
          <w:b w:val="0"/>
          <w:color w:val="000000"/>
          <w:sz w:val="21"/>
          <w:szCs w:val="21"/>
          <w:lang w:val="en-US" w:eastAsia="zh-CN"/>
        </w:rPr>
        <w:t>_________________.</w:t>
      </w:r>
    </w:p>
    <w:p>
      <w:pPr>
        <w:spacing w:line="240" w:lineRule="auto"/>
        <w:ind w:left="0" w:firstLine="59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75. What is the passage mainly about?</w:t>
      </w:r>
    </w:p>
    <w:p>
      <w:pPr>
        <w:spacing w:line="240" w:lineRule="auto"/>
        <w:jc w:val="both"/>
        <w:rPr>
          <w:rFonts w:hint="eastAsia" w:hAnsi="Times New Roman" w:cs="Times New Roman"/>
          <w:b w:val="0"/>
          <w:color w:val="000000"/>
          <w:sz w:val="21"/>
          <w:szCs w:val="21"/>
          <w:lang w:val="en-US" w:eastAsia="zh-CN"/>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It is mainly about</w:t>
      </w:r>
      <w:r>
        <w:rPr>
          <w:rFonts w:hint="eastAsia" w:hAnsi="Times New Roman" w:cs="Times New Roman"/>
          <w:b w:val="0"/>
          <w:color w:val="000000"/>
          <w:sz w:val="21"/>
          <w:szCs w:val="21"/>
          <w:lang w:val="en-US" w:eastAsia="zh-CN"/>
        </w:rPr>
        <w:t>_________________.</w:t>
      </w:r>
    </w:p>
    <w:p>
      <w:pPr>
        <w:spacing w:line="240" w:lineRule="auto"/>
        <w:jc w:val="both"/>
        <w:rPr>
          <w:rFonts w:hint="default" w:hAnsi="Times New Roman" w:cs="Times New Roman"/>
          <w:b w:val="0"/>
          <w:color w:val="000000"/>
          <w:sz w:val="21"/>
          <w:szCs w:val="21"/>
          <w:lang w:val="en-US" w:eastAsia="zh-CN"/>
        </w:rPr>
      </w:pPr>
    </w:p>
    <w:p>
      <w:pPr>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VIII.补全对话（共5小题，计5分）</w:t>
      </w:r>
    </w:p>
    <w:p>
      <w:pPr>
        <w:spacing w:line="240" w:lineRule="auto"/>
        <w:ind w:firstLine="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A: Excuse me,sir.76. </w:t>
      </w:r>
      <w:r>
        <w:rPr>
          <w:rFonts w:hint="eastAsia" w:hAnsi="Times New Roman" w:cs="Times New Roman"/>
          <w:b w:val="0"/>
          <w:color w:val="000000"/>
          <w:sz w:val="21"/>
          <w:szCs w:val="21"/>
          <w:lang w:val="en-US" w:eastAsia="zh-CN"/>
        </w:rPr>
        <w:t>_________________</w:t>
      </w:r>
      <w:r>
        <w:rPr>
          <w:rFonts w:hint="default" w:ascii="Times New Roman" w:hAnsi="Times New Roman" w:eastAsia="宋体" w:cs="Times New Roman"/>
          <w:b w:val="0"/>
          <w:color w:val="000000"/>
          <w:sz w:val="21"/>
          <w:szCs w:val="21"/>
        </w:rPr>
        <w:t>？</w:t>
      </w: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 B: Of course. Go along this street, and turn left at the second crossing. Then go straight along Huayuan Road until the end. You will see the subway station on your right.</w:t>
      </w: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A:77. </w:t>
      </w:r>
      <w:r>
        <w:rPr>
          <w:rFonts w:hint="eastAsia" w:hAnsi="Times New Roman" w:cs="Times New Roman"/>
          <w:b w:val="0"/>
          <w:color w:val="000000"/>
          <w:sz w:val="21"/>
          <w:szCs w:val="21"/>
          <w:lang w:val="en-US" w:eastAsia="zh-CN"/>
        </w:rPr>
        <w:t>_________________</w:t>
      </w:r>
      <w:r>
        <w:rPr>
          <w:rFonts w:hint="default" w:ascii="Times New Roman" w:hAnsi="Times New Roman" w:eastAsia="宋体" w:cs="Times New Roman"/>
          <w:b w:val="0"/>
          <w:color w:val="000000"/>
          <w:sz w:val="21"/>
          <w:szCs w:val="21"/>
        </w:rPr>
        <w:t xml:space="preserve">？ </w:t>
      </w:r>
    </w:p>
    <w:p>
      <w:pPr>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It's about 15 minutes'</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walk.</w:t>
      </w:r>
    </w:p>
    <w:p>
      <w:pPr>
        <w:spacing w:before="0"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A: I'm in a rush.78. </w:t>
      </w:r>
      <w:r>
        <w:rPr>
          <w:rFonts w:hint="eastAsia" w:hAnsi="Times New Roman" w:cs="Times New Roman"/>
          <w:b w:val="0"/>
          <w:color w:val="000000"/>
          <w:sz w:val="21"/>
          <w:szCs w:val="21"/>
          <w:lang w:val="en-US" w:eastAsia="zh-CN"/>
        </w:rPr>
        <w:t>_________________</w:t>
      </w:r>
      <w:r>
        <w:rPr>
          <w:rFonts w:hint="default" w:ascii="Times New Roman" w:hAnsi="Times New Roman" w:eastAsia="宋体" w:cs="Times New Roman"/>
          <w:b w:val="0"/>
          <w:color w:val="000000"/>
          <w:sz w:val="21"/>
          <w:szCs w:val="21"/>
        </w:rPr>
        <w:t xml:space="preserve">？ </w:t>
      </w: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Yes, the bus stop is over there.</w:t>
      </w: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79. ___</w:t>
      </w:r>
      <w:r>
        <w:rPr>
          <w:rFonts w:hint="eastAsia" w:hAnsi="Times New Roman" w:cs="Times New Roman"/>
          <w:b w:val="0"/>
          <w:color w:val="000000"/>
          <w:sz w:val="21"/>
          <w:szCs w:val="21"/>
          <w:lang w:val="en-US" w:eastAsia="zh-CN"/>
        </w:rPr>
        <w:t>_________________</w:t>
      </w:r>
      <w:r>
        <w:rPr>
          <w:rFonts w:hint="default" w:ascii="Times New Roman" w:hAnsi="Times New Roman" w:eastAsia="宋体" w:cs="Times New Roman"/>
          <w:b w:val="0"/>
          <w:color w:val="000000"/>
          <w:sz w:val="21"/>
          <w:szCs w:val="21"/>
        </w:rPr>
        <w:t>_ ？</w:t>
      </w: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The No.717 bus can take you there.</w:t>
      </w: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Oh,thank you. It's so kind of you.</w:t>
      </w:r>
    </w:p>
    <w:p>
      <w:pPr>
        <w:spacing w:line="240" w:lineRule="auto"/>
        <w:ind w:firstLine="0"/>
        <w:jc w:val="both"/>
        <w:rPr>
          <w:rFonts w:hint="eastAsia" w:hAnsi="Times New Roman" w:cs="Times New Roman"/>
          <w:b w:val="0"/>
          <w:color w:val="000000"/>
          <w:sz w:val="21"/>
          <w:szCs w:val="21"/>
          <w:lang w:val="en-US" w:eastAsia="zh-CN"/>
        </w:rPr>
      </w:pPr>
      <w:r>
        <w:rPr>
          <w:rFonts w:hint="default" w:ascii="Times New Roman" w:hAnsi="Times New Roman" w:eastAsia="宋体" w:cs="Times New Roman"/>
          <w:b w:val="0"/>
          <w:color w:val="000000"/>
          <w:sz w:val="21"/>
          <w:szCs w:val="21"/>
        </w:rPr>
        <w:t xml:space="preserve">B: 80. </w:t>
      </w:r>
      <w:r>
        <w:rPr>
          <w:rFonts w:hint="eastAsia" w:hAnsi="Times New Roman" w:cs="Times New Roman"/>
          <w:b w:val="0"/>
          <w:color w:val="000000"/>
          <w:sz w:val="21"/>
          <w:szCs w:val="21"/>
          <w:lang w:val="en-US" w:eastAsia="zh-CN"/>
        </w:rPr>
        <w:t>_________________.</w:t>
      </w:r>
    </w:p>
    <w:p>
      <w:pPr>
        <w:spacing w:line="240" w:lineRule="auto"/>
        <w:ind w:firstLine="0"/>
        <w:jc w:val="both"/>
        <w:rPr>
          <w:rFonts w:hint="default" w:hAnsi="Times New Roman" w:cs="Times New Roman"/>
          <w:b w:val="0"/>
          <w:color w:val="000000"/>
          <w:sz w:val="21"/>
          <w:szCs w:val="21"/>
          <w:lang w:val="en-US" w:eastAsia="zh-CN"/>
        </w:rPr>
      </w:pPr>
    </w:p>
    <w:p>
      <w:pPr>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IX.书面表达（共1题，计15分）</w:t>
      </w:r>
    </w:p>
    <w:p>
      <w:pPr>
        <w:spacing w:line="240" w:lineRule="auto"/>
        <w:ind w:left="0" w:firstLine="59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2021年9月15日，中华人民共和国第十四届运动会在陕西西安隆重开幕，作为东道主的西安人，我们感到兴奋和自豪！作为西安的一名中学生，我们就应该从我做起、从小事做起，用实际行动助力十四运。请以Be a Person with Good Manners为题，参考以下几个方面写一篇短文，说说应该怎样做一个文明小公民，为西安的形象添光彩。</w:t>
      </w:r>
    </w:p>
    <w:p>
      <w:pPr>
        <w:spacing w:line="240" w:lineRule="auto"/>
        <w:ind w:left="0" w:firstLine="59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1.遵守纪律，遵守交通法规。</w:t>
      </w:r>
    </w:p>
    <w:p>
      <w:pPr>
        <w:spacing w:line="240" w:lineRule="auto"/>
        <w:ind w:left="0" w:firstLine="59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2.有礼貌，乐于助人。</w:t>
      </w:r>
    </w:p>
    <w:p>
      <w:pPr>
        <w:spacing w:line="240" w:lineRule="auto"/>
        <w:ind w:left="0" w:firstLine="59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3.不乱丢垃圾，看到垃圾随手捡起。</w:t>
      </w:r>
    </w:p>
    <w:p>
      <w:pPr>
        <w:spacing w:line="240" w:lineRule="auto"/>
        <w:ind w:left="0" w:firstLine="59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4.节约粮食，不浪费。</w:t>
      </w:r>
    </w:p>
    <w:p>
      <w:pPr>
        <w:spacing w:line="240" w:lineRule="auto"/>
        <w:ind w:left="0" w:firstLine="59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5.遇到不文明行为，委婉地请对方改正。（可举例说明）</w:t>
      </w:r>
    </w:p>
    <w:p>
      <w:pPr>
        <w:spacing w:line="240" w:lineRule="auto"/>
        <w:ind w:left="0" w:firstLine="594"/>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要求：</w:t>
      </w:r>
    </w:p>
    <w:p>
      <w:pPr>
        <w:spacing w:line="240" w:lineRule="auto"/>
        <w:ind w:left="600" w:leftChars="30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1.参考提示内容，可适当发挥；</w:t>
      </w:r>
    </w:p>
    <w:p>
      <w:pPr>
        <w:spacing w:line="240" w:lineRule="auto"/>
        <w:ind w:left="600" w:leftChars="30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2.语句通顺，意思连贯，书写工整；</w:t>
      </w:r>
    </w:p>
    <w:p>
      <w:pPr>
        <w:spacing w:line="240" w:lineRule="auto"/>
        <w:ind w:left="600" w:leftChars="30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3.文中不得出现任何真实信息；</w:t>
      </w:r>
    </w:p>
    <w:p>
      <w:pPr>
        <w:spacing w:line="240" w:lineRule="auto"/>
        <w:ind w:left="600" w:leftChars="30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4.不少于70词。</w:t>
      </w:r>
    </w:p>
    <w:p>
      <w:pPr>
        <w:spacing w:before="76"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Be a Person with Good Manners</w:t>
      </w:r>
    </w:p>
    <w:p>
      <w:pPr>
        <w:spacing w:line="240" w:lineRule="auto"/>
        <w:ind w:left="0" w:firstLine="811"/>
        <w:jc w:val="both"/>
        <w:rPr>
          <w:rFonts w:hint="eastAsia" w:hAnsi="Times New Roman" w:cs="Times New Roman"/>
          <w:b w:val="0"/>
          <w:color w:val="000000"/>
          <w:sz w:val="21"/>
          <w:szCs w:val="21"/>
          <w:lang w:val="en-US" w:eastAsia="zh-CN"/>
        </w:rPr>
      </w:pPr>
      <w:r>
        <w:rPr>
          <w:rFonts w:hint="default" w:ascii="Times New Roman" w:hAnsi="Times New Roman" w:eastAsia="宋体" w:cs="Times New Roman"/>
          <w:b w:val="0"/>
          <w:color w:val="000000"/>
          <w:sz w:val="21"/>
          <w:szCs w:val="21"/>
        </w:rPr>
        <w:t>It's important to be a person with good manners in our daily life.</w:t>
      </w:r>
      <w:r>
        <w:rPr>
          <w:rFonts w:hint="eastAsia" w:hAnsi="Times New Roman" w:cs="Times New Roman"/>
          <w:b w:val="0"/>
          <w:color w:val="000000"/>
          <w:sz w:val="21"/>
          <w:szCs w:val="21"/>
          <w:lang w:val="en-US" w:eastAsia="zh-CN"/>
        </w:rPr>
        <w:t>____________________________________</w:t>
      </w:r>
    </w:p>
    <w:p>
      <w:pPr>
        <w:spacing w:line="240" w:lineRule="auto"/>
        <w:jc w:val="both"/>
        <w:rPr>
          <w:rFonts w:hint="default" w:hAnsi="Times New Roman" w:cs="Times New Roman"/>
          <w:b w:val="0"/>
          <w:color w:val="000000"/>
          <w:sz w:val="21"/>
          <w:szCs w:val="21"/>
          <w:lang w:val="en-US" w:eastAsia="zh-CN"/>
        </w:rPr>
      </w:pPr>
      <w:r>
        <w:rPr>
          <w:rFonts w:hint="eastAsia" w:hAnsi="Times New Roman" w:cs="Times New Roman"/>
          <w:b w:val="0"/>
          <w:color w:val="000000"/>
          <w:sz w:val="21"/>
          <w:szCs w:val="21"/>
          <w:lang w:val="en-US" w:eastAsia="zh-CN"/>
        </w:rPr>
        <w:t>________________________________________________________________________________________________________________________________________________________________________________________________</w:t>
      </w:r>
    </w:p>
    <w:p>
      <w:pPr>
        <w:pStyle w:val="164"/>
        <w:tabs>
          <w:tab w:val="left" w:pos="3"/>
          <w:tab w:val="center" w:pos="4639"/>
          <w:tab w:val="right" w:pos="6941"/>
          <w:tab w:val="right" w:pos="9757"/>
        </w:tabs>
        <w:spacing w:line="240" w:lineRule="auto"/>
        <w:rPr>
          <w:rFonts w:hint="default" w:ascii="Times New Roman" w:hAnsi="Times New Roman" w:eastAsia="宋体" w:cs="Times New Roman"/>
          <w:b w:val="0"/>
          <w:color w:val="000000"/>
          <w:sz w:val="21"/>
          <w:szCs w:val="21"/>
        </w:rPr>
      </w:pPr>
    </w:p>
    <w:p>
      <w:pPr>
        <w:pStyle w:val="164"/>
        <w:tabs>
          <w:tab w:val="left" w:pos="3"/>
          <w:tab w:val="center" w:pos="4639"/>
          <w:tab w:val="right" w:pos="6941"/>
          <w:tab w:val="right" w:pos="9757"/>
        </w:tabs>
        <w:spacing w:line="240" w:lineRule="auto"/>
        <w:rPr>
          <w:rFonts w:hint="default" w:ascii="Times New Roman" w:hAnsi="Times New Roman" w:eastAsia="宋体" w:cs="Times New Roman"/>
          <w:b w:val="0"/>
          <w:color w:val="000000"/>
          <w:sz w:val="21"/>
          <w:szCs w:val="21"/>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hAnsi="Times New Roman" w:cs="Times New Roman"/>
          <w:b/>
          <w:color w:val="000000"/>
          <w:sz w:val="21"/>
          <w:szCs w:val="21"/>
          <w:lang w:val="en-US" w:eastAsia="zh-CN"/>
        </w:rPr>
      </w:pPr>
    </w:p>
    <w:p>
      <w:pPr>
        <w:pStyle w:val="165"/>
        <w:spacing w:before="105" w:line="240" w:lineRule="auto"/>
        <w:jc w:val="center"/>
        <w:rPr>
          <w:rFonts w:hint="eastAsia" w:ascii="Times New Roman" w:hAnsi="Times New Roman" w:eastAsia="宋体" w:cs="Times New Roman"/>
          <w:b/>
          <w:color w:val="000000"/>
          <w:sz w:val="21"/>
          <w:szCs w:val="21"/>
          <w:lang w:val="en-US" w:eastAsia="zh-CN"/>
        </w:rPr>
      </w:pPr>
      <w:r>
        <w:rPr>
          <w:rFonts w:hint="eastAsia" w:hAnsi="Times New Roman" w:cs="Times New Roman"/>
          <w:b/>
          <w:color w:val="000000"/>
          <w:sz w:val="21"/>
          <w:szCs w:val="21"/>
          <w:lang w:val="en-US" w:eastAsia="zh-CN"/>
        </w:rPr>
        <w:t>陕西省西安市经开一校2022--2023学年第一学期第一次月考英语试题答案</w:t>
      </w:r>
    </w:p>
    <w:p>
      <w:pPr>
        <w:pStyle w:val="165"/>
        <w:spacing w:before="105"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第二部分</w:t>
      </w:r>
      <w:r>
        <w:rPr>
          <w:rFonts w:hint="default" w:ascii="Times New Roman" w:hAnsi="Times New Roman" w:eastAsia="宋体" w:cs="Times New Roman"/>
          <w:b/>
          <w:color w:val="556B2F"/>
          <w:sz w:val="21"/>
          <w:szCs w:val="21"/>
        </w:rPr>
        <w:t>（笔试共90分）</w:t>
      </w:r>
    </w:p>
    <w:p>
      <w:pPr>
        <w:pStyle w:val="166"/>
        <w:spacing w:before="105" w:line="240" w:lineRule="auto"/>
        <w:ind w:left="0" w:firstLine="63"/>
        <w:jc w:val="both"/>
        <w:rPr>
          <w:rFonts w:hint="default" w:ascii="Times New Roman" w:hAnsi="Times New Roman" w:eastAsia="宋体" w:cs="Times New Roman"/>
          <w:sz w:val="21"/>
          <w:szCs w:val="21"/>
        </w:rPr>
      </w:pPr>
      <w:r>
        <w:rPr>
          <w:rFonts w:hint="default" w:ascii="Times New Roman" w:hAnsi="Times New Roman" w:eastAsia="宋体" w:cs="Times New Roman"/>
          <w:b/>
          <w:color w:val="000000"/>
          <w:sz w:val="21"/>
          <w:szCs w:val="21"/>
        </w:rPr>
        <w:t>III.完形填空（共20题，计20分）</w:t>
      </w:r>
    </w:p>
    <w:p>
      <w:pPr>
        <w:pStyle w:val="164"/>
        <w:spacing w:before="105" w:line="240" w:lineRule="auto"/>
        <w:ind w:left="0" w:firstLine="55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Once upon a time, there was a deep well(水井）.Over the well there was a wheel </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 xml:space="preserve">21__ a rope around it. People__22__a bucket (水桶) to each end of the rope. Whenever people turned the wheel, one bucket would come up full with water and __23__ would go down empty. Thus, they always passed each other on the way up and down, __24 </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never had time to speak to each other.</w:t>
      </w:r>
    </w:p>
    <w:p>
      <w:pPr>
        <w:pStyle w:val="164"/>
        <w:spacing w:before="105" w:line="240" w:lineRule="auto"/>
        <w:ind w:left="0" w:firstLine="55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At last, the rope became nearly broken. People had to put another rope in its place. </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25__ this was being done, the two buckets finally ____26__ the chance to stand together near the well.</w:t>
      </w:r>
    </w:p>
    <w:p>
      <w:pPr>
        <w:pStyle w:val="164"/>
        <w:spacing w:before="105" w:line="240" w:lineRule="auto"/>
        <w:ind w:left="0" w:firstLine="55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"What a boring life we have!" said one bucket to the other. "I am quite tired of it. No matter how full we come up, we are always sent down empty __27_</w:t>
      </w:r>
      <w:r>
        <w:rPr>
          <w:rFonts w:hint="eastAsia" w:hAnsi="Times New Roman" w:cs="Times New Roman"/>
          <w:b w:val="0"/>
          <w:color w:val="000000"/>
          <w:sz w:val="21"/>
          <w:szCs w:val="21"/>
          <w:lang w:val="en-US" w:eastAsia="zh-CN"/>
        </w:rPr>
        <w:t>__</w:t>
      </w:r>
      <w:r>
        <w:rPr>
          <w:rFonts w:hint="default" w:ascii="Times New Roman" w:hAnsi="Times New Roman" w:eastAsia="宋体" w:cs="Times New Roman"/>
          <w:b w:val="0"/>
          <w:color w:val="000000"/>
          <w:sz w:val="21"/>
          <w:szCs w:val="21"/>
        </w:rPr>
        <w:t>_."</w:t>
      </w:r>
    </w:p>
    <w:p>
      <w:pPr>
        <w:pStyle w:val="164"/>
        <w:spacing w:before="105" w:line="240" w:lineRule="auto"/>
        <w:ind w:left="0" w:firstLine="55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But the other bucket laughed and said,"__28__ funny way you look at things! Don't you see whenever we are sent down empty, we are always brought up full carefully? Learn to see __29__. That will make you happier."</w:t>
      </w:r>
    </w:p>
    <w:p>
      <w:pPr>
        <w:pStyle w:val="164"/>
        <w:spacing w:before="105" w:after="105" w:line="240" w:lineRule="auto"/>
        <w:ind w:left="0" w:firstLine="55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Now you see there are two ways of looking at things. If you want to be happy, ___30</w:t>
      </w:r>
      <w:r>
        <w:rPr>
          <w:rFonts w:hint="eastAsia" w:hAnsi="Times New Roman" w:cs="Times New Roman"/>
          <w:b w:val="0"/>
          <w:color w:val="000000"/>
          <w:sz w:val="21"/>
          <w:szCs w:val="21"/>
          <w:lang w:val="en-US" w:eastAsia="zh-CN"/>
        </w:rPr>
        <w:t>____</w:t>
      </w:r>
      <w:r>
        <w:rPr>
          <w:rFonts w:hint="default" w:ascii="Times New Roman" w:hAnsi="Times New Roman" w:eastAsia="宋体" w:cs="Times New Roman"/>
          <w:b w:val="0"/>
          <w:color w:val="000000"/>
          <w:sz w:val="21"/>
          <w:szCs w:val="21"/>
        </w:rPr>
        <w:t xml:space="preserve"> the bright side.</w:t>
      </w:r>
    </w:p>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p>
    <w:tbl>
      <w:tblPr>
        <w:tblStyle w:val="36"/>
        <w:tblW w:w="102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74"/>
        <w:gridCol w:w="2574"/>
        <w:gridCol w:w="2574"/>
        <w:gridCol w:w="25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21.A. from</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B.for</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C.of</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highlight w:val="yellow"/>
              </w:rPr>
              <w:t>D.with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22.A. tie</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highlight w:val="yellow"/>
              </w:rPr>
              <w:t>B.tied</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C.ties</w:t>
            </w:r>
          </w:p>
        </w:tc>
        <w:tc>
          <w:tcPr>
            <w:tcW w:w="2574" w:type="dxa"/>
          </w:tcPr>
          <w:p>
            <w:pPr>
              <w:pStyle w:val="164"/>
              <w:tabs>
                <w:tab w:val="left" w:pos="-10"/>
                <w:tab w:val="center" w:pos="4430"/>
                <w:tab w:val="center" w:pos="5933"/>
                <w:tab w:val="right" w:pos="957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D.tying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23. A. another</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B. other</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highlight w:val="yellow"/>
              </w:rPr>
              <w:t>C.the other</w:t>
            </w:r>
          </w:p>
        </w:tc>
        <w:tc>
          <w:tcPr>
            <w:tcW w:w="2574" w:type="dxa"/>
          </w:tcPr>
          <w:p>
            <w:pPr>
              <w:pStyle w:val="164"/>
              <w:tabs>
                <w:tab w:val="left" w:pos="-10"/>
                <w:tab w:val="center" w:pos="4512"/>
                <w:tab w:val="right" w:pos="6966"/>
                <w:tab w:val="right" w:pos="9706"/>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D. others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24.</w:t>
            </w:r>
            <w:r>
              <w:rPr>
                <w:rFonts w:hint="default" w:ascii="Times New Roman" w:hAnsi="Times New Roman" w:eastAsia="宋体" w:cs="Times New Roman"/>
                <w:b w:val="0"/>
                <w:color w:val="000000"/>
                <w:sz w:val="21"/>
                <w:szCs w:val="21"/>
                <w:highlight w:val="yellow"/>
              </w:rPr>
              <w:t>A.but</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B.and</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C.or</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D.so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25.A. Before</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highlight w:val="yellow"/>
              </w:rPr>
              <w:t>B.After</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C. Until</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vertAlign w:val="baseline"/>
              </w:rPr>
            </w:pPr>
            <w:r>
              <w:rPr>
                <w:rFonts w:hint="default" w:ascii="Times New Roman" w:hAnsi="Times New Roman" w:eastAsia="宋体" w:cs="Times New Roman"/>
                <w:b w:val="0"/>
                <w:color w:val="000000"/>
                <w:sz w:val="21"/>
                <w:szCs w:val="21"/>
              </w:rPr>
              <w:t>D. While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26.A.have had</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highlight w:val="yellow"/>
              </w:rPr>
              <w:t>B.had</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C.have</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will have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27.A. carefully</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B.careful</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highlight w:val="yellow"/>
              </w:rPr>
              <w:t>C.carelessly</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careless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28.A.What a</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highlight w:val="yellow"/>
              </w:rPr>
              <w:t>B.What</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C.How a</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D.How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5148" w:type="dxa"/>
            <w:gridSpan w:val="2"/>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29. A. what should you get </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B.what you should get</w:t>
            </w:r>
          </w:p>
        </w:tc>
        <w:tc>
          <w:tcPr>
            <w:tcW w:w="5148" w:type="dxa"/>
            <w:gridSpan w:val="2"/>
          </w:tcPr>
          <w:p>
            <w:pPr>
              <w:pStyle w:val="164"/>
              <w:tabs>
                <w:tab w:val="left" w:pos="16"/>
                <w:tab w:val="right" w:pos="7918"/>
                <w:tab w:val="right" w:pos="8235"/>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C.what can you get</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highlight w:val="yellow"/>
              </w:rPr>
              <w:t>D. what you can get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eastAsia" w:hAnsi="Times New Roman" w:cs="Times New Roman"/>
                <w:b w:val="0"/>
                <w:color w:val="000000"/>
                <w:sz w:val="21"/>
                <w:szCs w:val="21"/>
                <w:lang w:val="en-US" w:eastAsia="zh-CN"/>
              </w:rPr>
              <w:t>30.</w:t>
            </w:r>
            <w:r>
              <w:rPr>
                <w:rFonts w:hint="default" w:ascii="Times New Roman" w:hAnsi="Times New Roman" w:eastAsia="宋体" w:cs="Times New Roman"/>
                <w:b w:val="0"/>
                <w:color w:val="000000"/>
                <w:sz w:val="21"/>
                <w:szCs w:val="21"/>
              </w:rPr>
              <w:t>A. to look at</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B. look at</w:t>
            </w:r>
          </w:p>
        </w:tc>
        <w:tc>
          <w:tcPr>
            <w:tcW w:w="2574" w:type="dxa"/>
          </w:tcPr>
          <w:p>
            <w:pPr>
              <w:pStyle w:val="164"/>
              <w:tabs>
                <w:tab w:val="left" w:pos="3"/>
                <w:tab w:val="center" w:pos="4392"/>
                <w:tab w:val="center" w:pos="5888"/>
                <w:tab w:val="right" w:pos="9529"/>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C.to get to</w:t>
            </w:r>
          </w:p>
        </w:tc>
        <w:tc>
          <w:tcPr>
            <w:tcW w:w="2574" w:type="dxa"/>
          </w:tcPr>
          <w:p>
            <w:pPr>
              <w:pStyle w:val="164"/>
              <w:numPr>
                <w:ilvl w:val="0"/>
                <w:numId w:val="7"/>
              </w:numPr>
              <w:tabs>
                <w:tab w:val="left" w:pos="3"/>
                <w:tab w:val="center" w:pos="4639"/>
                <w:tab w:val="right" w:pos="6941"/>
                <w:tab w:val="right" w:pos="9757"/>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get to</w:t>
            </w:r>
          </w:p>
        </w:tc>
      </w:tr>
    </w:tbl>
    <w:p>
      <w:pPr>
        <w:pStyle w:val="164"/>
        <w:tabs>
          <w:tab w:val="left" w:pos="-10"/>
          <w:tab w:val="center" w:pos="4512"/>
          <w:tab w:val="right" w:pos="6966"/>
          <w:tab w:val="right" w:pos="9706"/>
        </w:tabs>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p>
    <w:p>
      <w:pPr>
        <w:pStyle w:val="164"/>
        <w:tabs>
          <w:tab w:val="left" w:pos="-10"/>
          <w:tab w:val="center" w:pos="4423"/>
          <w:tab w:val="center" w:pos="5882"/>
          <w:tab w:val="right" w:pos="9313"/>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ab/>
      </w:r>
    </w:p>
    <w:p>
      <w:pPr>
        <w:pStyle w:val="167"/>
        <w:spacing w:line="240" w:lineRule="auto"/>
        <w:jc w:val="both"/>
        <w:rPr>
          <w:rFonts w:hint="default" w:ascii="Times New Roman" w:hAnsi="Times New Roman" w:eastAsia="宋体" w:cs="Times New Roman"/>
        </w:rPr>
      </w:pPr>
      <w:r>
        <w:rPr>
          <w:rFonts w:hint="default" w:ascii="Times New Roman" w:hAnsi="Times New Roman" w:eastAsia="宋体" w:cs="Times New Roman"/>
          <w:b w:val="0"/>
          <w:color w:val="000000"/>
        </w:rPr>
        <w:t>第二节：阅读下面一篇短文，理解大意，从所给的四个选项中选出一个最佳答案，使短文连贯完整。</w:t>
      </w:r>
    </w:p>
    <w:p>
      <w:pPr>
        <w:pStyle w:val="167"/>
        <w:spacing w:line="240" w:lineRule="auto"/>
        <w:ind w:left="0" w:firstLine="487"/>
        <w:jc w:val="both"/>
        <w:rPr>
          <w:rFonts w:hint="default" w:ascii="Times New Roman" w:hAnsi="Times New Roman" w:eastAsia="宋体" w:cs="Times New Roman"/>
        </w:rPr>
      </w:pPr>
      <w:r>
        <w:rPr>
          <w:rFonts w:hint="default" w:ascii="Times New Roman" w:hAnsi="Times New Roman" w:eastAsia="宋体" w:cs="Times New Roman"/>
          <w:b w:val="0"/>
          <w:color w:val="000000"/>
        </w:rPr>
        <w:t>Everyone may have many difficulties in life, and sometimes it's even unfair for someone, but the result depends on how you face them. If you face them __31__, the things are always getting better and better. Here is an example.</w:t>
      </w:r>
    </w:p>
    <w:p>
      <w:pPr>
        <w:pStyle w:val="167"/>
        <w:spacing w:line="240" w:lineRule="auto"/>
        <w:ind w:left="0" w:firstLine="348"/>
        <w:jc w:val="both"/>
        <w:rPr>
          <w:rFonts w:hint="default" w:ascii="Times New Roman" w:hAnsi="Times New Roman" w:eastAsia="宋体" w:cs="Times New Roman"/>
        </w:rPr>
      </w:pPr>
      <w:r>
        <w:rPr>
          <w:rFonts w:hint="default" w:ascii="Times New Roman" w:hAnsi="Times New Roman" w:eastAsia="宋体" w:cs="Times New Roman"/>
          <w:b w:val="0"/>
          <w:color w:val="000000"/>
        </w:rPr>
        <w:t>Sally is a university student. She made a__32__last August. She decided to take her grandmother from their hometown and live with her in a rented room(出租房)near her university.</w:t>
      </w:r>
    </w:p>
    <w:p>
      <w:pPr>
        <w:pStyle w:val="167"/>
        <w:spacing w:line="240" w:lineRule="auto"/>
        <w:ind w:left="0" w:firstLine="348"/>
        <w:jc w:val="both"/>
        <w:rPr>
          <w:rFonts w:hint="default" w:ascii="Times New Roman" w:hAnsi="Times New Roman" w:eastAsia="宋体" w:cs="Times New Roman"/>
        </w:rPr>
      </w:pPr>
      <w:r>
        <w:rPr>
          <w:rFonts w:hint="default" w:ascii="Times New Roman" w:hAnsi="Times New Roman" w:eastAsia="宋体" w:cs="Times New Roman"/>
          <w:b w:val="0"/>
          <w:color w:val="000000"/>
        </w:rPr>
        <w:t>Sally's family have met a lot in the past few years. Her grandmother broke her legs. Her parents both died because of illness."This was the only choice. No one else could__33__my grandma," Sally explained. However, it is not easy to live in a big city with her grandmother. She has to__34__ several hundred yuan for the small room every month another five hundred for their living. In order to__35__money, Sally works in a supermarket after class and teaches kids on weekends. "I was brought up by my grandma, and now it's my__36__ to take care of her, When I was young, my grandmother "magically" prepared every meal__37__for me every day, even though she could not__38__a clock." said Sally.</w:t>
      </w:r>
    </w:p>
    <w:p>
      <w:pPr>
        <w:pStyle w:val="167"/>
        <w:spacing w:line="240" w:lineRule="auto"/>
        <w:ind w:left="0" w:firstLine="487"/>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In the eyes of Sally's teacher, the girl is a (an)__39__student. Sally always stays on top of all her courses. She is even preparing for an English singing contest. Sally even__40__ help from others."I'm sure I am able to support the home by myself." she</w:t>
      </w:r>
      <w:r>
        <w:rPr>
          <w:rFonts w:hint="eastAsia" w:hAnsi="Times New Roman" w:eastAsia="宋体" w:cs="Times New Roman"/>
          <w:b w:val="0"/>
          <w:color w:val="000000"/>
          <w:lang w:val="en-US" w:eastAsia="zh-CN"/>
        </w:rPr>
        <w:t xml:space="preserve"> said bravely.</w:t>
      </w:r>
    </w:p>
    <w:p>
      <w:pPr>
        <w:pStyle w:val="167"/>
        <w:spacing w:line="240" w:lineRule="auto"/>
        <w:ind w:left="0" w:firstLine="487"/>
        <w:jc w:val="both"/>
        <w:rPr>
          <w:rFonts w:hint="default" w:ascii="Times New Roman" w:hAnsi="Times New Roman" w:eastAsia="宋体" w:cs="Times New Roman"/>
          <w:b w:val="0"/>
          <w:color w:val="000000"/>
        </w:rPr>
      </w:pPr>
    </w:p>
    <w:tbl>
      <w:tblPr>
        <w:tblStyle w:val="35"/>
        <w:tblW w:w="7765" w:type="dxa"/>
        <w:jc w:val="center"/>
        <w:tblInd w:w="62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072"/>
        <w:gridCol w:w="1620"/>
        <w:gridCol w:w="1977"/>
        <w:gridCol w:w="20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8" w:hRule="atLeast"/>
          <w:jc w:val="center"/>
        </w:trPr>
        <w:tc>
          <w:tcPr>
            <w:tcW w:w="2072" w:type="dxa"/>
            <w:tcMar>
              <w:top w:w="0" w:type="dxa"/>
              <w:left w:w="0" w:type="dxa"/>
              <w:bottom w:w="0" w:type="dxa"/>
              <w:right w:w="0" w:type="dxa"/>
            </w:tcMar>
            <w:vAlign w:val="bottom"/>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31.A. hardly</w:t>
            </w:r>
          </w:p>
        </w:tc>
        <w:tc>
          <w:tcPr>
            <w:tcW w:w="1620" w:type="dxa"/>
            <w:tcMar>
              <w:top w:w="0" w:type="dxa"/>
              <w:left w:w="0" w:type="dxa"/>
              <w:bottom w:w="0" w:type="dxa"/>
              <w:right w:w="0" w:type="dxa"/>
            </w:tcMar>
            <w:vAlign w:val="bottom"/>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yellow"/>
              </w:rPr>
              <w:t>B.actively</w:t>
            </w:r>
          </w:p>
        </w:tc>
        <w:tc>
          <w:tcPr>
            <w:tcW w:w="1977" w:type="dxa"/>
            <w:tcMar>
              <w:top w:w="0" w:type="dxa"/>
              <w:left w:w="0" w:type="dxa"/>
              <w:bottom w:w="0" w:type="dxa"/>
              <w:right w:w="0" w:type="dxa"/>
            </w:tcMar>
            <w:vAlign w:val="bottom"/>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C.happily</w:t>
            </w:r>
          </w:p>
        </w:tc>
        <w:tc>
          <w:tcPr>
            <w:tcW w:w="2096" w:type="dxa"/>
            <w:tcMar>
              <w:top w:w="0" w:type="dxa"/>
              <w:left w:w="0" w:type="dxa"/>
              <w:bottom w:w="0" w:type="dxa"/>
              <w:right w:w="0" w:type="dxa"/>
            </w:tcMar>
            <w:vAlign w:val="bottom"/>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D.patiently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32.A. plan</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promise</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yellow"/>
              </w:rPr>
              <w:t>C.decision</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D.choice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33.A. look for</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wait for</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C.search for</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yellow"/>
              </w:rPr>
              <w:t>D.care 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34</w:t>
            </w:r>
            <w:r>
              <w:rPr>
                <w:rFonts w:hint="default" w:ascii="Times New Roman" w:hAnsi="Times New Roman" w:eastAsia="宋体" w:cs="Times New Roman"/>
                <w:sz w:val="21"/>
                <w:szCs w:val="21"/>
                <w:highlight w:val="yellow"/>
              </w:rPr>
              <w:t>.A.pay</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B.take</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C.cost</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D.spend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35.</w:t>
            </w:r>
            <w:r>
              <w:rPr>
                <w:rFonts w:hint="default" w:ascii="Times New Roman" w:hAnsi="Times New Roman" w:eastAsia="宋体" w:cs="Times New Roman"/>
                <w:sz w:val="21"/>
                <w:szCs w:val="21"/>
                <w:highlight w:val="yellow"/>
              </w:rPr>
              <w:t>A.make</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B.save</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C.borrow</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spend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36.A. hobby</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 interest</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C.dream</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yellow"/>
              </w:rPr>
              <w:t>D. turn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37.</w:t>
            </w:r>
            <w:r>
              <w:rPr>
                <w:rFonts w:hint="default" w:ascii="Times New Roman" w:hAnsi="Times New Roman" w:eastAsia="宋体" w:cs="Times New Roman"/>
                <w:sz w:val="21"/>
                <w:szCs w:val="21"/>
                <w:highlight w:val="yellow"/>
              </w:rPr>
              <w:t>A.in time</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B.on time</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C.at times</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out of time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2"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38.</w:t>
            </w:r>
            <w:r>
              <w:rPr>
                <w:rFonts w:hint="default" w:ascii="Times New Roman" w:hAnsi="Times New Roman" w:eastAsia="宋体" w:cs="Times New Roman"/>
                <w:sz w:val="21"/>
                <w:szCs w:val="21"/>
                <w:highlight w:val="yellow"/>
              </w:rPr>
              <w:t>A.read</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B.notice</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C.see</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D.watch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7" w:hRule="atLeast"/>
          <w:jc w:val="center"/>
        </w:trPr>
        <w:tc>
          <w:tcPr>
            <w:tcW w:w="2072"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39.A. unlucky</w:t>
            </w:r>
          </w:p>
        </w:tc>
        <w:tc>
          <w:tcPr>
            <w:tcW w:w="1620"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B.fascinating</w:t>
            </w:r>
          </w:p>
        </w:tc>
        <w:tc>
          <w:tcPr>
            <w:tcW w:w="1977" w:type="dxa"/>
            <w:tcMar>
              <w:top w:w="0" w:type="dxa"/>
              <w:left w:w="0" w:type="dxa"/>
              <w:bottom w:w="0" w:type="dxa"/>
              <w:right w:w="0" w:type="dxa"/>
            </w:tcMar>
            <w:vAlign w:val="center"/>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 careful</w:t>
            </w:r>
          </w:p>
        </w:tc>
        <w:tc>
          <w:tcPr>
            <w:tcW w:w="2096" w:type="dxa"/>
            <w:tcMar>
              <w:top w:w="0" w:type="dxa"/>
              <w:left w:w="0" w:type="dxa"/>
              <w:bottom w:w="0" w:type="dxa"/>
              <w:right w:w="0" w:type="dxa"/>
            </w:tcMar>
            <w:vAlign w:val="center"/>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yellow"/>
              </w:rPr>
              <w:t>D.excellent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4" w:hRule="atLeast"/>
          <w:jc w:val="center"/>
        </w:trPr>
        <w:tc>
          <w:tcPr>
            <w:tcW w:w="2072" w:type="dxa"/>
            <w:tcMar>
              <w:top w:w="0" w:type="dxa"/>
              <w:left w:w="0" w:type="dxa"/>
              <w:bottom w:w="0" w:type="dxa"/>
              <w:right w:w="0" w:type="dxa"/>
            </w:tcMar>
            <w:vAlign w:val="top"/>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40.A</w:t>
            </w:r>
            <w:r>
              <w:rPr>
                <w:rFonts w:hint="eastAsia" w:hAnsi="Times New Roman" w:cs="Times New Roman"/>
                <w:sz w:val="21"/>
                <w:szCs w:val="21"/>
                <w:lang w:val="en-US" w:eastAsia="zh-CN"/>
              </w:rPr>
              <w:t>.</w:t>
            </w:r>
            <w:r>
              <w:rPr>
                <w:rFonts w:hint="default" w:ascii="Times New Roman" w:hAnsi="Times New Roman" w:eastAsia="宋体" w:cs="Times New Roman"/>
                <w:sz w:val="21"/>
                <w:szCs w:val="21"/>
              </w:rPr>
              <w:t xml:space="preserve"> accepted</w:t>
            </w:r>
          </w:p>
        </w:tc>
        <w:tc>
          <w:tcPr>
            <w:tcW w:w="1620" w:type="dxa"/>
            <w:tcMar>
              <w:top w:w="0" w:type="dxa"/>
              <w:left w:w="0" w:type="dxa"/>
              <w:bottom w:w="0" w:type="dxa"/>
              <w:right w:w="0" w:type="dxa"/>
            </w:tcMar>
            <w:vAlign w:val="top"/>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B</w:t>
            </w:r>
            <w:r>
              <w:rPr>
                <w:rFonts w:hint="eastAsia" w:hAnsi="Times New Roman" w:cs="Times New Roman"/>
                <w:sz w:val="21"/>
                <w:szCs w:val="21"/>
                <w:lang w:val="en-US" w:eastAsia="zh-CN"/>
              </w:rPr>
              <w:t>.</w:t>
            </w:r>
            <w:r>
              <w:rPr>
                <w:rFonts w:hint="default" w:ascii="Times New Roman" w:hAnsi="Times New Roman" w:eastAsia="宋体" w:cs="Times New Roman"/>
                <w:sz w:val="21"/>
                <w:szCs w:val="21"/>
              </w:rPr>
              <w:t xml:space="preserve"> asked</w:t>
            </w:r>
          </w:p>
        </w:tc>
        <w:tc>
          <w:tcPr>
            <w:tcW w:w="1977" w:type="dxa"/>
            <w:tcMar>
              <w:top w:w="0" w:type="dxa"/>
              <w:left w:w="0" w:type="dxa"/>
              <w:bottom w:w="0" w:type="dxa"/>
              <w:right w:w="0" w:type="dxa"/>
            </w:tcMar>
            <w:vAlign w:val="top"/>
          </w:tcPr>
          <w:p>
            <w:pPr>
              <w:spacing w:before="0" w:after="0"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highlight w:val="yellow"/>
              </w:rPr>
              <w:t>C.refused</w:t>
            </w:r>
          </w:p>
        </w:tc>
        <w:tc>
          <w:tcPr>
            <w:tcW w:w="2096" w:type="dxa"/>
            <w:tcMar>
              <w:top w:w="0" w:type="dxa"/>
              <w:left w:w="0" w:type="dxa"/>
              <w:bottom w:w="0" w:type="dxa"/>
              <w:right w:w="0" w:type="dxa"/>
            </w:tcMar>
            <w:vAlign w:val="top"/>
          </w:tcPr>
          <w:p>
            <w:pPr>
              <w:spacing w:before="0" w:after="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 got</w:t>
            </w:r>
          </w:p>
        </w:tc>
      </w:tr>
    </w:tbl>
    <w:p>
      <w:pPr>
        <w:pStyle w:val="167"/>
        <w:numPr>
          <w:ilvl w:val="0"/>
          <w:numId w:val="8"/>
        </w:numPr>
        <w:spacing w:before="112" w:line="240" w:lineRule="auto"/>
        <w:ind w:left="0" w:firstLine="348"/>
        <w:jc w:val="both"/>
        <w:rPr>
          <w:rFonts w:hint="default" w:ascii="Times New Roman" w:hAnsi="Times New Roman" w:eastAsia="宋体" w:cs="Times New Roman"/>
          <w:b w:val="0"/>
          <w:color w:val="000000"/>
        </w:rPr>
      </w:pPr>
      <w:r>
        <w:rPr>
          <w:rFonts w:hint="default" w:ascii="Times New Roman" w:hAnsi="Times New Roman" w:eastAsia="宋体" w:cs="Times New Roman"/>
          <w:b w:val="0"/>
          <w:color w:val="000000"/>
        </w:rPr>
        <w:t>：阅读下面A、B、C三篇短文，从多给的四个选项中选出能回答所提问题或完成所给句子的一个最佳答案。（共10小题，计 15分）</w:t>
      </w:r>
    </w:p>
    <w:p>
      <w:pPr>
        <w:pStyle w:val="167"/>
        <w:numPr>
          <w:ilvl w:val="0"/>
          <w:numId w:val="0"/>
        </w:numPr>
        <w:spacing w:before="112" w:line="240" w:lineRule="auto"/>
        <w:ind w:left="348" w:leftChars="0"/>
        <w:jc w:val="center"/>
        <w:rPr>
          <w:rFonts w:hint="eastAsia" w:ascii="Times New Roman" w:hAnsi="Times New Roman" w:eastAsia="宋体" w:cs="Times New Roman"/>
          <w:b w:val="0"/>
          <w:color w:val="000000"/>
          <w:lang w:val="en-US" w:eastAsia="zh-CN"/>
        </w:rPr>
      </w:pPr>
      <w:r>
        <w:rPr>
          <w:rFonts w:hint="eastAsia" w:hAnsi="Times New Roman" w:eastAsia="宋体" w:cs="Times New Roman"/>
          <w:b w:val="0"/>
          <w:color w:val="000000"/>
          <w:lang w:val="en-US" w:eastAsia="zh-CN"/>
        </w:rPr>
        <w:t>A</w:t>
      </w:r>
    </w:p>
    <w:p>
      <w:pPr>
        <w:pStyle w:val="167"/>
        <w:spacing w:before="517"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Dear Mr Heppell,</w:t>
      </w:r>
    </w:p>
    <w:p>
      <w:pPr>
        <w:pStyle w:val="167"/>
        <w:spacing w:line="240" w:lineRule="auto"/>
        <w:ind w:left="0" w:firstLine="487"/>
        <w:jc w:val="both"/>
        <w:rPr>
          <w:rFonts w:hint="default" w:ascii="Times New Roman" w:hAnsi="Times New Roman" w:eastAsia="宋体" w:cs="Times New Roman"/>
          <w:sz w:val="21"/>
          <w:szCs w:val="21"/>
        </w:rPr>
      </w:pPr>
      <w:r>
        <w:rPr>
          <w:rFonts w:hint="eastAsia" w:ascii="腾祥嘉丽粗圆简" w:hAnsi="腾祥嘉丽粗圆简" w:eastAsia="腾祥嘉丽粗圆简" w:cs="腾祥嘉丽粗圆简"/>
          <w:b w:val="0"/>
          <w:color w:val="FF0000"/>
          <w:sz w:val="21"/>
          <w:szCs w:val="21"/>
          <w:highlight w:val="yellow"/>
        </w:rPr>
        <w:t>41.</w:t>
      </w:r>
      <w:r>
        <w:rPr>
          <w:rFonts w:hint="eastAsia" w:ascii="腾祥嘉丽粗圆简" w:hAnsi="腾祥嘉丽粗圆简" w:eastAsia="腾祥嘉丽粗圆简" w:cs="腾祥嘉丽粗圆简"/>
          <w:b w:val="0"/>
          <w:color w:val="FF0000"/>
          <w:sz w:val="21"/>
          <w:szCs w:val="21"/>
          <w:highlight w:val="yellow"/>
          <w:lang w:val="en-US" w:eastAsia="zh-CN"/>
        </w:rPr>
        <w:t xml:space="preserve">A </w:t>
      </w:r>
      <w:r>
        <w:rPr>
          <w:rFonts w:hint="eastAsia" w:ascii="腾祥嘉丽粗圆简" w:hAnsi="腾祥嘉丽粗圆简" w:eastAsia="腾祥嘉丽粗圆简" w:cs="腾祥嘉丽粗圆简"/>
          <w:b w:val="0"/>
          <w:color w:val="FF0000"/>
          <w:sz w:val="21"/>
          <w:szCs w:val="21"/>
          <w:highlight w:val="yellow"/>
          <w:lang w:eastAsia="zh-CN"/>
        </w:rPr>
        <w:t>I</w:t>
      </w:r>
      <w:r>
        <w:rPr>
          <w:rFonts w:hint="eastAsia" w:hAnsi="Times New Roman" w:eastAsia="宋体" w:cs="Times New Roman"/>
          <w:b w:val="0"/>
          <w:color w:val="000000"/>
          <w:sz w:val="21"/>
          <w:szCs w:val="21"/>
          <w:lang w:eastAsia="zh-CN"/>
        </w:rPr>
        <w:t>'m</w:t>
      </w:r>
      <w:r>
        <w:rPr>
          <w:rFonts w:hint="default" w:ascii="Times New Roman" w:hAnsi="Times New Roman" w:eastAsia="宋体" w:cs="Times New Roman"/>
          <w:b w:val="0"/>
          <w:color w:val="000000"/>
          <w:sz w:val="21"/>
          <w:szCs w:val="21"/>
        </w:rPr>
        <w:t xml:space="preserve"> Sabrina Akhtar</w:t>
      </w:r>
      <w:r>
        <w:rPr>
          <w:rFonts w:hint="default" w:ascii="Times New Roman" w:hAnsi="Times New Roman" w:eastAsia="宋体" w:cs="Times New Roman"/>
          <w:b w:val="0"/>
          <w:color w:val="000000"/>
          <w:sz w:val="21"/>
          <w:szCs w:val="21"/>
          <w:highlight w:val="yellow"/>
        </w:rPr>
        <w:t xml:space="preserve"> studying in high school </w:t>
      </w:r>
      <w:r>
        <w:rPr>
          <w:rFonts w:hint="default" w:ascii="Times New Roman" w:hAnsi="Times New Roman" w:eastAsia="宋体" w:cs="Times New Roman"/>
          <w:b w:val="0"/>
          <w:color w:val="000000"/>
          <w:sz w:val="21"/>
          <w:szCs w:val="21"/>
        </w:rPr>
        <w:t>and I've noticed that forests are disappearing.</w:t>
      </w:r>
    </w:p>
    <w:p>
      <w:pPr>
        <w:pStyle w:val="164"/>
        <w:spacing w:line="240" w:lineRule="auto"/>
        <w:ind w:left="0" w:firstLine="76"/>
        <w:jc w:val="both"/>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You know, </w:t>
      </w:r>
      <w:r>
        <w:rPr>
          <w:rFonts w:hint="eastAsia" w:ascii="腾祥嘉丽粗圆简" w:hAnsi="腾祥嘉丽粗圆简" w:eastAsia="腾祥嘉丽粗圆简" w:cs="腾祥嘉丽粗圆简"/>
          <w:b w:val="0"/>
          <w:color w:val="FF0000"/>
          <w:sz w:val="21"/>
          <w:szCs w:val="21"/>
          <w:highlight w:val="yellow"/>
        </w:rPr>
        <w:t>4</w:t>
      </w:r>
      <w:r>
        <w:rPr>
          <w:rFonts w:hint="eastAsia" w:ascii="腾祥嘉丽粗圆简" w:hAnsi="腾祥嘉丽粗圆简" w:eastAsia="腾祥嘉丽粗圆简" w:cs="腾祥嘉丽粗圆简"/>
          <w:b w:val="0"/>
          <w:color w:val="FF0000"/>
          <w:sz w:val="21"/>
          <w:szCs w:val="21"/>
          <w:highlight w:val="yellow"/>
          <w:lang w:val="en-US" w:eastAsia="zh-CN"/>
        </w:rPr>
        <w:t>2B</w:t>
      </w:r>
      <w:r>
        <w:rPr>
          <w:rFonts w:hint="default" w:ascii="Times New Roman" w:hAnsi="Times New Roman" w:eastAsia="宋体" w:cs="Times New Roman"/>
          <w:b w:val="0"/>
          <w:color w:val="000000"/>
          <w:sz w:val="21"/>
          <w:szCs w:val="21"/>
        </w:rPr>
        <w:t>fo</w:t>
      </w:r>
      <w:r>
        <w:rPr>
          <w:rFonts w:hint="default" w:ascii="Times New Roman" w:hAnsi="Times New Roman" w:eastAsia="宋体" w:cs="Times New Roman"/>
          <w:b w:val="0"/>
          <w:color w:val="000000"/>
          <w:sz w:val="21"/>
          <w:szCs w:val="21"/>
          <w:highlight w:val="yellow"/>
        </w:rPr>
        <w:t>rests are disappearin</w:t>
      </w:r>
      <w:r>
        <w:rPr>
          <w:rFonts w:hint="default" w:ascii="Times New Roman" w:hAnsi="Times New Roman" w:eastAsia="宋体" w:cs="Times New Roman"/>
          <w:b w:val="0"/>
          <w:color w:val="000000"/>
          <w:sz w:val="21"/>
          <w:szCs w:val="21"/>
        </w:rPr>
        <w:t xml:space="preserve">g around the world each year. This is because of </w:t>
      </w:r>
      <w:r>
        <w:rPr>
          <w:rFonts w:hint="default" w:ascii="Times New Roman" w:hAnsi="Times New Roman" w:eastAsia="宋体" w:cs="Times New Roman"/>
          <w:b w:val="0"/>
          <w:color w:val="000000"/>
          <w:sz w:val="21"/>
          <w:szCs w:val="21"/>
          <w:highlight w:val="yellow"/>
        </w:rPr>
        <w:t>many different reasons</w:t>
      </w:r>
      <w:r>
        <w:rPr>
          <w:rFonts w:hint="default" w:ascii="Times New Roman" w:hAnsi="Times New Roman" w:eastAsia="宋体" w:cs="Times New Roman"/>
          <w:b w:val="0"/>
          <w:color w:val="000000"/>
          <w:sz w:val="21"/>
          <w:szCs w:val="21"/>
        </w:rPr>
        <w:t xml:space="preserve"> </w:t>
      </w:r>
      <w:r>
        <w:rPr>
          <w:rFonts w:hint="default" w:ascii="Times New Roman" w:hAnsi="Times New Roman" w:eastAsia="宋体" w:cs="Times New Roman"/>
          <w:b w:val="0"/>
          <w:color w:val="000000"/>
        </w:rPr>
        <w:t xml:space="preserve">including </w:t>
      </w:r>
      <w:r>
        <w:rPr>
          <w:rFonts w:hint="default" w:ascii="Times New Roman" w:hAnsi="Times New Roman" w:eastAsia="宋体" w:cs="Times New Roman"/>
          <w:b w:val="0"/>
          <w:color w:val="000000"/>
          <w:highlight w:val="yellow"/>
        </w:rPr>
        <w:t xml:space="preserve">farming, </w:t>
      </w:r>
      <w:r>
        <w:rPr>
          <w:rFonts w:hint="default" w:ascii="Times New Roman" w:hAnsi="Times New Roman" w:eastAsia="宋体" w:cs="Times New Roman"/>
          <w:b/>
          <w:bCs/>
          <w:color w:val="FF0000"/>
          <w:highlight w:val="yellow"/>
        </w:rPr>
        <w:t xml:space="preserve">tourism </w:t>
      </w:r>
      <w:r>
        <w:rPr>
          <w:rFonts w:hint="default" w:ascii="Times New Roman" w:hAnsi="Times New Roman" w:eastAsia="宋体" w:cs="Times New Roman"/>
          <w:b w:val="0"/>
          <w:color w:val="000000"/>
          <w:highlight w:val="yellow"/>
        </w:rPr>
        <w:t>pollution and so on</w:t>
      </w:r>
      <w:r>
        <w:rPr>
          <w:rFonts w:hint="default" w:ascii="Times New Roman" w:hAnsi="Times New Roman" w:eastAsia="宋体" w:cs="Times New Roman"/>
          <w:b w:val="0"/>
          <w:color w:val="000000"/>
        </w:rPr>
        <w:t>, if we stop</w:t>
      </w:r>
      <w:r>
        <w:rPr>
          <w:rFonts w:hint="eastAsia" w:hAnsi="Times New Roman" w:eastAsia="宋体" w:cs="Times New Roman"/>
          <w:b w:val="0"/>
          <w:color w:val="000000"/>
          <w:lang w:val="en-US" w:eastAsia="zh-CN"/>
        </w:rPr>
        <w:t xml:space="preserve"> </w:t>
      </w:r>
      <w:r>
        <w:rPr>
          <w:rFonts w:hint="default" w:ascii="Times New Roman" w:hAnsi="Times New Roman" w:eastAsia="宋体" w:cs="Times New Roman"/>
          <w:b w:val="0"/>
          <w:color w:val="000000"/>
          <w:sz w:val="21"/>
          <w:szCs w:val="21"/>
        </w:rPr>
        <w:t>doing this, there will be a good future for people of tomorrow.</w:t>
      </w:r>
    </w:p>
    <w:p>
      <w:pPr>
        <w:pStyle w:val="164"/>
        <w:spacing w:line="240" w:lineRule="auto"/>
        <w:ind w:left="0" w:firstLine="63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Now I'm writing to </w:t>
      </w:r>
      <w:r>
        <w:rPr>
          <w:rFonts w:hint="eastAsia" w:ascii="腾祥嘉丽粗圆简" w:hAnsi="腾祥嘉丽粗圆简" w:eastAsia="腾祥嘉丽粗圆简" w:cs="腾祥嘉丽粗圆简"/>
          <w:b w:val="0"/>
          <w:color w:val="FF0000"/>
          <w:sz w:val="21"/>
          <w:szCs w:val="21"/>
          <w:highlight w:val="yellow"/>
        </w:rPr>
        <w:t>4</w:t>
      </w:r>
      <w:r>
        <w:rPr>
          <w:rFonts w:hint="eastAsia" w:ascii="腾祥嘉丽粗圆简" w:hAnsi="腾祥嘉丽粗圆简" w:eastAsia="腾祥嘉丽粗圆简" w:cs="腾祥嘉丽粗圆简"/>
          <w:b w:val="0"/>
          <w:color w:val="FF0000"/>
          <w:sz w:val="21"/>
          <w:szCs w:val="21"/>
          <w:highlight w:val="yellow"/>
          <w:lang w:val="en-US" w:eastAsia="zh-CN"/>
        </w:rPr>
        <w:t>3B</w:t>
      </w:r>
      <w:r>
        <w:rPr>
          <w:rFonts w:hint="default" w:ascii="Times New Roman" w:hAnsi="Times New Roman" w:eastAsia="宋体" w:cs="Times New Roman"/>
          <w:b w:val="0"/>
          <w:color w:val="000000"/>
          <w:sz w:val="21"/>
          <w:szCs w:val="21"/>
          <w:highlight w:val="yellow"/>
        </w:rPr>
        <w:t>ask you to help stop forests from disappearing</w:t>
      </w:r>
      <w:r>
        <w:rPr>
          <w:rFonts w:hint="default" w:ascii="Times New Roman" w:hAnsi="Times New Roman" w:eastAsia="宋体" w:cs="Times New Roman"/>
          <w:b w:val="0"/>
          <w:color w:val="000000"/>
          <w:sz w:val="21"/>
          <w:szCs w:val="21"/>
        </w:rPr>
        <w:t>. You can help by getting shops to stop selling paper made from trees and changing to tree-free paper.This will help forest so much, There are many ,many things we can do to help forests . If you would like to know more ,</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please visit http:// www. Rainforestweb. Org. By changing a little things, we can make a big difference.</w:t>
      </w:r>
    </w:p>
    <w:p>
      <w:pPr>
        <w:pStyle w:val="164"/>
        <w:spacing w:line="240" w:lineRule="auto"/>
        <w:ind w:left="0" w:firstLine="40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If you would like to contact me, please e-mail me at shazadinol@ hotmail. co.uk. Thank you for taking your time in reading this letter.</w:t>
      </w:r>
    </w:p>
    <w:p>
      <w:pPr>
        <w:pStyle w:val="164"/>
        <w:spacing w:line="240" w:lineRule="auto"/>
        <w:jc w:val="right"/>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Yours sincerely,</w:t>
      </w:r>
    </w:p>
    <w:p>
      <w:pPr>
        <w:pStyle w:val="164"/>
        <w:spacing w:line="240" w:lineRule="auto"/>
        <w:jc w:val="right"/>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Sabrina Akhtar</w:t>
      </w:r>
    </w:p>
    <w:p>
      <w:pPr>
        <w:pStyle w:val="164"/>
        <w:spacing w:before="97"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41.The writer of this letter is </w:t>
      </w:r>
      <w:r>
        <w:rPr>
          <w:rFonts w:hint="eastAsia" w:hAnsi="Times New Roman" w:cs="Times New Roman"/>
          <w:b w:val="0"/>
          <w:color w:val="000000"/>
          <w:sz w:val="21"/>
          <w:szCs w:val="21"/>
          <w:lang w:val="en-US" w:eastAsia="zh-CN"/>
        </w:rPr>
        <w:t>_________.</w:t>
      </w:r>
    </w:p>
    <w:p>
      <w:pPr>
        <w:pStyle w:val="164"/>
        <w:tabs>
          <w:tab w:val="left" w:pos="217"/>
          <w:tab w:val="center" w:pos="3408"/>
          <w:tab w:val="right" w:pos="7054"/>
          <w:tab w:val="right" w:pos="9590"/>
        </w:tabs>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eastAsia" w:hAnsi="Times New Roman" w:cs="Times New Roman"/>
          <w:sz w:val="21"/>
          <w:szCs w:val="21"/>
          <w:lang w:val="en-US" w:eastAsia="zh-CN"/>
        </w:rPr>
        <w:t xml:space="preserve">  </w:t>
      </w:r>
      <w:r>
        <w:rPr>
          <w:rFonts w:hint="default" w:ascii="Times New Roman" w:hAnsi="Times New Roman" w:eastAsia="宋体" w:cs="Times New Roman"/>
          <w:b w:val="0"/>
          <w:color w:val="000000"/>
          <w:sz w:val="21"/>
          <w:szCs w:val="21"/>
          <w:highlight w:val="yellow"/>
        </w:rPr>
        <w:t>A.A student</w:t>
      </w: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B A teacher</w:t>
      </w: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C. An officer</w:t>
      </w: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D.A driver.</w:t>
      </w:r>
    </w:p>
    <w:p>
      <w:pPr>
        <w:pStyle w:val="164"/>
        <w:numPr>
          <w:ilvl w:val="0"/>
          <w:numId w:val="9"/>
        </w:numPr>
        <w:spacing w:line="240" w:lineRule="auto"/>
        <w:jc w:val="both"/>
        <w:rPr>
          <w:rFonts w:hint="default" w:ascii="Times New Roman" w:hAnsi="Times New Roman" w:eastAsia="宋体" w:cs="Times New Roman"/>
          <w:b w:val="0"/>
          <w:color w:val="000000"/>
          <w:sz w:val="21"/>
          <w:szCs w:val="21"/>
        </w:rPr>
      </w:pPr>
      <w:r>
        <w:rPr>
          <w:rFonts w:hint="eastAsia" w:hAnsi="Times New Roman" w:cs="Times New Roman"/>
          <w:b w:val="0"/>
          <w:color w:val="000000"/>
          <w:sz w:val="21"/>
          <w:szCs w:val="21"/>
          <w:lang w:val="en-US" w:eastAsia="zh-CN"/>
        </w:rPr>
        <w:t>____</w:t>
      </w:r>
      <w:r>
        <w:rPr>
          <w:rFonts w:hint="default" w:ascii="Times New Roman" w:hAnsi="Times New Roman" w:eastAsia="宋体" w:cs="Times New Roman"/>
          <w:b w:val="0"/>
          <w:color w:val="000000"/>
          <w:sz w:val="21"/>
          <w:szCs w:val="21"/>
        </w:rPr>
        <w:t>__ is one of the reasons why the forests are disappearing.</w:t>
      </w:r>
    </w:p>
    <w:p>
      <w:pPr>
        <w:pStyle w:val="164"/>
        <w:numPr>
          <w:ilvl w:val="0"/>
          <w:numId w:val="0"/>
        </w:numPr>
        <w:spacing w:line="240" w:lineRule="auto"/>
        <w:jc w:val="both"/>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 </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A.Rain </w:t>
      </w:r>
      <w:r>
        <w:rPr>
          <w:rFonts w:hint="default" w:ascii="Times New Roman" w:hAnsi="Times New Roman" w:eastAsia="宋体" w:cs="Times New Roman"/>
          <w:b w:val="0"/>
          <w:color w:val="000000"/>
          <w:sz w:val="21"/>
          <w:szCs w:val="21"/>
          <w:highlight w:val="yellow"/>
        </w:rPr>
        <w:t>B.Tourism</w:t>
      </w:r>
      <w:r>
        <w:rPr>
          <w:rFonts w:hint="default" w:ascii="Times New Roman" w:hAnsi="Times New Roman" w:eastAsia="宋体" w:cs="Times New Roman"/>
          <w:b w:val="0"/>
          <w:color w:val="000000"/>
          <w:sz w:val="21"/>
          <w:szCs w:val="21"/>
        </w:rPr>
        <w:t>. C.Planting D.Breathing</w:t>
      </w:r>
    </w:p>
    <w:p>
      <w:pPr>
        <w:pStyle w:val="164"/>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43.What's the purpose of this letter?</w:t>
      </w:r>
    </w:p>
    <w:p>
      <w:pPr>
        <w:pStyle w:val="164"/>
        <w:spacing w:line="240" w:lineRule="auto"/>
        <w:ind w:left="400" w:leftChars="20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To know more about Mr.Heppell.</w:t>
      </w:r>
    </w:p>
    <w:p>
      <w:pPr>
        <w:pStyle w:val="164"/>
        <w:spacing w:line="240" w:lineRule="auto"/>
        <w:ind w:left="400" w:leftChars="200" w:firstLine="0"/>
        <w:jc w:val="both"/>
        <w:rPr>
          <w:rFonts w:hint="default" w:ascii="Times New Roman" w:hAnsi="Times New Roman" w:eastAsia="宋体" w:cs="Times New Roman"/>
          <w:sz w:val="21"/>
          <w:szCs w:val="21"/>
          <w:highlight w:val="yellow"/>
        </w:rPr>
      </w:pPr>
      <w:r>
        <w:rPr>
          <w:rFonts w:hint="default" w:ascii="Times New Roman" w:hAnsi="Times New Roman" w:eastAsia="宋体" w:cs="Times New Roman"/>
          <w:b w:val="0"/>
          <w:color w:val="000000"/>
          <w:sz w:val="21"/>
          <w:szCs w:val="21"/>
          <w:highlight w:val="yellow"/>
        </w:rPr>
        <w:t>B. To ask Mr. Heppell to help protect forests</w:t>
      </w:r>
      <w:r>
        <w:rPr>
          <w:rFonts w:hint="eastAsia" w:hAnsi="Times New Roman" w:cs="Times New Roman"/>
          <w:b w:val="0"/>
          <w:color w:val="000000"/>
          <w:sz w:val="21"/>
          <w:szCs w:val="21"/>
          <w:highlight w:val="yellow"/>
          <w:lang w:val="en-US" w:eastAsia="zh-CN"/>
        </w:rPr>
        <w:t>.</w:t>
      </w:r>
    </w:p>
    <w:p>
      <w:pPr>
        <w:pStyle w:val="164"/>
        <w:spacing w:line="240" w:lineRule="auto"/>
        <w:ind w:left="400" w:leftChars="20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C. To ask Mr. Heppell to teach in the school.</w:t>
      </w:r>
    </w:p>
    <w:p>
      <w:pPr>
        <w:pStyle w:val="164"/>
        <w:spacing w:line="240" w:lineRule="auto"/>
        <w:ind w:left="400" w:leftChars="20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To make friends with Mr. Heppell.</w:t>
      </w:r>
    </w:p>
    <w:p>
      <w:pPr>
        <w:pStyle w:val="164"/>
        <w:spacing w:line="240" w:lineRule="auto"/>
        <w:jc w:val="both"/>
        <w:rPr>
          <w:rFonts w:hint="default" w:ascii="Times New Roman" w:hAnsi="Times New Roman" w:eastAsia="宋体" w:cs="Times New Roman"/>
          <w:b w:val="0"/>
          <w:color w:val="000000"/>
          <w:sz w:val="21"/>
          <w:szCs w:val="21"/>
        </w:rPr>
      </w:pPr>
    </w:p>
    <w:p>
      <w:pPr>
        <w:pStyle w:val="164"/>
        <w:spacing w:line="240" w:lineRule="auto"/>
        <w:jc w:val="center"/>
        <w:rPr>
          <w:rFonts w:hint="eastAsia" w:ascii="Times New Roman" w:hAnsi="Times New Roman" w:eastAsia="宋体" w:cs="Times New Roman"/>
          <w:b w:val="0"/>
          <w:color w:val="000000"/>
          <w:sz w:val="21"/>
          <w:szCs w:val="21"/>
          <w:lang w:val="en-US" w:eastAsia="zh-CN"/>
        </w:rPr>
      </w:pPr>
      <w:r>
        <w:rPr>
          <w:rFonts w:hint="eastAsia" w:hAnsi="Times New Roman" w:cs="Times New Roman"/>
          <w:b w:val="0"/>
          <w:color w:val="000000"/>
          <w:sz w:val="21"/>
          <w:szCs w:val="21"/>
          <w:lang w:val="en-US" w:eastAsia="zh-CN"/>
        </w:rPr>
        <w:t>B</w:t>
      </w:r>
    </w:p>
    <w:p>
      <w:pPr>
        <w:pStyle w:val="164"/>
        <w:spacing w:before="524" w:line="240" w:lineRule="auto"/>
        <w:ind w:left="0" w:firstLine="400"/>
        <w:jc w:val="both"/>
        <w:rPr>
          <w:rFonts w:hint="default" w:ascii="Times New Roman" w:hAnsi="Times New Roman" w:eastAsia="宋体" w:cs="Times New Roman"/>
          <w:sz w:val="21"/>
          <w:szCs w:val="21"/>
        </w:rPr>
      </w:pPr>
      <w:r>
        <w:rPr>
          <w:rFonts w:hint="eastAsia" w:ascii="腾祥嘉丽粗圆简" w:hAnsi="腾祥嘉丽粗圆简" w:eastAsia="腾祥嘉丽粗圆简" w:cs="腾祥嘉丽粗圆简"/>
          <w:b w:val="0"/>
          <w:color w:val="FF0000"/>
          <w:sz w:val="21"/>
          <w:szCs w:val="21"/>
          <w:highlight w:val="yellow"/>
        </w:rPr>
        <w:t>4</w:t>
      </w:r>
      <w:r>
        <w:rPr>
          <w:rFonts w:hint="eastAsia" w:ascii="腾祥嘉丽粗圆简" w:hAnsi="腾祥嘉丽粗圆简" w:eastAsia="腾祥嘉丽粗圆简" w:cs="腾祥嘉丽粗圆简"/>
          <w:b w:val="0"/>
          <w:color w:val="FF0000"/>
          <w:sz w:val="21"/>
          <w:szCs w:val="21"/>
          <w:highlight w:val="yellow"/>
          <w:lang w:val="en-US" w:eastAsia="zh-CN"/>
        </w:rPr>
        <w:t>4C</w:t>
      </w:r>
      <w:r>
        <w:rPr>
          <w:rFonts w:hint="default" w:ascii="Times New Roman" w:hAnsi="Times New Roman" w:eastAsia="宋体" w:cs="Times New Roman"/>
          <w:b w:val="0"/>
          <w:color w:val="000000"/>
          <w:sz w:val="21"/>
          <w:szCs w:val="21"/>
          <w:highlight w:val="yellow"/>
        </w:rPr>
        <w:t>Shen Hao</w:t>
      </w:r>
      <w:r>
        <w:rPr>
          <w:rFonts w:hint="default" w:ascii="Times New Roman" w:hAnsi="Times New Roman" w:eastAsia="宋体" w:cs="Times New Roman"/>
          <w:b w:val="0"/>
          <w:color w:val="000000"/>
          <w:sz w:val="21"/>
          <w:szCs w:val="21"/>
        </w:rPr>
        <w:t xml:space="preserve"> was born in 1964.He was the</w:t>
      </w:r>
      <w:r>
        <w:rPr>
          <w:rFonts w:hint="default" w:ascii="Times New Roman" w:hAnsi="Times New Roman" w:eastAsia="宋体" w:cs="Times New Roman"/>
          <w:b w:val="0"/>
          <w:color w:val="000000"/>
          <w:sz w:val="21"/>
          <w:szCs w:val="21"/>
          <w:highlight w:val="yellow"/>
        </w:rPr>
        <w:t xml:space="preserve"> former first secretary of Party branch</w:t>
      </w:r>
      <w:r>
        <w:rPr>
          <w:rFonts w:hint="default" w:ascii="Times New Roman" w:hAnsi="Times New Roman" w:eastAsia="宋体" w:cs="Times New Roman"/>
          <w:b w:val="0"/>
          <w:color w:val="000000"/>
          <w:sz w:val="21"/>
          <w:szCs w:val="21"/>
        </w:rPr>
        <w:t xml:space="preserve"> （原党支部第一书记）of Xiaogang Village,</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Fengyang County, Anhui Province.He died on November 6, 2009. From 2004 to 2009, </w:t>
      </w:r>
      <w:r>
        <w:rPr>
          <w:rFonts w:hint="eastAsia" w:ascii="腾祥嘉丽粗圆简" w:hAnsi="腾祥嘉丽粗圆简" w:eastAsia="腾祥嘉丽粗圆简" w:cs="腾祥嘉丽粗圆简"/>
          <w:b w:val="0"/>
          <w:color w:val="FF0000"/>
          <w:sz w:val="21"/>
          <w:szCs w:val="21"/>
          <w:highlight w:val="yellow"/>
        </w:rPr>
        <w:t>4</w:t>
      </w:r>
      <w:r>
        <w:rPr>
          <w:rFonts w:hint="eastAsia" w:ascii="腾祥嘉丽粗圆简" w:hAnsi="腾祥嘉丽粗圆简" w:eastAsia="腾祥嘉丽粗圆简" w:cs="腾祥嘉丽粗圆简"/>
          <w:b w:val="0"/>
          <w:color w:val="FF0000"/>
          <w:sz w:val="21"/>
          <w:szCs w:val="21"/>
          <w:highlight w:val="yellow"/>
          <w:lang w:val="en-US" w:eastAsia="zh-CN"/>
        </w:rPr>
        <w:t>5D</w:t>
      </w:r>
      <w:r>
        <w:rPr>
          <w:rFonts w:hint="default" w:ascii="Times New Roman" w:hAnsi="Times New Roman" w:eastAsia="宋体" w:cs="Times New Roman"/>
          <w:b w:val="0"/>
          <w:color w:val="000000"/>
          <w:sz w:val="21"/>
          <w:szCs w:val="21"/>
          <w:highlight w:val="yellow"/>
        </w:rPr>
        <w:t>he had done many good things for villagers</w:t>
      </w:r>
      <w:r>
        <w:rPr>
          <w:rFonts w:hint="default" w:ascii="Times New Roman" w:hAnsi="Times New Roman" w:eastAsia="宋体" w:cs="Times New Roman"/>
          <w:b w:val="0"/>
          <w:color w:val="000000"/>
          <w:sz w:val="21"/>
          <w:szCs w:val="21"/>
        </w:rPr>
        <w:t xml:space="preserve">. For the development of Xiaogang Village he </w:t>
      </w:r>
      <w:r>
        <w:rPr>
          <w:rFonts w:hint="default" w:ascii="Times New Roman" w:hAnsi="Times New Roman" w:eastAsia="宋体" w:cs="Times New Roman"/>
          <w:b w:val="0"/>
          <w:color w:val="000000"/>
          <w:sz w:val="21"/>
          <w:szCs w:val="21"/>
          <w:highlight w:val="yellow"/>
        </w:rPr>
        <w:t>had made great contributions</w:t>
      </w:r>
      <w:r>
        <w:rPr>
          <w:rFonts w:hint="default" w:ascii="Times New Roman" w:hAnsi="Times New Roman" w:eastAsia="宋体" w:cs="Times New Roman"/>
          <w:b w:val="0"/>
          <w:color w:val="000000"/>
          <w:sz w:val="21"/>
          <w:szCs w:val="21"/>
        </w:rPr>
        <w:t>. So he was respected by all the villagers.</w:t>
      </w:r>
    </w:p>
    <w:p>
      <w:pPr>
        <w:pStyle w:val="164"/>
        <w:spacing w:line="240" w:lineRule="auto"/>
        <w:ind w:left="0" w:firstLine="40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During the six years, he repaired the village roads, built a building for a number of villagers. He rented a house in the village and </w:t>
      </w:r>
      <w:r>
        <w:rPr>
          <w:rFonts w:hint="eastAsia" w:ascii="腾祥嘉丽粗圆简" w:hAnsi="腾祥嘉丽粗圆简" w:eastAsia="腾祥嘉丽粗圆简" w:cs="腾祥嘉丽粗圆简"/>
          <w:b w:val="0"/>
          <w:color w:val="FF0000"/>
          <w:sz w:val="21"/>
          <w:szCs w:val="21"/>
          <w:highlight w:val="yellow"/>
        </w:rPr>
        <w:t>4</w:t>
      </w:r>
      <w:r>
        <w:rPr>
          <w:rFonts w:hint="eastAsia" w:ascii="腾祥嘉丽粗圆简" w:hAnsi="腾祥嘉丽粗圆简" w:eastAsia="腾祥嘉丽粗圆简" w:cs="腾祥嘉丽粗圆简"/>
          <w:b w:val="0"/>
          <w:color w:val="FF0000"/>
          <w:sz w:val="21"/>
          <w:szCs w:val="21"/>
          <w:highlight w:val="yellow"/>
          <w:lang w:val="en-US" w:eastAsia="zh-CN"/>
        </w:rPr>
        <w:t>6C</w:t>
      </w:r>
      <w:r>
        <w:rPr>
          <w:rFonts w:hint="default" w:ascii="Times New Roman" w:hAnsi="Times New Roman" w:eastAsia="宋体" w:cs="Times New Roman"/>
          <w:b w:val="0"/>
          <w:color w:val="000000"/>
          <w:sz w:val="21"/>
          <w:szCs w:val="21"/>
        </w:rPr>
        <w:t>th</w:t>
      </w:r>
      <w:r>
        <w:rPr>
          <w:rFonts w:hint="default" w:ascii="Times New Roman" w:hAnsi="Times New Roman" w:eastAsia="宋体" w:cs="Times New Roman"/>
          <w:b w:val="0"/>
          <w:color w:val="000000"/>
          <w:sz w:val="21"/>
          <w:szCs w:val="21"/>
          <w:highlight w:val="yellow"/>
        </w:rPr>
        <w:t>ought about how to get the villagers to get rich all day</w:t>
      </w:r>
      <w:r>
        <w:rPr>
          <w:rFonts w:hint="default" w:ascii="Times New Roman" w:hAnsi="Times New Roman" w:eastAsia="宋体" w:cs="Times New Roman"/>
          <w:b w:val="0"/>
          <w:color w:val="000000"/>
          <w:sz w:val="21"/>
          <w:szCs w:val="21"/>
        </w:rPr>
        <w:t>. Even in the New Year, he still got together with his villagers. At last, under his leadership, Xiaogang Village was out of poverty. Now the villagers are leading a rich life.</w:t>
      </w:r>
    </w:p>
    <w:p>
      <w:pPr>
        <w:pStyle w:val="164"/>
        <w:spacing w:line="240" w:lineRule="auto"/>
        <w:ind w:left="0" w:firstLine="40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He is a very filial（孝顺的）son, but he had almost no time to get together with his over 90 year-old mother. But she never complained. His wife works in the bank and she is very busy. They both have little time to look after their daughter.</w:t>
      </w:r>
    </w:p>
    <w:p>
      <w:pPr>
        <w:pStyle w:val="164"/>
        <w:spacing w:line="240" w:lineRule="auto"/>
        <w:ind w:firstLine="0"/>
        <w:jc w:val="both"/>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Although he did not do what he should do to his mother, wife and daughter, all the villagers will remember their good secretary forever.</w:t>
      </w:r>
    </w:p>
    <w:p>
      <w:pPr>
        <w:pStyle w:val="164"/>
        <w:spacing w:line="240" w:lineRule="auto"/>
        <w:jc w:val="both"/>
        <w:rPr>
          <w:rFonts w:hint="default" w:ascii="Times New Roman" w:hAnsi="Times New Roman" w:eastAsia="宋体" w:cs="Times New Roman"/>
          <w:b w:val="0"/>
          <w:color w:val="000000"/>
          <w:sz w:val="21"/>
          <w:szCs w:val="21"/>
        </w:rPr>
      </w:pPr>
    </w:p>
    <w:p>
      <w:pPr>
        <w:pStyle w:val="164"/>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44. What did Shen Hao do?</w:t>
      </w:r>
    </w:p>
    <w:p>
      <w:pPr>
        <w:pStyle w:val="164"/>
        <w:tabs>
          <w:tab w:val="left" w:pos="328"/>
          <w:tab w:val="right" w:pos="8033"/>
        </w:tabs>
        <w:spacing w:line="240" w:lineRule="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b/>
      </w:r>
      <w:r>
        <w:rPr>
          <w:rFonts w:hint="eastAsia" w:hAnsi="Times New Roman" w:cs="Times New Roman"/>
          <w:sz w:val="21"/>
          <w:szCs w:val="21"/>
          <w:lang w:val="en-US" w:eastAsia="zh-CN"/>
        </w:rPr>
        <w:t xml:space="preserve">      </w:t>
      </w:r>
      <w:r>
        <w:rPr>
          <w:rFonts w:hint="default" w:ascii="Times New Roman" w:hAnsi="Times New Roman" w:eastAsia="宋体" w:cs="Times New Roman"/>
          <w:b w:val="0"/>
          <w:color w:val="000000"/>
          <w:sz w:val="21"/>
          <w:szCs w:val="21"/>
        </w:rPr>
        <w:t>A. A village.</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B.A volunteer.</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highlight w:val="yellow"/>
        </w:rPr>
        <w:t>C.The first secretary of Party branch</w:t>
      </w:r>
      <w:r>
        <w:rPr>
          <w:rFonts w:hint="default" w:ascii="Times New Roman" w:hAnsi="Times New Roman" w:eastAsia="宋体" w:cs="Times New Roman"/>
          <w:b w:val="0"/>
          <w:color w:val="000000"/>
          <w:sz w:val="21"/>
          <w:szCs w:val="21"/>
        </w:rPr>
        <w:t xml:space="preserve"> D.A worker</w:t>
      </w:r>
    </w:p>
    <w:p>
      <w:pPr>
        <w:pStyle w:val="164"/>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45. Why was Shen Hao respected by all the villagers?</w:t>
      </w:r>
    </w:p>
    <w:p>
      <w:pPr>
        <w:pStyle w:val="164"/>
        <w:spacing w:line="240" w:lineRule="auto"/>
        <w:ind w:left="0" w:firstLine="634"/>
        <w:jc w:val="both"/>
        <w:rPr>
          <w:rFonts w:hint="default" w:ascii="Times New Roman" w:hAnsi="Times New Roman" w:eastAsia="宋体" w:cs="Times New Roman"/>
        </w:rPr>
      </w:pPr>
      <w:r>
        <w:rPr>
          <w:rFonts w:hint="default" w:ascii="Times New Roman" w:hAnsi="Times New Roman" w:eastAsia="宋体" w:cs="Times New Roman"/>
          <w:b w:val="0"/>
          <w:color w:val="000000"/>
          <w:sz w:val="21"/>
          <w:szCs w:val="21"/>
        </w:rPr>
        <w:t>A. Because he repaired roads.</w:t>
      </w:r>
    </w:p>
    <w:p>
      <w:pPr>
        <w:pStyle w:val="168"/>
        <w:spacing w:line="240" w:lineRule="auto"/>
        <w:ind w:left="200" w:leftChars="10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Because he built a building for some people.</w:t>
      </w:r>
    </w:p>
    <w:p>
      <w:pPr>
        <w:pStyle w:val="168"/>
        <w:spacing w:line="240" w:lineRule="auto"/>
        <w:ind w:left="200" w:leftChars="100" w:firstLine="453"/>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 Because he is a filial man.</w:t>
      </w:r>
    </w:p>
    <w:p>
      <w:pPr>
        <w:pStyle w:val="168"/>
        <w:spacing w:line="240" w:lineRule="auto"/>
        <w:ind w:left="200" w:leftChars="10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D. B</w:t>
      </w:r>
      <w:r>
        <w:rPr>
          <w:rFonts w:hint="default" w:ascii="Times New Roman" w:hAnsi="Times New Roman" w:eastAsia="宋体" w:cs="Times New Roman"/>
          <w:b w:val="0"/>
          <w:color w:val="000000"/>
          <w:sz w:val="21"/>
          <w:szCs w:val="21"/>
          <w:highlight w:val="yellow"/>
        </w:rPr>
        <w:t>ecause he has made great contributions for the development of Xiaogang Villa</w:t>
      </w:r>
      <w:r>
        <w:rPr>
          <w:rFonts w:hint="default" w:ascii="Times New Roman" w:hAnsi="Times New Roman" w:eastAsia="宋体" w:cs="Times New Roman"/>
          <w:b w:val="0"/>
          <w:color w:val="000000"/>
          <w:sz w:val="21"/>
          <w:szCs w:val="21"/>
        </w:rPr>
        <w:t>ge</w:t>
      </w:r>
    </w:p>
    <w:p>
      <w:pPr>
        <w:pStyle w:val="168"/>
        <w:spacing w:before="0"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46. What did Shen Hao think about all day?</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He thought about how to mend the road.</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He thought about how to build houses.</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C. </w:t>
      </w:r>
      <w:r>
        <w:rPr>
          <w:rFonts w:hint="default" w:ascii="Times New Roman" w:hAnsi="Times New Roman" w:eastAsia="宋体" w:cs="Times New Roman"/>
          <w:b w:val="0"/>
          <w:color w:val="000000"/>
          <w:sz w:val="21"/>
          <w:szCs w:val="21"/>
          <w:highlight w:val="yellow"/>
        </w:rPr>
        <w:t>He thought about how to make the village rich</w:t>
      </w:r>
      <w:r>
        <w:rPr>
          <w:rFonts w:hint="default" w:ascii="Times New Roman" w:hAnsi="Times New Roman" w:eastAsia="宋体" w:cs="Times New Roman"/>
          <w:b w:val="0"/>
          <w:color w:val="000000"/>
          <w:sz w:val="21"/>
          <w:szCs w:val="21"/>
        </w:rPr>
        <w:t>.</w:t>
      </w:r>
    </w:p>
    <w:p>
      <w:pPr>
        <w:pStyle w:val="168"/>
        <w:spacing w:line="240" w:lineRule="auto"/>
        <w:ind w:left="0" w:firstLine="453"/>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 He thought about how to get together with his family.</w:t>
      </w:r>
    </w:p>
    <w:p>
      <w:pPr>
        <w:pStyle w:val="168"/>
        <w:spacing w:line="240" w:lineRule="auto"/>
        <w:ind w:left="0" w:firstLine="453"/>
        <w:jc w:val="both"/>
        <w:rPr>
          <w:rFonts w:hint="default" w:ascii="Times New Roman" w:hAnsi="Times New Roman" w:eastAsia="宋体" w:cs="Times New Roman"/>
          <w:b w:val="0"/>
          <w:color w:val="000000"/>
          <w:sz w:val="21"/>
          <w:szCs w:val="21"/>
        </w:rPr>
      </w:pPr>
    </w:p>
    <w:p>
      <w:pPr>
        <w:pStyle w:val="168"/>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C</w:t>
      </w:r>
    </w:p>
    <w:p>
      <w:pPr>
        <w:pStyle w:val="168"/>
        <w:spacing w:line="240" w:lineRule="auto"/>
        <w:ind w:left="0" w:firstLine="453"/>
        <w:jc w:val="both"/>
        <w:rPr>
          <w:rFonts w:hint="default" w:ascii="Times New Roman" w:hAnsi="Times New Roman" w:eastAsia="宋体" w:cs="Times New Roman"/>
          <w:sz w:val="21"/>
          <w:szCs w:val="21"/>
        </w:rPr>
      </w:pPr>
      <w:r>
        <w:rPr>
          <w:rFonts w:hint="eastAsia" w:ascii="腾祥嘉丽粗圆简" w:hAnsi="腾祥嘉丽粗圆简" w:eastAsia="腾祥嘉丽粗圆简" w:cs="腾祥嘉丽粗圆简"/>
          <w:b w:val="0"/>
          <w:color w:val="FF0000"/>
          <w:sz w:val="21"/>
          <w:szCs w:val="21"/>
          <w:highlight w:val="yellow"/>
          <w:lang w:val="en-US" w:eastAsia="zh-CN"/>
        </w:rPr>
        <w:t>1</w:t>
      </w:r>
      <w:r>
        <w:rPr>
          <w:rFonts w:hint="default" w:ascii="Times New Roman" w:hAnsi="Times New Roman" w:eastAsia="宋体" w:cs="Times New Roman"/>
          <w:b w:val="0"/>
          <w:color w:val="000000"/>
          <w:sz w:val="21"/>
          <w:szCs w:val="21"/>
        </w:rPr>
        <w:t>I was always tall for my age. When I started Grade 7, I was taller than all the other students in the school and most of the teachers.</w:t>
      </w:r>
    </w:p>
    <w:p>
      <w:pPr>
        <w:pStyle w:val="168"/>
        <w:spacing w:line="240" w:lineRule="auto"/>
        <w:ind w:left="0" w:firstLine="453"/>
        <w:jc w:val="both"/>
        <w:rPr>
          <w:rFonts w:hint="default" w:ascii="Times New Roman" w:hAnsi="Times New Roman" w:eastAsia="宋体" w:cs="Times New Roman"/>
          <w:sz w:val="21"/>
          <w:szCs w:val="21"/>
        </w:rPr>
      </w:pPr>
      <w:r>
        <w:rPr>
          <w:rFonts w:hint="eastAsia" w:ascii="腾祥嘉丽粗圆简" w:hAnsi="腾祥嘉丽粗圆简" w:eastAsia="腾祥嘉丽粗圆简" w:cs="腾祥嘉丽粗圆简"/>
          <w:b w:val="0"/>
          <w:color w:val="FF0000"/>
          <w:sz w:val="21"/>
          <w:szCs w:val="21"/>
          <w:highlight w:val="yellow"/>
          <w:lang w:val="en-US" w:eastAsia="zh-CN"/>
        </w:rPr>
        <w:t>2</w:t>
      </w:r>
      <w:r>
        <w:rPr>
          <w:rFonts w:hint="default" w:ascii="Times New Roman" w:hAnsi="Times New Roman" w:eastAsia="宋体" w:cs="Times New Roman"/>
          <w:b w:val="0"/>
          <w:color w:val="000000"/>
          <w:sz w:val="21"/>
          <w:szCs w:val="21"/>
        </w:rPr>
        <w:t xml:space="preserve">You may think it is cool to be tall, but I was never very </w:t>
      </w:r>
      <w:r>
        <w:rPr>
          <w:rFonts w:hint="eastAsia" w:ascii="腾祥嘉丽粗圆简" w:hAnsi="腾祥嘉丽粗圆简" w:eastAsia="腾祥嘉丽粗圆简" w:cs="腾祥嘉丽粗圆简"/>
          <w:b w:val="0"/>
          <w:color w:val="FF0000"/>
          <w:sz w:val="21"/>
          <w:szCs w:val="21"/>
          <w:highlight w:val="yellow"/>
        </w:rPr>
        <w:t>4</w:t>
      </w:r>
      <w:r>
        <w:rPr>
          <w:rFonts w:hint="eastAsia" w:ascii="腾祥嘉丽粗圆简" w:hAnsi="腾祥嘉丽粗圆简" w:eastAsia="腾祥嘉丽粗圆简" w:cs="腾祥嘉丽粗圆简"/>
          <w:b w:val="0"/>
          <w:color w:val="FF0000"/>
          <w:sz w:val="21"/>
          <w:szCs w:val="21"/>
          <w:highlight w:val="yellow"/>
          <w:lang w:val="en-US" w:eastAsia="zh-CN"/>
        </w:rPr>
        <w:t>7C</w:t>
      </w:r>
      <w:r>
        <w:rPr>
          <w:rFonts w:hint="default" w:ascii="Times New Roman" w:hAnsi="Times New Roman" w:eastAsia="宋体" w:cs="Times New Roman"/>
          <w:b w:val="0"/>
          <w:color w:val="000000"/>
          <w:sz w:val="21"/>
          <w:szCs w:val="21"/>
          <w:highlight w:val="yellow"/>
        </w:rPr>
        <w:t>athletic</w:t>
      </w:r>
      <w:r>
        <w:rPr>
          <w:rFonts w:hint="default" w:ascii="Times New Roman" w:hAnsi="Times New Roman" w:eastAsia="宋体" w:cs="Times New Roman"/>
          <w:b w:val="0"/>
          <w:color w:val="000000"/>
          <w:sz w:val="21"/>
          <w:szCs w:val="21"/>
        </w:rPr>
        <w:t xml:space="preserve">. Other kids could do things </w:t>
      </w:r>
      <w:r>
        <w:rPr>
          <w:rFonts w:hint="default" w:ascii="Times New Roman" w:hAnsi="Times New Roman" w:eastAsia="宋体" w:cs="Times New Roman"/>
          <w:b w:val="0"/>
          <w:color w:val="000000"/>
          <w:sz w:val="21"/>
          <w:szCs w:val="21"/>
          <w:highlight w:val="yellow"/>
        </w:rPr>
        <w:t>in sports</w:t>
      </w:r>
      <w:r>
        <w:rPr>
          <w:rFonts w:hint="default" w:ascii="Times New Roman" w:hAnsi="Times New Roman" w:eastAsia="宋体" w:cs="Times New Roman"/>
          <w:b w:val="0"/>
          <w:color w:val="000000"/>
          <w:sz w:val="21"/>
          <w:szCs w:val="21"/>
        </w:rPr>
        <w:t xml:space="preserve"> that I just couldn't do, like </w:t>
      </w:r>
      <w:r>
        <w:rPr>
          <w:rFonts w:hint="default" w:ascii="Times New Roman" w:hAnsi="Times New Roman" w:eastAsia="宋体" w:cs="Times New Roman"/>
          <w:b w:val="0"/>
          <w:color w:val="000000"/>
          <w:sz w:val="21"/>
          <w:szCs w:val="21"/>
          <w:highlight w:val="yellow"/>
        </w:rPr>
        <w:t>hitting or throwing a bas</w:t>
      </w:r>
      <w:r>
        <w:rPr>
          <w:rFonts w:hint="default" w:ascii="Times New Roman" w:hAnsi="Times New Roman" w:eastAsia="宋体" w:cs="Times New Roman"/>
          <w:b w:val="0"/>
          <w:color w:val="000000"/>
          <w:sz w:val="21"/>
          <w:szCs w:val="21"/>
        </w:rPr>
        <w:t>eball. I was the world's worst thrower.</w:t>
      </w:r>
    </w:p>
    <w:p>
      <w:pPr>
        <w:pStyle w:val="168"/>
        <w:spacing w:before="0" w:line="240" w:lineRule="auto"/>
        <w:ind w:left="0" w:firstLine="453"/>
        <w:jc w:val="both"/>
        <w:rPr>
          <w:rFonts w:hint="default" w:ascii="Times New Roman" w:hAnsi="Times New Roman" w:eastAsia="宋体" w:cs="Times New Roman"/>
          <w:sz w:val="21"/>
          <w:szCs w:val="21"/>
        </w:rPr>
      </w:pPr>
      <w:r>
        <w:rPr>
          <w:rFonts w:hint="eastAsia" w:ascii="腾祥嘉丽粗圆简" w:hAnsi="腾祥嘉丽粗圆简" w:eastAsia="腾祥嘉丽粗圆简" w:cs="腾祥嘉丽粗圆简"/>
          <w:b w:val="0"/>
          <w:color w:val="FF0000"/>
          <w:sz w:val="21"/>
          <w:szCs w:val="21"/>
          <w:highlight w:val="yellow"/>
          <w:lang w:val="en-US" w:eastAsia="zh-CN"/>
        </w:rPr>
        <w:t>3</w:t>
      </w:r>
      <w:r>
        <w:rPr>
          <w:rFonts w:hint="default" w:ascii="Times New Roman" w:hAnsi="Times New Roman" w:eastAsia="宋体" w:cs="Times New Roman"/>
          <w:b w:val="0"/>
          <w:color w:val="000000"/>
          <w:sz w:val="21"/>
          <w:szCs w:val="21"/>
        </w:rPr>
        <w:t xml:space="preserve">In Grade 8, we got a new teacher. He took a look at me and said, “This school needs a basketball team, and you are going to be the star! </w:t>
      </w:r>
      <w:r>
        <w:rPr>
          <w:rFonts w:hint="eastAsia" w:ascii="腾祥嘉丽粗圆简" w:hAnsi="腾祥嘉丽粗圆简" w:eastAsia="腾祥嘉丽粗圆简" w:cs="腾祥嘉丽粗圆简"/>
          <w:b w:val="0"/>
          <w:color w:val="FF0000"/>
          <w:sz w:val="21"/>
          <w:szCs w:val="21"/>
          <w:highlight w:val="yellow"/>
        </w:rPr>
        <w:t>4</w:t>
      </w:r>
      <w:r>
        <w:rPr>
          <w:rFonts w:hint="eastAsia" w:ascii="腾祥嘉丽粗圆简" w:hAnsi="腾祥嘉丽粗圆简" w:eastAsia="腾祥嘉丽粗圆简" w:cs="腾祥嘉丽粗圆简"/>
          <w:b w:val="0"/>
          <w:color w:val="FF0000"/>
          <w:sz w:val="21"/>
          <w:szCs w:val="21"/>
          <w:highlight w:val="yellow"/>
          <w:lang w:val="en-US" w:eastAsia="zh-CN"/>
        </w:rPr>
        <w:t>8B</w:t>
      </w:r>
      <w:r>
        <w:rPr>
          <w:rFonts w:hint="default" w:ascii="Times New Roman" w:hAnsi="Times New Roman" w:eastAsia="宋体" w:cs="Times New Roman"/>
          <w:b w:val="0"/>
          <w:color w:val="000000"/>
          <w:sz w:val="21"/>
          <w:szCs w:val="21"/>
          <w:highlight w:val="yellow"/>
        </w:rPr>
        <w:t>I laughed, and my friends laughed</w:t>
      </w:r>
      <w:r>
        <w:rPr>
          <w:rFonts w:hint="default" w:ascii="Times New Roman" w:hAnsi="Times New Roman" w:eastAsia="宋体" w:cs="Times New Roman"/>
          <w:b w:val="0"/>
          <w:color w:val="000000"/>
          <w:sz w:val="21"/>
          <w:szCs w:val="21"/>
        </w:rPr>
        <w:t xml:space="preserve"> even harder.</w:t>
      </w:r>
    </w:p>
    <w:p>
      <w:pPr>
        <w:pStyle w:val="168"/>
        <w:spacing w:before="0" w:line="240" w:lineRule="auto"/>
        <w:jc w:val="both"/>
        <w:rPr>
          <w:rFonts w:hint="default" w:ascii="Times New Roman" w:hAnsi="Times New Roman" w:eastAsia="宋体" w:cs="Times New Roman"/>
          <w:sz w:val="21"/>
          <w:szCs w:val="21"/>
        </w:rPr>
      </w:pPr>
      <w:r>
        <w:rPr>
          <w:rFonts w:hint="eastAsia" w:ascii="腾祥嘉丽粗圆简" w:hAnsi="腾祥嘉丽粗圆简" w:eastAsia="腾祥嘉丽粗圆简" w:cs="腾祥嘉丽粗圆简"/>
          <w:b w:val="0"/>
          <w:color w:val="FF0000"/>
          <w:sz w:val="21"/>
          <w:szCs w:val="21"/>
          <w:highlight w:val="yellow"/>
          <w:lang w:val="en-US" w:eastAsia="zh-CN"/>
        </w:rPr>
        <w:t xml:space="preserve">    4</w:t>
      </w:r>
      <w:r>
        <w:rPr>
          <w:rFonts w:hint="default" w:ascii="Times New Roman" w:hAnsi="Times New Roman" w:eastAsia="宋体" w:cs="Times New Roman"/>
          <w:b w:val="0"/>
          <w:color w:val="000000"/>
          <w:sz w:val="21"/>
          <w:szCs w:val="21"/>
        </w:rPr>
        <w:t>" Darlene doesn't even know what a basketball is!" joked one of my friends. The new teacher said, “Don't worry. I'll show you what she can do."</w:t>
      </w:r>
    </w:p>
    <w:p>
      <w:pPr>
        <w:pStyle w:val="168"/>
        <w:spacing w:line="240" w:lineRule="auto"/>
        <w:ind w:left="0" w:firstLine="453"/>
        <w:jc w:val="both"/>
        <w:rPr>
          <w:rFonts w:hint="default" w:ascii="Times New Roman" w:hAnsi="Times New Roman" w:eastAsia="宋体" w:cs="Times New Roman"/>
          <w:sz w:val="21"/>
          <w:szCs w:val="21"/>
        </w:rPr>
      </w:pPr>
      <w:r>
        <w:rPr>
          <w:rFonts w:hint="eastAsia" w:ascii="腾祥嘉丽粗圆简" w:hAnsi="腾祥嘉丽粗圆简" w:eastAsia="腾祥嘉丽粗圆简" w:cs="腾祥嘉丽粗圆简"/>
          <w:b w:val="0"/>
          <w:color w:val="FF0000"/>
          <w:sz w:val="21"/>
          <w:szCs w:val="21"/>
          <w:highlight w:val="yellow"/>
          <w:lang w:val="en-US" w:eastAsia="zh-CN"/>
        </w:rPr>
        <w:t>5/</w:t>
      </w:r>
      <w:r>
        <w:rPr>
          <w:rFonts w:hint="eastAsia" w:ascii="腾祥嘉丽粗圆简" w:hAnsi="腾祥嘉丽粗圆简" w:eastAsia="腾祥嘉丽粗圆简" w:cs="腾祥嘉丽粗圆简"/>
          <w:b w:val="0"/>
          <w:color w:val="FF0000"/>
          <w:sz w:val="21"/>
          <w:szCs w:val="21"/>
          <w:highlight w:val="yellow"/>
        </w:rPr>
        <w:t>4</w:t>
      </w:r>
      <w:r>
        <w:rPr>
          <w:rFonts w:hint="eastAsia" w:ascii="腾祥嘉丽粗圆简" w:hAnsi="腾祥嘉丽粗圆简" w:eastAsia="腾祥嘉丽粗圆简" w:cs="腾祥嘉丽粗圆简"/>
          <w:b w:val="0"/>
          <w:color w:val="FF0000"/>
          <w:sz w:val="21"/>
          <w:szCs w:val="21"/>
          <w:highlight w:val="yellow"/>
          <w:lang w:val="en-US" w:eastAsia="zh-CN"/>
        </w:rPr>
        <w:t>9B</w:t>
      </w:r>
      <w:r>
        <w:rPr>
          <w:rFonts w:hint="default" w:ascii="Times New Roman" w:hAnsi="Times New Roman" w:eastAsia="宋体" w:cs="Times New Roman"/>
          <w:b w:val="0"/>
          <w:color w:val="000000"/>
          <w:sz w:val="21"/>
          <w:szCs w:val="21"/>
        </w:rPr>
        <w:t>Every day after school, I worked with the new teacher. He told me that my job would be to play center(中锋). I practiced hard. Most of all, I practiced shooting (投篮).When I first started,I got zero of ten shots(投篮)I took.But after a few weeks, I had about five of ten shots landing in the basket. I still wasn't very good. But I was so tall that if someone took a shot I was usually the first one to reach the ball after it came down.</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The season came and went. We didn't do very well, but I learned something about myself. I'm in Grade 9 now and not good enough yet to make it to the high school team. But I think</w:t>
      </w:r>
      <w:r>
        <w:rPr>
          <w:rFonts w:hint="default" w:ascii="Times New Roman" w:hAnsi="Times New Roman" w:eastAsia="宋体" w:cs="Times New Roman"/>
          <w:b w:val="0"/>
          <w:color w:val="000000"/>
          <w:sz w:val="21"/>
          <w:szCs w:val="21"/>
          <w:highlight w:val="yellow"/>
        </w:rPr>
        <w:t xml:space="preserve"> </w:t>
      </w:r>
      <w:r>
        <w:rPr>
          <w:rFonts w:hint="eastAsia" w:ascii="腾祥嘉丽粗圆简" w:hAnsi="腾祥嘉丽粗圆简" w:eastAsia="腾祥嘉丽粗圆简" w:cs="腾祥嘉丽粗圆简"/>
          <w:b w:val="0"/>
          <w:color w:val="FF0000"/>
          <w:sz w:val="21"/>
          <w:szCs w:val="21"/>
          <w:highlight w:val="yellow"/>
          <w:lang w:val="en-US" w:eastAsia="zh-CN"/>
        </w:rPr>
        <w:t>50D</w:t>
      </w:r>
      <w:r>
        <w:rPr>
          <w:rFonts w:hint="default" w:ascii="Times New Roman" w:hAnsi="Times New Roman" w:eastAsia="宋体" w:cs="Times New Roman"/>
          <w:b w:val="0"/>
          <w:color w:val="000000"/>
          <w:sz w:val="21"/>
          <w:szCs w:val="21"/>
          <w:highlight w:val="yellow"/>
        </w:rPr>
        <w:t>I will be next year</w:t>
      </w:r>
      <w:r>
        <w:rPr>
          <w:rFonts w:hint="default" w:ascii="Times New Roman" w:hAnsi="Times New Roman" w:eastAsia="宋体" w:cs="Times New Roman"/>
          <w:b w:val="0"/>
          <w:color w:val="000000"/>
          <w:sz w:val="21"/>
          <w:szCs w:val="21"/>
        </w:rPr>
        <w:t>. It's exciting to discover something about yourself and to know that you are what you make of yourself.</w:t>
      </w:r>
    </w:p>
    <w:p>
      <w:pPr>
        <w:pStyle w:val="168"/>
        <w:spacing w:line="240" w:lineRule="auto"/>
        <w:jc w:val="both"/>
        <w:rPr>
          <w:rFonts w:hint="default" w:ascii="Times New Roman" w:hAnsi="Times New Roman" w:eastAsia="宋体" w:cs="Times New Roman"/>
          <w:b w:val="0"/>
          <w:color w:val="000000"/>
          <w:sz w:val="21"/>
          <w:szCs w:val="21"/>
        </w:rPr>
      </w:pPr>
    </w:p>
    <w:p>
      <w:pPr>
        <w:pStyle w:val="168"/>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47. The underlined word "athletic in Paragraph 2 is closest in meaning to </w:t>
      </w:r>
      <w:r>
        <w:rPr>
          <w:rFonts w:hint="default" w:hAnsi="Times New Roman" w:eastAsia="宋体" w:cs="Times New Roman"/>
          <w:b w:val="0"/>
          <w:color w:val="000000"/>
          <w:sz w:val="21"/>
          <w:szCs w:val="21"/>
          <w:lang w:val="en-US" w:eastAsia="zh-CN"/>
        </w:rPr>
        <w:t>“</w:t>
      </w:r>
      <w:r>
        <w:rPr>
          <w:rFonts w:hint="eastAsia" w:hAnsi="Times New Roman" w:eastAsia="宋体" w:cs="Times New Roman"/>
          <w:b w:val="0"/>
          <w:color w:val="000000"/>
          <w:sz w:val="21"/>
          <w:szCs w:val="21"/>
          <w:lang w:val="en-US" w:eastAsia="zh-CN"/>
        </w:rPr>
        <w:t>______</w:t>
      </w:r>
      <w:r>
        <w:rPr>
          <w:rFonts w:hint="default" w:hAnsi="Times New Roman" w:eastAsia="宋体" w:cs="Times New Roman"/>
          <w:b w:val="0"/>
          <w:color w:val="000000"/>
          <w:sz w:val="21"/>
          <w:szCs w:val="21"/>
          <w:lang w:val="en-US" w:eastAsia="zh-CN"/>
        </w:rPr>
        <w:t>”</w:t>
      </w:r>
      <w:r>
        <w:rPr>
          <w:rFonts w:hint="eastAsia" w:hAnsi="Times New Roman" w:eastAsia="宋体" w:cs="Times New Roman"/>
          <w:b w:val="0"/>
          <w:color w:val="000000"/>
          <w:sz w:val="21"/>
          <w:szCs w:val="21"/>
          <w:lang w:val="en-US" w:eastAsia="zh-CN"/>
        </w:rPr>
        <w:t>.</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friendly B.hard-working</w:t>
      </w:r>
      <w:r>
        <w:rPr>
          <w:rFonts w:hint="eastAsia" w:hAnsi="Times New Roman" w:eastAsia="宋体"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highlight w:val="yellow"/>
        </w:rPr>
        <w:t xml:space="preserve">C.good at sport </w:t>
      </w:r>
      <w:r>
        <w:rPr>
          <w:rFonts w:hint="default" w:ascii="Times New Roman" w:hAnsi="Times New Roman" w:eastAsia="宋体" w:cs="Times New Roman"/>
          <w:b w:val="0"/>
          <w:color w:val="000000"/>
          <w:sz w:val="21"/>
          <w:szCs w:val="21"/>
        </w:rPr>
        <w:t>D. quick in thinking</w:t>
      </w:r>
    </w:p>
    <w:p>
      <w:pPr>
        <w:pStyle w:val="168"/>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48. Darlene and her friends laughed because </w:t>
      </w:r>
      <w:r>
        <w:rPr>
          <w:rFonts w:hint="eastAsia" w:hAnsi="Times New Roman" w:eastAsia="宋体" w:cs="Times New Roman"/>
          <w:b w:val="0"/>
          <w:color w:val="000000"/>
          <w:sz w:val="21"/>
          <w:szCs w:val="21"/>
          <w:lang w:val="en-US" w:eastAsia="zh-CN"/>
        </w:rPr>
        <w:t>__________</w:t>
      </w:r>
      <w:r>
        <w:rPr>
          <w:rFonts w:hint="default" w:ascii="Times New Roman" w:hAnsi="Times New Roman" w:eastAsia="宋体" w:cs="Times New Roman"/>
          <w:b w:val="0"/>
          <w:color w:val="000000"/>
          <w:sz w:val="21"/>
          <w:szCs w:val="21"/>
        </w:rPr>
        <w:t>_.</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the teacher told them a joke</w:t>
      </w:r>
    </w:p>
    <w:p>
      <w:pPr>
        <w:pStyle w:val="168"/>
        <w:spacing w:line="240" w:lineRule="auto"/>
        <w:ind w:left="0" w:firstLine="453"/>
        <w:jc w:val="both"/>
        <w:rPr>
          <w:rFonts w:hint="default" w:ascii="Times New Roman" w:hAnsi="Times New Roman" w:eastAsia="宋体" w:cs="Times New Roman"/>
          <w:sz w:val="21"/>
          <w:szCs w:val="21"/>
          <w:highlight w:val="yellow"/>
        </w:rPr>
      </w:pPr>
      <w:r>
        <w:rPr>
          <w:rFonts w:hint="default" w:ascii="Times New Roman" w:hAnsi="Times New Roman" w:eastAsia="宋体" w:cs="Times New Roman"/>
          <w:b w:val="0"/>
          <w:color w:val="000000"/>
          <w:sz w:val="21"/>
          <w:szCs w:val="21"/>
          <w:highlight w:val="yellow"/>
        </w:rPr>
        <w:t>B. the teacher understood them</w:t>
      </w:r>
    </w:p>
    <w:p>
      <w:pPr>
        <w:pStyle w:val="168"/>
        <w:spacing w:before="0"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C. they were happy to see the teacher</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D. they didn't believe what the teacher said</w:t>
      </w:r>
    </w:p>
    <w:p>
      <w:pPr>
        <w:pStyle w:val="168"/>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49. What does Paragraph 5 mainly tell us?</w:t>
      </w:r>
    </w:p>
    <w:p>
      <w:pPr>
        <w:pStyle w:val="168"/>
        <w:spacing w:line="240" w:lineRule="auto"/>
        <w:ind w:left="0" w:firstLine="453"/>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Darlene's future plans.</w:t>
      </w:r>
    </w:p>
    <w:p>
      <w:pPr>
        <w:pStyle w:val="169"/>
        <w:spacing w:line="240" w:lineRule="auto"/>
        <w:ind w:left="0" w:firstLine="414"/>
        <w:jc w:val="both"/>
        <w:rPr>
          <w:rFonts w:hint="default" w:ascii="Times New Roman" w:hAnsi="Times New Roman" w:eastAsia="宋体" w:cs="Times New Roman"/>
          <w:sz w:val="21"/>
          <w:szCs w:val="21"/>
          <w:highlight w:val="yellow"/>
        </w:rPr>
      </w:pPr>
      <w:r>
        <w:rPr>
          <w:rFonts w:hint="default" w:ascii="Times New Roman" w:hAnsi="Times New Roman" w:eastAsia="宋体" w:cs="Times New Roman"/>
          <w:b w:val="0"/>
          <w:color w:val="000000"/>
          <w:sz w:val="21"/>
          <w:szCs w:val="21"/>
          <w:highlight w:val="yellow"/>
        </w:rPr>
        <w:t>B.The progress Darlene made.</w:t>
      </w:r>
    </w:p>
    <w:p>
      <w:pPr>
        <w:pStyle w:val="169"/>
        <w:spacing w:line="240" w:lineRule="auto"/>
        <w:ind w:left="0" w:firstLine="4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C. How Darlene's friends helped her.</w:t>
      </w:r>
    </w:p>
    <w:p>
      <w:pPr>
        <w:pStyle w:val="169"/>
        <w:spacing w:line="240" w:lineRule="auto"/>
        <w:ind w:left="0" w:firstLine="4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D. How Darlene got interested in basketball.</w:t>
      </w:r>
    </w:p>
    <w:p>
      <w:pPr>
        <w:pStyle w:val="169"/>
        <w:spacing w:line="240" w:lineRule="auto"/>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50.Darlene believes that next year she will </w:t>
      </w:r>
      <w:r>
        <w:rPr>
          <w:rFonts w:hint="eastAsia" w:hAnsi="Times New Roman" w:cs="Times New Roman"/>
          <w:b w:val="0"/>
          <w:color w:val="000000"/>
          <w:sz w:val="21"/>
          <w:szCs w:val="21"/>
          <w:lang w:val="en-US" w:eastAsia="zh-CN"/>
        </w:rPr>
        <w:t>_____</w:t>
      </w:r>
      <w:r>
        <w:rPr>
          <w:rFonts w:hint="default" w:ascii="Times New Roman" w:hAnsi="Times New Roman" w:eastAsia="宋体" w:cs="Times New Roman"/>
          <w:b w:val="0"/>
          <w:color w:val="000000"/>
          <w:sz w:val="21"/>
          <w:szCs w:val="21"/>
        </w:rPr>
        <w:t>____.</w:t>
      </w:r>
    </w:p>
    <w:p>
      <w:pPr>
        <w:pStyle w:val="169"/>
        <w:spacing w:line="240" w:lineRule="auto"/>
        <w:ind w:left="0" w:firstLine="4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do well in shooting</w:t>
      </w:r>
    </w:p>
    <w:p>
      <w:pPr>
        <w:pStyle w:val="169"/>
        <w:spacing w:line="240" w:lineRule="auto"/>
        <w:ind w:left="0" w:firstLine="4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become a great center</w:t>
      </w:r>
    </w:p>
    <w:p>
      <w:pPr>
        <w:pStyle w:val="169"/>
        <w:spacing w:line="240" w:lineRule="auto"/>
        <w:ind w:left="0" w:firstLine="414"/>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C. be the star of her basketball team</w:t>
      </w:r>
    </w:p>
    <w:p>
      <w:pPr>
        <w:pStyle w:val="169"/>
        <w:spacing w:line="240" w:lineRule="auto"/>
        <w:ind w:left="0" w:firstLine="414"/>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highlight w:val="yellow"/>
        </w:rPr>
        <w:t>D. be on the high school basketball team</w:t>
      </w:r>
    </w:p>
    <w:p>
      <w:pPr>
        <w:pStyle w:val="169"/>
        <w:spacing w:line="240" w:lineRule="auto"/>
        <w:ind w:left="0" w:firstLine="414"/>
        <w:jc w:val="both"/>
        <w:rPr>
          <w:rFonts w:hint="default" w:ascii="Times New Roman" w:hAnsi="Times New Roman" w:eastAsia="宋体" w:cs="Times New Roman"/>
          <w:b w:val="0"/>
          <w:color w:val="000000"/>
          <w:sz w:val="21"/>
          <w:szCs w:val="21"/>
        </w:rPr>
      </w:pPr>
    </w:p>
    <w:p>
      <w:pPr>
        <w:pStyle w:val="169"/>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第二节：根据短文内容，从短文的选项中选出能填入空白处的最佳选项。选项中有两项为多余选项。（共5小题，计5分）</w:t>
      </w:r>
    </w:p>
    <w:p>
      <w:pPr>
        <w:pStyle w:val="169"/>
        <w:spacing w:before="0" w:line="240" w:lineRule="auto"/>
        <w:ind w:left="0" w:firstLine="518"/>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Elephants are the largest land animals alive today. African elephants live in family groups called herds (群).__</w:t>
      </w:r>
      <w:r>
        <w:rPr>
          <w:rFonts w:hint="eastAsia" w:hAnsi="Times New Roman" w:cs="Times New Roman"/>
          <w:b w:val="0"/>
          <w:color w:val="000000"/>
          <w:sz w:val="21"/>
          <w:szCs w:val="21"/>
          <w:lang w:val="en-US" w:eastAsia="zh-CN"/>
        </w:rPr>
        <w:t>____</w:t>
      </w:r>
      <w:r>
        <w:rPr>
          <w:rFonts w:hint="default" w:ascii="Times New Roman" w:hAnsi="Times New Roman" w:eastAsia="宋体" w:cs="Times New Roman"/>
          <w:b w:val="0"/>
          <w:color w:val="000000"/>
          <w:sz w:val="21"/>
          <w:szCs w:val="21"/>
        </w:rPr>
        <w:t>51_</w:t>
      </w:r>
      <w:r>
        <w:rPr>
          <w:rFonts w:hint="eastAsia" w:hAnsi="Times New Roman" w:cs="Times New Roman"/>
          <w:b w:val="0"/>
          <w:color w:val="000000"/>
          <w:sz w:val="21"/>
          <w:szCs w:val="21"/>
          <w:lang w:val="en-US" w:eastAsia="zh-CN"/>
        </w:rPr>
        <w:t>__</w:t>
      </w:r>
      <w:r>
        <w:rPr>
          <w:rFonts w:hint="eastAsia" w:hAnsi="Times New Roman" w:cs="Times New Roman"/>
          <w:b w:val="0"/>
          <w:color w:val="FF0000"/>
          <w:sz w:val="21"/>
          <w:szCs w:val="21"/>
          <w:highlight w:val="yellow"/>
          <w:lang w:val="en-US" w:eastAsia="zh-CN"/>
        </w:rPr>
        <w:t>B. All of the elephants in the</w:t>
      </w:r>
      <w:r>
        <w:rPr>
          <w:rFonts w:hint="eastAsia" w:hAnsi="Times New Roman" w:cs="Times New Roman"/>
          <w:b w:val="0"/>
          <w:color w:val="FF0000"/>
          <w:sz w:val="21"/>
          <w:szCs w:val="21"/>
          <w:highlight w:val="cyan"/>
          <w:lang w:val="en-US" w:eastAsia="zh-CN"/>
        </w:rPr>
        <w:t xml:space="preserve"> herd</w:t>
      </w:r>
      <w:r>
        <w:rPr>
          <w:rFonts w:hint="eastAsia" w:hAnsi="Times New Roman" w:cs="Times New Roman"/>
          <w:b w:val="0"/>
          <w:color w:val="FF0000"/>
          <w:sz w:val="21"/>
          <w:szCs w:val="21"/>
          <w:highlight w:val="yellow"/>
          <w:lang w:val="en-US" w:eastAsia="zh-CN"/>
        </w:rPr>
        <w:t xml:space="preserve"> take care of each other. </w:t>
      </w:r>
      <w:r>
        <w:rPr>
          <w:rFonts w:hint="default" w:ascii="Times New Roman" w:hAnsi="Times New Roman" w:eastAsia="宋体" w:cs="Times New Roman"/>
          <w:b w:val="0"/>
          <w:color w:val="000000"/>
          <w:sz w:val="21"/>
          <w:szCs w:val="21"/>
        </w:rPr>
        <w:t xml:space="preserve">The leader of the herd is an old mother elephant. She is the matriarch (族长).A herd may have as few as eight or as many as 100 elephants. The other elephants follow the matriarch. </w:t>
      </w:r>
      <w:r>
        <w:rPr>
          <w:rFonts w:hint="eastAsia" w:hAnsi="Times New Roman" w:cs="Times New Roman"/>
          <w:b w:val="0"/>
          <w:color w:val="000000"/>
          <w:sz w:val="21"/>
          <w:szCs w:val="21"/>
          <w:lang w:val="en-US" w:eastAsia="zh-CN"/>
        </w:rPr>
        <w:t>_____</w:t>
      </w:r>
      <w:r>
        <w:rPr>
          <w:rFonts w:hint="default" w:ascii="Times New Roman" w:hAnsi="Times New Roman" w:eastAsia="宋体" w:cs="Times New Roman"/>
          <w:b w:val="0"/>
          <w:color w:val="000000"/>
          <w:sz w:val="21"/>
          <w:szCs w:val="21"/>
        </w:rPr>
        <w:t>52</w:t>
      </w:r>
      <w:r>
        <w:rPr>
          <w:rFonts w:hint="eastAsia" w:hAnsi="Times New Roman" w:cs="Times New Roman"/>
          <w:b w:val="0"/>
          <w:color w:val="000000"/>
          <w:sz w:val="21"/>
          <w:szCs w:val="21"/>
          <w:lang w:val="en-US" w:eastAsia="zh-CN"/>
        </w:rPr>
        <w:t>_______</w:t>
      </w:r>
      <w:r>
        <w:rPr>
          <w:rFonts w:hint="eastAsia" w:hAnsi="Times New Roman" w:cs="Times New Roman"/>
          <w:b w:val="0"/>
          <w:color w:val="FF0000"/>
          <w:sz w:val="21"/>
          <w:szCs w:val="21"/>
          <w:highlight w:val="yellow"/>
          <w:lang w:val="en-US" w:eastAsia="zh-CN"/>
        </w:rPr>
        <w:t xml:space="preserve">F. Because </w:t>
      </w:r>
      <w:r>
        <w:rPr>
          <w:rFonts w:hint="eastAsia" w:hAnsi="Times New Roman" w:cs="Times New Roman"/>
          <w:b w:val="0"/>
          <w:color w:val="FF0000"/>
          <w:sz w:val="21"/>
          <w:szCs w:val="21"/>
          <w:highlight w:val="cyan"/>
          <w:lang w:val="en-US" w:eastAsia="zh-CN"/>
        </w:rPr>
        <w:t>she</w:t>
      </w:r>
      <w:r>
        <w:rPr>
          <w:rFonts w:hint="eastAsia" w:hAnsi="Times New Roman" w:cs="Times New Roman"/>
          <w:b w:val="0"/>
          <w:color w:val="FF0000"/>
          <w:sz w:val="21"/>
          <w:szCs w:val="21"/>
          <w:highlight w:val="yellow"/>
          <w:lang w:val="en-US" w:eastAsia="zh-CN"/>
        </w:rPr>
        <w:t xml:space="preserve"> knows how to keep them safe from coming danger.</w:t>
      </w:r>
    </w:p>
    <w:p>
      <w:pPr>
        <w:pStyle w:val="169"/>
        <w:spacing w:line="240" w:lineRule="auto"/>
        <w:ind w:left="0" w:firstLine="518"/>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_</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_53</w:t>
      </w:r>
      <w:r>
        <w:rPr>
          <w:rFonts w:hint="eastAsia" w:hAnsi="Times New Roman" w:cs="Times New Roman"/>
          <w:b w:val="0"/>
          <w:color w:val="000000"/>
          <w:sz w:val="21"/>
          <w:szCs w:val="21"/>
          <w:lang w:val="en-US" w:eastAsia="zh-CN"/>
        </w:rPr>
        <w:t>___</w:t>
      </w:r>
      <w:r>
        <w:rPr>
          <w:rFonts w:hint="eastAsia" w:hAnsi="Times New Roman" w:cs="Times New Roman"/>
          <w:b w:val="0"/>
          <w:color w:val="FF0000"/>
          <w:sz w:val="21"/>
          <w:szCs w:val="21"/>
          <w:highlight w:val="yellow"/>
          <w:lang w:val="en-US" w:eastAsia="zh-CN"/>
        </w:rPr>
        <w:t xml:space="preserve">C. Elephants </w:t>
      </w:r>
      <w:r>
        <w:rPr>
          <w:rFonts w:hint="eastAsia" w:hAnsi="Times New Roman" w:cs="Times New Roman"/>
          <w:b w:val="0"/>
          <w:color w:val="FF0000"/>
          <w:sz w:val="21"/>
          <w:szCs w:val="21"/>
          <w:highlight w:val="cyan"/>
          <w:lang w:val="en-US" w:eastAsia="zh-CN"/>
        </w:rPr>
        <w:t>learn</w:t>
      </w:r>
      <w:r>
        <w:rPr>
          <w:rFonts w:hint="eastAsia" w:hAnsi="Times New Roman" w:cs="Times New Roman"/>
          <w:b w:val="0"/>
          <w:color w:val="FF0000"/>
          <w:sz w:val="21"/>
          <w:szCs w:val="21"/>
          <w:highlight w:val="yellow"/>
          <w:lang w:val="en-US" w:eastAsia="zh-CN"/>
        </w:rPr>
        <w:t xml:space="preserve"> by watching and copying other elephants </w:t>
      </w:r>
      <w:r>
        <w:rPr>
          <w:rFonts w:hint="default" w:ascii="Times New Roman" w:hAnsi="Times New Roman" w:eastAsia="宋体" w:cs="Times New Roman"/>
          <w:b w:val="0"/>
          <w:color w:val="000000"/>
          <w:sz w:val="21"/>
          <w:szCs w:val="21"/>
        </w:rPr>
        <w:t xml:space="preserve">And </w:t>
      </w:r>
      <w:r>
        <w:rPr>
          <w:rFonts w:hint="default" w:ascii="Times New Roman" w:hAnsi="Times New Roman" w:eastAsia="宋体" w:cs="Times New Roman"/>
          <w:b w:val="0"/>
          <w:color w:val="000000"/>
          <w:sz w:val="21"/>
          <w:szCs w:val="21"/>
          <w:highlight w:val="cyan"/>
        </w:rPr>
        <w:t>they also</w:t>
      </w:r>
      <w:r>
        <w:rPr>
          <w:rFonts w:hint="default" w:ascii="Times New Roman" w:hAnsi="Times New Roman" w:eastAsia="宋体" w:cs="Times New Roman"/>
          <w:b w:val="0"/>
          <w:color w:val="000000"/>
          <w:sz w:val="21"/>
          <w:szCs w:val="21"/>
        </w:rPr>
        <w:t xml:space="preserve"> </w:t>
      </w:r>
      <w:r>
        <w:rPr>
          <w:rFonts w:hint="default" w:ascii="Times New Roman" w:hAnsi="Times New Roman" w:eastAsia="宋体" w:cs="Times New Roman"/>
          <w:b w:val="0"/>
          <w:color w:val="000000"/>
          <w:sz w:val="21"/>
          <w:szCs w:val="21"/>
          <w:highlight w:val="cyan"/>
        </w:rPr>
        <w:t>learn</w:t>
      </w:r>
      <w:r>
        <w:rPr>
          <w:rFonts w:hint="default" w:ascii="Times New Roman" w:hAnsi="Times New Roman" w:eastAsia="宋体" w:cs="Times New Roman"/>
          <w:b w:val="0"/>
          <w:color w:val="000000"/>
          <w:sz w:val="21"/>
          <w:szCs w:val="21"/>
        </w:rPr>
        <w:t xml:space="preserve"> from life. Baby elephants stay with their mothers until they are fully grown at about ten years old. Elephants live to be 50 or 60 years old. Elephants are smart animals with long memories. In the dry season, a matriarch </w:t>
      </w:r>
      <w:r>
        <w:rPr>
          <w:rFonts w:hint="default" w:ascii="Times New Roman" w:hAnsi="Times New Roman" w:eastAsia="宋体" w:cs="Times New Roman"/>
          <w:b w:val="0"/>
          <w:color w:val="000000"/>
          <w:sz w:val="21"/>
          <w:szCs w:val="21"/>
          <w:highlight w:val="cyan"/>
        </w:rPr>
        <w:t>can remember</w:t>
      </w:r>
      <w:r>
        <w:rPr>
          <w:rFonts w:hint="default" w:ascii="Times New Roman" w:hAnsi="Times New Roman" w:eastAsia="宋体" w:cs="Times New Roman"/>
          <w:b w:val="0"/>
          <w:color w:val="000000"/>
          <w:sz w:val="21"/>
          <w:szCs w:val="21"/>
        </w:rPr>
        <w:t xml:space="preserve"> where water was found in the past. The herd will follow her there. _</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54_</w:t>
      </w:r>
      <w:r>
        <w:rPr>
          <w:rFonts w:hint="eastAsia" w:hAnsi="Times New Roman" w:cs="Times New Roman"/>
          <w:b w:val="0"/>
          <w:color w:val="FF0000"/>
          <w:sz w:val="21"/>
          <w:szCs w:val="21"/>
          <w:highlight w:val="yellow"/>
          <w:lang w:val="en-US" w:eastAsia="zh-CN"/>
        </w:rPr>
        <w:t xml:space="preserve">D. </w:t>
      </w:r>
      <w:r>
        <w:rPr>
          <w:rFonts w:hint="eastAsia" w:hAnsi="Times New Roman" w:cs="Times New Roman"/>
          <w:b w:val="0"/>
          <w:color w:val="FF0000"/>
          <w:sz w:val="21"/>
          <w:szCs w:val="21"/>
          <w:highlight w:val="cyan"/>
          <w:lang w:val="en-US" w:eastAsia="zh-CN"/>
        </w:rPr>
        <w:t>She</w:t>
      </w:r>
      <w:r>
        <w:rPr>
          <w:rFonts w:hint="eastAsia" w:hAnsi="Times New Roman" w:cs="Times New Roman"/>
          <w:b w:val="0"/>
          <w:color w:val="FF0000"/>
          <w:sz w:val="21"/>
          <w:szCs w:val="21"/>
          <w:highlight w:val="yellow"/>
          <w:lang w:val="en-US" w:eastAsia="zh-CN"/>
        </w:rPr>
        <w:t xml:space="preserve"> </w:t>
      </w:r>
      <w:r>
        <w:rPr>
          <w:rFonts w:hint="eastAsia" w:hAnsi="Times New Roman" w:cs="Times New Roman"/>
          <w:b w:val="0"/>
          <w:color w:val="FF0000"/>
          <w:sz w:val="21"/>
          <w:szCs w:val="21"/>
          <w:highlight w:val="cyan"/>
          <w:lang w:val="en-US" w:eastAsia="zh-CN"/>
        </w:rPr>
        <w:t xml:space="preserve">can also remember </w:t>
      </w:r>
      <w:r>
        <w:rPr>
          <w:rFonts w:hint="eastAsia" w:hAnsi="Times New Roman" w:cs="Times New Roman"/>
          <w:b w:val="0"/>
          <w:color w:val="FF0000"/>
          <w:sz w:val="21"/>
          <w:szCs w:val="21"/>
          <w:highlight w:val="yellow"/>
          <w:lang w:val="en-US" w:eastAsia="zh-CN"/>
        </w:rPr>
        <w:t>the safest place for baby elephants to cross a fast-moving river.</w:t>
      </w:r>
    </w:p>
    <w:p>
      <w:pPr>
        <w:pStyle w:val="169"/>
        <w:spacing w:after="142" w:line="240" w:lineRule="auto"/>
        <w:ind w:left="0" w:firstLine="518"/>
        <w:jc w:val="both"/>
        <w:rPr>
          <w:rFonts w:hint="eastAsia" w:hAnsi="Times New Roman" w:cs="Times New Roman"/>
          <w:b w:val="0"/>
          <w:color w:val="000000"/>
          <w:sz w:val="21"/>
          <w:szCs w:val="21"/>
          <w:lang w:val="en-US" w:eastAsia="zh-CN"/>
        </w:rPr>
      </w:pPr>
      <w:r>
        <w:rPr>
          <w:rFonts w:hint="default" w:ascii="Times New Roman" w:hAnsi="Times New Roman" w:eastAsia="宋体" w:cs="Times New Roman"/>
          <w:b w:val="0"/>
          <w:color w:val="000000"/>
          <w:sz w:val="21"/>
          <w:szCs w:val="21"/>
        </w:rPr>
        <w:t xml:space="preserve">Elephants talk to each other with </w:t>
      </w:r>
      <w:r>
        <w:rPr>
          <w:rFonts w:hint="default" w:ascii="Times New Roman" w:hAnsi="Times New Roman" w:eastAsia="宋体" w:cs="Times New Roman"/>
          <w:b w:val="0"/>
          <w:color w:val="000000"/>
          <w:sz w:val="21"/>
          <w:szCs w:val="21"/>
          <w:highlight w:val="cyan"/>
        </w:rPr>
        <w:t>rumbling sound</w:t>
      </w:r>
      <w:r>
        <w:rPr>
          <w:rFonts w:hint="default" w:ascii="Times New Roman" w:hAnsi="Times New Roman" w:eastAsia="宋体" w:cs="Times New Roman"/>
          <w:b w:val="0"/>
          <w:color w:val="000000"/>
          <w:sz w:val="21"/>
          <w:szCs w:val="21"/>
        </w:rPr>
        <w:t>. __</w:t>
      </w:r>
      <w:r>
        <w:rPr>
          <w:rFonts w:hint="eastAsia" w:hAnsi="Times New Roman" w:cs="Times New Roman"/>
          <w:b w:val="0"/>
          <w:color w:val="000000"/>
          <w:sz w:val="21"/>
          <w:szCs w:val="21"/>
          <w:lang w:val="en-US" w:eastAsia="zh-CN"/>
        </w:rPr>
        <w:t>____</w:t>
      </w:r>
      <w:r>
        <w:rPr>
          <w:rFonts w:hint="default" w:ascii="Times New Roman" w:hAnsi="Times New Roman" w:eastAsia="宋体" w:cs="Times New Roman"/>
          <w:b w:val="0"/>
          <w:color w:val="000000"/>
          <w:sz w:val="21"/>
          <w:szCs w:val="21"/>
        </w:rPr>
        <w:t>55</w:t>
      </w:r>
      <w:r>
        <w:rPr>
          <w:rFonts w:hint="eastAsia" w:hAnsi="Times New Roman" w:cs="Times New Roman"/>
          <w:b w:val="0"/>
          <w:color w:val="000000"/>
          <w:sz w:val="21"/>
          <w:szCs w:val="21"/>
          <w:lang w:val="en-US" w:eastAsia="zh-CN"/>
        </w:rPr>
        <w:t>__</w:t>
      </w:r>
      <w:r>
        <w:rPr>
          <w:rFonts w:hint="default" w:ascii="Times New Roman" w:hAnsi="Times New Roman" w:eastAsia="宋体" w:cs="Times New Roman"/>
          <w:b w:val="0"/>
          <w:color w:val="000000"/>
          <w:sz w:val="21"/>
          <w:szCs w:val="21"/>
        </w:rPr>
        <w:t>__</w:t>
      </w:r>
      <w:r>
        <w:rPr>
          <w:rFonts w:hint="eastAsia" w:hAnsi="Times New Roman" w:cs="Times New Roman"/>
          <w:b w:val="0"/>
          <w:color w:val="FF0000"/>
          <w:sz w:val="21"/>
          <w:szCs w:val="21"/>
          <w:highlight w:val="yellow"/>
          <w:lang w:val="en-US" w:eastAsia="zh-CN"/>
        </w:rPr>
        <w:t xml:space="preserve">A.Some </w:t>
      </w:r>
      <w:r>
        <w:rPr>
          <w:rFonts w:hint="eastAsia" w:hAnsi="Times New Roman" w:cs="Times New Roman"/>
          <w:b w:val="0"/>
          <w:color w:val="FF0000"/>
          <w:sz w:val="21"/>
          <w:szCs w:val="21"/>
          <w:highlight w:val="cyan"/>
          <w:lang w:val="en-US" w:eastAsia="zh-CN"/>
        </w:rPr>
        <w:t>rumbling sounds</w:t>
      </w:r>
      <w:r>
        <w:rPr>
          <w:rFonts w:hint="eastAsia" w:hAnsi="Times New Roman" w:cs="Times New Roman"/>
          <w:b w:val="0"/>
          <w:color w:val="FF0000"/>
          <w:sz w:val="21"/>
          <w:szCs w:val="21"/>
          <w:highlight w:val="yellow"/>
          <w:lang w:val="en-US" w:eastAsia="zh-CN"/>
        </w:rPr>
        <w:t xml:space="preserve"> are so low and deep that people are unable to hear them. </w:t>
      </w:r>
      <w:r>
        <w:rPr>
          <w:rFonts w:hint="default" w:ascii="Times New Roman" w:hAnsi="Times New Roman" w:eastAsia="宋体" w:cs="Times New Roman"/>
          <w:b w:val="0"/>
          <w:color w:val="000000"/>
          <w:sz w:val="21"/>
          <w:szCs w:val="21"/>
        </w:rPr>
        <w:t>Elephants hear sounds not only with their ears, but also with their feet, and even trunks (long noses of the elephants). They also greet each other by touching with their trunks and feet. If danger appears, mothers beat their ears to call their babies to them.</w:t>
      </w:r>
      <w:r>
        <w:rPr>
          <w:rFonts w:hint="eastAsia" w:hAnsi="Times New Roman" w:cs="Times New Roman"/>
          <w:b w:val="0"/>
          <w:color w:val="000000"/>
          <w:sz w:val="21"/>
          <w:szCs w:val="21"/>
          <w:lang w:val="en-US" w:eastAsia="zh-CN"/>
        </w:rPr>
        <w:t xml:space="preserve"> </w:t>
      </w:r>
    </w:p>
    <w:p>
      <w:pPr>
        <w:pStyle w:val="169"/>
        <w:spacing w:after="142" w:line="240" w:lineRule="auto"/>
        <w:ind w:left="0" w:firstLine="518"/>
        <w:jc w:val="both"/>
        <w:rPr>
          <w:rFonts w:hint="eastAsia" w:hAnsi="Times New Roman" w:cs="Times New Roman"/>
          <w:b w:val="0"/>
          <w:color w:val="FF0000"/>
          <w:sz w:val="21"/>
          <w:szCs w:val="21"/>
          <w:highlight w:val="yellow"/>
          <w:lang w:val="en-US" w:eastAsia="zh-CN"/>
        </w:rPr>
      </w:pPr>
      <w:r>
        <w:rPr>
          <w:rFonts w:hint="eastAsia" w:hAnsi="Times New Roman" w:cs="Times New Roman"/>
          <w:b w:val="0"/>
          <w:color w:val="FF0000"/>
          <w:sz w:val="21"/>
          <w:szCs w:val="21"/>
          <w:highlight w:val="yellow"/>
          <w:lang w:val="en-US" w:eastAsia="zh-CN"/>
        </w:rPr>
        <w:t>A.Some rumbling sounds are so low and deep that people are unable to hear them.</w:t>
      </w:r>
    </w:p>
    <w:p>
      <w:pPr>
        <w:pStyle w:val="169"/>
        <w:spacing w:after="142" w:line="240" w:lineRule="auto"/>
        <w:ind w:left="0" w:firstLine="518"/>
        <w:jc w:val="both"/>
        <w:rPr>
          <w:rFonts w:hint="eastAsia" w:hAnsi="Times New Roman" w:cs="Times New Roman"/>
          <w:b w:val="0"/>
          <w:color w:val="FF0000"/>
          <w:sz w:val="21"/>
          <w:szCs w:val="21"/>
          <w:highlight w:val="yellow"/>
          <w:lang w:val="en-US" w:eastAsia="zh-CN"/>
        </w:rPr>
      </w:pPr>
      <w:r>
        <w:rPr>
          <w:rFonts w:hint="eastAsia" w:hAnsi="Times New Roman" w:cs="Times New Roman"/>
          <w:b w:val="0"/>
          <w:color w:val="FF0000"/>
          <w:sz w:val="21"/>
          <w:szCs w:val="21"/>
          <w:highlight w:val="yellow"/>
          <w:lang w:val="en-US" w:eastAsia="zh-CN"/>
        </w:rPr>
        <w:t>B. All of the elephants in the herd take care of each other.</w:t>
      </w:r>
    </w:p>
    <w:p>
      <w:pPr>
        <w:pStyle w:val="169"/>
        <w:spacing w:after="142" w:line="240" w:lineRule="auto"/>
        <w:ind w:left="0" w:firstLine="518"/>
        <w:jc w:val="both"/>
        <w:rPr>
          <w:rFonts w:hint="eastAsia" w:hAnsi="Times New Roman" w:cs="Times New Roman"/>
          <w:b w:val="0"/>
          <w:color w:val="FF0000"/>
          <w:sz w:val="21"/>
          <w:szCs w:val="21"/>
          <w:highlight w:val="yellow"/>
          <w:lang w:val="en-US" w:eastAsia="zh-CN"/>
        </w:rPr>
      </w:pPr>
      <w:r>
        <w:rPr>
          <w:rFonts w:hint="eastAsia" w:hAnsi="Times New Roman" w:cs="Times New Roman"/>
          <w:b w:val="0"/>
          <w:color w:val="FF0000"/>
          <w:sz w:val="21"/>
          <w:szCs w:val="21"/>
          <w:highlight w:val="yellow"/>
          <w:lang w:val="en-US" w:eastAsia="zh-CN"/>
        </w:rPr>
        <w:t>C. Elephants learn by watching and copying other elephants</w:t>
      </w:r>
    </w:p>
    <w:p>
      <w:pPr>
        <w:pStyle w:val="169"/>
        <w:spacing w:after="142" w:line="240" w:lineRule="auto"/>
        <w:ind w:left="0" w:firstLine="518"/>
        <w:jc w:val="both"/>
        <w:rPr>
          <w:rFonts w:hint="eastAsia" w:hAnsi="Times New Roman" w:cs="Times New Roman"/>
          <w:b w:val="0"/>
          <w:color w:val="FF0000"/>
          <w:sz w:val="21"/>
          <w:szCs w:val="21"/>
          <w:highlight w:val="yellow"/>
          <w:lang w:val="en-US" w:eastAsia="zh-CN"/>
        </w:rPr>
      </w:pPr>
      <w:r>
        <w:rPr>
          <w:rFonts w:hint="eastAsia" w:hAnsi="Times New Roman" w:cs="Times New Roman"/>
          <w:b w:val="0"/>
          <w:color w:val="FF0000"/>
          <w:sz w:val="21"/>
          <w:szCs w:val="21"/>
          <w:highlight w:val="yellow"/>
          <w:lang w:val="en-US" w:eastAsia="zh-CN"/>
        </w:rPr>
        <w:t xml:space="preserve">D. </w:t>
      </w:r>
      <w:r>
        <w:rPr>
          <w:rFonts w:hint="eastAsia" w:hAnsi="Times New Roman" w:cs="Times New Roman"/>
          <w:b w:val="0"/>
          <w:color w:val="FF0000"/>
          <w:sz w:val="21"/>
          <w:szCs w:val="21"/>
          <w:highlight w:val="cyan"/>
          <w:lang w:val="en-US" w:eastAsia="zh-CN"/>
        </w:rPr>
        <w:t>She</w:t>
      </w:r>
      <w:r>
        <w:rPr>
          <w:rFonts w:hint="eastAsia" w:hAnsi="Times New Roman" w:cs="Times New Roman"/>
          <w:b w:val="0"/>
          <w:color w:val="FF0000"/>
          <w:sz w:val="21"/>
          <w:szCs w:val="21"/>
          <w:highlight w:val="yellow"/>
          <w:lang w:val="en-US" w:eastAsia="zh-CN"/>
        </w:rPr>
        <w:t xml:space="preserve"> </w:t>
      </w:r>
      <w:r>
        <w:rPr>
          <w:rFonts w:hint="eastAsia" w:hAnsi="Times New Roman" w:cs="Times New Roman"/>
          <w:b w:val="0"/>
          <w:color w:val="FF0000"/>
          <w:sz w:val="21"/>
          <w:szCs w:val="21"/>
          <w:highlight w:val="cyan"/>
          <w:lang w:val="en-US" w:eastAsia="zh-CN"/>
        </w:rPr>
        <w:t xml:space="preserve">can also remember </w:t>
      </w:r>
      <w:r>
        <w:rPr>
          <w:rFonts w:hint="eastAsia" w:hAnsi="Times New Roman" w:cs="Times New Roman"/>
          <w:b w:val="0"/>
          <w:color w:val="FF0000"/>
          <w:sz w:val="21"/>
          <w:szCs w:val="21"/>
          <w:highlight w:val="yellow"/>
          <w:lang w:val="en-US" w:eastAsia="zh-CN"/>
        </w:rPr>
        <w:t>the safest place for baby elephants to cross a fast-moving river.</w:t>
      </w:r>
    </w:p>
    <w:p>
      <w:pPr>
        <w:pStyle w:val="169"/>
        <w:spacing w:after="142" w:line="240" w:lineRule="auto"/>
        <w:ind w:left="0" w:firstLine="518"/>
        <w:jc w:val="both"/>
        <w:rPr>
          <w:rFonts w:hint="eastAsia" w:hAnsi="Times New Roman" w:cs="Times New Roman"/>
          <w:b w:val="0"/>
          <w:color w:val="FF0000"/>
          <w:sz w:val="21"/>
          <w:szCs w:val="21"/>
          <w:highlight w:val="yellow"/>
          <w:lang w:val="en-US" w:eastAsia="zh-CN"/>
        </w:rPr>
      </w:pPr>
      <w:r>
        <w:rPr>
          <w:rFonts w:hint="eastAsia" w:hAnsi="Times New Roman" w:cs="Times New Roman"/>
          <w:b w:val="0"/>
          <w:color w:val="FF0000"/>
          <w:sz w:val="21"/>
          <w:szCs w:val="21"/>
          <w:highlight w:val="yellow"/>
          <w:lang w:val="en-US" w:eastAsia="zh-CN"/>
        </w:rPr>
        <w:t>È. Elephants can't communicate with other animals.</w:t>
      </w:r>
    </w:p>
    <w:p>
      <w:pPr>
        <w:pStyle w:val="169"/>
        <w:spacing w:after="142" w:line="240" w:lineRule="auto"/>
        <w:ind w:left="0" w:firstLine="518"/>
        <w:jc w:val="both"/>
        <w:rPr>
          <w:rFonts w:hint="eastAsia" w:hAnsi="Times New Roman" w:cs="Times New Roman"/>
          <w:b w:val="0"/>
          <w:color w:val="FF0000"/>
          <w:sz w:val="21"/>
          <w:szCs w:val="21"/>
          <w:highlight w:val="yellow"/>
          <w:lang w:val="en-US" w:eastAsia="zh-CN"/>
        </w:rPr>
      </w:pPr>
      <w:r>
        <w:rPr>
          <w:rFonts w:hint="eastAsia" w:hAnsi="Times New Roman" w:cs="Times New Roman"/>
          <w:b w:val="0"/>
          <w:color w:val="FF0000"/>
          <w:sz w:val="21"/>
          <w:szCs w:val="21"/>
          <w:highlight w:val="yellow"/>
          <w:lang w:val="en-US" w:eastAsia="zh-CN"/>
        </w:rPr>
        <w:t xml:space="preserve">F. Because </w:t>
      </w:r>
      <w:r>
        <w:rPr>
          <w:rFonts w:hint="eastAsia" w:hAnsi="Times New Roman" w:cs="Times New Roman"/>
          <w:b w:val="0"/>
          <w:color w:val="FF0000"/>
          <w:sz w:val="21"/>
          <w:szCs w:val="21"/>
          <w:highlight w:val="cyan"/>
          <w:lang w:val="en-US" w:eastAsia="zh-CN"/>
        </w:rPr>
        <w:t>she</w:t>
      </w:r>
      <w:r>
        <w:rPr>
          <w:rFonts w:hint="eastAsia" w:hAnsi="Times New Roman" w:cs="Times New Roman"/>
          <w:b w:val="0"/>
          <w:color w:val="FF0000"/>
          <w:sz w:val="21"/>
          <w:szCs w:val="21"/>
          <w:highlight w:val="yellow"/>
          <w:lang w:val="en-US" w:eastAsia="zh-CN"/>
        </w:rPr>
        <w:t xml:space="preserve"> knows how to keep them safe from coming danger. </w:t>
      </w:r>
    </w:p>
    <w:p>
      <w:pPr>
        <w:pStyle w:val="169"/>
        <w:spacing w:after="142" w:line="240" w:lineRule="auto"/>
        <w:ind w:left="0" w:firstLine="518"/>
        <w:jc w:val="both"/>
        <w:rPr>
          <w:rFonts w:hint="eastAsia" w:hAnsi="Times New Roman" w:cs="Times New Roman"/>
          <w:b w:val="0"/>
          <w:color w:val="000000"/>
          <w:sz w:val="21"/>
          <w:szCs w:val="21"/>
          <w:lang w:val="en-US" w:eastAsia="zh-CN"/>
        </w:rPr>
      </w:pPr>
      <w:r>
        <w:rPr>
          <w:rFonts w:hint="eastAsia" w:hAnsi="Times New Roman" w:cs="Times New Roman"/>
          <w:b w:val="0"/>
          <w:color w:val="FF0000"/>
          <w:sz w:val="21"/>
          <w:szCs w:val="21"/>
          <w:highlight w:val="yellow"/>
          <w:lang w:val="en-US" w:eastAsia="zh-CN"/>
        </w:rPr>
        <w:t xml:space="preserve">G Elephants are born with the ability to </w:t>
      </w:r>
      <w:r>
        <w:rPr>
          <w:rFonts w:hint="eastAsia" w:hAnsi="Times New Roman" w:cs="Times New Roman"/>
          <w:b w:val="0"/>
          <w:color w:val="FF0000"/>
          <w:sz w:val="21"/>
          <w:szCs w:val="21"/>
          <w:highlight w:val="cyan"/>
          <w:lang w:val="en-US" w:eastAsia="zh-CN"/>
        </w:rPr>
        <w:t>learn</w:t>
      </w:r>
      <w:r>
        <w:rPr>
          <w:rFonts w:hint="eastAsia" w:hAnsi="Times New Roman" w:cs="Times New Roman"/>
          <w:b w:val="0"/>
          <w:color w:val="FF0000"/>
          <w:sz w:val="21"/>
          <w:szCs w:val="21"/>
          <w:highlight w:val="yellow"/>
          <w:lang w:val="en-US" w:eastAsia="zh-CN"/>
        </w:rPr>
        <w:t>.</w:t>
      </w:r>
    </w:p>
    <w:p>
      <w:pPr>
        <w:pStyle w:val="169"/>
        <w:spacing w:before="142"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V.完成句子：根据汉语意思，用单词或短语完成下列英文句子（共5小题，计10 分）</w:t>
      </w:r>
    </w:p>
    <w:p>
      <w:pPr>
        <w:pStyle w:val="169"/>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56.老师警告这些男孩子们不要去河里游泳。</w:t>
      </w:r>
    </w:p>
    <w:p>
      <w:pPr>
        <w:pStyle w:val="169"/>
        <w:spacing w:line="240" w:lineRule="auto"/>
        <w:ind w:left="400" w:leftChars="20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The teacher </w:t>
      </w:r>
      <w:r>
        <w:rPr>
          <w:rFonts w:hint="eastAsia" w:hAnsi="Times New Roman" w:cs="Times New Roman"/>
          <w:b w:val="0"/>
          <w:color w:val="000000"/>
          <w:sz w:val="21"/>
          <w:szCs w:val="21"/>
          <w:lang w:val="en-US" w:eastAsia="zh-CN"/>
        </w:rPr>
        <w:t>______</w:t>
      </w:r>
      <w:r>
        <w:rPr>
          <w:rFonts w:hint="eastAsia" w:hAnsi="Times New Roman" w:cs="Times New Roman"/>
          <w:b w:val="0"/>
          <w:color w:val="FF0000"/>
          <w:sz w:val="21"/>
          <w:szCs w:val="21"/>
          <w:highlight w:val="yellow"/>
          <w:lang w:val="en-US" w:eastAsia="zh-CN"/>
        </w:rPr>
        <w:t xml:space="preserve">warn these boy children not to      </w:t>
      </w:r>
      <w:r>
        <w:rPr>
          <w:rFonts w:hint="eastAsia" w:hAnsi="Times New Roman" w:cs="Times New Roman"/>
          <w:b w:val="0"/>
          <w:color w:val="000000"/>
          <w:sz w:val="21"/>
          <w:szCs w:val="21"/>
          <w:lang w:val="en-US" w:eastAsia="zh-CN"/>
        </w:rPr>
        <w:t>________</w:t>
      </w:r>
      <w:r>
        <w:rPr>
          <w:rFonts w:hint="default" w:ascii="Times New Roman" w:hAnsi="Times New Roman" w:eastAsia="宋体" w:cs="Times New Roman"/>
          <w:b w:val="0"/>
          <w:color w:val="000000"/>
          <w:sz w:val="21"/>
          <w:szCs w:val="21"/>
        </w:rPr>
        <w:t>swim in the river.</w:t>
      </w:r>
    </w:p>
    <w:p>
      <w:pPr>
        <w:pStyle w:val="169"/>
        <w:spacing w:line="240" w:lineRule="auto"/>
        <w:ind w:left="0" w:firstLine="6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57.我弟弟经常在家打扮成蜘蛛侠的样子。</w:t>
      </w:r>
    </w:p>
    <w:p>
      <w:pPr>
        <w:pStyle w:val="169"/>
        <w:spacing w:line="240" w:lineRule="auto"/>
        <w:ind w:left="400" w:leftChars="20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My brother often</w:t>
      </w:r>
      <w:r>
        <w:rPr>
          <w:rFonts w:hint="eastAsia" w:hAnsi="Times New Roman" w:cs="Times New Roman"/>
          <w:b w:val="0"/>
          <w:color w:val="000000"/>
          <w:sz w:val="21"/>
          <w:szCs w:val="21"/>
          <w:lang w:val="en-US" w:eastAsia="zh-CN"/>
        </w:rPr>
        <w:t>______</w:t>
      </w:r>
      <w:r>
        <w:rPr>
          <w:rFonts w:hint="eastAsia" w:hAnsi="Times New Roman" w:cs="Times New Roman"/>
          <w:b w:val="0"/>
          <w:color w:val="FF0000"/>
          <w:sz w:val="21"/>
          <w:szCs w:val="21"/>
          <w:highlight w:val="yellow"/>
          <w:lang w:val="en-US" w:eastAsia="zh-CN"/>
        </w:rPr>
        <w:t>dresses up as</w:t>
      </w:r>
      <w:r>
        <w:rPr>
          <w:rFonts w:hint="eastAsia" w:hAnsi="Times New Roman" w:cs="Times New Roman"/>
          <w:b w:val="0"/>
          <w:color w:val="000000"/>
          <w:sz w:val="21"/>
          <w:szCs w:val="21"/>
          <w:lang w:val="en-US" w:eastAsia="zh-CN"/>
        </w:rPr>
        <w:t>__________</w:t>
      </w:r>
      <w:r>
        <w:rPr>
          <w:rFonts w:hint="default" w:ascii="Times New Roman" w:hAnsi="Times New Roman" w:eastAsia="宋体" w:cs="Times New Roman"/>
          <w:b w:val="0"/>
          <w:color w:val="000000"/>
          <w:sz w:val="21"/>
          <w:szCs w:val="21"/>
        </w:rPr>
        <w:t xml:space="preserve"> the spiderman at home.</w:t>
      </w:r>
    </w:p>
    <w:p>
      <w:pPr>
        <w:pStyle w:val="169"/>
        <w:spacing w:line="240" w:lineRule="auto"/>
        <w:ind w:left="0" w:firstLine="6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58.你的阅读速度取决于你的词汇量和阅读习惯。</w:t>
      </w:r>
    </w:p>
    <w:p>
      <w:pPr>
        <w:pStyle w:val="169"/>
        <w:tabs>
          <w:tab w:val="left" w:pos="-229"/>
          <w:tab w:val="left" w:pos="1108"/>
          <w:tab w:val="center" w:pos="3488"/>
          <w:tab w:val="center" w:pos="6150"/>
        </w:tabs>
        <w:spacing w:line="240" w:lineRule="auto"/>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Your reading speed</w:t>
      </w:r>
      <w:r>
        <w:rPr>
          <w:rFonts w:hint="eastAsia" w:hAnsi="Times New Roman" w:cs="Times New Roman"/>
          <w:b w:val="0"/>
          <w:color w:val="000000"/>
          <w:sz w:val="21"/>
          <w:szCs w:val="21"/>
          <w:lang w:val="en-US" w:eastAsia="zh-CN"/>
        </w:rPr>
        <w:t>_____</w:t>
      </w:r>
      <w:r>
        <w:rPr>
          <w:rFonts w:hint="eastAsia" w:hAnsi="Times New Roman" w:cs="Times New Roman"/>
          <w:b w:val="0"/>
          <w:color w:val="FF0000"/>
          <w:sz w:val="21"/>
          <w:szCs w:val="21"/>
          <w:highlight w:val="yellow"/>
          <w:lang w:val="en-US" w:eastAsia="zh-CN"/>
        </w:rPr>
        <w:t>depends on</w:t>
      </w:r>
      <w:r>
        <w:rPr>
          <w:rFonts w:hint="eastAsia" w:hAnsi="Times New Roman" w:cs="Times New Roman"/>
          <w:b w:val="0"/>
          <w:color w:val="000000"/>
          <w:sz w:val="21"/>
          <w:szCs w:val="21"/>
          <w:lang w:val="en-US" w:eastAsia="zh-CN"/>
        </w:rPr>
        <w:t>________</w:t>
      </w:r>
      <w:r>
        <w:rPr>
          <w:rFonts w:hint="default" w:ascii="Times New Roman" w:hAnsi="Times New Roman" w:eastAsia="宋体" w:cs="Times New Roman"/>
          <w:b w:val="0"/>
          <w:color w:val="000000"/>
          <w:sz w:val="21"/>
          <w:szCs w:val="21"/>
        </w:rPr>
        <w:t>your vocabulary and reading habits.</w:t>
      </w:r>
    </w:p>
    <w:p>
      <w:pPr>
        <w:pStyle w:val="169"/>
        <w:spacing w:line="240" w:lineRule="auto"/>
        <w:ind w:left="0" w:firstLine="6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59.如今在网上购物很方便。</w:t>
      </w:r>
    </w:p>
    <w:p>
      <w:pPr>
        <w:pStyle w:val="169"/>
        <w:spacing w:line="240" w:lineRule="auto"/>
        <w:ind w:left="400" w:leftChars="200" w:firstLine="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It's _</w:t>
      </w:r>
      <w:r>
        <w:rPr>
          <w:rFonts w:hint="eastAsia" w:hAnsi="Times New Roman" w:cs="Times New Roman"/>
          <w:b w:val="0"/>
          <w:color w:val="000000"/>
          <w:sz w:val="21"/>
          <w:szCs w:val="21"/>
          <w:lang w:val="en-US" w:eastAsia="zh-CN"/>
        </w:rPr>
        <w:t>___</w:t>
      </w:r>
      <w:r>
        <w:rPr>
          <w:rFonts w:hint="eastAsia" w:hAnsi="Times New Roman" w:cs="Times New Roman"/>
          <w:b w:val="0"/>
          <w:color w:val="FF0000"/>
          <w:sz w:val="21"/>
          <w:szCs w:val="21"/>
          <w:highlight w:val="yellow"/>
          <w:lang w:val="en-US" w:eastAsia="zh-CN"/>
        </w:rPr>
        <w:t xml:space="preserve">convenient  </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val="0"/>
          <w:color w:val="000000"/>
          <w:sz w:val="21"/>
          <w:szCs w:val="21"/>
        </w:rPr>
        <w:t>_ to shop online nowadays.</w:t>
      </w:r>
    </w:p>
    <w:p>
      <w:pPr>
        <w:numPr>
          <w:ilvl w:val="0"/>
          <w:numId w:val="10"/>
        </w:numPr>
        <w:spacing w:line="240" w:lineRule="auto"/>
        <w:ind w:left="0" w:firstLine="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新冠疫苗在中国研制成功，这消息太让人振奋了！</w:t>
      </w:r>
    </w:p>
    <w:p>
      <w:pPr>
        <w:numPr>
          <w:ilvl w:val="0"/>
          <w:numId w:val="0"/>
        </w:numPr>
        <w:spacing w:line="240" w:lineRule="auto"/>
        <w:ind w:leftChars="0" w:firstLine="21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The COVID-19 vaccine has been developed successfully in China.</w:t>
      </w:r>
      <w:r>
        <w:rPr>
          <w:rFonts w:hint="eastAsia" w:hAnsi="Times New Roman" w:cs="Times New Roman"/>
          <w:sz w:val="21"/>
          <w:szCs w:val="21"/>
          <w:lang w:val="en-US" w:eastAsia="zh-CN"/>
        </w:rPr>
        <w:t>_____</w:t>
      </w:r>
      <w:r>
        <w:rPr>
          <w:rFonts w:hint="eastAsia" w:hAnsi="Times New Roman" w:cs="Times New Roman"/>
          <w:b w:val="0"/>
          <w:color w:val="FF0000"/>
          <w:sz w:val="21"/>
          <w:szCs w:val="21"/>
          <w:highlight w:val="yellow"/>
          <w:lang w:val="en-US" w:eastAsia="zh-CN"/>
        </w:rPr>
        <w:t>How cheerful</w:t>
      </w:r>
      <w:r>
        <w:rPr>
          <w:rFonts w:hint="eastAsia" w:hAnsi="Times New Roman" w:cs="Times New Roman"/>
          <w:sz w:val="21"/>
          <w:szCs w:val="21"/>
          <w:lang w:val="en-US" w:eastAsia="zh-CN"/>
        </w:rPr>
        <w:t>_____</w:t>
      </w:r>
      <w:r>
        <w:rPr>
          <w:rFonts w:hint="default" w:ascii="Times New Roman" w:hAnsi="Times New Roman" w:eastAsia="宋体" w:cs="Times New Roman"/>
          <w:sz w:val="21"/>
          <w:szCs w:val="21"/>
        </w:rPr>
        <w:tab/>
      </w:r>
      <w:r>
        <w:rPr>
          <w:rFonts w:hint="default" w:ascii="Times New Roman" w:hAnsi="Times New Roman" w:eastAsia="宋体" w:cs="Times New Roman"/>
          <w:b w:val="0"/>
          <w:color w:val="000000"/>
          <w:sz w:val="21"/>
          <w:szCs w:val="21"/>
        </w:rPr>
        <w:t>it is !</w:t>
      </w:r>
    </w:p>
    <w:p>
      <w:pPr>
        <w:numPr>
          <w:ilvl w:val="0"/>
          <w:numId w:val="0"/>
        </w:numPr>
        <w:spacing w:line="240" w:lineRule="auto"/>
        <w:ind w:leftChars="0" w:firstLine="210"/>
        <w:jc w:val="both"/>
        <w:rPr>
          <w:rFonts w:hint="default" w:ascii="Times New Roman" w:hAnsi="Times New Roman" w:eastAsia="宋体" w:cs="Times New Roman"/>
          <w:b w:val="0"/>
          <w:color w:val="000000"/>
          <w:sz w:val="21"/>
          <w:szCs w:val="21"/>
        </w:rPr>
      </w:pP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VI.短文填空：用方框中所给单词的适当形式填空，使短文完整正确。（每个单词限用一次。每空限填一个单词。）（共10小题，计10分）</w:t>
      </w:r>
    </w:p>
    <w:p>
      <w:pPr>
        <w:spacing w:line="240" w:lineRule="auto"/>
        <w:ind w:left="0" w:firstLine="514"/>
        <w:jc w:val="both"/>
        <w:rPr>
          <w:rFonts w:hint="default" w:ascii="Times New Roman" w:hAnsi="Times New Roman" w:eastAsia="宋体" w:cs="Times New Roman"/>
          <w:b w:val="0"/>
          <w:color w:val="000000"/>
          <w:sz w:val="21"/>
          <w:szCs w:val="21"/>
        </w:rPr>
      </w:pPr>
    </w:p>
    <w:p>
      <w:pPr>
        <w:spacing w:line="240" w:lineRule="auto"/>
        <w:ind w:left="0" w:firstLine="514"/>
        <w:jc w:val="both"/>
        <w:rPr>
          <w:rFonts w:hint="eastAsia" w:ascii="Times New Roman" w:hAnsi="Times New Roman" w:eastAsia="宋体" w:cs="Times New Roman"/>
          <w:b w:val="0"/>
          <w:color w:val="000000"/>
          <w:sz w:val="21"/>
          <w:szCs w:val="21"/>
          <w:lang w:eastAsia="zh-CN"/>
        </w:rPr>
      </w:pPr>
    </w:p>
    <w:p>
      <w:pPr>
        <w:spacing w:line="240" w:lineRule="auto"/>
        <w:ind w:left="0" w:firstLine="5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In a small house lived a poor man, he had two children named Andy and Mary. One winter evening, Andy and Mary were __ 61 </w:t>
      </w:r>
      <w:r>
        <w:rPr>
          <w:rFonts w:hint="default" w:ascii="Times New Roman" w:hAnsi="Times New Roman" w:eastAsia="宋体" w:cs="Times New Roman"/>
          <w:b/>
          <w:bCs/>
          <w:color w:val="FF0000"/>
          <w:sz w:val="21"/>
          <w:szCs w:val="21"/>
          <w:highlight w:val="yellow"/>
        </w:rPr>
        <w:t>stay</w:t>
      </w:r>
      <w:r>
        <w:rPr>
          <w:rFonts w:hint="eastAsia" w:hAnsi="Times New Roman" w:cs="Times New Roman"/>
          <w:b/>
          <w:bCs/>
          <w:color w:val="FF0000"/>
          <w:sz w:val="21"/>
          <w:szCs w:val="21"/>
          <w:highlight w:val="yellow"/>
          <w:lang w:val="en-US" w:eastAsia="zh-CN"/>
        </w:rPr>
        <w:t>ing</w:t>
      </w:r>
      <w:r>
        <w:rPr>
          <w:rFonts w:hint="default" w:ascii="Times New Roman" w:hAnsi="Times New Roman" w:eastAsia="宋体" w:cs="Times New Roman"/>
          <w:b w:val="0"/>
          <w:color w:val="000000"/>
          <w:sz w:val="21"/>
          <w:szCs w:val="21"/>
        </w:rPr>
        <w:t>_ at home when they heard someone knocking on the window. A child cried,“ Please let me in ! I'm a poor child. I don't have any __62__</w:t>
      </w:r>
      <w:r>
        <w:rPr>
          <w:rFonts w:hint="eastAsia" w:hAnsi="Times New Roman" w:cs="Times New Roman"/>
          <w:b/>
          <w:bCs/>
          <w:color w:val="FF0000"/>
          <w:sz w:val="21"/>
          <w:szCs w:val="21"/>
          <w:highlight w:val="yellow"/>
          <w:lang w:val="en-US" w:eastAsia="zh-CN"/>
        </w:rPr>
        <w:t xml:space="preserve"> </w:t>
      </w:r>
      <w:r>
        <w:rPr>
          <w:rFonts w:hint="default" w:ascii="Times New Roman" w:hAnsi="Times New Roman" w:eastAsia="宋体" w:cs="Times New Roman"/>
          <w:b/>
          <w:bCs/>
          <w:color w:val="FF0000"/>
          <w:sz w:val="21"/>
          <w:szCs w:val="21"/>
          <w:highlight w:val="yellow"/>
        </w:rPr>
        <w:t>re</w:t>
      </w:r>
      <w:r>
        <w:rPr>
          <w:rFonts w:hint="eastAsia" w:hAnsi="Times New Roman" w:cs="Times New Roman"/>
          <w:b/>
          <w:bCs/>
          <w:color w:val="FF0000"/>
          <w:sz w:val="21"/>
          <w:szCs w:val="21"/>
          <w:highlight w:val="yellow"/>
          <w:lang w:val="en-US" w:eastAsia="zh-CN"/>
        </w:rPr>
        <w:t>lat</w:t>
      </w:r>
      <w:r>
        <w:rPr>
          <w:rFonts w:hint="default" w:ascii="Times New Roman" w:hAnsi="Times New Roman" w:eastAsia="宋体" w:cs="Times New Roman"/>
          <w:b/>
          <w:bCs/>
          <w:color w:val="FF0000"/>
          <w:sz w:val="21"/>
          <w:szCs w:val="21"/>
          <w:highlight w:val="yellow"/>
        </w:rPr>
        <w:t>ive</w:t>
      </w:r>
      <w:r>
        <w:rPr>
          <w:rFonts w:hint="eastAsia" w:hAnsi="Times New Roman" w:cs="Times New Roman"/>
          <w:b/>
          <w:bCs/>
          <w:color w:val="FF0000"/>
          <w:sz w:val="21"/>
          <w:szCs w:val="21"/>
          <w:highlight w:val="yellow"/>
          <w:lang w:val="en-US" w:eastAsia="zh-CN"/>
        </w:rPr>
        <w:t>s</w:t>
      </w:r>
      <w:r>
        <w:rPr>
          <w:rFonts w:hint="default" w:ascii="Times New Roman" w:hAnsi="Times New Roman" w:eastAsia="宋体" w:cs="Times New Roman"/>
          <w:b w:val="0"/>
          <w:color w:val="000000"/>
          <w:sz w:val="21"/>
          <w:szCs w:val="21"/>
        </w:rPr>
        <w:t>__ here. If you don't let me in, I will be __63</w:t>
      </w:r>
      <w:r>
        <w:rPr>
          <w:rFonts w:hint="default" w:ascii="Times New Roman" w:hAnsi="Times New Roman" w:eastAsia="宋体" w:cs="Times New Roman"/>
          <w:b/>
          <w:bCs/>
          <w:color w:val="FF0000"/>
          <w:sz w:val="21"/>
          <w:szCs w:val="21"/>
          <w:highlight w:val="yellow"/>
        </w:rPr>
        <w:t>d</w:t>
      </w:r>
      <w:r>
        <w:rPr>
          <w:rFonts w:hint="eastAsia" w:hAnsi="Times New Roman" w:cs="Times New Roman"/>
          <w:b/>
          <w:bCs/>
          <w:color w:val="FF0000"/>
          <w:sz w:val="21"/>
          <w:szCs w:val="21"/>
          <w:highlight w:val="yellow"/>
          <w:lang w:val="en-US" w:eastAsia="zh-CN"/>
        </w:rPr>
        <w:t>ead</w:t>
      </w:r>
      <w:r>
        <w:rPr>
          <w:rFonts w:hint="default" w:ascii="Times New Roman" w:hAnsi="Times New Roman" w:eastAsia="宋体" w:cs="Times New Roman"/>
          <w:b w:val="0"/>
          <w:color w:val="000000"/>
          <w:sz w:val="21"/>
          <w:szCs w:val="21"/>
        </w:rPr>
        <w:t>__</w:t>
      </w:r>
    </w:p>
    <w:p>
      <w:pPr>
        <w:spacing w:line="240" w:lineRule="auto"/>
        <w:ind w:left="0" w:firstLine="5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Andy and Mary opened the door, " Come in ! We have no much to__64__</w:t>
      </w:r>
      <w:r>
        <w:rPr>
          <w:rFonts w:hint="default" w:ascii="Times New Roman" w:hAnsi="Times New Roman" w:eastAsia="宋体" w:cs="Times New Roman"/>
          <w:b/>
          <w:bCs/>
          <w:color w:val="FF0000"/>
          <w:sz w:val="21"/>
          <w:szCs w:val="21"/>
          <w:highlight w:val="yellow"/>
        </w:rPr>
        <w:t>tr</w:t>
      </w:r>
      <w:r>
        <w:rPr>
          <w:rFonts w:hint="eastAsia" w:hAnsi="Times New Roman" w:cs="Times New Roman"/>
          <w:b/>
          <w:bCs/>
          <w:color w:val="FF0000"/>
          <w:sz w:val="21"/>
          <w:szCs w:val="21"/>
          <w:highlight w:val="yellow"/>
          <w:lang w:val="en-US" w:eastAsia="zh-CN"/>
        </w:rPr>
        <w:t>e</w:t>
      </w:r>
      <w:r>
        <w:rPr>
          <w:rFonts w:hint="default" w:ascii="Times New Roman" w:hAnsi="Times New Roman" w:eastAsia="宋体" w:cs="Times New Roman"/>
          <w:b/>
          <w:bCs/>
          <w:color w:val="FF0000"/>
          <w:sz w:val="21"/>
          <w:szCs w:val="21"/>
          <w:highlight w:val="yellow"/>
        </w:rPr>
        <w:t>at</w:t>
      </w:r>
      <w:r>
        <w:rPr>
          <w:rFonts w:hint="default" w:ascii="Times New Roman" w:hAnsi="Times New Roman" w:eastAsia="宋体" w:cs="Times New Roman"/>
          <w:b w:val="0"/>
          <w:color w:val="000000"/>
          <w:sz w:val="21"/>
          <w:szCs w:val="21"/>
        </w:rPr>
        <w:t>___ you , but we'll share whatever we have with you.</w:t>
      </w:r>
    </w:p>
    <w:p>
      <w:pPr>
        <w:spacing w:line="240" w:lineRule="auto"/>
        <w:ind w:left="0" w:firstLine="356"/>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The child came in and the__65_</w:t>
      </w:r>
      <w:r>
        <w:rPr>
          <w:rFonts w:hint="default" w:ascii="Times New Roman" w:hAnsi="Times New Roman" w:eastAsia="宋体" w:cs="Times New Roman"/>
          <w:b/>
          <w:bCs/>
          <w:color w:val="FF0000"/>
          <w:sz w:val="21"/>
          <w:szCs w:val="21"/>
          <w:highlight w:val="yellow"/>
        </w:rPr>
        <w:t>w</w:t>
      </w:r>
      <w:r>
        <w:rPr>
          <w:rFonts w:hint="eastAsia" w:hAnsi="Times New Roman" w:cs="Times New Roman"/>
          <w:b/>
          <w:bCs/>
          <w:color w:val="FF0000"/>
          <w:sz w:val="21"/>
          <w:szCs w:val="21"/>
          <w:highlight w:val="yellow"/>
          <w:lang w:val="en-US" w:eastAsia="zh-CN"/>
        </w:rPr>
        <w:t>ar</w:t>
      </w:r>
      <w:r>
        <w:rPr>
          <w:rFonts w:hint="default" w:ascii="Times New Roman" w:hAnsi="Times New Roman" w:eastAsia="宋体" w:cs="Times New Roman"/>
          <w:b/>
          <w:bCs/>
          <w:color w:val="FF0000"/>
          <w:sz w:val="21"/>
          <w:szCs w:val="21"/>
          <w:highlight w:val="yellow"/>
        </w:rPr>
        <w:t>m</w:t>
      </w:r>
      <w:r>
        <w:rPr>
          <w:rFonts w:hint="eastAsia" w:hAnsi="Times New Roman" w:cs="Times New Roman"/>
          <w:b/>
          <w:bCs/>
          <w:color w:val="FF0000"/>
          <w:sz w:val="21"/>
          <w:szCs w:val="21"/>
          <w:highlight w:val="yellow"/>
          <w:lang w:val="en-US" w:eastAsia="zh-CN"/>
        </w:rPr>
        <w:t>th</w:t>
      </w:r>
      <w:r>
        <w:rPr>
          <w:rFonts w:hint="default" w:ascii="Times New Roman" w:hAnsi="Times New Roman" w:eastAsia="宋体" w:cs="Times New Roman"/>
          <w:b w:val="0"/>
          <w:color w:val="000000"/>
          <w:sz w:val="21"/>
          <w:szCs w:val="21"/>
        </w:rPr>
        <w:t>_of the fire made him comfortable. The children gave him the___66_</w:t>
      </w:r>
      <w:r>
        <w:rPr>
          <w:rFonts w:hint="eastAsia" w:hAnsi="Times New Roman" w:cs="Times New Roman"/>
          <w:b/>
          <w:bCs/>
          <w:color w:val="FF0000"/>
          <w:sz w:val="21"/>
          <w:szCs w:val="21"/>
          <w:highlight w:val="yellow"/>
          <w:lang w:val="en-US" w:eastAsia="zh-CN"/>
        </w:rPr>
        <w:t>best</w:t>
      </w:r>
      <w:r>
        <w:rPr>
          <w:rFonts w:hint="default" w:ascii="Times New Roman" w:hAnsi="Times New Roman" w:eastAsia="宋体" w:cs="Times New Roman"/>
          <w:b w:val="0"/>
          <w:color w:val="000000"/>
          <w:sz w:val="21"/>
          <w:szCs w:val="21"/>
        </w:rPr>
        <w:t>_ food they had. " You must be tired, lie down on my bed." Andy and Mary __67_</w:t>
      </w:r>
      <w:r>
        <w:rPr>
          <w:rFonts w:hint="default" w:ascii="Times New Roman" w:hAnsi="Times New Roman" w:eastAsia="宋体" w:cs="Times New Roman"/>
          <w:b/>
          <w:bCs/>
          <w:color w:val="FF0000"/>
          <w:sz w:val="21"/>
          <w:szCs w:val="21"/>
          <w:highlight w:val="yellow"/>
        </w:rPr>
        <w:t>l</w:t>
      </w:r>
      <w:r>
        <w:rPr>
          <w:rFonts w:hint="eastAsia" w:hAnsi="Times New Roman" w:cs="Times New Roman"/>
          <w:b/>
          <w:bCs/>
          <w:color w:val="FF0000"/>
          <w:sz w:val="21"/>
          <w:szCs w:val="21"/>
          <w:highlight w:val="yellow"/>
          <w:lang w:val="en-US" w:eastAsia="zh-CN"/>
        </w:rPr>
        <w:t>aid</w:t>
      </w:r>
      <w:r>
        <w:rPr>
          <w:rFonts w:hint="default" w:ascii="Times New Roman" w:hAnsi="Times New Roman" w:eastAsia="宋体" w:cs="Times New Roman"/>
          <w:b w:val="0"/>
          <w:color w:val="000000"/>
          <w:sz w:val="21"/>
          <w:szCs w:val="21"/>
        </w:rPr>
        <w:t>_ him on the bed and covered him over.</w:t>
      </w:r>
    </w:p>
    <w:p>
      <w:pPr>
        <w:spacing w:line="240" w:lineRule="auto"/>
        <w:ind w:left="0" w:firstLine="5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The next morning, some sweet music __68_</w:t>
      </w:r>
      <w:r>
        <w:rPr>
          <w:rFonts w:hint="default" w:ascii="Times New Roman" w:hAnsi="Times New Roman" w:eastAsia="宋体" w:cs="Times New Roman"/>
          <w:b/>
          <w:bCs/>
          <w:color w:val="FF0000"/>
          <w:sz w:val="21"/>
          <w:szCs w:val="21"/>
          <w:highlight w:val="yellow"/>
        </w:rPr>
        <w:t>w</w:t>
      </w:r>
      <w:r>
        <w:rPr>
          <w:rFonts w:hint="eastAsia" w:hAnsi="Times New Roman" w:cs="Times New Roman"/>
          <w:b/>
          <w:bCs/>
          <w:color w:val="FF0000"/>
          <w:sz w:val="21"/>
          <w:szCs w:val="21"/>
          <w:highlight w:val="yellow"/>
          <w:lang w:val="en-US" w:eastAsia="zh-CN"/>
        </w:rPr>
        <w:t>o</w:t>
      </w:r>
      <w:r>
        <w:rPr>
          <w:rFonts w:hint="default" w:ascii="Times New Roman" w:hAnsi="Times New Roman" w:eastAsia="宋体" w:cs="Times New Roman"/>
          <w:b/>
          <w:bCs/>
          <w:color w:val="FF0000"/>
          <w:sz w:val="21"/>
          <w:szCs w:val="21"/>
          <w:highlight w:val="yellow"/>
        </w:rPr>
        <w:t>ke</w:t>
      </w:r>
      <w:r>
        <w:rPr>
          <w:rFonts w:hint="default" w:ascii="Times New Roman" w:hAnsi="Times New Roman" w:eastAsia="宋体" w:cs="Times New Roman"/>
          <w:b w:val="0"/>
          <w:color w:val="000000"/>
          <w:sz w:val="21"/>
          <w:szCs w:val="21"/>
        </w:rPr>
        <w:t>_ up Andy and Mary, they went outside to see what happened.</w:t>
      </w:r>
    </w:p>
    <w:p>
      <w:pPr>
        <w:spacing w:line="240" w:lineRule="auto"/>
        <w:ind w:left="0" w:firstLine="514"/>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To their surprise, a group of children were singing in front of the house. The poor child walked to Andy and Mary. He broke a branch (树枝) __69_</w:t>
      </w:r>
      <w:r>
        <w:rPr>
          <w:rFonts w:hint="default" w:ascii="Times New Roman" w:hAnsi="Times New Roman" w:eastAsia="宋体" w:cs="Times New Roman"/>
          <w:b/>
          <w:bCs/>
          <w:color w:val="FF0000"/>
          <w:sz w:val="21"/>
          <w:szCs w:val="21"/>
          <w:highlight w:val="yellow"/>
        </w:rPr>
        <w:t>from</w:t>
      </w:r>
      <w:r>
        <w:rPr>
          <w:rFonts w:hint="default" w:ascii="Times New Roman" w:hAnsi="Times New Roman" w:eastAsia="宋体" w:cs="Times New Roman"/>
          <w:b w:val="0"/>
          <w:color w:val="000000"/>
          <w:sz w:val="21"/>
          <w:szCs w:val="21"/>
        </w:rPr>
        <w:t>_ a tree near the house and planted it in the ground. " I'm an angle," he said, " You cared for __70_</w:t>
      </w:r>
      <w:r>
        <w:rPr>
          <w:rFonts w:hint="eastAsia" w:hAnsi="Times New Roman" w:cs="Times New Roman"/>
          <w:b/>
          <w:bCs/>
          <w:color w:val="FF0000"/>
          <w:sz w:val="21"/>
          <w:szCs w:val="21"/>
          <w:highlight w:val="yellow"/>
          <w:lang w:val="en-US" w:eastAsia="zh-CN"/>
        </w:rPr>
        <w:t xml:space="preserve">me  </w:t>
      </w:r>
      <w:r>
        <w:rPr>
          <w:rFonts w:hint="default" w:ascii="Times New Roman" w:hAnsi="Times New Roman" w:eastAsia="宋体" w:cs="Times New Roman"/>
          <w:b w:val="0"/>
          <w:color w:val="000000"/>
          <w:sz w:val="21"/>
          <w:szCs w:val="21"/>
        </w:rPr>
        <w:t>_. You are kind children.This branch will become a tree and bring you fruit year by year."</w:t>
      </w:r>
    </w:p>
    <w:p>
      <w:pPr>
        <w:spacing w:line="240" w:lineRule="auto"/>
        <w:ind w:left="0" w:firstLine="514"/>
        <w:jc w:val="both"/>
        <w:rPr>
          <w:rFonts w:hint="default" w:ascii="Times New Roman" w:hAnsi="Times New Roman" w:eastAsia="宋体" w:cs="Times New Roman"/>
          <w:b w:val="0"/>
          <w:color w:val="000000"/>
          <w:sz w:val="21"/>
          <w:szCs w:val="21"/>
        </w:rPr>
      </w:pP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VII.任务型阅读：阅读下面短文，根据短文内容，完成下列各题。（共5小题，计10分）</w:t>
      </w:r>
    </w:p>
    <w:p>
      <w:pPr>
        <w:spacing w:before="0" w:line="240" w:lineRule="auto"/>
        <w:ind w:left="0" w:firstLine="5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Children's lives have changed greatly over the last 50 years. I have four brothers and sisters. We used to play board games in the living room , spend days in the street with the other neighborhood children,and ride bikes to tour around the town.</w:t>
      </w:r>
    </w:p>
    <w:p>
      <w:pPr>
        <w:spacing w:line="240" w:lineRule="auto"/>
        <w:ind w:left="0" w:firstLine="51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These days, </w:t>
      </w:r>
      <w:r>
        <w:rPr>
          <w:rFonts w:hint="eastAsia" w:hAnsi="Times New Roman" w:cs="Times New Roman"/>
          <w:b/>
          <w:bCs/>
          <w:color w:val="FF0000"/>
          <w:sz w:val="21"/>
          <w:szCs w:val="21"/>
          <w:highlight w:val="yellow"/>
          <w:lang w:val="en-US" w:eastAsia="zh-CN"/>
        </w:rPr>
        <w:t>71</w:t>
      </w:r>
      <w:r>
        <w:rPr>
          <w:rFonts w:hint="default" w:ascii="Times New Roman" w:hAnsi="Times New Roman" w:eastAsia="宋体" w:cs="Times New Roman"/>
          <w:b w:val="0"/>
          <w:color w:val="000000"/>
          <w:sz w:val="21"/>
          <w:szCs w:val="21"/>
        </w:rPr>
        <w:t xml:space="preserve">in the UK at least, </w:t>
      </w:r>
      <w:r>
        <w:rPr>
          <w:rFonts w:hint="default" w:ascii="Times New Roman" w:hAnsi="Times New Roman" w:eastAsia="宋体" w:cs="Times New Roman"/>
          <w:b/>
          <w:bCs/>
          <w:color w:val="FF0000"/>
          <w:sz w:val="21"/>
          <w:szCs w:val="21"/>
          <w:highlight w:val="yellow"/>
        </w:rPr>
        <w:t>the nature of childhood has changed greatly</w:t>
      </w:r>
      <w:r>
        <w:rPr>
          <w:rFonts w:hint="default" w:ascii="Times New Roman" w:hAnsi="Times New Roman" w:eastAsia="宋体" w:cs="Times New Roman"/>
          <w:b w:val="0"/>
          <w:color w:val="000000"/>
          <w:sz w:val="21"/>
          <w:szCs w:val="21"/>
        </w:rPr>
        <w:t xml:space="preserve">. </w:t>
      </w:r>
      <w:r>
        <w:rPr>
          <w:rFonts w:hint="eastAsia" w:hAnsi="Times New Roman" w:cs="Times New Roman"/>
          <w:b/>
          <w:bCs/>
          <w:color w:val="FF0000"/>
          <w:sz w:val="21"/>
          <w:szCs w:val="21"/>
          <w:highlight w:val="yellow"/>
          <w:lang w:val="en-US" w:eastAsia="zh-CN"/>
        </w:rPr>
        <w:t>71--1</w:t>
      </w:r>
      <w:r>
        <w:rPr>
          <w:rFonts w:hint="default" w:ascii="Times New Roman" w:hAnsi="Times New Roman" w:eastAsia="宋体" w:cs="Times New Roman"/>
          <w:b w:val="0"/>
          <w:color w:val="000000"/>
          <w:sz w:val="21"/>
          <w:szCs w:val="21"/>
          <w:highlight w:val="yellow"/>
        </w:rPr>
        <w:t>Firstly,</w:t>
      </w:r>
      <w:r>
        <w:rPr>
          <w:rFonts w:hint="default" w:ascii="Times New Roman" w:hAnsi="Times New Roman" w:eastAsia="宋体" w:cs="Times New Roman"/>
          <w:b w:val="0"/>
          <w:color w:val="000000"/>
          <w:sz w:val="21"/>
          <w:szCs w:val="21"/>
        </w:rPr>
        <w:t xml:space="preserve"> families are getting smaller, as more and more families have only one child. It is common for both parents to work outside, and it seems that no one could possibly afford to have more than one child. As a result, today's children spend much of their time alone. </w:t>
      </w:r>
      <w:r>
        <w:rPr>
          <w:rFonts w:hint="eastAsia" w:hAnsi="Times New Roman" w:cs="Times New Roman"/>
          <w:b/>
          <w:bCs/>
          <w:color w:val="FF0000"/>
          <w:sz w:val="21"/>
          <w:szCs w:val="21"/>
          <w:highlight w:val="yellow"/>
          <w:lang w:val="en-US" w:eastAsia="zh-CN"/>
        </w:rPr>
        <w:t xml:space="preserve">71--2 </w:t>
      </w:r>
      <w:r>
        <w:rPr>
          <w:rFonts w:hint="default" w:ascii="Times New Roman" w:hAnsi="Times New Roman" w:eastAsia="宋体" w:cs="Times New Roman"/>
          <w:b w:val="0"/>
          <w:color w:val="000000"/>
          <w:sz w:val="21"/>
          <w:szCs w:val="21"/>
          <w:highlight w:val="yellow"/>
        </w:rPr>
        <w:t>Another great chang</w:t>
      </w:r>
      <w:r>
        <w:rPr>
          <w:rFonts w:hint="default" w:ascii="Times New Roman" w:hAnsi="Times New Roman" w:eastAsia="宋体" w:cs="Times New Roman"/>
          <w:b w:val="0"/>
          <w:color w:val="000000"/>
          <w:sz w:val="21"/>
          <w:szCs w:val="21"/>
        </w:rPr>
        <w:t xml:space="preserve">e is that children today spend a lot of their free time at home, inside. This is because parents </w:t>
      </w:r>
      <w:r>
        <w:rPr>
          <w:rFonts w:hint="eastAsia" w:hAnsi="Times New Roman" w:cs="Times New Roman"/>
          <w:b/>
          <w:bCs/>
          <w:color w:val="FF0000"/>
          <w:sz w:val="21"/>
          <w:szCs w:val="21"/>
          <w:highlight w:val="yellow"/>
          <w:lang w:val="en-US" w:eastAsia="zh-CN"/>
        </w:rPr>
        <w:t>72</w:t>
      </w:r>
      <w:r>
        <w:rPr>
          <w:rFonts w:hint="default" w:ascii="Times New Roman" w:hAnsi="Times New Roman" w:eastAsia="宋体" w:cs="Times New Roman"/>
          <w:b/>
          <w:bCs/>
          <w:color w:val="FF0000"/>
          <w:sz w:val="21"/>
          <w:szCs w:val="21"/>
          <w:highlight w:val="yellow"/>
        </w:rPr>
        <w:t>worry about real or imagined dangers</w:t>
      </w:r>
      <w:r>
        <w:rPr>
          <w:rFonts w:hint="default" w:ascii="Times New Roman" w:hAnsi="Times New Roman" w:eastAsia="宋体" w:cs="Times New Roman"/>
          <w:b w:val="0"/>
          <w:color w:val="000000"/>
          <w:sz w:val="21"/>
          <w:szCs w:val="21"/>
        </w:rPr>
        <w:t>, so they wouldn't let their children play outside by themselves.</w:t>
      </w:r>
      <w:r>
        <w:rPr>
          <w:rFonts w:hint="eastAsia" w:hAnsi="Times New Roman" w:cs="Times New Roman"/>
          <w:b/>
          <w:bCs/>
          <w:color w:val="FF0000"/>
          <w:sz w:val="21"/>
          <w:szCs w:val="21"/>
          <w:highlight w:val="yellow"/>
          <w:lang w:val="en-US" w:eastAsia="zh-CN"/>
        </w:rPr>
        <w:t>71--3</w:t>
      </w:r>
      <w:r>
        <w:rPr>
          <w:rFonts w:hint="default" w:ascii="Times New Roman" w:hAnsi="Times New Roman" w:eastAsia="宋体" w:cs="Times New Roman"/>
          <w:b w:val="0"/>
          <w:color w:val="000000"/>
          <w:sz w:val="21"/>
          <w:szCs w:val="21"/>
        </w:rPr>
        <w:t>F</w:t>
      </w:r>
      <w:r>
        <w:rPr>
          <w:rFonts w:hint="default" w:ascii="Times New Roman" w:hAnsi="Times New Roman" w:eastAsia="宋体" w:cs="Times New Roman"/>
          <w:b w:val="0"/>
          <w:color w:val="000000"/>
          <w:sz w:val="21"/>
          <w:szCs w:val="21"/>
          <w:highlight w:val="yellow"/>
        </w:rPr>
        <w:t>inally, the way childr</w:t>
      </w:r>
      <w:r>
        <w:rPr>
          <w:rFonts w:hint="default" w:ascii="Times New Roman" w:hAnsi="Times New Roman" w:eastAsia="宋体" w:cs="Times New Roman"/>
          <w:b w:val="0"/>
          <w:color w:val="000000"/>
          <w:sz w:val="21"/>
          <w:szCs w:val="21"/>
        </w:rPr>
        <w:t xml:space="preserve">en play is completely different. Almost every home has at least one computer and many children have a mobile phone. Mobile games have replaced the board games and other interesting activities of my childhood. However, the fact is that </w:t>
      </w:r>
      <w:r>
        <w:rPr>
          <w:rFonts w:hint="eastAsia" w:hAnsi="Times New Roman" w:cs="Times New Roman"/>
          <w:b/>
          <w:bCs/>
          <w:color w:val="FF0000"/>
          <w:sz w:val="21"/>
          <w:szCs w:val="21"/>
          <w:highlight w:val="yellow"/>
          <w:lang w:val="en-US" w:eastAsia="zh-CN"/>
        </w:rPr>
        <w:t xml:space="preserve">73 </w:t>
      </w:r>
      <w:r>
        <w:rPr>
          <w:rFonts w:hint="default" w:ascii="Times New Roman" w:hAnsi="Times New Roman" w:eastAsia="宋体" w:cs="Times New Roman"/>
          <w:b w:val="0"/>
          <w:color w:val="000000"/>
          <w:sz w:val="21"/>
          <w:szCs w:val="21"/>
          <w:highlight w:val="yellow"/>
        </w:rPr>
        <w:t>playing mobile games</w:t>
      </w:r>
      <w:r>
        <w:rPr>
          <w:rFonts w:hint="default" w:ascii="Times New Roman" w:hAnsi="Times New Roman" w:eastAsia="宋体" w:cs="Times New Roman"/>
          <w:b w:val="0"/>
          <w:color w:val="000000"/>
          <w:sz w:val="21"/>
          <w:szCs w:val="21"/>
        </w:rPr>
        <w:t xml:space="preserve"> alone can make people </w:t>
      </w:r>
      <w:r>
        <w:rPr>
          <w:rFonts w:hint="default" w:ascii="Times New Roman" w:hAnsi="Times New Roman" w:eastAsia="宋体" w:cs="Times New Roman"/>
          <w:b/>
          <w:bCs/>
          <w:color w:val="FF0000"/>
          <w:sz w:val="21"/>
          <w:szCs w:val="21"/>
          <w:highlight w:val="yellow"/>
        </w:rPr>
        <w:t>feel lonelier</w:t>
      </w:r>
      <w:r>
        <w:rPr>
          <w:rFonts w:hint="default" w:ascii="Times New Roman" w:hAnsi="Times New Roman" w:eastAsia="宋体" w:cs="Times New Roman"/>
          <w:b w:val="0"/>
          <w:color w:val="000000"/>
          <w:sz w:val="21"/>
          <w:szCs w:val="21"/>
        </w:rPr>
        <w:t>.</w:t>
      </w:r>
    </w:p>
    <w:p>
      <w:pPr>
        <w:spacing w:line="240" w:lineRule="auto"/>
        <w:ind w:left="0" w:firstLine="514"/>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Do</w:t>
      </w:r>
      <w:r>
        <w:rPr>
          <w:rFonts w:hint="default" w:ascii="Times New Roman" w:hAnsi="Times New Roman" w:eastAsia="宋体" w:cs="Times New Roman"/>
          <w:b/>
          <w:bCs/>
          <w:color w:val="FF0000"/>
          <w:sz w:val="21"/>
          <w:szCs w:val="21"/>
          <w:highlight w:val="yellow"/>
        </w:rPr>
        <w:t xml:space="preserve"> </w:t>
      </w:r>
      <w:r>
        <w:rPr>
          <w:rFonts w:hint="eastAsia" w:hAnsi="Times New Roman" w:cs="Times New Roman"/>
          <w:b/>
          <w:bCs/>
          <w:color w:val="FF0000"/>
          <w:sz w:val="21"/>
          <w:szCs w:val="21"/>
          <w:highlight w:val="yellow"/>
          <w:lang w:val="en-US" w:eastAsia="zh-CN"/>
        </w:rPr>
        <w:t xml:space="preserve"> 74</w:t>
      </w:r>
      <w:r>
        <w:rPr>
          <w:rFonts w:hint="default" w:ascii="Times New Roman" w:hAnsi="Times New Roman" w:eastAsia="宋体" w:cs="Times New Roman"/>
          <w:b/>
          <w:bCs/>
          <w:color w:val="FF0000"/>
          <w:sz w:val="21"/>
          <w:szCs w:val="21"/>
          <w:highlight w:val="yellow"/>
        </w:rPr>
        <w:t>these changes</w:t>
      </w:r>
      <w:r>
        <w:rPr>
          <w:rFonts w:hint="default" w:ascii="Times New Roman" w:hAnsi="Times New Roman" w:eastAsia="宋体" w:cs="Times New Roman"/>
          <w:b w:val="0"/>
          <w:color w:val="000000"/>
          <w:sz w:val="21"/>
          <w:szCs w:val="21"/>
        </w:rPr>
        <w:t xml:space="preserve"> mean that children today have a less relaxing childhood than I had? I personally believe that </w:t>
      </w:r>
      <w:r>
        <w:rPr>
          <w:rFonts w:hint="eastAsia" w:hAnsi="Times New Roman" w:cs="Times New Roman"/>
          <w:b/>
          <w:bCs/>
          <w:color w:val="FF0000"/>
          <w:sz w:val="21"/>
          <w:szCs w:val="21"/>
          <w:highlight w:val="yellow"/>
          <w:lang w:val="en-US" w:eastAsia="zh-CN"/>
        </w:rPr>
        <w:t>74</w:t>
      </w:r>
      <w:r>
        <w:rPr>
          <w:rFonts w:hint="default" w:ascii="Times New Roman" w:hAnsi="Times New Roman" w:eastAsia="宋体" w:cs="Times New Roman"/>
          <w:b/>
          <w:bCs/>
          <w:color w:val="000000"/>
          <w:sz w:val="21"/>
          <w:szCs w:val="21"/>
          <w:highlight w:val="yellow"/>
          <w:u w:val="single"/>
        </w:rPr>
        <w:t>they</w:t>
      </w:r>
      <w:r>
        <w:rPr>
          <w:rFonts w:hint="default" w:ascii="Times New Roman" w:hAnsi="Times New Roman" w:eastAsia="宋体" w:cs="Times New Roman"/>
          <w:b w:val="0"/>
          <w:color w:val="000000"/>
          <w:sz w:val="21"/>
          <w:szCs w:val="21"/>
        </w:rPr>
        <w:t xml:space="preserve"> do.</w:t>
      </w:r>
    </w:p>
    <w:p>
      <w:pPr>
        <w:spacing w:line="240" w:lineRule="auto"/>
        <w:ind w:left="0" w:firstLine="514"/>
        <w:jc w:val="both"/>
        <w:rPr>
          <w:rFonts w:hint="default" w:ascii="Times New Roman" w:hAnsi="Times New Roman" w:eastAsia="宋体" w:cs="Times New Roman"/>
          <w:b w:val="0"/>
          <w:color w:val="000000"/>
          <w:sz w:val="21"/>
          <w:szCs w:val="21"/>
        </w:rPr>
      </w:pPr>
    </w:p>
    <w:p>
      <w:pPr>
        <w:numPr>
          <w:ilvl w:val="0"/>
          <w:numId w:val="11"/>
        </w:numPr>
        <w:spacing w:line="240" w:lineRule="auto"/>
        <w:ind w:left="356" w:firstLine="176"/>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How </w:t>
      </w:r>
      <w:r>
        <w:rPr>
          <w:rFonts w:hint="default" w:ascii="Times New Roman" w:hAnsi="Times New Roman" w:eastAsia="宋体" w:cs="Times New Roman"/>
          <w:b w:val="0"/>
          <w:color w:val="000000"/>
          <w:sz w:val="21"/>
          <w:szCs w:val="21"/>
          <w:highlight w:val="yellow"/>
        </w:rPr>
        <w:t xml:space="preserve">many changes </w:t>
      </w:r>
      <w:r>
        <w:rPr>
          <w:rFonts w:hint="default" w:ascii="Times New Roman" w:hAnsi="Times New Roman" w:eastAsia="宋体" w:cs="Times New Roman"/>
          <w:b w:val="0"/>
          <w:color w:val="000000"/>
          <w:sz w:val="21"/>
          <w:szCs w:val="21"/>
        </w:rPr>
        <w:t xml:space="preserve">in the UK does the article mainly talk about? </w:t>
      </w:r>
    </w:p>
    <w:p>
      <w:pPr>
        <w:numPr>
          <w:ilvl w:val="0"/>
          <w:numId w:val="0"/>
        </w:numPr>
        <w:spacing w:line="240" w:lineRule="auto"/>
        <w:ind w:left="532" w:leftChars="0"/>
        <w:jc w:val="both"/>
        <w:rPr>
          <w:rFonts w:hint="eastAsia" w:hAnsi="Times New Roman" w:cs="Times New Roman"/>
          <w:b w:val="0"/>
          <w:color w:val="000000"/>
          <w:sz w:val="21"/>
          <w:szCs w:val="21"/>
          <w:lang w:val="en-US" w:eastAsia="zh-CN"/>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It mainly talks about </w:t>
      </w:r>
      <w:r>
        <w:rPr>
          <w:rFonts w:hint="eastAsia" w:hAnsi="Times New Roman" w:cs="Times New Roman"/>
          <w:b w:val="0"/>
          <w:color w:val="000000"/>
          <w:sz w:val="21"/>
          <w:szCs w:val="21"/>
          <w:lang w:val="en-US" w:eastAsia="zh-CN"/>
        </w:rPr>
        <w:t>____</w:t>
      </w:r>
      <w:r>
        <w:rPr>
          <w:rFonts w:hint="default" w:ascii="Times New Roman" w:hAnsi="Times New Roman" w:eastAsia="宋体" w:cs="Times New Roman"/>
          <w:b/>
          <w:bCs/>
          <w:color w:val="FF0000"/>
          <w:sz w:val="21"/>
          <w:szCs w:val="21"/>
          <w:highlight w:val="yellow"/>
        </w:rPr>
        <w:t>the nature of childhood has changed greatly</w:t>
      </w:r>
      <w:r>
        <w:rPr>
          <w:rFonts w:hint="eastAsia" w:hAnsi="Times New Roman" w:cs="Times New Roman"/>
          <w:b w:val="0"/>
          <w:color w:val="000000"/>
          <w:sz w:val="21"/>
          <w:szCs w:val="21"/>
          <w:lang w:val="en-US" w:eastAsia="zh-CN"/>
        </w:rPr>
        <w:t>____</w:t>
      </w:r>
      <w:r>
        <w:rPr>
          <w:rFonts w:hint="default" w:ascii="Times New Roman" w:hAnsi="Times New Roman" w:eastAsia="宋体" w:cs="Times New Roman"/>
          <w:b w:val="0"/>
          <w:color w:val="000000"/>
          <w:sz w:val="21"/>
          <w:szCs w:val="21"/>
        </w:rPr>
        <w:t>__</w:t>
      </w:r>
      <w:r>
        <w:rPr>
          <w:rFonts w:hint="eastAsia" w:hAnsi="Times New Roman" w:cs="Times New Roman"/>
          <w:b w:val="0"/>
          <w:color w:val="000000"/>
          <w:sz w:val="21"/>
          <w:szCs w:val="21"/>
          <w:lang w:val="en-US" w:eastAsia="zh-CN"/>
        </w:rPr>
        <w:t>.</w:t>
      </w:r>
    </w:p>
    <w:p>
      <w:pPr>
        <w:numPr>
          <w:ilvl w:val="0"/>
          <w:numId w:val="0"/>
        </w:numPr>
        <w:spacing w:line="240" w:lineRule="auto"/>
        <w:ind w:left="532" w:leftChars="0"/>
        <w:jc w:val="both"/>
        <w:rPr>
          <w:rFonts w:hint="default" w:hAnsi="Times New Roman" w:cs="Times New Roman"/>
          <w:b w:val="0"/>
          <w:color w:val="000000"/>
          <w:sz w:val="21"/>
          <w:szCs w:val="21"/>
          <w:lang w:val="en-US" w:eastAsia="zh-CN"/>
        </w:rPr>
      </w:pPr>
      <w:r>
        <w:rPr>
          <w:rFonts w:hint="eastAsia" w:hAnsi="Times New Roman" w:cs="Times New Roman"/>
          <w:b w:val="0"/>
          <w:color w:val="000000"/>
          <w:sz w:val="21"/>
          <w:szCs w:val="21"/>
          <w:lang w:val="en-US" w:eastAsia="zh-CN"/>
        </w:rPr>
        <w:t>72.Why don</w:t>
      </w:r>
      <w:r>
        <w:rPr>
          <w:rFonts w:hint="default" w:hAnsi="Times New Roman" w:cs="Times New Roman"/>
          <w:b w:val="0"/>
          <w:color w:val="000000"/>
          <w:sz w:val="21"/>
          <w:szCs w:val="21"/>
          <w:lang w:val="en-US" w:eastAsia="zh-CN"/>
        </w:rPr>
        <w:t>’</w:t>
      </w:r>
      <w:r>
        <w:rPr>
          <w:rFonts w:hint="eastAsia" w:hAnsi="Times New Roman" w:cs="Times New Roman"/>
          <w:b w:val="0"/>
          <w:color w:val="000000"/>
          <w:sz w:val="21"/>
          <w:szCs w:val="21"/>
          <w:lang w:val="en-US" w:eastAsia="zh-CN"/>
        </w:rPr>
        <w:t>t parents today allow their children to play outside alone?</w:t>
      </w:r>
    </w:p>
    <w:p>
      <w:pPr>
        <w:spacing w:line="240" w:lineRule="auto"/>
        <w:jc w:val="both"/>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Because of</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bCs/>
          <w:color w:val="FF0000"/>
          <w:sz w:val="21"/>
          <w:szCs w:val="21"/>
          <w:highlight w:val="yellow"/>
        </w:rPr>
        <w:t>worry</w:t>
      </w:r>
      <w:r>
        <w:rPr>
          <w:rFonts w:hint="eastAsia" w:hAnsi="Times New Roman" w:cs="Times New Roman"/>
          <w:b/>
          <w:bCs/>
          <w:color w:val="FF0000"/>
          <w:sz w:val="21"/>
          <w:szCs w:val="21"/>
          <w:highlight w:val="yellow"/>
          <w:lang w:val="en-US" w:eastAsia="zh-CN"/>
        </w:rPr>
        <w:t>ing</w:t>
      </w:r>
      <w:r>
        <w:rPr>
          <w:rFonts w:hint="default" w:ascii="Times New Roman" w:hAnsi="Times New Roman" w:eastAsia="宋体" w:cs="Times New Roman"/>
          <w:b/>
          <w:bCs/>
          <w:color w:val="FF0000"/>
          <w:sz w:val="21"/>
          <w:szCs w:val="21"/>
          <w:highlight w:val="yellow"/>
        </w:rPr>
        <w:t xml:space="preserve"> about real or imagined dangers</w:t>
      </w:r>
      <w:r>
        <w:rPr>
          <w:rFonts w:hint="eastAsia" w:hAnsi="Times New Roman" w:cs="Times New Roman"/>
          <w:b w:val="0"/>
          <w:color w:val="000000"/>
          <w:sz w:val="21"/>
          <w:szCs w:val="21"/>
          <w:lang w:val="en-US" w:eastAsia="zh-CN"/>
        </w:rPr>
        <w:t>_______________.</w:t>
      </w:r>
    </w:p>
    <w:p>
      <w:pPr>
        <w:tabs>
          <w:tab w:val="left" w:pos="143"/>
          <w:tab w:val="right" w:pos="9415"/>
          <w:tab w:val="right" w:pos="9938"/>
        </w:tabs>
        <w:spacing w:line="240" w:lineRule="auto"/>
        <w:rPr>
          <w:rFonts w:hint="default" w:ascii="Times New Roman" w:hAnsi="Times New Roman" w:eastAsia="宋体" w:cs="Times New Roman"/>
          <w:b w:val="0"/>
          <w:color w:val="000000"/>
          <w:sz w:val="21"/>
          <w:szCs w:val="21"/>
        </w:rPr>
      </w:pPr>
      <w:r>
        <w:rPr>
          <w:rFonts w:hint="default" w:ascii="Times New Roman" w:hAnsi="Times New Roman" w:eastAsia="宋体" w:cs="Times New Roman"/>
          <w:sz w:val="21"/>
          <w:szCs w:val="21"/>
        </w:rPr>
        <w:tab/>
      </w:r>
      <w:r>
        <w:rPr>
          <w:rFonts w:hint="eastAsia" w:hAnsi="Times New Roman" w:cs="Times New Roman"/>
          <w:sz w:val="21"/>
          <w:szCs w:val="21"/>
          <w:lang w:val="en-US" w:eastAsia="zh-CN"/>
        </w:rPr>
        <w:t xml:space="preserve">        </w:t>
      </w:r>
      <w:r>
        <w:rPr>
          <w:rFonts w:hint="default" w:ascii="Times New Roman" w:hAnsi="Times New Roman" w:eastAsia="宋体" w:cs="Times New Roman"/>
          <w:b w:val="0"/>
          <w:color w:val="000000"/>
          <w:sz w:val="21"/>
          <w:szCs w:val="21"/>
        </w:rPr>
        <w:t xml:space="preserve">73. What will happen if children always play mobile games alone? </w:t>
      </w:r>
    </w:p>
    <w:p>
      <w:pPr>
        <w:tabs>
          <w:tab w:val="left" w:pos="143"/>
          <w:tab w:val="right" w:pos="9415"/>
          <w:tab w:val="right" w:pos="9938"/>
        </w:tabs>
        <w:spacing w:line="240" w:lineRule="auto"/>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 xml:space="preserve">If children always play mobile games alone, they will </w:t>
      </w:r>
      <w:r>
        <w:rPr>
          <w:rFonts w:hint="eastAsia" w:hAnsi="Times New Roman" w:cs="Times New Roman"/>
          <w:b w:val="0"/>
          <w:color w:val="000000"/>
          <w:sz w:val="21"/>
          <w:szCs w:val="21"/>
          <w:lang w:val="en-US" w:eastAsia="zh-CN"/>
        </w:rPr>
        <w:t>___</w:t>
      </w:r>
      <w:r>
        <w:rPr>
          <w:rFonts w:hint="default" w:ascii="Times New Roman" w:hAnsi="Times New Roman" w:eastAsia="宋体" w:cs="Times New Roman"/>
          <w:b/>
          <w:bCs/>
          <w:color w:val="FF0000"/>
          <w:sz w:val="21"/>
          <w:szCs w:val="21"/>
          <w:highlight w:val="yellow"/>
        </w:rPr>
        <w:t>feel lonelier</w:t>
      </w:r>
      <w:r>
        <w:rPr>
          <w:rFonts w:hint="eastAsia" w:hAnsi="Times New Roman" w:cs="Times New Roman"/>
          <w:b w:val="0"/>
          <w:color w:val="000000"/>
          <w:sz w:val="21"/>
          <w:szCs w:val="21"/>
          <w:lang w:val="en-US" w:eastAsia="zh-CN"/>
        </w:rPr>
        <w:t>______________.</w:t>
      </w:r>
      <w:r>
        <w:rPr>
          <w:rFonts w:hint="default" w:ascii="Times New Roman" w:hAnsi="Times New Roman" w:eastAsia="宋体" w:cs="Times New Roman"/>
          <w:sz w:val="21"/>
          <w:szCs w:val="21"/>
        </w:rPr>
        <w:tab/>
      </w:r>
    </w:p>
    <w:p>
      <w:pPr>
        <w:numPr>
          <w:ilvl w:val="0"/>
          <w:numId w:val="13"/>
        </w:numPr>
        <w:spacing w:line="240" w:lineRule="auto"/>
        <w:ind w:left="594" w:firstLine="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In the passage,what does the underlined word “they" refer to? </w:t>
      </w:r>
    </w:p>
    <w:p>
      <w:pPr>
        <w:numPr>
          <w:ilvl w:val="0"/>
          <w:numId w:val="0"/>
        </w:numPr>
        <w:spacing w:line="240" w:lineRule="auto"/>
        <w:ind w:left="594" w:leftChars="0"/>
        <w:jc w:val="both"/>
        <w:rPr>
          <w:rFonts w:hint="default" w:ascii="Times New Roman" w:hAnsi="Times New Roman" w:eastAsia="宋体" w:cs="Times New Roman"/>
          <w:sz w:val="21"/>
          <w:szCs w:val="21"/>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In the passage, the underlined word “they" refers to</w:t>
      </w:r>
      <w:r>
        <w:rPr>
          <w:rFonts w:hint="eastAsia" w:hAnsi="Times New Roman" w:cs="Times New Roman"/>
          <w:b w:val="0"/>
          <w:color w:val="000000"/>
          <w:sz w:val="21"/>
          <w:szCs w:val="21"/>
          <w:lang w:val="en-US" w:eastAsia="zh-CN"/>
        </w:rPr>
        <w:t>______</w:t>
      </w:r>
      <w:r>
        <w:rPr>
          <w:rFonts w:hint="default" w:ascii="Times New Roman" w:hAnsi="Times New Roman" w:eastAsia="宋体" w:cs="Times New Roman"/>
          <w:b/>
          <w:bCs/>
          <w:color w:val="FF0000"/>
          <w:sz w:val="21"/>
          <w:szCs w:val="21"/>
          <w:highlight w:val="yellow"/>
        </w:rPr>
        <w:t>these changes</w:t>
      </w:r>
      <w:r>
        <w:rPr>
          <w:rFonts w:hint="eastAsia" w:hAnsi="Times New Roman" w:cs="Times New Roman"/>
          <w:b w:val="0"/>
          <w:color w:val="000000"/>
          <w:sz w:val="21"/>
          <w:szCs w:val="21"/>
          <w:lang w:val="en-US" w:eastAsia="zh-CN"/>
        </w:rPr>
        <w:t>___________.</w:t>
      </w:r>
    </w:p>
    <w:p>
      <w:pPr>
        <w:spacing w:line="240" w:lineRule="auto"/>
        <w:ind w:left="0" w:firstLine="594"/>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75. What is the passage mainly about?</w:t>
      </w:r>
    </w:p>
    <w:p>
      <w:pPr>
        <w:spacing w:line="240" w:lineRule="auto"/>
        <w:jc w:val="both"/>
        <w:rPr>
          <w:rFonts w:hint="eastAsia" w:hAnsi="Times New Roman" w:cs="Times New Roman"/>
          <w:b w:val="0"/>
          <w:color w:val="000000"/>
          <w:sz w:val="21"/>
          <w:szCs w:val="21"/>
          <w:lang w:val="en-US" w:eastAsia="zh-CN"/>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It is mainly about</w:t>
      </w:r>
      <w:r>
        <w:rPr>
          <w:rFonts w:hint="eastAsia" w:hAnsi="Times New Roman" w:cs="Times New Roman"/>
          <w:b w:val="0"/>
          <w:color w:val="000000"/>
          <w:sz w:val="21"/>
          <w:szCs w:val="21"/>
          <w:lang w:val="en-US" w:eastAsia="zh-CN"/>
        </w:rPr>
        <w:t>__</w:t>
      </w:r>
      <w:r>
        <w:rPr>
          <w:rFonts w:hint="default" w:ascii="Times New Roman" w:hAnsi="Times New Roman" w:eastAsia="宋体" w:cs="Times New Roman"/>
          <w:b/>
          <w:bCs/>
          <w:color w:val="FF0000"/>
          <w:sz w:val="21"/>
          <w:szCs w:val="21"/>
          <w:highlight w:val="yellow"/>
        </w:rPr>
        <w:t>childhood</w:t>
      </w:r>
      <w:r>
        <w:rPr>
          <w:rFonts w:hint="eastAsia" w:hAnsi="Times New Roman" w:cs="Times New Roman"/>
          <w:b/>
          <w:bCs/>
          <w:color w:val="FF0000"/>
          <w:sz w:val="21"/>
          <w:szCs w:val="21"/>
          <w:highlight w:val="yellow"/>
          <w:lang w:val="en-US" w:eastAsia="zh-CN"/>
        </w:rPr>
        <w:t xml:space="preserve"> </w:t>
      </w:r>
      <w:r>
        <w:rPr>
          <w:rFonts w:hint="default" w:ascii="Times New Roman" w:hAnsi="Times New Roman" w:eastAsia="宋体" w:cs="Times New Roman"/>
          <w:b/>
          <w:bCs/>
          <w:color w:val="FF0000"/>
          <w:sz w:val="21"/>
          <w:szCs w:val="21"/>
          <w:highlight w:val="yellow"/>
        </w:rPr>
        <w:t>chang</w:t>
      </w:r>
      <w:r>
        <w:rPr>
          <w:rFonts w:hint="eastAsia" w:hAnsi="Times New Roman" w:cs="Times New Roman"/>
          <w:b/>
          <w:bCs/>
          <w:color w:val="FF0000"/>
          <w:sz w:val="21"/>
          <w:szCs w:val="21"/>
          <w:highlight w:val="yellow"/>
          <w:lang w:val="en-US" w:eastAsia="zh-CN"/>
        </w:rPr>
        <w:t>es</w:t>
      </w:r>
      <w:r>
        <w:rPr>
          <w:rFonts w:hint="eastAsia" w:hAnsi="Times New Roman" w:cs="Times New Roman"/>
          <w:b w:val="0"/>
          <w:color w:val="000000"/>
          <w:sz w:val="21"/>
          <w:szCs w:val="21"/>
          <w:lang w:val="en-US" w:eastAsia="zh-CN"/>
        </w:rPr>
        <w:t>_</w:t>
      </w:r>
      <w:r>
        <w:rPr>
          <w:rFonts w:hint="default" w:ascii="Times New Roman" w:hAnsi="Times New Roman" w:eastAsia="宋体" w:cs="Times New Roman"/>
          <w:b/>
          <w:bCs/>
          <w:color w:val="FF0000"/>
          <w:sz w:val="21"/>
          <w:szCs w:val="21"/>
          <w:highlight w:val="yellow"/>
        </w:rPr>
        <w:t>in the UK</w:t>
      </w:r>
      <w:r>
        <w:rPr>
          <w:rFonts w:hint="eastAsia" w:hAnsi="Times New Roman" w:cs="Times New Roman"/>
          <w:b/>
          <w:bCs/>
          <w:color w:val="FF0000"/>
          <w:sz w:val="21"/>
          <w:szCs w:val="21"/>
          <w:highlight w:val="yellow"/>
          <w:lang w:val="en-US" w:eastAsia="zh-CN"/>
        </w:rPr>
        <w:t xml:space="preserve">   </w:t>
      </w:r>
      <w:r>
        <w:rPr>
          <w:rFonts w:hint="eastAsia" w:hAnsi="Times New Roman" w:cs="Times New Roman"/>
          <w:b w:val="0"/>
          <w:color w:val="000000"/>
          <w:sz w:val="21"/>
          <w:szCs w:val="21"/>
          <w:lang w:val="en-US" w:eastAsia="zh-CN"/>
        </w:rPr>
        <w:t>__________.</w:t>
      </w:r>
    </w:p>
    <w:p>
      <w:pPr>
        <w:spacing w:line="240" w:lineRule="auto"/>
        <w:jc w:val="both"/>
        <w:rPr>
          <w:rFonts w:hint="default" w:hAnsi="Times New Roman" w:cs="Times New Roman"/>
          <w:b w:val="0"/>
          <w:color w:val="000000"/>
          <w:sz w:val="21"/>
          <w:szCs w:val="21"/>
          <w:lang w:val="en-US" w:eastAsia="zh-CN"/>
        </w:rPr>
      </w:pPr>
    </w:p>
    <w:p>
      <w:pPr>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VIII.补全对话（共5小题，计5分）</w:t>
      </w:r>
    </w:p>
    <w:p>
      <w:pPr>
        <w:spacing w:line="240" w:lineRule="auto"/>
        <w:ind w:firstLine="0"/>
        <w:jc w:val="both"/>
        <w:rPr>
          <w:rFonts w:hint="default" w:ascii="Times New Roman" w:hAnsi="Times New Roman" w:eastAsia="宋体" w:cs="Times New Roman"/>
          <w:b w:val="0"/>
          <w:color w:val="000000"/>
          <w:sz w:val="21"/>
          <w:szCs w:val="21"/>
        </w:rPr>
      </w:pPr>
      <w:r>
        <w:rPr>
          <w:rFonts w:hint="default" w:ascii="Times New Roman" w:hAnsi="Times New Roman" w:eastAsia="宋体" w:cs="Times New Roman"/>
          <w:b w:val="0"/>
          <w:color w:val="000000"/>
          <w:sz w:val="21"/>
          <w:szCs w:val="21"/>
        </w:rPr>
        <w:t xml:space="preserve">A: Excuse me,sir.76. </w:t>
      </w:r>
      <w:r>
        <w:rPr>
          <w:rFonts w:hint="eastAsia" w:hAnsi="Times New Roman" w:cs="Times New Roman"/>
          <w:b w:val="0"/>
          <w:color w:val="000000"/>
          <w:sz w:val="21"/>
          <w:szCs w:val="21"/>
          <w:lang w:val="en-US" w:eastAsia="zh-CN"/>
        </w:rPr>
        <w:t>__</w:t>
      </w:r>
      <w:r>
        <w:rPr>
          <w:rFonts w:hint="eastAsia" w:hAnsi="Times New Roman" w:cs="Times New Roman"/>
          <w:b/>
          <w:bCs/>
          <w:color w:val="FF0000"/>
          <w:sz w:val="21"/>
          <w:szCs w:val="21"/>
          <w:highlight w:val="yellow"/>
          <w:lang w:val="en-US" w:eastAsia="zh-CN"/>
        </w:rPr>
        <w:t xml:space="preserve">Can you tell me how to get to the subway station  </w:t>
      </w:r>
      <w:r>
        <w:rPr>
          <w:rFonts w:hint="eastAsia" w:hAnsi="Times New Roman" w:cs="Times New Roman"/>
          <w:b w:val="0"/>
          <w:color w:val="000000"/>
          <w:sz w:val="21"/>
          <w:szCs w:val="21"/>
          <w:lang w:val="en-US" w:eastAsia="zh-CN"/>
        </w:rPr>
        <w:t>_______________</w:t>
      </w:r>
      <w:r>
        <w:rPr>
          <w:rFonts w:hint="default" w:ascii="Times New Roman" w:hAnsi="Times New Roman" w:eastAsia="宋体" w:cs="Times New Roman"/>
          <w:b w:val="0"/>
          <w:color w:val="000000"/>
          <w:sz w:val="21"/>
          <w:szCs w:val="21"/>
        </w:rPr>
        <w:t>？</w:t>
      </w: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 B: Of course. Go along this street, and turn left at the second crossing. Then go straight along Huayuan Road until the end. You will see the subway station on your right.</w:t>
      </w: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A:77. </w:t>
      </w:r>
      <w:r>
        <w:rPr>
          <w:rFonts w:hint="eastAsia" w:hAnsi="Times New Roman" w:cs="Times New Roman"/>
          <w:b w:val="0"/>
          <w:color w:val="000000"/>
          <w:sz w:val="21"/>
          <w:szCs w:val="21"/>
          <w:lang w:val="en-US" w:eastAsia="zh-CN"/>
        </w:rPr>
        <w:t>__</w:t>
      </w:r>
      <w:r>
        <w:rPr>
          <w:rFonts w:hint="eastAsia" w:hAnsi="Times New Roman" w:cs="Times New Roman"/>
          <w:b/>
          <w:bCs/>
          <w:color w:val="FF0000"/>
          <w:sz w:val="21"/>
          <w:szCs w:val="21"/>
          <w:highlight w:val="yellow"/>
          <w:lang w:val="en-US" w:eastAsia="zh-CN"/>
        </w:rPr>
        <w:t xml:space="preserve">How far is it  </w:t>
      </w:r>
      <w:r>
        <w:rPr>
          <w:rFonts w:hint="eastAsia" w:hAnsi="Times New Roman" w:cs="Times New Roman"/>
          <w:b w:val="0"/>
          <w:color w:val="000000"/>
          <w:sz w:val="21"/>
          <w:szCs w:val="21"/>
          <w:lang w:val="en-US" w:eastAsia="zh-CN"/>
        </w:rPr>
        <w:t>______________</w:t>
      </w:r>
      <w:r>
        <w:rPr>
          <w:rFonts w:hint="default" w:ascii="Times New Roman" w:hAnsi="Times New Roman" w:eastAsia="宋体" w:cs="Times New Roman"/>
          <w:b w:val="0"/>
          <w:color w:val="000000"/>
          <w:sz w:val="21"/>
          <w:szCs w:val="21"/>
        </w:rPr>
        <w:t xml:space="preserve">？ </w:t>
      </w:r>
    </w:p>
    <w:p>
      <w:pPr>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It's about 15 minutes'</w:t>
      </w: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walk.</w:t>
      </w:r>
    </w:p>
    <w:p>
      <w:pPr>
        <w:spacing w:before="0"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 xml:space="preserve">A: I'm in a rush.78. </w:t>
      </w:r>
      <w:r>
        <w:rPr>
          <w:rFonts w:hint="eastAsia" w:hAnsi="Times New Roman" w:cs="Times New Roman"/>
          <w:b w:val="0"/>
          <w:color w:val="000000"/>
          <w:sz w:val="21"/>
          <w:szCs w:val="21"/>
          <w:lang w:val="en-US" w:eastAsia="zh-CN"/>
        </w:rPr>
        <w:t>__</w:t>
      </w:r>
      <w:r>
        <w:rPr>
          <w:rFonts w:hint="eastAsia" w:hAnsi="Times New Roman" w:cs="Times New Roman"/>
          <w:b/>
          <w:bCs/>
          <w:color w:val="FF0000"/>
          <w:sz w:val="21"/>
          <w:szCs w:val="21"/>
          <w:highlight w:val="yellow"/>
          <w:lang w:val="en-US" w:eastAsia="zh-CN"/>
        </w:rPr>
        <w:t xml:space="preserve">Can I take the bus  </w:t>
      </w:r>
      <w:r>
        <w:rPr>
          <w:rFonts w:hint="eastAsia" w:hAnsi="Times New Roman" w:cs="Times New Roman"/>
          <w:b w:val="0"/>
          <w:color w:val="000000"/>
          <w:sz w:val="21"/>
          <w:szCs w:val="21"/>
          <w:lang w:val="en-US" w:eastAsia="zh-CN"/>
        </w:rPr>
        <w:t>_______________</w:t>
      </w:r>
      <w:r>
        <w:rPr>
          <w:rFonts w:hint="default" w:ascii="Times New Roman" w:hAnsi="Times New Roman" w:eastAsia="宋体" w:cs="Times New Roman"/>
          <w:b w:val="0"/>
          <w:color w:val="000000"/>
          <w:sz w:val="21"/>
          <w:szCs w:val="21"/>
        </w:rPr>
        <w:t xml:space="preserve">？ </w:t>
      </w: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Yes, the bus stop is over there.</w:t>
      </w: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79. __</w:t>
      </w:r>
      <w:r>
        <w:rPr>
          <w:rFonts w:hint="eastAsia" w:hAnsi="Times New Roman" w:cs="Times New Roman"/>
          <w:b/>
          <w:bCs/>
          <w:color w:val="FF0000"/>
          <w:sz w:val="21"/>
          <w:szCs w:val="21"/>
          <w:highlight w:val="yellow"/>
          <w:lang w:val="en-US" w:eastAsia="zh-CN"/>
        </w:rPr>
        <w:t xml:space="preserve">Which bus can I take  </w:t>
      </w:r>
      <w:r>
        <w:rPr>
          <w:rFonts w:hint="default" w:ascii="Times New Roman" w:hAnsi="Times New Roman" w:eastAsia="宋体" w:cs="Times New Roman"/>
          <w:b w:val="0"/>
          <w:color w:val="000000"/>
          <w:sz w:val="21"/>
          <w:szCs w:val="21"/>
        </w:rPr>
        <w:t>_</w:t>
      </w:r>
      <w:r>
        <w:rPr>
          <w:rFonts w:hint="eastAsia" w:hAnsi="Times New Roman" w:cs="Times New Roman"/>
          <w:b w:val="0"/>
          <w:color w:val="000000"/>
          <w:sz w:val="21"/>
          <w:szCs w:val="21"/>
          <w:lang w:val="en-US" w:eastAsia="zh-CN"/>
        </w:rPr>
        <w:t>_________________</w:t>
      </w:r>
      <w:r>
        <w:rPr>
          <w:rFonts w:hint="default" w:ascii="Times New Roman" w:hAnsi="Times New Roman" w:eastAsia="宋体" w:cs="Times New Roman"/>
          <w:b w:val="0"/>
          <w:color w:val="000000"/>
          <w:sz w:val="21"/>
          <w:szCs w:val="21"/>
        </w:rPr>
        <w:t>__ ？</w:t>
      </w: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 The No.717 bus can take you there.</w:t>
      </w:r>
    </w:p>
    <w:p>
      <w:pPr>
        <w:spacing w:line="240" w:lineRule="auto"/>
        <w:ind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A: Oh,thank you. It's so kind of you.</w:t>
      </w:r>
    </w:p>
    <w:p>
      <w:pPr>
        <w:spacing w:line="240" w:lineRule="auto"/>
        <w:ind w:firstLine="0"/>
        <w:jc w:val="both"/>
        <w:rPr>
          <w:rFonts w:hint="eastAsia" w:hAnsi="Times New Roman" w:cs="Times New Roman"/>
          <w:b w:val="0"/>
          <w:color w:val="000000"/>
          <w:sz w:val="21"/>
          <w:szCs w:val="21"/>
          <w:lang w:val="en-US" w:eastAsia="zh-CN"/>
        </w:rPr>
      </w:pPr>
      <w:r>
        <w:rPr>
          <w:rFonts w:hint="default" w:ascii="Times New Roman" w:hAnsi="Times New Roman" w:eastAsia="宋体" w:cs="Times New Roman"/>
          <w:b w:val="0"/>
          <w:color w:val="000000"/>
          <w:sz w:val="21"/>
          <w:szCs w:val="21"/>
        </w:rPr>
        <w:t xml:space="preserve">B: 80. </w:t>
      </w:r>
      <w:r>
        <w:rPr>
          <w:rFonts w:hint="eastAsia" w:hAnsi="Times New Roman" w:cs="Times New Roman"/>
          <w:b w:val="0"/>
          <w:color w:val="000000"/>
          <w:sz w:val="21"/>
          <w:szCs w:val="21"/>
          <w:lang w:val="en-US" w:eastAsia="zh-CN"/>
        </w:rPr>
        <w:t>____</w:t>
      </w:r>
      <w:r>
        <w:rPr>
          <w:rFonts w:hint="eastAsia" w:hAnsi="Times New Roman" w:cs="Times New Roman"/>
          <w:b/>
          <w:bCs/>
          <w:color w:val="FF0000"/>
          <w:sz w:val="21"/>
          <w:szCs w:val="21"/>
          <w:highlight w:val="yellow"/>
          <w:lang w:val="en-US" w:eastAsia="zh-CN"/>
        </w:rPr>
        <w:t>You’re welcome</w:t>
      </w:r>
      <w:r>
        <w:rPr>
          <w:rFonts w:hint="eastAsia" w:hAnsi="Times New Roman" w:cs="Times New Roman"/>
          <w:b w:val="0"/>
          <w:color w:val="000000"/>
          <w:sz w:val="21"/>
          <w:szCs w:val="21"/>
          <w:lang w:val="en-US" w:eastAsia="zh-CN"/>
        </w:rPr>
        <w:t>___________.</w:t>
      </w:r>
    </w:p>
    <w:p>
      <w:pPr>
        <w:spacing w:line="240" w:lineRule="auto"/>
        <w:ind w:firstLine="0"/>
        <w:jc w:val="both"/>
        <w:rPr>
          <w:rFonts w:hint="default" w:hAnsi="Times New Roman" w:cs="Times New Roman"/>
          <w:b w:val="0"/>
          <w:color w:val="000000"/>
          <w:sz w:val="21"/>
          <w:szCs w:val="21"/>
          <w:lang w:val="en-US" w:eastAsia="zh-CN"/>
        </w:rPr>
      </w:pPr>
    </w:p>
    <w:p>
      <w:pPr>
        <w:spacing w:line="240" w:lineRule="auto"/>
        <w:ind w:left="0" w:firstLine="0"/>
        <w:jc w:val="both"/>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IX.书面表达</w:t>
      </w:r>
      <w:r>
        <w:rPr>
          <w:rFonts w:hint="eastAsia" w:hAnsi="Times New Roman" w:cs="Times New Roman"/>
          <w:b w:val="0"/>
          <w:color w:val="000000"/>
          <w:sz w:val="21"/>
          <w:szCs w:val="21"/>
          <w:lang w:eastAsia="zh-CN"/>
        </w:rPr>
        <w:t>参考答案</w:t>
      </w:r>
    </w:p>
    <w:p>
      <w:pPr>
        <w:spacing w:line="240" w:lineRule="auto"/>
        <w:ind w:left="0" w:firstLine="594"/>
        <w:jc w:val="both"/>
        <w:rPr>
          <w:rFonts w:hint="default" w:ascii="Times New Roman" w:hAnsi="Times New Roman" w:eastAsia="宋体" w:cs="Times New Roman"/>
          <w:sz w:val="21"/>
          <w:szCs w:val="21"/>
        </w:rPr>
      </w:pPr>
    </w:p>
    <w:p>
      <w:pPr>
        <w:spacing w:before="76"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b w:val="0"/>
          <w:color w:val="000000"/>
          <w:sz w:val="21"/>
          <w:szCs w:val="21"/>
        </w:rPr>
        <w:t>Be a Person with Good Manners</w:t>
      </w:r>
    </w:p>
    <w:p>
      <w:pPr>
        <w:spacing w:line="240" w:lineRule="auto"/>
        <w:jc w:val="both"/>
        <w:rPr>
          <w:rFonts w:hint="eastAsia" w:hAnsi="Times New Roman" w:cs="Times New Roman"/>
          <w:b w:val="0"/>
          <w:color w:val="000000"/>
          <w:sz w:val="21"/>
          <w:szCs w:val="21"/>
          <w:lang w:val="en-US" w:eastAsia="zh-CN"/>
        </w:rPr>
      </w:pPr>
      <w:r>
        <w:rPr>
          <w:rFonts w:hint="eastAsia" w:hAnsi="Times New Roman" w:cs="Times New Roman"/>
          <w:b w:val="0"/>
          <w:color w:val="000000"/>
          <w:sz w:val="21"/>
          <w:szCs w:val="21"/>
          <w:lang w:val="en-US" w:eastAsia="zh-CN"/>
        </w:rPr>
        <w:t xml:space="preserve">         </w:t>
      </w:r>
      <w:r>
        <w:rPr>
          <w:rFonts w:hint="default" w:ascii="Times New Roman" w:hAnsi="Times New Roman" w:eastAsia="宋体" w:cs="Times New Roman"/>
          <w:b w:val="0"/>
          <w:color w:val="000000"/>
          <w:sz w:val="21"/>
          <w:szCs w:val="21"/>
        </w:rPr>
        <w:t>It's important to be a person with good manners in our daily life.</w:t>
      </w:r>
      <w:r>
        <w:rPr>
          <w:rFonts w:hint="eastAsia" w:hAnsi="Times New Roman" w:cs="Times New Roman"/>
          <w:b w:val="0"/>
          <w:color w:val="000000"/>
          <w:sz w:val="21"/>
          <w:szCs w:val="21"/>
          <w:lang w:val="en-US" w:eastAsia="zh-CN"/>
        </w:rPr>
        <w:t xml:space="preserve"> We should follow the traffic rules when we are in the street. We should be ready to help others when we meet people in trouble. We should pick up rubbish  and don</w:t>
      </w:r>
      <w:r>
        <w:rPr>
          <w:rFonts w:hint="default" w:hAnsi="Times New Roman" w:cs="Times New Roman"/>
          <w:b w:val="0"/>
          <w:color w:val="000000"/>
          <w:sz w:val="21"/>
          <w:szCs w:val="21"/>
          <w:lang w:val="en-US" w:eastAsia="zh-CN"/>
        </w:rPr>
        <w:t>’</w:t>
      </w:r>
      <w:r>
        <w:rPr>
          <w:rFonts w:hint="eastAsia" w:hAnsi="Times New Roman" w:cs="Times New Roman"/>
          <w:b w:val="0"/>
          <w:color w:val="000000"/>
          <w:sz w:val="21"/>
          <w:szCs w:val="21"/>
          <w:lang w:val="en-US" w:eastAsia="zh-CN"/>
        </w:rPr>
        <w:t>t throw them freely. We should save food when we have meals. We should be polite when we meet others. We should be quiet in public. We should help the old people cross the road.</w:t>
      </w:r>
    </w:p>
    <w:p>
      <w:pPr>
        <w:spacing w:line="240" w:lineRule="auto"/>
        <w:jc w:val="both"/>
        <w:rPr>
          <w:rFonts w:hint="default" w:hAnsi="Times New Roman" w:cs="Times New Roman"/>
          <w:b w:val="0"/>
          <w:color w:val="000000"/>
          <w:sz w:val="21"/>
          <w:szCs w:val="21"/>
          <w:lang w:val="en-US" w:eastAsia="zh-CN"/>
        </w:rPr>
      </w:pPr>
      <w:r>
        <w:rPr>
          <w:rFonts w:hint="eastAsia" w:hAnsi="Times New Roman" w:cs="Times New Roman"/>
          <w:b w:val="0"/>
          <w:color w:val="000000"/>
          <w:sz w:val="21"/>
          <w:szCs w:val="21"/>
          <w:lang w:val="en-US" w:eastAsia="zh-CN"/>
        </w:rPr>
        <w:t xml:space="preserve">         We have duty to be a person with good manners. </w:t>
      </w:r>
    </w:p>
    <w:p>
      <w:pPr>
        <w:pStyle w:val="164"/>
        <w:tabs>
          <w:tab w:val="left" w:pos="3"/>
          <w:tab w:val="center" w:pos="4639"/>
          <w:tab w:val="right" w:pos="6941"/>
          <w:tab w:val="right" w:pos="9757"/>
        </w:tabs>
        <w:spacing w:line="240" w:lineRule="auto"/>
        <w:rPr>
          <w:rFonts w:hint="default" w:ascii="Times New Roman" w:hAnsi="Times New Roman" w:eastAsia="宋体" w:cs="Times New Roman"/>
          <w:b w:val="0"/>
          <w:color w:val="000000"/>
          <w:sz w:val="21"/>
          <w:szCs w:val="21"/>
        </w:rPr>
      </w:pPr>
    </w:p>
    <w:p>
      <w:pPr>
        <w:pStyle w:val="164"/>
        <w:tabs>
          <w:tab w:val="left" w:pos="3"/>
          <w:tab w:val="center" w:pos="4639"/>
          <w:tab w:val="right" w:pos="6941"/>
          <w:tab w:val="right" w:pos="9757"/>
        </w:tabs>
        <w:spacing w:line="240" w:lineRule="auto"/>
        <w:rPr>
          <w:rFonts w:hint="default" w:ascii="Times New Roman" w:hAnsi="Times New Roman" w:eastAsia="宋体" w:cs="Times New Roman"/>
          <w:b w:val="0"/>
          <w:color w:val="000000"/>
          <w:sz w:val="21"/>
          <w:szCs w:val="21"/>
        </w:rPr>
      </w:pPr>
    </w:p>
    <w:p>
      <w:pPr>
        <w:pStyle w:val="164"/>
        <w:tabs>
          <w:tab w:val="left" w:pos="3"/>
          <w:tab w:val="center" w:pos="4639"/>
          <w:tab w:val="right" w:pos="6941"/>
          <w:tab w:val="right" w:pos="9757"/>
        </w:tabs>
        <w:spacing w:line="240" w:lineRule="auto"/>
        <w:rPr>
          <w:rFonts w:hint="default" w:ascii="Times New Roman" w:hAnsi="Times New Roman" w:eastAsia="宋体" w:cs="Times New Roman"/>
          <w:b w:val="0"/>
          <w:color w:val="000000"/>
          <w:sz w:val="21"/>
          <w:szCs w:val="21"/>
        </w:rPr>
        <w:sectPr>
          <w:headerReference r:id="rId3" w:type="default"/>
          <w:footerReference r:id="rId4" w:type="default"/>
          <w:pgSz w:w="12240" w:h="15840"/>
          <w:pgMar w:top="1440" w:right="1080" w:bottom="1440" w:left="1080" w:header="720" w:footer="720" w:gutter="0"/>
          <w:cols w:space="720" w:num="1"/>
          <w:docGrid w:linePitch="360" w:charSpace="0"/>
        </w:sectPr>
      </w:pPr>
    </w:p>
    <w:p>
      <w:pPr>
        <w:spacing w:line="240" w:lineRule="auto"/>
      </w:pPr>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S Mincho">
    <w:panose1 w:val="02020609040205080304"/>
    <w:charset w:val="80"/>
    <w:family w:val="auto"/>
    <w:pitch w:val="default"/>
    <w:sig w:usb0="E00002FF" w:usb1="6AC7FDFB" w:usb2="00000012" w:usb3="00000000" w:csb0="4002009F" w:csb1="DFD70000"/>
  </w:font>
  <w:font w:name="MS Gothic">
    <w:panose1 w:val="020B0609070205080204"/>
    <w:charset w:val="80"/>
    <w:family w:val="auto"/>
    <w:pitch w:val="default"/>
    <w:sig w:usb0="E00002FF" w:usb1="6AC7FDFB" w:usb2="00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腾祥嘉丽粗圆简">
    <w:altName w:val="宋体"/>
    <w:panose1 w:val="01010104010101010101"/>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widowControl w:val="0"/>
      <w:tabs>
        <w:tab w:val="center" w:pos="4153"/>
        <w:tab w:val="right" w:pos="8306"/>
      </w:tabs>
      <w:snapToGrid w:val="0"/>
      <w:spacing w:line="240" w:lineRule="auto"/>
      <w:rPr>
        <w:rFonts w:hAnsi="Times New Roman" w:cs="Times New Roman"/>
        <w:color w:val="auto"/>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hAnsi="Times New Roman"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widowControl w:val="0"/>
      <w:pBdr>
        <w:bottom w:val="none" w:color="auto" w:sz="0" w:space="1"/>
      </w:pBdr>
      <w:snapToGrid w:val="0"/>
      <w:spacing w:line="240" w:lineRule="auto"/>
      <w:jc w:val="both"/>
      <w:rPr>
        <w:rFonts w:hAnsi="Times New Roman" w:cs="Times New Roman"/>
        <w:color w:val="auto"/>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2"/>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abstractNum w:abstractNumId="6">
    <w:nsid w:val="63404B5D"/>
    <w:multiLevelType w:val="singleLevel"/>
    <w:tmpl w:val="63404B5D"/>
    <w:lvl w:ilvl="0" w:tentative="0">
      <w:start w:val="71"/>
      <w:numFmt w:val="decimal"/>
      <w:suff w:val="space"/>
      <w:lvlText w:val="%1."/>
      <w:lvlJc w:val="left"/>
    </w:lvl>
  </w:abstractNum>
  <w:abstractNum w:abstractNumId="7">
    <w:nsid w:val="63404C1D"/>
    <w:multiLevelType w:val="singleLevel"/>
    <w:tmpl w:val="63404C1D"/>
    <w:lvl w:ilvl="0" w:tentative="0">
      <w:start w:val="30"/>
      <w:numFmt w:val="decimal"/>
      <w:suff w:val="nothing"/>
      <w:lvlText w:val="%1."/>
      <w:lvlJc w:val="left"/>
    </w:lvl>
  </w:abstractNum>
  <w:abstractNum w:abstractNumId="8">
    <w:nsid w:val="63404D91"/>
    <w:multiLevelType w:val="singleLevel"/>
    <w:tmpl w:val="63404D91"/>
    <w:lvl w:ilvl="0" w:tentative="0">
      <w:start w:val="1"/>
      <w:numFmt w:val="chineseCounting"/>
      <w:suff w:val="nothing"/>
      <w:lvlText w:val="第%1节"/>
      <w:lvlJc w:val="left"/>
    </w:lvl>
  </w:abstractNum>
  <w:abstractNum w:abstractNumId="9">
    <w:nsid w:val="63404E23"/>
    <w:multiLevelType w:val="singleLevel"/>
    <w:tmpl w:val="63404E23"/>
    <w:lvl w:ilvl="0" w:tentative="0">
      <w:start w:val="42"/>
      <w:numFmt w:val="decimal"/>
      <w:suff w:val="space"/>
      <w:lvlText w:val="%1."/>
      <w:lvlJc w:val="left"/>
    </w:lvl>
  </w:abstractNum>
  <w:abstractNum w:abstractNumId="10">
    <w:nsid w:val="63404F75"/>
    <w:multiLevelType w:val="singleLevel"/>
    <w:tmpl w:val="63404F75"/>
    <w:lvl w:ilvl="0" w:tentative="0">
      <w:start w:val="60"/>
      <w:numFmt w:val="decimal"/>
      <w:suff w:val="nothing"/>
      <w:lvlText w:val="%1."/>
      <w:lvlJc w:val="left"/>
    </w:lvl>
  </w:abstractNum>
  <w:abstractNum w:abstractNumId="11">
    <w:nsid w:val="6340B56B"/>
    <w:multiLevelType w:val="singleLevel"/>
    <w:tmpl w:val="6340B56B"/>
    <w:lvl w:ilvl="0" w:tentative="0">
      <w:start w:val="74"/>
      <w:numFmt w:val="decimal"/>
      <w:suff w:val="space"/>
      <w:lvlText w:val="%1."/>
      <w:lvlJc w:val="left"/>
    </w:lvl>
  </w:abstractNum>
  <w:abstractNum w:abstractNumId="12">
    <w:nsid w:val="6340B57B"/>
    <w:multiLevelType w:val="singleLevel"/>
    <w:tmpl w:val="6340B57B"/>
    <w:lvl w:ilvl="0" w:tentative="0">
      <w:start w:val="74"/>
      <w:numFmt w:val="decimal"/>
      <w:suff w:val="space"/>
      <w:lvlText w:val="%1."/>
      <w:lvlJc w:val="left"/>
    </w:lvl>
  </w:abstractNum>
  <w:num w:numId="1">
    <w:abstractNumId w:val="1"/>
  </w:num>
  <w:num w:numId="2">
    <w:abstractNumId w:val="4"/>
  </w:num>
  <w:num w:numId="3">
    <w:abstractNumId w:val="5"/>
  </w:num>
  <w:num w:numId="4">
    <w:abstractNumId w:val="2"/>
  </w:num>
  <w:num w:numId="5">
    <w:abstractNumId w:val="0"/>
  </w:num>
  <w:num w:numId="6">
    <w:abstractNumId w:val="3"/>
  </w:num>
  <w:num w:numId="7">
    <w:abstractNumId w:val="7"/>
  </w:num>
  <w:num w:numId="8">
    <w:abstractNumId w:val="8"/>
  </w:num>
  <w:num w:numId="9">
    <w:abstractNumId w:val="9"/>
  </w:num>
  <w:num w:numId="10">
    <w:abstractNumId w:val="10"/>
  </w:num>
  <w:num w:numId="11">
    <w:abstractNumId w:val="6"/>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6063C"/>
    <w:rsid w:val="0015074B"/>
    <w:rsid w:val="0029639D"/>
    <w:rsid w:val="00326F90"/>
    <w:rsid w:val="004151FC"/>
    <w:rsid w:val="00855D34"/>
    <w:rsid w:val="00AA1D8D"/>
    <w:rsid w:val="00B47730"/>
    <w:rsid w:val="00C02FC6"/>
    <w:rsid w:val="00CB0664"/>
    <w:rsid w:val="00FC693F"/>
    <w:rsid w:val="011E2018"/>
    <w:rsid w:val="098C092F"/>
    <w:rsid w:val="0C4E7D07"/>
    <w:rsid w:val="1BF542B1"/>
    <w:rsid w:val="1D0C211D"/>
    <w:rsid w:val="28333ED7"/>
    <w:rsid w:val="35A337CB"/>
    <w:rsid w:val="527D67C6"/>
    <w:rsid w:val="56444825"/>
    <w:rsid w:val="565937AA"/>
    <w:rsid w:val="589C6FD1"/>
    <w:rsid w:val="62491C18"/>
    <w:rsid w:val="691C2B05"/>
    <w:rsid w:val="69FD033A"/>
    <w:rsid w:val="77E047E6"/>
    <w:rsid w:val="78202B74"/>
    <w:rsid w:val="7B7C395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qFormat="1" w:uiPriority="99" w:semiHidden="0" w:name="List Continue"/>
    <w:lsdException w:qFormat="1"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60" w:semiHidden="0" w:name="Light Shading"/>
    <w:lsdException w:qFormat="1" w:unhideWhenUsed="0" w:uiPriority="61" w:semiHidden="0" w:name="Light List"/>
    <w:lsdException w:unhideWhenUsed="0" w:uiPriority="62" w:semiHidden="0" w:name="Light Grid"/>
    <w:lsdException w:qFormat="1" w:unhideWhenUsed="0" w:uiPriority="63" w:semiHidden="0" w:name="Medium Shading 1"/>
    <w:lsdException w:qFormat="1" w:unhideWhenUsed="0" w:uiPriority="64" w:semiHidden="0" w:name="Medium Shading 2"/>
    <w:lsdException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unhideWhenUsed="0" w:uiPriority="65" w:semiHidden="0" w:name="Medium List 1 Accent 1"/>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unhideWhenUsed="0" w:uiPriority="65" w:semiHidden="0" w:name="Medium List 1 Accent 5"/>
    <w:lsdException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spacing w:before="0" w:after="0" w:line="276" w:lineRule="auto"/>
    </w:pPr>
    <w:rPr>
      <w:rFonts w:ascii="Times New Roman" w:hAnsi="宋体" w:eastAsia="宋体" w:cstheme="minorBidi"/>
      <w:color w:val="000000"/>
      <w:sz w:val="20"/>
      <w:szCs w:val="22"/>
      <w:lang w:val="en-US" w:eastAsia="en-US" w:bidi="ar-SA"/>
    </w:rPr>
  </w:style>
  <w:style w:type="paragraph" w:styleId="2">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150"/>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151"/>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152"/>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153"/>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154"/>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155"/>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32">
    <w:name w:val="Default Paragraph Font"/>
    <w:unhideWhenUsed/>
    <w:qFormat/>
    <w:uiPriority w:val="1"/>
  </w:style>
  <w:style w:type="table" w:default="1" w:styleId="35">
    <w:name w:val="Normal Table"/>
    <w:unhideWhenUsed/>
    <w:qFormat/>
    <w:uiPriority w:val="99"/>
    <w:tblPr>
      <w:tblLayout w:type="fixed"/>
      <w:tblCellMar>
        <w:top w:w="0" w:type="dxa"/>
        <w:left w:w="108" w:type="dxa"/>
        <w:bottom w:w="0" w:type="dxa"/>
        <w:right w:w="108" w:type="dxa"/>
      </w:tblCellMar>
    </w:tblPr>
  </w:style>
  <w:style w:type="paragraph" w:styleId="11">
    <w:name w:val="List 3"/>
    <w:basedOn w:val="1"/>
    <w:unhideWhenUsed/>
    <w:qFormat/>
    <w:uiPriority w:val="99"/>
    <w:pPr>
      <w:ind w:left="1080" w:hanging="360"/>
      <w:contextualSpacing/>
    </w:pPr>
  </w:style>
  <w:style w:type="paragraph" w:styleId="12">
    <w:name w:val="List Number 2"/>
    <w:basedOn w:val="1"/>
    <w:unhideWhenUsed/>
    <w:qFormat/>
    <w:uiPriority w:val="99"/>
    <w:pPr>
      <w:numPr>
        <w:ilvl w:val="0"/>
        <w:numId w:val="1"/>
      </w:numPr>
      <w:contextualSpacing/>
    </w:pPr>
  </w:style>
  <w:style w:type="paragraph" w:styleId="13">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Number"/>
    <w:basedOn w:val="1"/>
    <w:unhideWhenUsed/>
    <w:qFormat/>
    <w:uiPriority w:val="99"/>
    <w:pPr>
      <w:numPr>
        <w:ilvl w:val="0"/>
        <w:numId w:val="2"/>
      </w:numPr>
      <w:contextualSpacing/>
    </w:pPr>
  </w:style>
  <w:style w:type="paragraph" w:styleId="15">
    <w:name w:val="caption"/>
    <w:basedOn w:val="1"/>
    <w:next w:val="1"/>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qFormat/>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qFormat/>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qFormat/>
    <w:uiPriority w:val="99"/>
    <w:pPr>
      <w:tabs>
        <w:tab w:val="center" w:pos="4680"/>
        <w:tab w:val="right" w:pos="9360"/>
      </w:tabs>
      <w:spacing w:after="0" w:line="240" w:lineRule="auto"/>
    </w:pPr>
  </w:style>
  <w:style w:type="paragraph" w:styleId="25">
    <w:name w:val="header"/>
    <w:basedOn w:val="1"/>
    <w:link w:val="135"/>
    <w:unhideWhenUsed/>
    <w:qFormat/>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qFormat/>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character" w:styleId="33">
    <w:name w:val="Strong"/>
    <w:basedOn w:val="32"/>
    <w:qFormat/>
    <w:uiPriority w:val="22"/>
    <w:rPr>
      <w:b/>
      <w:bCs/>
    </w:rPr>
  </w:style>
  <w:style w:type="character" w:styleId="34">
    <w:name w:val="Emphasis"/>
    <w:basedOn w:val="32"/>
    <w:qFormat/>
    <w:uiPriority w:val="20"/>
    <w:rPr>
      <w:i/>
      <w:iCs/>
    </w:r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37">
    <w:name w:val="Light Shading"/>
    <w:basedOn w:val="35"/>
    <w:qFormat/>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39">
    <w:name w:val="Light Shading Accent 2"/>
    <w:basedOn w:val="35"/>
    <w:qFormat/>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41">
    <w:name w:val="Light Shading Accent 4"/>
    <w:basedOn w:val="35"/>
    <w:qFormat/>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3">
    <w:name w:val="Light Shading Accent 6"/>
    <w:basedOn w:val="35"/>
    <w:qFormat/>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59">
    <w:name w:val="Medium Shading 1 Accent 1"/>
    <w:basedOn w:val="35"/>
    <w:qFormat/>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61">
    <w:name w:val="Medium Shading 1 Accent 3"/>
    <w:basedOn w:val="35"/>
    <w:qFormat/>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2">
    <w:name w:val="Medium List 1"/>
    <w:basedOn w:val="35"/>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3">
    <w:name w:val="Medium List 1 Accent 1"/>
    <w:basedOn w:val="35"/>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5">
    <w:name w:val="Medium List 1 Accent 3"/>
    <w:basedOn w:val="35"/>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7">
    <w:name w:val="Medium List 1 Accent 5"/>
    <w:basedOn w:val="35"/>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9">
    <w:name w:val="Medium Lis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2"/>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List 2 Accent 4"/>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4">
    <w:name w:val="Medium List 2 Accent 5"/>
    <w:basedOn w:val="35"/>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5">
    <w:name w:val="Medium List 2 Accent 6"/>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6">
    <w:name w:val="Medium Grid 1"/>
    <w:basedOn w:val="35"/>
    <w:qFormat/>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7">
    <w:name w:val="Medium Grid 1 Accent 1"/>
    <w:basedOn w:val="35"/>
    <w:qFormat/>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8">
    <w:name w:val="Medium Grid 1 Accent 2"/>
    <w:basedOn w:val="35"/>
    <w:qFormat/>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90">
    <w:name w:val="Medium Grid 1 Accent 4"/>
    <w:basedOn w:val="35"/>
    <w:qFormat/>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91">
    <w:name w:val="Medium Grid 1 Accent 5"/>
    <w:basedOn w:val="35"/>
    <w:qFormat/>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3">
    <w:name w:val="Medium Grid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4">
    <w:name w:val="Medium Grid 2 Accent 1"/>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5">
    <w:name w:val="Medium Grid 2 Accent 2"/>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6">
    <w:name w:val="Medium Grid 2 Accent 3"/>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7">
    <w:name w:val="Medium Grid 2 Accent 4"/>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8">
    <w:name w:val="Medium Grid 2 Accent 5"/>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9">
    <w:name w:val="Medium Grid 2 Accent 6"/>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qFormat/>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qFormat/>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qFormat/>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qFormat/>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3">
    <w:name w:val="Colorful List Accent 2"/>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4">
    <w:name w:val="Colorful List Accent 3"/>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5">
    <w:name w:val="Colorful List Accent 4"/>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6">
    <w:name w:val="Colorful List Accent 5"/>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7">
    <w:name w:val="Colorful List Accent 6"/>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8">
    <w:name w:val="Colorful Grid"/>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30">
    <w:name w:val="Colorful Grid Accent 2"/>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31">
    <w:name w:val="Colorful Grid Accent 3"/>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32">
    <w:name w:val="Colorful Grid Accent 4"/>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4">
    <w:name w:val="Colorful Grid Accent 6"/>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customStyle="1" w:styleId="135">
    <w:name w:val="Header Char"/>
    <w:basedOn w:val="32"/>
    <w:link w:val="25"/>
    <w:qFormat/>
    <w:uiPriority w:val="99"/>
  </w:style>
  <w:style w:type="character" w:customStyle="1" w:styleId="136">
    <w:name w:val="Footer Char"/>
    <w:basedOn w:val="32"/>
    <w:link w:val="24"/>
    <w:qFormat/>
    <w:uiPriority w:val="99"/>
  </w:style>
  <w:style w:type="paragraph" w:customStyle="1"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32"/>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32"/>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32"/>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32"/>
    <w:link w:val="31"/>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customStyle="1" w:styleId="143">
    <w:name w:val="List Paragraph"/>
    <w:basedOn w:val="1"/>
    <w:qFormat/>
    <w:uiPriority w:val="34"/>
    <w:pPr>
      <w:ind w:left="720"/>
      <w:contextualSpacing/>
    </w:pPr>
  </w:style>
  <w:style w:type="character" w:customStyle="1" w:styleId="144">
    <w:name w:val="Body Text Char"/>
    <w:basedOn w:val="32"/>
    <w:link w:val="19"/>
    <w:qFormat/>
    <w:uiPriority w:val="99"/>
  </w:style>
  <w:style w:type="character" w:customStyle="1" w:styleId="145">
    <w:name w:val="Body Text 2 Char"/>
    <w:basedOn w:val="32"/>
    <w:link w:val="28"/>
    <w:qFormat/>
    <w:uiPriority w:val="99"/>
  </w:style>
  <w:style w:type="character" w:customStyle="1" w:styleId="146">
    <w:name w:val="Body Text 3 Char"/>
    <w:basedOn w:val="32"/>
    <w:link w:val="17"/>
    <w:qFormat/>
    <w:uiPriority w:val="99"/>
    <w:rPr>
      <w:sz w:val="16"/>
      <w:szCs w:val="16"/>
    </w:rPr>
  </w:style>
  <w:style w:type="character" w:customStyle="1" w:styleId="147">
    <w:name w:val="Macro Text Char"/>
    <w:basedOn w:val="32"/>
    <w:link w:val="13"/>
    <w:qFormat/>
    <w:uiPriority w:val="99"/>
    <w:rPr>
      <w:rFonts w:ascii="Courier" w:hAnsi="Courier"/>
      <w:sz w:val="20"/>
      <w:szCs w:val="20"/>
    </w:rPr>
  </w:style>
  <w:style w:type="paragraph" w:customStyle="1"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32"/>
    <w:link w:val="148"/>
    <w:qFormat/>
    <w:uiPriority w:val="29"/>
    <w:rPr>
      <w:i/>
      <w:iCs/>
      <w:color w:val="000000" w:themeColor="text1"/>
      <w14:textFill>
        <w14:solidFill>
          <w14:schemeClr w14:val="tx1"/>
        </w14:solidFill>
      </w14:textFill>
    </w:rPr>
  </w:style>
  <w:style w:type="character" w:customStyle="1" w:styleId="150">
    <w:name w:val="Heading 4 Char"/>
    <w:basedOn w:val="32"/>
    <w:link w:val="5"/>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32"/>
    <w:link w:val="6"/>
    <w:semiHidden/>
    <w:qFormat/>
    <w:uiPriority w:val="9"/>
    <w:rPr>
      <w:rFonts w:asciiTheme="majorHAnsi" w:hAnsiTheme="majorHAnsi" w:eastAsiaTheme="majorEastAsia" w:cstheme="majorBidi"/>
      <w:color w:val="254061" w:themeColor="accent1" w:themeShade="80"/>
    </w:rPr>
  </w:style>
  <w:style w:type="character" w:customStyle="1" w:styleId="152">
    <w:name w:val="Heading 6 Char"/>
    <w:basedOn w:val="32"/>
    <w:link w:val="7"/>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32"/>
    <w:link w:val="8"/>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32"/>
    <w:link w:val="9"/>
    <w:semiHidden/>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32"/>
    <w:link w:val="10"/>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customStyle="1"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32"/>
    <w:link w:val="156"/>
    <w:qFormat/>
    <w:uiPriority w:val="30"/>
    <w:rPr>
      <w:b/>
      <w:bCs/>
      <w:i/>
      <w:iCs/>
      <w:color w:val="4F81BD" w:themeColor="accent1"/>
      <w14:textFill>
        <w14:solidFill>
          <w14:schemeClr w14:val="accent1"/>
        </w14:solidFill>
      </w14:textFill>
    </w:rPr>
  </w:style>
  <w:style w:type="character" w:customStyle="1" w:styleId="158">
    <w:name w:val="Subtle Emphasis"/>
    <w:basedOn w:val="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32"/>
    <w:qFormat/>
    <w:uiPriority w:val="21"/>
    <w:rPr>
      <w:b/>
      <w:bCs/>
      <w:i/>
      <w:iCs/>
      <w:color w:val="4F81BD" w:themeColor="accent1"/>
      <w14:textFill>
        <w14:solidFill>
          <w14:schemeClr w14:val="accent1"/>
        </w14:solidFill>
      </w14:textFill>
    </w:rPr>
  </w:style>
  <w:style w:type="character" w:customStyle="1" w:styleId="160">
    <w:name w:val="Subtle Reference"/>
    <w:basedOn w:val="32"/>
    <w:qFormat/>
    <w:uiPriority w:val="31"/>
    <w:rPr>
      <w:smallCaps/>
      <w:color w:val="C0504D" w:themeColor="accent2"/>
      <w:u w:val="single"/>
      <w14:textFill>
        <w14:solidFill>
          <w14:schemeClr w14:val="accent2"/>
        </w14:solidFill>
      </w14:textFill>
    </w:rPr>
  </w:style>
  <w:style w:type="character" w:customStyle="1" w:styleId="161">
    <w:name w:val="Intense Reference"/>
    <w:basedOn w:val="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32"/>
    <w:qFormat/>
    <w:uiPriority w:val="33"/>
    <w:rPr>
      <w:b/>
      <w:bCs/>
      <w:smallCaps/>
      <w:spacing w:val="5"/>
    </w:rPr>
  </w:style>
  <w:style w:type="paragraph" w:customStyle="1" w:styleId="163">
    <w:name w:val="TOC Heading"/>
    <w:basedOn w:val="2"/>
    <w:next w:val="1"/>
    <w:unhideWhenUsed/>
    <w:qFormat/>
    <w:uiPriority w:val="39"/>
    <w:pPr>
      <w:outlineLvl w:val="9"/>
    </w:pPr>
  </w:style>
  <w:style w:type="paragraph" w:customStyle="1" w:styleId="164">
    <w:name w:val="p_10_宋体"/>
    <w:basedOn w:val="1"/>
    <w:qFormat/>
    <w:uiPriority w:val="0"/>
    <w:rPr>
      <w:rFonts w:ascii="Times New Roman" w:hAnsi="宋体" w:eastAsia="宋体"/>
      <w:color w:val="000000"/>
      <w:sz w:val="21"/>
    </w:rPr>
  </w:style>
  <w:style w:type="paragraph" w:customStyle="1" w:styleId="165">
    <w:name w:val="p_15_宋体"/>
    <w:basedOn w:val="1"/>
    <w:qFormat/>
    <w:uiPriority w:val="0"/>
    <w:rPr>
      <w:rFonts w:ascii="Times New Roman" w:hAnsi="宋体" w:eastAsia="宋体"/>
      <w:color w:val="000000"/>
      <w:sz w:val="30"/>
    </w:rPr>
  </w:style>
  <w:style w:type="paragraph" w:customStyle="1" w:styleId="166">
    <w:name w:val="p_14_宋体"/>
    <w:basedOn w:val="1"/>
    <w:qFormat/>
    <w:uiPriority w:val="0"/>
    <w:rPr>
      <w:rFonts w:ascii="Times New Roman" w:hAnsi="宋体" w:eastAsia="宋体"/>
      <w:b/>
      <w:color w:val="000000"/>
      <w:sz w:val="28"/>
    </w:rPr>
  </w:style>
  <w:style w:type="paragraph" w:customStyle="1" w:styleId="167">
    <w:name w:val="p_12_楷体"/>
    <w:basedOn w:val="1"/>
    <w:qFormat/>
    <w:uiPriority w:val="0"/>
    <w:rPr>
      <w:rFonts w:ascii="Times New Roman" w:hAnsi="楷体" w:eastAsia="楷体"/>
      <w:color w:val="000000"/>
      <w:sz w:val="24"/>
    </w:rPr>
  </w:style>
  <w:style w:type="paragraph" w:customStyle="1" w:styleId="168">
    <w:name w:val="p_10_楷体"/>
    <w:basedOn w:val="1"/>
    <w:qFormat/>
    <w:uiPriority w:val="0"/>
    <w:rPr>
      <w:rFonts w:ascii="Times New Roman" w:hAnsi="楷体" w:eastAsia="楷体"/>
      <w:color w:val="000000"/>
      <w:sz w:val="21"/>
    </w:rPr>
  </w:style>
  <w:style w:type="paragraph" w:customStyle="1" w:styleId="169">
    <w:name w:val="p_12_宋体"/>
    <w:basedOn w:val="1"/>
    <w:uiPriority w:val="0"/>
    <w:rPr>
      <w:rFonts w:ascii="Times New Roman" w:hAnsi="宋体" w:eastAsia="宋体"/>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2013-12-23T23:15:00Z</dcterms:created>
  <dc:creator>python-docx</dc:creator>
  <dc:description>generated by python-docx</dc:description>
  <cp:lastModifiedBy>Administrator</cp:lastModifiedBy>
  <dcterms:modified xsi:type="dcterms:W3CDTF">2022-10-11T10:46:55Z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